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8F627" w14:textId="77777777" w:rsidR="00E5784F" w:rsidRDefault="00E5784F" w:rsidP="00E5784F">
      <w:pPr>
        <w:pStyle w:val="Heading2"/>
      </w:pPr>
      <w:r>
        <w:t>1AC Shell v5 – Cal</w:t>
      </w:r>
    </w:p>
    <w:p w14:paraId="04B81E52" w14:textId="77777777" w:rsidR="00E5784F" w:rsidRDefault="00E5784F" w:rsidP="00E5784F">
      <w:pPr>
        <w:pStyle w:val="Heading3"/>
      </w:pPr>
      <w:r>
        <w:t>1AC: Plan</w:t>
      </w:r>
    </w:p>
    <w:p w14:paraId="266FF5D9" w14:textId="77777777" w:rsidR="00E5784F" w:rsidRDefault="00E5784F" w:rsidP="00E5784F">
      <w:pPr>
        <w:pStyle w:val="Heading4"/>
      </w:pPr>
      <w:r>
        <w:t xml:space="preserve">Plan - </w:t>
      </w:r>
      <w:r w:rsidRPr="007F3FA1">
        <w:t>Private entities ought not appropriate lunar heritage sites</w:t>
      </w:r>
      <w:r>
        <w:t xml:space="preserve"> in outer space. </w:t>
      </w:r>
    </w:p>
    <w:p w14:paraId="3037594E" w14:textId="77777777" w:rsidR="00E5784F" w:rsidRPr="00BD4BDA" w:rsidRDefault="00E5784F" w:rsidP="00E5784F">
      <w:pPr>
        <w:pStyle w:val="ListParagraph"/>
        <w:numPr>
          <w:ilvl w:val="0"/>
          <w:numId w:val="16"/>
        </w:numPr>
      </w:pPr>
      <w:r>
        <w:t xml:space="preserve">We will defend NASA’s interpretation of lunar heritage sites </w:t>
      </w:r>
    </w:p>
    <w:p w14:paraId="5669C626" w14:textId="77777777" w:rsidR="00E5784F" w:rsidRDefault="00E5784F" w:rsidP="00E5784F">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2E37E37" w14:textId="77777777" w:rsidR="00E5784F" w:rsidRPr="00BD4BDA" w:rsidRDefault="00E5784F" w:rsidP="00E5784F">
      <w:pPr>
        <w:rPr>
          <w:b/>
          <w:iCs/>
          <w:u w:val="single"/>
        </w:rPr>
      </w:pPr>
      <w:r w:rsidRPr="008532F8">
        <w:rPr>
          <w:rStyle w:val="StyleUnderline"/>
        </w:rPr>
        <w:t xml:space="preserve">The </w:t>
      </w:r>
      <w:r w:rsidRPr="005C2CD7">
        <w:rPr>
          <w:rStyle w:val="Emphasis"/>
          <w:highlight w:val="cyan"/>
        </w:rPr>
        <w:t>issue of</w:t>
      </w:r>
      <w:r w:rsidRPr="00AC61A7">
        <w:rPr>
          <w:rStyle w:val="Emphasis"/>
        </w:rPr>
        <w:t xml:space="preserve"> humanity’s cultural </w:t>
      </w:r>
      <w:r w:rsidRPr="005C2CD7">
        <w:rPr>
          <w:rStyle w:val="Emphasis"/>
          <w:highlight w:val="cyan"/>
        </w:rPr>
        <w:t xml:space="preserve">heritage in space </w:t>
      </w:r>
      <w:r w:rsidRPr="00AC61A7">
        <w:rPr>
          <w:rStyle w:val="Emphasis"/>
          <w:bdr w:val="single" w:sz="18" w:space="0" w:color="auto"/>
        </w:rPr>
        <w:t xml:space="preserve">has </w:t>
      </w:r>
      <w:r w:rsidRPr="005C2CD7">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C2CD7">
        <w:rPr>
          <w:rStyle w:val="Emphasis"/>
          <w:highlight w:val="cyan"/>
        </w:rPr>
        <w:t>no international agreements</w:t>
      </w:r>
      <w:r w:rsidRPr="00AC61A7">
        <w:rPr>
          <w:rStyle w:val="StyleUnderline"/>
        </w:rPr>
        <w:t xml:space="preserve"> </w:t>
      </w:r>
      <w:r w:rsidRPr="00AC61A7">
        <w:rPr>
          <w:rStyle w:val="Emphasis"/>
        </w:rPr>
        <w:t xml:space="preserve">specifically </w:t>
      </w:r>
      <w:r w:rsidRPr="005C2CD7">
        <w:rPr>
          <w:rStyle w:val="Emphasis"/>
          <w:highlight w:val="cyan"/>
        </w:rPr>
        <w:t>addressing it.</w:t>
      </w:r>
      <w:r w:rsidRPr="005C2CD7">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C2CD7">
        <w:rPr>
          <w:rStyle w:val="Emphasis"/>
          <w:highlight w:val="cyan"/>
        </w:rPr>
        <w:t>NASA</w:t>
      </w:r>
      <w:r w:rsidRPr="005C2CD7">
        <w:rPr>
          <w:rStyle w:val="StyleUnderline"/>
          <w:highlight w:val="cyan"/>
        </w:rPr>
        <w:t xml:space="preserve"> </w:t>
      </w:r>
      <w:r w:rsidRPr="008532F8">
        <w:rPr>
          <w:rStyle w:val="StyleUnderline"/>
        </w:rPr>
        <w:t xml:space="preserve">has </w:t>
      </w:r>
      <w:r w:rsidRPr="005C2CD7">
        <w:rPr>
          <w:rStyle w:val="Emphasis"/>
          <w:highlight w:val="cyan"/>
        </w:rPr>
        <w:t>promulgated</w:t>
      </w:r>
      <w:r w:rsidRPr="005C2CD7">
        <w:rPr>
          <w:rStyle w:val="StyleUnderline"/>
          <w:highlight w:val="cyan"/>
        </w:rPr>
        <w:t xml:space="preserve"> </w:t>
      </w:r>
      <w:r w:rsidRPr="008532F8">
        <w:rPr>
          <w:rStyle w:val="StyleUnderline"/>
        </w:rPr>
        <w:t xml:space="preserve">their </w:t>
      </w:r>
      <w:r w:rsidRPr="005C2CD7">
        <w:rPr>
          <w:rStyle w:val="Emphasis"/>
          <w:highlight w:val="cyan"/>
        </w:rPr>
        <w:t>recommendations</w:t>
      </w:r>
      <w:r w:rsidRPr="005C2CD7">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5C2CD7">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C2CD7">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C2CD7">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C2CD7">
        <w:rPr>
          <w:rStyle w:val="Emphasis"/>
          <w:highlight w:val="cyan"/>
        </w:rPr>
        <w:t>corporations</w:t>
      </w:r>
      <w:r w:rsidRPr="005C2CD7">
        <w:rPr>
          <w:rStyle w:val="StyleUnderline"/>
          <w:highlight w:val="cyan"/>
        </w:rPr>
        <w:t xml:space="preserve"> </w:t>
      </w:r>
      <w:r w:rsidRPr="005C2CD7">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5C2CD7">
        <w:rPr>
          <w:rStyle w:val="Emphasis"/>
          <w:highlight w:val="cyan"/>
        </w:rPr>
        <w:t xml:space="preserve">Tourists </w:t>
      </w:r>
      <w:r w:rsidRPr="00AC61A7">
        <w:rPr>
          <w:rStyle w:val="Emphasis"/>
        </w:rPr>
        <w:t xml:space="preserve">may </w:t>
      </w:r>
      <w:r w:rsidRPr="005C2CD7">
        <w:rPr>
          <w:rStyle w:val="Emphasis"/>
          <w:highlight w:val="cyan"/>
        </w:rPr>
        <w:t>disrupt sites</w:t>
      </w:r>
      <w:r w:rsidRPr="005C2CD7">
        <w:rPr>
          <w:rStyle w:val="StyleUnderline"/>
          <w:highlight w:val="cyan"/>
        </w:rPr>
        <w:t xml:space="preserve"> </w:t>
      </w:r>
      <w:r w:rsidRPr="008532F8">
        <w:rPr>
          <w:rStyle w:val="StyleUnderline"/>
        </w:rPr>
        <w:t xml:space="preserve">with careless expeditions and </w:t>
      </w:r>
      <w:r w:rsidRPr="005C2CD7">
        <w:rPr>
          <w:rStyle w:val="Emphasis"/>
          <w:highlight w:val="cyan"/>
        </w:rPr>
        <w:t xml:space="preserve">landing sites may be desecrated so </w:t>
      </w:r>
      <w:r w:rsidRPr="005C2CD7">
        <w:rPr>
          <w:rStyle w:val="Emphasis"/>
          <w:highlight w:val="cya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C2CD7">
        <w:rPr>
          <w:rStyle w:val="Emphasis"/>
          <w:highlight w:val="cyan"/>
        </w:rPr>
        <w:t>While national heritage legislation can protect</w:t>
      </w:r>
      <w:r w:rsidRPr="005C2CD7">
        <w:rPr>
          <w:rStyle w:val="StyleUnderline"/>
          <w:highlight w:val="cyan"/>
        </w:rPr>
        <w:t xml:space="preserve"> </w:t>
      </w:r>
      <w:r w:rsidRPr="008532F8">
        <w:rPr>
          <w:rStyle w:val="StyleUnderline"/>
        </w:rPr>
        <w:t xml:space="preserve">space artifacts </w:t>
      </w:r>
      <w:r w:rsidRPr="005C2CD7">
        <w:rPr>
          <w:rStyle w:val="Emphasis"/>
          <w:highlight w:val="cyan"/>
        </w:rPr>
        <w:t xml:space="preserve">from </w:t>
      </w:r>
      <w:r w:rsidRPr="00A818DB">
        <w:rPr>
          <w:rStyle w:val="Emphasis"/>
        </w:rPr>
        <w:t xml:space="preserve">citizens of </w:t>
      </w:r>
      <w:r w:rsidRPr="005C2CD7">
        <w:rPr>
          <w:rStyle w:val="Emphasis"/>
          <w:highlight w:val="cyan"/>
        </w:rPr>
        <w:t>their own countries</w:t>
      </w:r>
      <w:r w:rsidRPr="008532F8">
        <w:rPr>
          <w:rStyle w:val="StyleUnderline"/>
        </w:rPr>
        <w:t xml:space="preserve">, there is currently </w:t>
      </w:r>
      <w:r w:rsidRPr="005C2CD7">
        <w:rPr>
          <w:rStyle w:val="Emphasis"/>
          <w:highlight w:val="cyan"/>
        </w:rPr>
        <w:t>no</w:t>
      </w:r>
      <w:r w:rsidRPr="005C2CD7">
        <w:rPr>
          <w:rStyle w:val="StyleUnderline"/>
          <w:highlight w:val="cyan"/>
        </w:rPr>
        <w:t xml:space="preserve"> </w:t>
      </w:r>
      <w:r w:rsidRPr="008532F8">
        <w:rPr>
          <w:rStyle w:val="StyleUnderline"/>
        </w:rPr>
        <w:t xml:space="preserve">effective </w:t>
      </w:r>
      <w:r w:rsidRPr="005C2CD7">
        <w:rPr>
          <w:rStyle w:val="Emphasis"/>
          <w:highlight w:val="cyan"/>
        </w:rPr>
        <w:t>means</w:t>
      </w:r>
      <w:r w:rsidRPr="005C2CD7">
        <w:rPr>
          <w:rStyle w:val="StyleUnderline"/>
          <w:highlight w:val="cyan"/>
        </w:rPr>
        <w:t xml:space="preserve"> </w:t>
      </w:r>
      <w:r w:rsidRPr="008532F8">
        <w:rPr>
          <w:rStyle w:val="StyleUnderline"/>
        </w:rPr>
        <w:t xml:space="preserve">in the present space law regime by </w:t>
      </w:r>
      <w:r w:rsidRPr="005C2CD7">
        <w:rPr>
          <w:rStyle w:val="Emphasis"/>
          <w:highlight w:val="cyan"/>
        </w:rPr>
        <w:t>which</w:t>
      </w:r>
      <w:r w:rsidRPr="005C2CD7">
        <w:rPr>
          <w:rStyle w:val="StyleUnderline"/>
          <w:highlight w:val="cyan"/>
        </w:rPr>
        <w:t xml:space="preserve"> </w:t>
      </w:r>
      <w:r w:rsidRPr="008532F8">
        <w:rPr>
          <w:rStyle w:val="StyleUnderline"/>
        </w:rPr>
        <w:t xml:space="preserve">a </w:t>
      </w:r>
      <w:r w:rsidRPr="005C2CD7">
        <w:rPr>
          <w:rStyle w:val="Emphasis"/>
          <w:highlight w:val="cyan"/>
        </w:rPr>
        <w:t xml:space="preserve">country can protect </w:t>
      </w:r>
      <w:r w:rsidRPr="005C2CD7">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C2CD7">
        <w:rPr>
          <w:rStyle w:val="Emphasis"/>
          <w:highlight w:val="cyan"/>
        </w:rPr>
        <w:t>solution</w:t>
      </w:r>
      <w:r w:rsidRPr="005C2CD7">
        <w:rPr>
          <w:rStyle w:val="StyleUnderline"/>
          <w:highlight w:val="cyan"/>
        </w:rPr>
        <w:t xml:space="preserve"> </w:t>
      </w:r>
      <w:r w:rsidRPr="008532F8">
        <w:rPr>
          <w:rStyle w:val="StyleUnderline"/>
        </w:rPr>
        <w:t xml:space="preserve">is </w:t>
      </w:r>
      <w:r w:rsidRPr="005C2CD7">
        <w:rPr>
          <w:rStyle w:val="Emphasis"/>
          <w:highlight w:val="cyan"/>
        </w:rPr>
        <w:t>needed to prevent</w:t>
      </w:r>
      <w:r w:rsidRPr="005C2CD7">
        <w:rPr>
          <w:rStyle w:val="StyleUnderline"/>
          <w:highlight w:val="cyan"/>
        </w:rPr>
        <w:t xml:space="preserve"> </w:t>
      </w:r>
      <w:r w:rsidRPr="008532F8">
        <w:rPr>
          <w:rStyle w:val="StyleUnderline"/>
        </w:rPr>
        <w:t xml:space="preserve">the damage, destruction, loss, or </w:t>
      </w:r>
      <w:r w:rsidRPr="005C2CD7">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5C2CD7">
        <w:rPr>
          <w:rStyle w:val="Emphasis"/>
          <w:highlight w:val="cyan"/>
          <w:bdr w:val="single" w:sz="18" w:space="0" w:color="auto"/>
        </w:rPr>
        <w:t>cultural heritage in space</w:t>
      </w:r>
      <w:r w:rsidRPr="00A818DB">
        <w:rPr>
          <w:rStyle w:val="Emphasis"/>
        </w:rPr>
        <w:t>.</w:t>
      </w:r>
    </w:p>
    <w:p w14:paraId="5C6DD8B9" w14:textId="77777777" w:rsidR="00E5784F" w:rsidRPr="00FE6C2C" w:rsidRDefault="00E5784F" w:rsidP="00E5784F"/>
    <w:p w14:paraId="7D201BC0" w14:textId="77777777" w:rsidR="00E5784F" w:rsidRDefault="00E5784F" w:rsidP="00E5784F">
      <w:pPr>
        <w:pStyle w:val="Heading3"/>
      </w:pPr>
      <w:r>
        <w:t>1AC: Lunar Heritage</w:t>
      </w:r>
    </w:p>
    <w:p w14:paraId="53D5A031" w14:textId="77777777" w:rsidR="00E5784F" w:rsidRPr="00926B03" w:rsidRDefault="00E5784F" w:rsidP="00E5784F">
      <w:pPr>
        <w:pStyle w:val="Heading4"/>
      </w:pPr>
      <w:r>
        <w:t xml:space="preserve">The Advantage is </w:t>
      </w:r>
      <w:r>
        <w:rPr>
          <w:u w:val="single"/>
        </w:rPr>
        <w:t>Lunar Heritage</w:t>
      </w:r>
      <w:r>
        <w:t>:</w:t>
      </w:r>
    </w:p>
    <w:p w14:paraId="456F52FD" w14:textId="77777777" w:rsidR="00E5784F" w:rsidRDefault="00E5784F" w:rsidP="00E5784F">
      <w:pPr>
        <w:pStyle w:val="Heading4"/>
      </w:pPr>
      <w:r>
        <w:t xml:space="preserve">Global Moon Rush by </w:t>
      </w:r>
      <w:r>
        <w:rPr>
          <w:u w:val="single"/>
        </w:rPr>
        <w:t>private actors</w:t>
      </w:r>
      <w:r>
        <w:t xml:space="preserve"> is </w:t>
      </w:r>
      <w:r>
        <w:rPr>
          <w:u w:val="single"/>
        </w:rPr>
        <w:t>coming now</w:t>
      </w:r>
      <w:r>
        <w:t>.</w:t>
      </w:r>
    </w:p>
    <w:p w14:paraId="5ACF8FEC" w14:textId="77777777" w:rsidR="00E5784F" w:rsidRPr="00042143" w:rsidRDefault="00E5784F" w:rsidP="00E5784F">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67D12CAB" w14:textId="77777777" w:rsidR="00E5784F" w:rsidRDefault="00E5784F" w:rsidP="00E5784F">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5C2CD7">
        <w:rPr>
          <w:rStyle w:val="Emphasis"/>
          <w:highlight w:val="cyan"/>
        </w:rPr>
        <w:t>private sector</w:t>
      </w:r>
      <w:r w:rsidRPr="00546A7A">
        <w:rPr>
          <w:rStyle w:val="Emphasis"/>
        </w:rPr>
        <w:t xml:space="preserve"> </w:t>
      </w:r>
      <w:r w:rsidRPr="00A818DB">
        <w:rPr>
          <w:rStyle w:val="Emphasis"/>
        </w:rPr>
        <w:t xml:space="preserve">is </w:t>
      </w:r>
      <w:r w:rsidRPr="005C2CD7">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5C2CD7">
        <w:rPr>
          <w:rStyle w:val="Emphasis"/>
          <w:highlight w:val="cyan"/>
          <w:bdr w:val="single" w:sz="18" w:space="0" w:color="auto"/>
        </w:rPr>
        <w:t xml:space="preserve">five companies </w:t>
      </w:r>
      <w:r w:rsidRPr="00546A7A">
        <w:rPr>
          <w:rStyle w:val="Emphasis"/>
          <w:bdr w:val="single" w:sz="18" w:space="0" w:color="auto"/>
        </w:rPr>
        <w:t xml:space="preserve">aim </w:t>
      </w:r>
      <w:r w:rsidRPr="005C2CD7">
        <w:rPr>
          <w:rStyle w:val="Emphasis"/>
          <w:highlight w:val="cyan"/>
          <w:bdr w:val="single" w:sz="18" w:space="0" w:color="auto"/>
        </w:rPr>
        <w:t>to</w:t>
      </w:r>
      <w:r w:rsidRPr="00546A7A">
        <w:rPr>
          <w:rStyle w:val="Emphasis"/>
          <w:bdr w:val="single" w:sz="18" w:space="0" w:color="auto"/>
        </w:rPr>
        <w:t xml:space="preserve"> </w:t>
      </w:r>
      <w:r w:rsidRPr="005C2CD7">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C2CD7">
        <w:rPr>
          <w:rStyle w:val="Emphasis"/>
          <w:highlight w:val="cyan"/>
        </w:rPr>
        <w:t xml:space="preserve">flurry of activity </w:t>
      </w:r>
      <w:r w:rsidRPr="00A818DB">
        <w:rPr>
          <w:rStyle w:val="Emphasis"/>
          <w:bdr w:val="single" w:sz="18" w:space="0" w:color="auto"/>
        </w:rPr>
        <w:t xml:space="preserve">may </w:t>
      </w:r>
      <w:r w:rsidRPr="005C2CD7">
        <w:rPr>
          <w:rStyle w:val="Emphasis"/>
          <w:highlight w:val="cyan"/>
          <w:bdr w:val="single" w:sz="18" w:space="0" w:color="auto"/>
        </w:rPr>
        <w:t>make protection</w:t>
      </w:r>
      <w:r w:rsidRPr="005C2CD7">
        <w:rPr>
          <w:rStyle w:val="StyleUnderline"/>
          <w:highlight w:val="cyan"/>
          <w:bdr w:val="single" w:sz="18" w:space="0" w:color="auto"/>
        </w:rPr>
        <w:t xml:space="preserve"> </w:t>
      </w:r>
      <w:r w:rsidRPr="005C2CD7">
        <w:rPr>
          <w:rStyle w:val="Emphasis"/>
          <w:highlight w:val="cya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5C2CD7">
        <w:rPr>
          <w:rStyle w:val="Emphasis"/>
          <w:highlight w:val="cyan"/>
        </w:rPr>
        <w:t xml:space="preserve">have to be prepared for the company </w:t>
      </w:r>
      <w:r w:rsidRPr="00926B03">
        <w:rPr>
          <w:rStyle w:val="StyleUnderline"/>
        </w:rPr>
        <w:t xml:space="preserve">or nation </w:t>
      </w:r>
      <w:r w:rsidRPr="005C2CD7">
        <w:rPr>
          <w:rStyle w:val="Emphasis"/>
          <w:highlight w:val="cyan"/>
        </w:rPr>
        <w:t>that doesn’t care</w:t>
      </w:r>
      <w:r w:rsidRPr="005C2CD7">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5C2CD7">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5C2CD7">
        <w:rPr>
          <w:rStyle w:val="Emphasis"/>
          <w:highlight w:val="cyan"/>
        </w:rPr>
        <w:t xml:space="preserve">to pillage </w:t>
      </w:r>
      <w:r w:rsidRPr="00A818DB">
        <w:rPr>
          <w:rStyle w:val="Emphasis"/>
        </w:rPr>
        <w:t xml:space="preserve">for </w:t>
      </w:r>
      <w:r w:rsidRPr="005C2CD7">
        <w:rPr>
          <w:rStyle w:val="Emphasis"/>
          <w:highlight w:val="cyan"/>
        </w:rPr>
        <w:t>artefacts that will</w:t>
      </w:r>
      <w:r w:rsidRPr="00926B03">
        <w:rPr>
          <w:rStyle w:val="StyleUnderline"/>
        </w:rPr>
        <w:t xml:space="preserve"> undoubtedly </w:t>
      </w:r>
      <w:r w:rsidRPr="005C2CD7">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5EAB9774" w14:textId="77777777" w:rsidR="00E5784F" w:rsidRDefault="00E5784F" w:rsidP="00E5784F">
      <w:pPr>
        <w:pStyle w:val="Heading4"/>
      </w:pPr>
      <w:r>
        <w:t xml:space="preserve">Corporate development, tourism, and looting will destroy </w:t>
      </w:r>
      <w:r w:rsidRPr="00D961AA">
        <w:rPr>
          <w:u w:val="single"/>
        </w:rPr>
        <w:t>scientifically rich</w:t>
      </w:r>
      <w:r>
        <w:t xml:space="preserve"> Tranquility base artifacts.</w:t>
      </w:r>
    </w:p>
    <w:p w14:paraId="77DE163A" w14:textId="77777777" w:rsidR="00E5784F" w:rsidRPr="00380B2A" w:rsidRDefault="00E5784F" w:rsidP="00E5784F">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1E07AE27" w14:textId="77777777" w:rsidR="00E5784F" w:rsidRDefault="00E5784F" w:rsidP="00E5784F">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5C2CD7">
        <w:rPr>
          <w:rStyle w:val="Emphasis"/>
          <w:highlight w:val="cyan"/>
        </w:rPr>
        <w:t>Flags</w:t>
      </w:r>
      <w:r w:rsidRPr="006D6898">
        <w:rPr>
          <w:rStyle w:val="StyleUnderline"/>
        </w:rPr>
        <w:t xml:space="preserve">, rovers, laser-reflecting </w:t>
      </w:r>
      <w:r w:rsidRPr="005C2CD7">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C2CD7">
        <w:rPr>
          <w:rStyle w:val="Emphasis"/>
          <w:highlight w:val="cyan"/>
        </w:rPr>
        <w:t>dozens</w:t>
      </w:r>
      <w:r w:rsidRPr="005C2CD7">
        <w:rPr>
          <w:rStyle w:val="StyleUnderline"/>
          <w:highlight w:val="cyan"/>
        </w:rPr>
        <w:t xml:space="preserve"> </w:t>
      </w:r>
      <w:r w:rsidRPr="00546A7A">
        <w:rPr>
          <w:rStyle w:val="StyleUnderline"/>
        </w:rPr>
        <w:t xml:space="preserve">of </w:t>
      </w:r>
      <w:r w:rsidRPr="005C2CD7">
        <w:rPr>
          <w:rStyle w:val="Emphasis"/>
          <w:highlight w:val="cyan"/>
        </w:rPr>
        <w:t>artifacts</w:t>
      </w:r>
      <w:r w:rsidRPr="005C2CD7">
        <w:rPr>
          <w:rStyle w:val="StyleUnderline"/>
          <w:highlight w:val="cyan"/>
        </w:rPr>
        <w:t xml:space="preserve"> </w:t>
      </w:r>
      <w:r w:rsidRPr="006D6898">
        <w:rPr>
          <w:rStyle w:val="StyleUnderline"/>
        </w:rPr>
        <w:t xml:space="preserve">and features that </w:t>
      </w:r>
      <w:r w:rsidRPr="005C2CD7">
        <w:rPr>
          <w:rStyle w:val="Emphasis"/>
          <w:highlight w:val="cyan"/>
          <w:bdr w:val="single" w:sz="18" w:space="0" w:color="auto"/>
        </w:rPr>
        <w:t xml:space="preserve">bear witness to </w:t>
      </w:r>
      <w:r w:rsidRPr="00546A7A">
        <w:rPr>
          <w:rStyle w:val="Emphasis"/>
          <w:bdr w:val="single" w:sz="18" w:space="0" w:color="auto"/>
        </w:rPr>
        <w:t xml:space="preserve">our </w:t>
      </w:r>
      <w:r w:rsidRPr="005C2CD7">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C2CD7">
        <w:rPr>
          <w:rStyle w:val="Emphasis"/>
          <w:highlight w:val="cya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C2CD7">
        <w:rPr>
          <w:rStyle w:val="Emphasis"/>
          <w:highlight w:val="cyan"/>
        </w:rPr>
        <w:t>at</w:t>
      </w:r>
      <w:r w:rsidRPr="00546A7A">
        <w:rPr>
          <w:rStyle w:val="Emphasis"/>
        </w:rPr>
        <w:t xml:space="preserve"> </w:t>
      </w:r>
      <w:r w:rsidRPr="005C2CD7">
        <w:rPr>
          <w:rStyle w:val="Emphasis"/>
          <w:highlight w:val="cyan"/>
        </w:rPr>
        <w:t>Tranquility Base</w:t>
      </w:r>
      <w:r w:rsidRPr="005C2CD7">
        <w:rPr>
          <w:sz w:val="14"/>
          <w:highlight w:val="cyan"/>
        </w:rPr>
        <w:t xml:space="preserve"> </w:t>
      </w:r>
      <w:r w:rsidRPr="00546A7A">
        <w:rPr>
          <w:rStyle w:val="StyleUnderline"/>
        </w:rPr>
        <w:t xml:space="preserve">could be </w:t>
      </w:r>
      <w:r w:rsidRPr="005C2CD7">
        <w:rPr>
          <w:rStyle w:val="StyleUnderline"/>
          <w:highlight w:val="cyan"/>
        </w:rPr>
        <w:t>swept away with a</w:t>
      </w:r>
      <w:r w:rsidRPr="00546A7A">
        <w:rPr>
          <w:rStyle w:val="StyleUnderline"/>
        </w:rPr>
        <w:t xml:space="preserve"> </w:t>
      </w:r>
      <w:r w:rsidRPr="005C2CD7">
        <w:rPr>
          <w:rStyle w:val="Emphasis"/>
          <w:highlight w:val="cyan"/>
        </w:rPr>
        <w:t>casual brush</w:t>
      </w:r>
      <w:r w:rsidRPr="006D6898">
        <w:rPr>
          <w:rStyle w:val="StyleUnderline"/>
        </w:rPr>
        <w:t xml:space="preserve"> </w:t>
      </w:r>
      <w:r w:rsidRPr="005C2CD7">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C2CD7">
        <w:rPr>
          <w:rStyle w:val="Emphasis"/>
          <w:highlight w:val="cyan"/>
        </w:rPr>
        <w:t xml:space="preserve">Bezos’ </w:t>
      </w:r>
      <w:r w:rsidRPr="00546A7A">
        <w:rPr>
          <w:rStyle w:val="Emphasis"/>
        </w:rPr>
        <w:t xml:space="preserve">recent </w:t>
      </w:r>
      <w:r w:rsidRPr="005C2CD7">
        <w:rPr>
          <w:rStyle w:val="Emphasis"/>
          <w:highlight w:val="cyan"/>
        </w:rPr>
        <w:t>unveiling of</w:t>
      </w:r>
      <w:r w:rsidRPr="005C2CD7">
        <w:rPr>
          <w:rStyle w:val="StyleUnderline"/>
          <w:highlight w:val="cyan"/>
        </w:rPr>
        <w:t xml:space="preserve"> </w:t>
      </w:r>
      <w:r w:rsidRPr="003C617C">
        <w:rPr>
          <w:rStyle w:val="StyleUnderline"/>
        </w:rPr>
        <w:t>a mock-up</w:t>
      </w:r>
      <w:r w:rsidRPr="006D6898">
        <w:rPr>
          <w:rStyle w:val="StyleUnderline"/>
        </w:rPr>
        <w:t xml:space="preserve"> of the </w:t>
      </w:r>
      <w:r w:rsidRPr="005C2CD7">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C2CD7">
        <w:rPr>
          <w:rStyle w:val="Emphasis"/>
          <w:highlight w:val="cyan"/>
        </w:rPr>
        <w:t>only a</w:t>
      </w:r>
      <w:r w:rsidRPr="00FE7D12">
        <w:rPr>
          <w:rStyle w:val="Emphasis"/>
        </w:rPr>
        <w:t xml:space="preserve"> </w:t>
      </w:r>
      <w:r w:rsidRPr="005C2CD7">
        <w:rPr>
          <w:rStyle w:val="Emphasis"/>
          <w:highlight w:val="cyan"/>
        </w:rPr>
        <w:t xml:space="preserve">matter of time </w:t>
      </w:r>
      <w:r w:rsidRPr="005C2CD7">
        <w:rPr>
          <w:rStyle w:val="Emphasis"/>
          <w:highlight w:val="cyan"/>
          <w:bdr w:val="single" w:sz="18" w:space="0" w:color="auto"/>
        </w:rPr>
        <w:t>before corporate adventurers</w:t>
      </w:r>
      <w:r w:rsidRPr="00FE7D12">
        <w:rPr>
          <w:rStyle w:val="StyleUnderline"/>
          <w:bdr w:val="single" w:sz="18" w:space="0" w:color="auto"/>
        </w:rPr>
        <w:t xml:space="preserve"> </w:t>
      </w:r>
      <w:r w:rsidRPr="005C2CD7">
        <w:rPr>
          <w:rStyle w:val="Emphasis"/>
          <w:highlight w:val="cyan"/>
          <w:bdr w:val="single" w:sz="18" w:space="0" w:color="auto"/>
        </w:rPr>
        <w:t>and space tourists</w:t>
      </w:r>
      <w:r w:rsidRPr="005C2CD7">
        <w:rPr>
          <w:rStyle w:val="StyleUnderline"/>
          <w:highlight w:val="cyan"/>
          <w:bdr w:val="single" w:sz="18" w:space="0" w:color="auto"/>
        </w:rPr>
        <w:t xml:space="preserve"> </w:t>
      </w:r>
      <w:r w:rsidRPr="005C2CD7">
        <w:rPr>
          <w:rStyle w:val="Emphasis"/>
          <w:highlight w:val="cyan"/>
          <w:bdr w:val="single" w:sz="18" w:space="0" w:color="auto"/>
        </w:rPr>
        <w:t>reach the moon</w:t>
      </w:r>
      <w:r w:rsidRPr="005C2CD7">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27B0C40B" w14:textId="77777777" w:rsidR="00E5784F" w:rsidRDefault="00E5784F" w:rsidP="00E5784F">
      <w:pPr>
        <w:pStyle w:val="Heading4"/>
      </w:pPr>
      <w:r>
        <w:t xml:space="preserve">Private entities are a </w:t>
      </w:r>
      <w:r>
        <w:rPr>
          <w:u w:val="single"/>
        </w:rPr>
        <w:t>unique threat</w:t>
      </w:r>
      <w:r>
        <w:t>---universal rules key.</w:t>
      </w:r>
    </w:p>
    <w:p w14:paraId="435DA47A" w14:textId="77777777" w:rsidR="00E5784F" w:rsidRPr="00D82DE1" w:rsidRDefault="00E5784F" w:rsidP="00E5784F">
      <w:pPr>
        <w:pStyle w:val="ListParagraph"/>
        <w:numPr>
          <w:ilvl w:val="0"/>
          <w:numId w:val="12"/>
        </w:numPr>
      </w:pPr>
      <w:r>
        <w:t>Private Key Card – AT: Alt Causes</w:t>
      </w:r>
    </w:p>
    <w:p w14:paraId="7A7BA4EC" w14:textId="77777777" w:rsidR="00E5784F" w:rsidRDefault="00E5784F" w:rsidP="00E5784F">
      <w:pPr>
        <w:pStyle w:val="ListParagraph"/>
        <w:numPr>
          <w:ilvl w:val="0"/>
          <w:numId w:val="12"/>
        </w:numPr>
      </w:pPr>
      <w:r>
        <w:t xml:space="preserve">AT: </w:t>
      </w:r>
      <w:proofErr w:type="spellStart"/>
      <w:r>
        <w:t>Unilat</w:t>
      </w:r>
      <w:proofErr w:type="spellEnd"/>
      <w:r>
        <w:t xml:space="preserve"> CP</w:t>
      </w:r>
    </w:p>
    <w:p w14:paraId="7472F24F" w14:textId="77777777" w:rsidR="00E5784F" w:rsidRDefault="00E5784F" w:rsidP="00E5784F">
      <w:pPr>
        <w:pStyle w:val="ListParagraph"/>
        <w:numPr>
          <w:ilvl w:val="0"/>
          <w:numId w:val="12"/>
        </w:numPr>
      </w:pPr>
      <w:r>
        <w:t>AT: Adv CP</w:t>
      </w:r>
    </w:p>
    <w:p w14:paraId="78C6B536" w14:textId="77777777" w:rsidR="00E5784F" w:rsidRDefault="00E5784F" w:rsidP="00E5784F">
      <w:pPr>
        <w:pStyle w:val="ListParagraph"/>
        <w:numPr>
          <w:ilvl w:val="0"/>
          <w:numId w:val="12"/>
        </w:numPr>
      </w:pPr>
      <w:r>
        <w:t>AT: Generic DA</w:t>
      </w:r>
    </w:p>
    <w:p w14:paraId="7A22C3D6" w14:textId="77777777" w:rsidR="00E5784F" w:rsidRDefault="00E5784F" w:rsidP="00E5784F">
      <w:pPr>
        <w:pStyle w:val="ListParagraph"/>
        <w:numPr>
          <w:ilvl w:val="0"/>
          <w:numId w:val="12"/>
        </w:numPr>
      </w:pPr>
      <w:r>
        <w:t>AT: OST DA</w:t>
      </w:r>
    </w:p>
    <w:p w14:paraId="22BFE640" w14:textId="77777777" w:rsidR="00E5784F" w:rsidRDefault="00E5784F" w:rsidP="00E5784F">
      <w:pPr>
        <w:pStyle w:val="ListParagraph"/>
        <w:numPr>
          <w:ilvl w:val="0"/>
          <w:numId w:val="12"/>
        </w:numPr>
      </w:pPr>
      <w:r>
        <w:t>Solvency Advocate</w:t>
      </w:r>
    </w:p>
    <w:p w14:paraId="36F0E251" w14:textId="77777777" w:rsidR="00E5784F" w:rsidRPr="00BE44DC" w:rsidRDefault="00E5784F" w:rsidP="00E5784F">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522718B0" w14:textId="77777777" w:rsidR="00E5784F" w:rsidRPr="00420B02" w:rsidRDefault="00E5784F" w:rsidP="00E5784F">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proofErr w:type="gramStart"/>
      <w:r w:rsidRPr="005C2CD7">
        <w:rPr>
          <w:b/>
          <w:bCs/>
          <w:highlight w:val="cyan"/>
          <w:u w:val="single"/>
        </w:rPr>
        <w:t>private</w:t>
      </w:r>
      <w:r w:rsidRPr="002D21E1">
        <w:rPr>
          <w:u w:val="single"/>
        </w:rPr>
        <w:t>-</w:t>
      </w:r>
      <w:r w:rsidRPr="002D21E1">
        <w:rPr>
          <w:b/>
          <w:bCs/>
          <w:u w:val="single"/>
        </w:rPr>
        <w:t>sector</w:t>
      </w:r>
      <w:proofErr w:type="gramEnd"/>
      <w:r w:rsidRPr="002D21E1">
        <w:rPr>
          <w:u w:val="single"/>
        </w:rPr>
        <w:t xml:space="preserve"> </w:t>
      </w:r>
      <w:r w:rsidRPr="005C2CD7">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C2CD7">
        <w:rPr>
          <w:highlight w:val="cyan"/>
          <w:u w:val="single"/>
        </w:rPr>
        <w:t>threats</w:t>
      </w:r>
      <w:r w:rsidRPr="00CB35C6">
        <w:rPr>
          <w:u w:val="single"/>
        </w:rPr>
        <w:t xml:space="preserve"> </w:t>
      </w:r>
      <w:r w:rsidRPr="005C2CD7">
        <w:rPr>
          <w:highlight w:val="cyan"/>
          <w:u w:val="single"/>
        </w:rPr>
        <w:t>to</w:t>
      </w:r>
      <w:r w:rsidRPr="00CB35C6">
        <w:rPr>
          <w:u w:val="single"/>
        </w:rPr>
        <w:t xml:space="preserve"> the </w:t>
      </w:r>
      <w:r w:rsidRPr="005C2CD7">
        <w:rPr>
          <w:highlight w:val="cyan"/>
          <w:u w:val="single"/>
        </w:rPr>
        <w:t>historic</w:t>
      </w:r>
      <w:r w:rsidRPr="00CB35C6">
        <w:rPr>
          <w:u w:val="single"/>
        </w:rPr>
        <w:t xml:space="preserve"> </w:t>
      </w:r>
      <w:r w:rsidRPr="005C2CD7">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5C2CD7">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5C2CD7">
        <w:rPr>
          <w:highlight w:val="cyan"/>
          <w:u w:val="single"/>
        </w:rPr>
        <w:t>does not prohibit</w:t>
      </w:r>
      <w:r w:rsidRPr="009F303A">
        <w:rPr>
          <w:sz w:val="16"/>
        </w:rPr>
        <w:t xml:space="preserve"> the </w:t>
      </w:r>
      <w:r w:rsidRPr="002D21E1">
        <w:rPr>
          <w:u w:val="single"/>
        </w:rPr>
        <w:t xml:space="preserve">use of </w:t>
      </w:r>
      <w:r w:rsidRPr="005C2CD7">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5C2CD7">
        <w:rPr>
          <w:b/>
          <w:bCs/>
          <w:highlight w:val="cyan"/>
          <w:u w:val="single"/>
        </w:rPr>
        <w:t>missions</w:t>
      </w:r>
      <w:r w:rsidRPr="00E47DE8">
        <w:rPr>
          <w:u w:val="single"/>
        </w:rPr>
        <w:t xml:space="preserve"> that </w:t>
      </w:r>
      <w:r w:rsidRPr="002D21E1">
        <w:rPr>
          <w:u w:val="single"/>
        </w:rPr>
        <w:t xml:space="preserve">could land </w:t>
      </w:r>
      <w:r w:rsidRPr="005C2CD7">
        <w:rPr>
          <w:highlight w:val="cyan"/>
          <w:u w:val="single"/>
        </w:rPr>
        <w:t>in</w:t>
      </w:r>
      <w:r w:rsidRPr="00E47DE8">
        <w:rPr>
          <w:u w:val="single"/>
        </w:rPr>
        <w:t xml:space="preserve"> </w:t>
      </w:r>
      <w:r w:rsidRPr="002D21E1">
        <w:rPr>
          <w:u w:val="single"/>
        </w:rPr>
        <w:t xml:space="preserve">the </w:t>
      </w:r>
      <w:r w:rsidRPr="005C2CD7">
        <w:rPr>
          <w:highlight w:val="cyan"/>
          <w:u w:val="single"/>
        </w:rPr>
        <w:t>vicinity</w:t>
      </w:r>
      <w:r w:rsidRPr="002D21E1">
        <w:rPr>
          <w:u w:val="single"/>
        </w:rPr>
        <w:t xml:space="preserve"> </w:t>
      </w:r>
      <w:r w:rsidRPr="005C2CD7">
        <w:rPr>
          <w:highlight w:val="cyan"/>
          <w:u w:val="single"/>
        </w:rPr>
        <w:t>of</w:t>
      </w:r>
      <w:r w:rsidRPr="00E47DE8">
        <w:rPr>
          <w:u w:val="single"/>
        </w:rPr>
        <w:t xml:space="preserve"> the </w:t>
      </w:r>
      <w:r w:rsidRPr="002D21E1">
        <w:rPr>
          <w:u w:val="single"/>
        </w:rPr>
        <w:t xml:space="preserve">historical </w:t>
      </w:r>
      <w:r w:rsidRPr="005C2CD7">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C2CD7">
        <w:rPr>
          <w:b/>
          <w:bCs/>
          <w:highlight w:val="cyan"/>
          <w:u w:val="single"/>
        </w:rPr>
        <w:t>irreparably</w:t>
      </w:r>
      <w:r w:rsidRPr="005C2CD7">
        <w:rPr>
          <w:highlight w:val="cyan"/>
          <w:u w:val="single"/>
        </w:rPr>
        <w:t xml:space="preserve"> </w:t>
      </w:r>
      <w:r w:rsidRPr="005C2CD7">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5C2CD7">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C2CD7">
        <w:rPr>
          <w:highlight w:val="cyan"/>
          <w:u w:val="single"/>
        </w:rPr>
        <w:t>U</w:t>
      </w:r>
      <w:r w:rsidRPr="006D0707">
        <w:rPr>
          <w:sz w:val="16"/>
        </w:rPr>
        <w:t>n</w:t>
      </w:r>
      <w:r w:rsidRPr="009F303A">
        <w:rPr>
          <w:sz w:val="16"/>
        </w:rPr>
        <w:t xml:space="preserve">ited </w:t>
      </w:r>
      <w:r w:rsidRPr="005C2CD7">
        <w:rPr>
          <w:highlight w:val="cyan"/>
          <w:u w:val="single"/>
        </w:rPr>
        <w:t>S</w:t>
      </w:r>
      <w:r w:rsidRPr="006D0707">
        <w:rPr>
          <w:sz w:val="16"/>
        </w:rPr>
        <w:t>t</w:t>
      </w:r>
      <w:r w:rsidRPr="009F303A">
        <w:rPr>
          <w:sz w:val="16"/>
        </w:rPr>
        <w:t xml:space="preserve">ates and </w:t>
      </w:r>
      <w:r w:rsidRPr="005C2CD7">
        <w:rPr>
          <w:highlight w:val="cyan"/>
          <w:u w:val="single"/>
        </w:rPr>
        <w:t>Russia</w:t>
      </w:r>
      <w:r w:rsidRPr="009F303A">
        <w:rPr>
          <w:sz w:val="16"/>
        </w:rPr>
        <w:t xml:space="preserve">. </w:t>
      </w:r>
      <w:r w:rsidRPr="005C2CD7">
        <w:rPr>
          <w:highlight w:val="cya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5C2CD7">
        <w:rPr>
          <w:highlight w:val="cyan"/>
          <w:u w:val="single"/>
        </w:rPr>
        <w:t>much to gain</w:t>
      </w:r>
      <w:r w:rsidRPr="009F303A">
        <w:rPr>
          <w:sz w:val="16"/>
        </w:rPr>
        <w:t xml:space="preserve"> and </w:t>
      </w:r>
      <w:r w:rsidRPr="00E47DE8">
        <w:rPr>
          <w:u w:val="single"/>
        </w:rPr>
        <w:t xml:space="preserve">little or </w:t>
      </w:r>
      <w:r w:rsidRPr="005C2CD7">
        <w:rPr>
          <w:b/>
          <w:bCs/>
          <w:highlight w:val="cyan"/>
          <w:u w:val="single"/>
        </w:rPr>
        <w:t>nothing</w:t>
      </w:r>
      <w:r w:rsidRPr="00E47DE8">
        <w:rPr>
          <w:u w:val="single"/>
        </w:rPr>
        <w:t xml:space="preserve"> </w:t>
      </w:r>
      <w:r w:rsidRPr="005C2CD7">
        <w:rPr>
          <w:b/>
          <w:bCs/>
          <w:highlight w:val="cyan"/>
          <w:u w:val="single"/>
        </w:rPr>
        <w:t>to</w:t>
      </w:r>
      <w:r w:rsidRPr="00E47DE8">
        <w:rPr>
          <w:u w:val="single"/>
        </w:rPr>
        <w:t xml:space="preserve"> </w:t>
      </w:r>
      <w:r w:rsidRPr="005C2CD7">
        <w:rPr>
          <w:b/>
          <w:bCs/>
          <w:highlight w:val="cyan"/>
          <w:u w:val="single"/>
        </w:rPr>
        <w:t>lose</w:t>
      </w:r>
      <w:r w:rsidRPr="00E47DE8">
        <w:rPr>
          <w:u w:val="single"/>
        </w:rPr>
        <w:t xml:space="preserve"> </w:t>
      </w:r>
      <w:r w:rsidRPr="005C2CD7">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5C2CD7">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5C2CD7">
        <w:rPr>
          <w:highlight w:val="cyan"/>
          <w:u w:val="single"/>
        </w:rPr>
        <w:t>mutual respect</w:t>
      </w:r>
      <w:r w:rsidRPr="00E47DE8">
        <w:rPr>
          <w:u w:val="single"/>
        </w:rPr>
        <w:t xml:space="preserve"> </w:t>
      </w:r>
      <w:r w:rsidRPr="005C2CD7">
        <w:rPr>
          <w:highlight w:val="cyan"/>
          <w:u w:val="single"/>
        </w:rPr>
        <w:t>and</w:t>
      </w:r>
      <w:r w:rsidRPr="00E47DE8">
        <w:rPr>
          <w:u w:val="single"/>
        </w:rPr>
        <w:t xml:space="preserve"> mutual </w:t>
      </w:r>
      <w:r w:rsidRPr="005C2CD7">
        <w:rPr>
          <w:highlight w:val="cyan"/>
          <w:u w:val="single"/>
        </w:rPr>
        <w:t>protection</w:t>
      </w:r>
      <w:r w:rsidRPr="00E47DE8">
        <w:rPr>
          <w:u w:val="single"/>
        </w:rPr>
        <w:t xml:space="preserve"> </w:t>
      </w:r>
      <w:r w:rsidRPr="005C2CD7">
        <w:rPr>
          <w:highlight w:val="cyan"/>
          <w:u w:val="single"/>
        </w:rPr>
        <w:t>of</w:t>
      </w:r>
      <w:r w:rsidRPr="00E47DE8">
        <w:rPr>
          <w:u w:val="single"/>
        </w:rPr>
        <w:t xml:space="preserve"> </w:t>
      </w:r>
      <w:r w:rsidRPr="005C2CD7">
        <w:rPr>
          <w:highlight w:val="cyan"/>
          <w:u w:val="single"/>
        </w:rPr>
        <w:t xml:space="preserve">each </w:t>
      </w:r>
      <w:r w:rsidRPr="002D21E1">
        <w:rPr>
          <w:u w:val="single"/>
        </w:rPr>
        <w:t xml:space="preserve">other’s </w:t>
      </w:r>
      <w:r w:rsidRPr="005C2CD7">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5C2CD7">
        <w:rPr>
          <w:b/>
          <w:bCs/>
          <w:highlight w:val="cyan"/>
          <w:u w:val="single"/>
        </w:rPr>
        <w:t>granting</w:t>
      </w:r>
      <w:r w:rsidRPr="009F303A">
        <w:rPr>
          <w:u w:val="single"/>
        </w:rPr>
        <w:t xml:space="preserve"> </w:t>
      </w:r>
      <w:r w:rsidRPr="005C2CD7">
        <w:rPr>
          <w:b/>
          <w:bCs/>
          <w:highlight w:val="cyan"/>
          <w:u w:val="single"/>
        </w:rPr>
        <w:t>of</w:t>
      </w:r>
      <w:r w:rsidRPr="009F303A">
        <w:rPr>
          <w:u w:val="single"/>
        </w:rPr>
        <w:t xml:space="preserve"> </w:t>
      </w:r>
      <w:r w:rsidRPr="005C2CD7">
        <w:rPr>
          <w:highlight w:val="cyan"/>
          <w:u w:val="single"/>
        </w:rPr>
        <w:t>lunar</w:t>
      </w:r>
      <w:r w:rsidRPr="009F303A">
        <w:rPr>
          <w:u w:val="single"/>
        </w:rPr>
        <w:t xml:space="preserve"> territorial </w:t>
      </w:r>
      <w:r w:rsidRPr="005C2CD7">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5C2CD7">
        <w:rPr>
          <w:b/>
          <w:bCs/>
          <w:highlight w:val="cyan"/>
          <w:u w:val="single"/>
        </w:rPr>
        <w:t>violates</w:t>
      </w:r>
      <w:r w:rsidRPr="009F303A">
        <w:rPr>
          <w:u w:val="single"/>
        </w:rPr>
        <w:t xml:space="preserve"> the </w:t>
      </w:r>
      <w:r w:rsidRPr="005C2CD7">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C2CD7">
        <w:rPr>
          <w:b/>
          <w:bCs/>
          <w:highlight w:val="cyan"/>
          <w:u w:val="single"/>
        </w:rPr>
        <w:t>Any</w:t>
      </w:r>
      <w:r w:rsidRPr="005C2CD7">
        <w:rPr>
          <w:highlight w:val="cyan"/>
          <w:u w:val="single"/>
        </w:rPr>
        <w:t xml:space="preserve"> </w:t>
      </w:r>
      <w:r w:rsidRPr="005C2CD7">
        <w:rPr>
          <w:b/>
          <w:bCs/>
          <w:highlight w:val="cyan"/>
          <w:u w:val="single"/>
        </w:rPr>
        <w:t>nation</w:t>
      </w:r>
      <w:r w:rsidRPr="009F303A">
        <w:rPr>
          <w:u w:val="single"/>
        </w:rPr>
        <w:t xml:space="preserve"> </w:t>
      </w:r>
      <w:r w:rsidRPr="005C2CD7">
        <w:rPr>
          <w:b/>
          <w:bCs/>
          <w:highlight w:val="cyan"/>
          <w:u w:val="single"/>
        </w:rPr>
        <w:t>with</w:t>
      </w:r>
      <w:r w:rsidRPr="009F303A">
        <w:rPr>
          <w:u w:val="single"/>
        </w:rPr>
        <w:t xml:space="preserve"> </w:t>
      </w:r>
      <w:r w:rsidRPr="005C2CD7">
        <w:rPr>
          <w:b/>
          <w:bCs/>
          <w:highlight w:val="cyan"/>
          <w:u w:val="single"/>
        </w:rPr>
        <w:t>assets</w:t>
      </w:r>
      <w:r w:rsidRPr="009F303A">
        <w:rPr>
          <w:u w:val="single"/>
        </w:rPr>
        <w:t xml:space="preserve"> </w:t>
      </w:r>
      <w:r w:rsidRPr="005C2CD7">
        <w:rPr>
          <w:highlight w:val="cyan"/>
          <w:u w:val="single"/>
        </w:rPr>
        <w:t>on</w:t>
      </w:r>
      <w:r w:rsidRPr="009F303A">
        <w:rPr>
          <w:u w:val="single"/>
        </w:rPr>
        <w:t xml:space="preserve"> </w:t>
      </w:r>
      <w:r w:rsidRPr="006D0707">
        <w:rPr>
          <w:u w:val="single"/>
        </w:rPr>
        <w:t xml:space="preserve">the </w:t>
      </w:r>
      <w:r w:rsidRPr="005C2CD7">
        <w:rPr>
          <w:highlight w:val="cyan"/>
          <w:u w:val="single"/>
        </w:rPr>
        <w:t>lunar surface</w:t>
      </w:r>
      <w:r w:rsidRPr="009F303A">
        <w:rPr>
          <w:u w:val="single"/>
        </w:rPr>
        <w:t xml:space="preserve"> will </w:t>
      </w:r>
      <w:r w:rsidRPr="005C2CD7">
        <w:rPr>
          <w:b/>
          <w:bCs/>
          <w:highlight w:val="cyan"/>
          <w:u w:val="single"/>
        </w:rPr>
        <w:t>endeavor</w:t>
      </w:r>
      <w:r w:rsidRPr="009F303A">
        <w:rPr>
          <w:u w:val="single"/>
        </w:rPr>
        <w:t xml:space="preserve"> </w:t>
      </w:r>
      <w:r w:rsidRPr="005C2CD7">
        <w:rPr>
          <w:b/>
          <w:bCs/>
          <w:highlight w:val="cyan"/>
          <w:u w:val="single"/>
        </w:rPr>
        <w:t>to</w:t>
      </w:r>
      <w:r w:rsidRPr="005C2CD7">
        <w:rPr>
          <w:highlight w:val="cyan"/>
          <w:u w:val="single"/>
        </w:rPr>
        <w:t xml:space="preserve"> </w:t>
      </w:r>
      <w:r w:rsidRPr="005C2CD7">
        <w:rPr>
          <w:b/>
          <w:bCs/>
          <w:highlight w:val="cyan"/>
          <w:u w:val="single"/>
        </w:rPr>
        <w:t>protect</w:t>
      </w:r>
      <w:r w:rsidRPr="005C2CD7">
        <w:rPr>
          <w:highlight w:val="cyan"/>
          <w:u w:val="single"/>
        </w:rPr>
        <w:t xml:space="preserve"> </w:t>
      </w:r>
      <w:r w:rsidRPr="002D21E1">
        <w:rPr>
          <w:u w:val="single"/>
        </w:rPr>
        <w:t xml:space="preserve">those </w:t>
      </w:r>
      <w:r w:rsidRPr="005C2CD7">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C2CD7">
        <w:rPr>
          <w:highlight w:val="cyan"/>
          <w:u w:val="single"/>
        </w:rPr>
        <w:t>nations</w:t>
      </w:r>
      <w:r w:rsidRPr="009F303A">
        <w:rPr>
          <w:u w:val="single"/>
        </w:rPr>
        <w:t xml:space="preserve"> </w:t>
      </w:r>
      <w:r w:rsidRPr="005C2CD7">
        <w:rPr>
          <w:highlight w:val="cyan"/>
          <w:u w:val="single"/>
        </w:rPr>
        <w:t>have</w:t>
      </w:r>
      <w:r w:rsidRPr="009F303A">
        <w:rPr>
          <w:u w:val="single"/>
        </w:rPr>
        <w:t xml:space="preserve"> a </w:t>
      </w:r>
      <w:r w:rsidRPr="005C2CD7">
        <w:rPr>
          <w:b/>
          <w:bCs/>
          <w:highlight w:val="cyan"/>
          <w:u w:val="single"/>
        </w:rPr>
        <w:t>timely</w:t>
      </w:r>
      <w:r w:rsidRPr="009F303A">
        <w:rPr>
          <w:u w:val="single"/>
        </w:rPr>
        <w:t xml:space="preserve">, </w:t>
      </w:r>
      <w:r w:rsidRPr="005C2CD7">
        <w:rPr>
          <w:b/>
          <w:bCs/>
          <w:highlight w:val="cyan"/>
          <w:u w:val="single"/>
        </w:rPr>
        <w:t>current</w:t>
      </w:r>
      <w:r w:rsidRPr="009F303A">
        <w:rPr>
          <w:u w:val="single"/>
        </w:rPr>
        <w:t xml:space="preserve">, and </w:t>
      </w:r>
      <w:r w:rsidRPr="005C2CD7">
        <w:rPr>
          <w:b/>
          <w:bCs/>
          <w:highlight w:val="cyan"/>
          <w:u w:val="single"/>
        </w:rPr>
        <w:t>common</w:t>
      </w:r>
      <w:r w:rsidRPr="005C2CD7">
        <w:rPr>
          <w:highlight w:val="cyan"/>
          <w:u w:val="single"/>
        </w:rPr>
        <w:t xml:space="preserve"> </w:t>
      </w:r>
      <w:r w:rsidRPr="005C2CD7">
        <w:rPr>
          <w:b/>
          <w:bCs/>
          <w:highlight w:val="cyan"/>
          <w:u w:val="single"/>
        </w:rPr>
        <w:t>interest</w:t>
      </w:r>
      <w:r w:rsidRPr="009F303A">
        <w:rPr>
          <w:u w:val="single"/>
        </w:rPr>
        <w:t xml:space="preserve"> </w:t>
      </w:r>
      <w:r w:rsidRPr="005C2CD7">
        <w:rPr>
          <w:highlight w:val="cyan"/>
          <w:u w:val="single"/>
        </w:rPr>
        <w:t>incorporating</w:t>
      </w:r>
      <w:r w:rsidRPr="009F303A">
        <w:rPr>
          <w:u w:val="single"/>
        </w:rPr>
        <w:t xml:space="preserve"> important </w:t>
      </w:r>
      <w:r w:rsidRPr="005C2CD7">
        <w:rPr>
          <w:highlight w:val="cyan"/>
          <w:u w:val="single"/>
        </w:rPr>
        <w:t>implications</w:t>
      </w:r>
      <w:r w:rsidRPr="009F303A">
        <w:rPr>
          <w:u w:val="single"/>
        </w:rPr>
        <w:t xml:space="preserve"> </w:t>
      </w:r>
      <w:r w:rsidRPr="005C2CD7">
        <w:rPr>
          <w:highlight w:val="cyan"/>
          <w:u w:val="single"/>
        </w:rPr>
        <w:t>for</w:t>
      </w:r>
      <w:r w:rsidRPr="009F303A">
        <w:rPr>
          <w:u w:val="single"/>
        </w:rPr>
        <w:t xml:space="preserve"> </w:t>
      </w:r>
      <w:r w:rsidRPr="005C2CD7">
        <w:rPr>
          <w:highlight w:val="cyan"/>
          <w:u w:val="single"/>
        </w:rPr>
        <w:t>peaceful uses</w:t>
      </w:r>
      <w:r w:rsidRPr="009F303A">
        <w:rPr>
          <w:u w:val="single"/>
        </w:rPr>
        <w:t xml:space="preserve"> </w:t>
      </w:r>
      <w:r w:rsidRPr="005C2CD7">
        <w:rPr>
          <w:highlight w:val="cyan"/>
          <w:u w:val="single"/>
        </w:rPr>
        <w:t>of</w:t>
      </w:r>
      <w:r w:rsidRPr="009F303A">
        <w:rPr>
          <w:u w:val="single"/>
        </w:rPr>
        <w:t xml:space="preserve"> outer </w:t>
      </w:r>
      <w:r w:rsidRPr="005C2CD7">
        <w:rPr>
          <w:highlight w:val="cyan"/>
          <w:u w:val="single"/>
        </w:rPr>
        <w:t>space</w:t>
      </w:r>
      <w:r w:rsidRPr="009F303A">
        <w:rPr>
          <w:u w:val="single"/>
        </w:rPr>
        <w:t xml:space="preserve">; </w:t>
      </w:r>
      <w:r w:rsidRPr="005C2CD7">
        <w:rPr>
          <w:b/>
          <w:bCs/>
          <w:highlight w:val="cyan"/>
          <w:u w:val="single"/>
        </w:rPr>
        <w:t>scientific</w:t>
      </w:r>
      <w:r w:rsidRPr="005C2CD7">
        <w:rPr>
          <w:highlight w:val="cyan"/>
          <w:u w:val="single"/>
        </w:rPr>
        <w:t xml:space="preserve"> </w:t>
      </w:r>
      <w:r w:rsidRPr="005C2CD7">
        <w:rPr>
          <w:b/>
          <w:bCs/>
          <w:highlight w:val="cyan"/>
          <w:u w:val="single"/>
        </w:rPr>
        <w:t>research</w:t>
      </w:r>
      <w:r w:rsidRPr="009F303A">
        <w:rPr>
          <w:u w:val="single"/>
        </w:rPr>
        <w:t xml:space="preserve"> and the advancement of </w:t>
      </w:r>
      <w:r w:rsidRPr="005C2CD7">
        <w:rPr>
          <w:b/>
          <w:bCs/>
          <w:highlight w:val="cyan"/>
          <w:u w:val="single"/>
        </w:rPr>
        <w:t>knowledge</w:t>
      </w:r>
      <w:r w:rsidRPr="009F303A">
        <w:rPr>
          <w:u w:val="single"/>
        </w:rPr>
        <w:t xml:space="preserve">; and </w:t>
      </w:r>
      <w:r w:rsidRPr="005C2CD7">
        <w:rPr>
          <w:b/>
          <w:bCs/>
          <w:highlight w:val="cyan"/>
          <w:u w:val="single"/>
        </w:rPr>
        <w:t>cultural</w:t>
      </w:r>
      <w:r w:rsidRPr="009F303A">
        <w:rPr>
          <w:u w:val="single"/>
        </w:rPr>
        <w:t xml:space="preserve"> </w:t>
      </w:r>
      <w:r w:rsidRPr="005C2CD7">
        <w:rPr>
          <w:b/>
          <w:bCs/>
          <w:highlight w:val="cyan"/>
          <w:u w:val="single"/>
        </w:rPr>
        <w:t>and</w:t>
      </w:r>
      <w:r w:rsidRPr="009F303A">
        <w:rPr>
          <w:u w:val="single"/>
        </w:rPr>
        <w:t xml:space="preserve"> </w:t>
      </w:r>
      <w:r w:rsidRPr="005C2CD7">
        <w:rPr>
          <w:b/>
          <w:bCs/>
          <w:highlight w:val="cyan"/>
          <w:u w:val="single"/>
        </w:rPr>
        <w:t>heritage</w:t>
      </w:r>
      <w:r w:rsidRPr="005C2CD7">
        <w:rPr>
          <w:highlight w:val="cyan"/>
          <w:u w:val="single"/>
        </w:rPr>
        <w:t xml:space="preserve"> </w:t>
      </w:r>
      <w:r w:rsidRPr="005C2CD7">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5C2CD7">
        <w:rPr>
          <w:rStyle w:val="Emphasis"/>
          <w:highlight w:val="cyan"/>
        </w:rPr>
        <w:t>develop a new level of trust</w:t>
      </w:r>
      <w:r w:rsidRPr="005C2CD7">
        <w:rPr>
          <w:highlight w:val="cyan"/>
          <w:u w:val="single"/>
        </w:rPr>
        <w:t xml:space="preserve"> </w:t>
      </w:r>
      <w:r w:rsidRPr="00420B02">
        <w:rPr>
          <w:u w:val="single"/>
        </w:rPr>
        <w:t xml:space="preserve">among nations that could </w:t>
      </w:r>
      <w:r w:rsidRPr="005C2CD7">
        <w:rPr>
          <w:rStyle w:val="Emphasis"/>
          <w:highlight w:val="cyan"/>
        </w:rPr>
        <w:t>then lead to more</w:t>
      </w:r>
      <w:r w:rsidRPr="005C2CD7">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5C2CD7">
        <w:rPr>
          <w:rStyle w:val="Emphasis"/>
          <w:highlight w:val="cyan"/>
        </w:rPr>
        <w:t>agreements</w:t>
      </w:r>
      <w:r w:rsidRPr="005C2CD7">
        <w:rPr>
          <w:highlight w:val="cyan"/>
          <w:u w:val="single"/>
        </w:rPr>
        <w:t xml:space="preserve"> </w:t>
      </w:r>
      <w:r w:rsidRPr="005C2CD7">
        <w:rPr>
          <w:rStyle w:val="Emphasis"/>
          <w:highlight w:val="cyan"/>
        </w:rPr>
        <w:t>on</w:t>
      </w:r>
      <w:r w:rsidRPr="005C2CD7">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C2CD7">
        <w:rPr>
          <w:rStyle w:val="Emphasis"/>
          <w:highlight w:val="cyan"/>
          <w:bdr w:val="single" w:sz="18" w:space="0" w:color="auto"/>
        </w:rPr>
        <w:t>the Moon</w:t>
      </w:r>
      <w:r w:rsidRPr="005C2CD7">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40EAFAEB" w14:textId="77777777" w:rsidR="00E5784F" w:rsidRDefault="00E5784F" w:rsidP="00E5784F">
      <w:pPr>
        <w:pStyle w:val="Heading4"/>
      </w:pPr>
      <w:r>
        <w:t xml:space="preserve">Heritage Sites </w:t>
      </w:r>
      <w:r>
        <w:rPr>
          <w:u w:val="single"/>
        </w:rPr>
        <w:t>are critical</w:t>
      </w:r>
      <w:r>
        <w:t xml:space="preserve"> for </w:t>
      </w:r>
      <w:r>
        <w:rPr>
          <w:u w:val="single"/>
        </w:rPr>
        <w:t>science research</w:t>
      </w:r>
      <w:r>
        <w:t xml:space="preserve"> around Dust. </w:t>
      </w:r>
    </w:p>
    <w:p w14:paraId="11A8E131" w14:textId="77777777" w:rsidR="00E5784F" w:rsidRPr="002C1327" w:rsidRDefault="00E5784F" w:rsidP="00E5784F">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16D3C3C9" w14:textId="77777777" w:rsidR="00E5784F" w:rsidRPr="00300410" w:rsidRDefault="00E5784F" w:rsidP="00E5784F">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5C2CD7">
        <w:rPr>
          <w:rStyle w:val="Emphasis"/>
          <w:highlight w:val="cya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5C2CD7">
        <w:rPr>
          <w:rStyle w:val="Emphasis"/>
          <w:highlight w:val="cyan"/>
        </w:rPr>
        <w:t>provide</w:t>
      </w:r>
      <w:r w:rsidRPr="005C2CD7">
        <w:rPr>
          <w:rStyle w:val="StyleUnderline"/>
          <w:highlight w:val="cyan"/>
        </w:rPr>
        <w:t xml:space="preserve"> </w:t>
      </w:r>
      <w:r w:rsidRPr="002C1327">
        <w:rPr>
          <w:rStyle w:val="StyleUnderline"/>
        </w:rPr>
        <w:t xml:space="preserve">the </w:t>
      </w:r>
      <w:r w:rsidRPr="005C2CD7">
        <w:rPr>
          <w:rStyle w:val="Emphasis"/>
          <w:highlight w:val="cyan"/>
        </w:rPr>
        <w:t xml:space="preserve">opportunity </w:t>
      </w:r>
      <w:r w:rsidRPr="002D21E1">
        <w:rPr>
          <w:rStyle w:val="Emphasis"/>
        </w:rPr>
        <w:t xml:space="preserve">to </w:t>
      </w:r>
      <w:r w:rsidRPr="005C2CD7">
        <w:rPr>
          <w:rStyle w:val="Emphasis"/>
          <w:highlight w:val="cyan"/>
        </w:rPr>
        <w:t>learn about</w:t>
      </w:r>
      <w:r w:rsidRPr="005C2CD7">
        <w:rPr>
          <w:rStyle w:val="StyleUnderline"/>
          <w:highlight w:val="cyan"/>
        </w:rPr>
        <w:t xml:space="preserve"> </w:t>
      </w:r>
      <w:r w:rsidRPr="002C1327">
        <w:rPr>
          <w:rStyle w:val="StyleUnderline"/>
        </w:rPr>
        <w:t xml:space="preserve">the </w:t>
      </w:r>
      <w:r w:rsidRPr="005C2CD7">
        <w:rPr>
          <w:rStyle w:val="Emphasis"/>
          <w:highlight w:val="cyan"/>
        </w:rPr>
        <w:t>changes</w:t>
      </w:r>
      <w:r w:rsidRPr="005C2CD7">
        <w:rPr>
          <w:rStyle w:val="StyleUnderline"/>
          <w:highlight w:val="cyan"/>
        </w:rPr>
        <w:t xml:space="preserve"> </w:t>
      </w:r>
      <w:r w:rsidRPr="002D21E1">
        <w:rPr>
          <w:rStyle w:val="Emphasis"/>
        </w:rPr>
        <w:t xml:space="preserve">associated </w:t>
      </w:r>
      <w:r w:rsidRPr="005C2CD7">
        <w:rPr>
          <w:rStyle w:val="Emphasis"/>
          <w:highlight w:val="cyan"/>
          <w:bdr w:val="single" w:sz="18" w:space="0" w:color="auto"/>
        </w:rPr>
        <w:t>with long-term exposure of human-created systems</w:t>
      </w:r>
      <w:r w:rsidRPr="005C2CD7">
        <w:rPr>
          <w:rStyle w:val="StyleUnderline"/>
          <w:highlight w:val="cyan"/>
        </w:rPr>
        <w:t xml:space="preserve"> </w:t>
      </w:r>
      <w:r w:rsidRPr="005C2CD7">
        <w:rPr>
          <w:rStyle w:val="Emphasis"/>
          <w:highlight w:val="cyan"/>
        </w:rPr>
        <w:t>in</w:t>
      </w:r>
      <w:r w:rsidRPr="005C2CD7">
        <w:rPr>
          <w:rStyle w:val="StyleUnderline"/>
          <w:highlight w:val="cyan"/>
        </w:rPr>
        <w:t xml:space="preserve"> </w:t>
      </w:r>
      <w:r w:rsidRPr="002C1327">
        <w:rPr>
          <w:rStyle w:val="StyleUnderline"/>
        </w:rPr>
        <w:t xml:space="preserve">the </w:t>
      </w:r>
      <w:r w:rsidRPr="008124B4">
        <w:rPr>
          <w:rStyle w:val="Emphasis"/>
        </w:rPr>
        <w:t xml:space="preserve">harsh </w:t>
      </w:r>
      <w:r w:rsidRPr="005C2CD7">
        <w:rPr>
          <w:rStyle w:val="Emphasis"/>
          <w:highlight w:val="cyan"/>
        </w:rPr>
        <w:t>lunar environment</w:t>
      </w:r>
      <w:r w:rsidRPr="002C1327">
        <w:rPr>
          <w:rStyle w:val="StyleUnderline"/>
        </w:rPr>
        <w:t xml:space="preserve">. These sites offer </w:t>
      </w:r>
      <w:r w:rsidRPr="002D21E1">
        <w:rPr>
          <w:rStyle w:val="Emphasis"/>
        </w:rPr>
        <w:t xml:space="preserve">rich </w:t>
      </w:r>
      <w:r w:rsidRPr="005C2CD7">
        <w:rPr>
          <w:rStyle w:val="Emphasis"/>
          <w:highlight w:val="cyan"/>
        </w:rPr>
        <w:t>opportunities for</w:t>
      </w:r>
      <w:r w:rsidRPr="005C2CD7">
        <w:rPr>
          <w:rStyle w:val="StyleUnderline"/>
          <w:highlight w:val="cyan"/>
        </w:rPr>
        <w:t xml:space="preserve"> </w:t>
      </w:r>
      <w:r w:rsidRPr="002D21E1">
        <w:rPr>
          <w:rStyle w:val="Emphasis"/>
          <w:bdr w:val="single" w:sz="18" w:space="0" w:color="auto"/>
        </w:rPr>
        <w:t xml:space="preserve">biological, physical, and material </w:t>
      </w:r>
      <w:r w:rsidRPr="005C2CD7">
        <w:rPr>
          <w:rStyle w:val="Emphasis"/>
          <w:highlight w:val="cyan"/>
          <w:bdr w:val="single" w:sz="18" w:space="0" w:color="auto"/>
        </w:rPr>
        <w:t>sciences.</w:t>
      </w:r>
      <w:r w:rsidRPr="005C2CD7">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5C2CD7">
        <w:rPr>
          <w:rStyle w:val="Emphasis"/>
          <w:highlight w:val="cyan"/>
        </w:rPr>
        <w:t>exposure</w:t>
      </w:r>
      <w:r w:rsidRPr="005C2CD7">
        <w:rPr>
          <w:rStyle w:val="StyleUnderline"/>
          <w:highlight w:val="cyan"/>
        </w:rPr>
        <w:t xml:space="preserve"> </w:t>
      </w:r>
      <w:r w:rsidRPr="002C1327">
        <w:rPr>
          <w:rStyle w:val="StyleUnderline"/>
        </w:rPr>
        <w:t xml:space="preserve">to the lunar environment </w:t>
      </w:r>
      <w:r w:rsidRPr="005C2CD7">
        <w:rPr>
          <w:rStyle w:val="Emphasis"/>
          <w:highlight w:val="cyan"/>
        </w:rPr>
        <w:t>on</w:t>
      </w:r>
      <w:r w:rsidRPr="005C2CD7">
        <w:rPr>
          <w:rStyle w:val="StyleUnderline"/>
          <w:highlight w:val="cyan"/>
        </w:rPr>
        <w:t xml:space="preserve"> </w:t>
      </w:r>
      <w:r w:rsidRPr="005C2CD7">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5C2CD7">
        <w:rPr>
          <w:rStyle w:val="Emphasis"/>
          <w:highlight w:val="cyan"/>
        </w:rPr>
        <w:t xml:space="preserve">little data exist </w:t>
      </w:r>
      <w:r w:rsidRPr="002D21E1">
        <w:rPr>
          <w:rStyle w:val="Emphasis"/>
        </w:rPr>
        <w:t xml:space="preserve">that </w:t>
      </w:r>
      <w:r w:rsidRPr="005C2CD7">
        <w:rPr>
          <w:rStyle w:val="Emphasis"/>
          <w:highlight w:val="cyan"/>
        </w:rPr>
        <w:t>describe</w:t>
      </w:r>
      <w:r w:rsidRPr="005C2CD7">
        <w:rPr>
          <w:rStyle w:val="StyleUnderline"/>
          <w:highlight w:val="cyan"/>
        </w:rPr>
        <w:t xml:space="preserve"> </w:t>
      </w:r>
      <w:r w:rsidRPr="002D21E1">
        <w:rPr>
          <w:rStyle w:val="Emphasis"/>
        </w:rPr>
        <w:t xml:space="preserve">what </w:t>
      </w:r>
      <w:r w:rsidRPr="005C2CD7">
        <w:rPr>
          <w:rStyle w:val="Emphasis"/>
          <w:highlight w:val="cyan"/>
        </w:rPr>
        <w:t>effect temperature extremes, lunar dust</w:t>
      </w:r>
      <w:r w:rsidRPr="002C1327">
        <w:rPr>
          <w:rStyle w:val="StyleUnderline"/>
        </w:rPr>
        <w:t xml:space="preserve">, </w:t>
      </w:r>
      <w:r w:rsidRPr="005C2CD7">
        <w:rPr>
          <w:rStyle w:val="Emphasis"/>
          <w:highlight w:val="cyan"/>
        </w:rPr>
        <w:t>micrometeoroids</w:t>
      </w:r>
      <w:r w:rsidRPr="002C1327">
        <w:rPr>
          <w:rStyle w:val="StyleUnderline"/>
        </w:rPr>
        <w:t xml:space="preserve">, </w:t>
      </w:r>
      <w:r w:rsidRPr="005C2CD7">
        <w:rPr>
          <w:rStyle w:val="Emphasis"/>
          <w:highlight w:val="cyan"/>
        </w:rPr>
        <w:t>solar radiation</w:t>
      </w:r>
      <w:r w:rsidRPr="002C1327">
        <w:rPr>
          <w:rStyle w:val="StyleUnderline"/>
        </w:rPr>
        <w:t xml:space="preserve">, etc. </w:t>
      </w:r>
      <w:r w:rsidRPr="005C2CD7">
        <w:rPr>
          <w:rStyle w:val="Emphasis"/>
          <w:highlight w:val="cyan"/>
        </w:rPr>
        <w:t>have on</w:t>
      </w:r>
      <w:r w:rsidRPr="005C2CD7">
        <w:rPr>
          <w:rStyle w:val="StyleUnderline"/>
          <w:highlight w:val="cyan"/>
        </w:rPr>
        <w:t xml:space="preserve"> </w:t>
      </w:r>
      <w:r w:rsidRPr="002C1327">
        <w:rPr>
          <w:rStyle w:val="StyleUnderline"/>
        </w:rPr>
        <w:t xml:space="preserve">such </w:t>
      </w:r>
      <w:r w:rsidRPr="002D21E1">
        <w:rPr>
          <w:rStyle w:val="Emphasis"/>
        </w:rPr>
        <w:t xml:space="preserve">man-made </w:t>
      </w:r>
      <w:r w:rsidRPr="005C2CD7">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C2CD7">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5C2CD7">
        <w:rPr>
          <w:rStyle w:val="Emphasis"/>
          <w:highlight w:val="cyan"/>
        </w:rPr>
        <w:t>survived</w:t>
      </w:r>
      <w:r w:rsidRPr="005C2CD7">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5C2CD7">
        <w:rPr>
          <w:rStyle w:val="Emphasis"/>
          <w:highlight w:val="cyan"/>
        </w:rPr>
        <w:t>great interest to</w:t>
      </w:r>
      <w:r w:rsidRPr="005C2CD7">
        <w:rPr>
          <w:rStyle w:val="StyleUnderline"/>
          <w:highlight w:val="cyan"/>
        </w:rPr>
        <w:t xml:space="preserve"> </w:t>
      </w:r>
      <w:r w:rsidRPr="00C43C2B">
        <w:rPr>
          <w:rStyle w:val="Emphasis"/>
          <w:bdr w:val="single" w:sz="18" w:space="0" w:color="auto"/>
        </w:rPr>
        <w:t xml:space="preserve">engineers and </w:t>
      </w:r>
      <w:r w:rsidRPr="005C2CD7">
        <w:rPr>
          <w:rStyle w:val="Emphasis"/>
          <w:highlight w:val="cya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5C2CD7">
        <w:rPr>
          <w:rStyle w:val="Emphasis"/>
          <w:highlight w:val="cyan"/>
          <w:bdr w:val="single" w:sz="18" w:space="0" w:color="auto"/>
        </w:rPr>
        <w:t>unprecedented</w:t>
      </w:r>
      <w:r w:rsidRPr="005C2CD7">
        <w:rPr>
          <w:rStyle w:val="StyleUnderline"/>
          <w:highlight w:val="cyan"/>
        </w:rPr>
        <w:t xml:space="preserve"> data</w:t>
      </w:r>
      <w:r w:rsidRPr="002C1327">
        <w:rPr>
          <w:rStyle w:val="StyleUnderline"/>
        </w:rPr>
        <w:t xml:space="preserve"> if lunar missions to gather and not corrupt the data are developed. These data will be </w:t>
      </w:r>
      <w:r w:rsidRPr="005C2CD7">
        <w:rPr>
          <w:rStyle w:val="Emphasis"/>
          <w:highlight w:val="cyan"/>
        </w:rPr>
        <w:t>invaluable</w:t>
      </w:r>
      <w:r w:rsidRPr="005C2CD7">
        <w:rPr>
          <w:rStyle w:val="StyleUnderline"/>
          <w:highlight w:val="cyan"/>
        </w:rPr>
        <w:t xml:space="preserve"> </w:t>
      </w:r>
      <w:r w:rsidRPr="005C2CD7">
        <w:rPr>
          <w:rStyle w:val="Emphasis"/>
          <w:highlight w:val="cyan"/>
        </w:rPr>
        <w:t>for</w:t>
      </w:r>
      <w:r w:rsidRPr="005C2CD7">
        <w:rPr>
          <w:rStyle w:val="StyleUnderline"/>
          <w:highlight w:val="cyan"/>
        </w:rPr>
        <w:t xml:space="preserve"> </w:t>
      </w:r>
      <w:r w:rsidRPr="005C2CD7">
        <w:rPr>
          <w:rStyle w:val="Emphasis"/>
          <w:highlight w:val="cyan"/>
        </w:rPr>
        <w:t xml:space="preserve">helping </w:t>
      </w:r>
      <w:r w:rsidRPr="00C43C2B">
        <w:rPr>
          <w:rStyle w:val="Emphasis"/>
        </w:rPr>
        <w:t>to design</w:t>
      </w:r>
      <w:r w:rsidRPr="00C43C2B">
        <w:rPr>
          <w:rStyle w:val="StyleUnderline"/>
        </w:rPr>
        <w:t xml:space="preserve"> </w:t>
      </w:r>
      <w:r w:rsidRPr="005C2CD7">
        <w:rPr>
          <w:rStyle w:val="Emphasis"/>
          <w:highlight w:val="cyan"/>
        </w:rPr>
        <w:t>future</w:t>
      </w:r>
      <w:r w:rsidRPr="005C2CD7">
        <w:rPr>
          <w:rStyle w:val="StyleUnderline"/>
          <w:highlight w:val="cyan"/>
        </w:rPr>
        <w:t xml:space="preserve"> </w:t>
      </w:r>
      <w:r w:rsidRPr="005C2CD7">
        <w:rPr>
          <w:rStyle w:val="Emphasis"/>
          <w:highlight w:val="cyan"/>
        </w:rPr>
        <w:t xml:space="preserve">long-duration </w:t>
      </w:r>
      <w:r w:rsidRPr="002C1327">
        <w:rPr>
          <w:rStyle w:val="StyleUnderline"/>
        </w:rPr>
        <w:t xml:space="preserve">systems for </w:t>
      </w:r>
      <w:r w:rsidRPr="005C2CD7">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50AA539" w14:textId="77777777" w:rsidR="00E5784F" w:rsidRDefault="00E5784F" w:rsidP="00E5784F">
      <w:pPr>
        <w:pStyle w:val="Heading4"/>
      </w:pPr>
      <w:r>
        <w:t xml:space="preserve">Moon Dust Research key to </w:t>
      </w:r>
      <w:r>
        <w:rPr>
          <w:u w:val="single"/>
        </w:rPr>
        <w:t>Moon Basing</w:t>
      </w:r>
      <w:r>
        <w:t>.</w:t>
      </w:r>
    </w:p>
    <w:p w14:paraId="1471662F" w14:textId="77777777" w:rsidR="00E5784F" w:rsidRPr="00362E4C" w:rsidRDefault="00E5784F" w:rsidP="00E5784F">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5D69D0D2" w14:textId="77777777" w:rsidR="00E5784F" w:rsidRDefault="00E5784F" w:rsidP="00E5784F">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5C2CD7">
        <w:rPr>
          <w:rStyle w:val="StyleUnderline"/>
          <w:highlight w:val="cyan"/>
        </w:rPr>
        <w:t>moon dust</w:t>
      </w:r>
      <w:r w:rsidRPr="00B51893">
        <w:rPr>
          <w:rStyle w:val="StyleUnderline"/>
        </w:rPr>
        <w:t xml:space="preserve">. It's a real </w:t>
      </w:r>
      <w:r w:rsidRPr="005C2CD7">
        <w:rPr>
          <w:rStyle w:val="StyleUnderline"/>
          <w:highlight w:val="cyan"/>
        </w:rPr>
        <w:t>problem for</w:t>
      </w:r>
      <w:r w:rsidRPr="00AE2E56">
        <w:rPr>
          <w:rStyle w:val="StyleUnderline"/>
        </w:rPr>
        <w:t xml:space="preserve"> </w:t>
      </w:r>
      <w:r w:rsidRPr="005C2CD7">
        <w:rPr>
          <w:rStyle w:val="StyleUnderline"/>
          <w:highlight w:val="cyan"/>
        </w:rPr>
        <w:t>moon-bound equipment</w:t>
      </w:r>
      <w:r w:rsidRPr="00AE2E56">
        <w:rPr>
          <w:rStyle w:val="StyleUnderline"/>
        </w:rPr>
        <w:t xml:space="preserve"> because it's </w:t>
      </w:r>
      <w:r w:rsidRPr="005C2CD7">
        <w:rPr>
          <w:rStyle w:val="Emphasis"/>
          <w:highlight w:val="cyan"/>
        </w:rPr>
        <w:t>made o</w:t>
      </w:r>
      <w:r w:rsidRPr="005C2CD7">
        <w:rPr>
          <w:rStyle w:val="StyleUnderline"/>
          <w:highlight w:val="cyan"/>
        </w:rPr>
        <w:t>f</w:t>
      </w:r>
      <w:r w:rsidRPr="00AE2E56">
        <w:rPr>
          <w:rStyle w:val="StyleUnderline"/>
        </w:rPr>
        <w:t xml:space="preserve"> fine,</w:t>
      </w:r>
      <w:r w:rsidRPr="00AA1107">
        <w:rPr>
          <w:sz w:val="14"/>
        </w:rPr>
        <w:t xml:space="preserve"> super sticky and highly </w:t>
      </w:r>
      <w:r w:rsidRPr="005C2CD7">
        <w:rPr>
          <w:rStyle w:val="Emphasis"/>
          <w:highlight w:val="cyan"/>
        </w:rPr>
        <w:t>abrasive grains</w:t>
      </w:r>
      <w:r w:rsidRPr="00AE2E56">
        <w:rPr>
          <w:rStyle w:val="StyleUnderline"/>
        </w:rPr>
        <w:t xml:space="preserve">, </w:t>
      </w:r>
      <w:r w:rsidRPr="00B51893">
        <w:rPr>
          <w:rStyle w:val="Emphasis"/>
        </w:rPr>
        <w:t xml:space="preserve">which have a </w:t>
      </w:r>
      <w:r w:rsidRPr="005C2CD7">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C2CD7">
        <w:rPr>
          <w:rStyle w:val="Emphasis"/>
          <w:highlight w:val="cyan"/>
        </w:rPr>
        <w:t>footprints</w:t>
      </w:r>
      <w:r w:rsidRPr="005C2CD7">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C2CD7">
        <w:rPr>
          <w:rStyle w:val="Emphasis"/>
          <w:highlight w:val="cyan"/>
        </w:rPr>
        <w:t>gave us valuable</w:t>
      </w:r>
      <w:r w:rsidRPr="00C43C2B">
        <w:rPr>
          <w:rStyle w:val="Emphasis"/>
        </w:rPr>
        <w:t xml:space="preserve"> </w:t>
      </w:r>
      <w:r w:rsidRPr="005C2CD7">
        <w:rPr>
          <w:rStyle w:val="Emphasis"/>
          <w:highlight w:val="cyan"/>
          <w:bdr w:val="single" w:sz="18" w:space="0" w:color="auto"/>
        </w:rPr>
        <w:t xml:space="preserve">information into </w:t>
      </w:r>
      <w:r w:rsidRPr="00C43C2B">
        <w:rPr>
          <w:rStyle w:val="Emphasis"/>
          <w:bdr w:val="single" w:sz="18" w:space="0" w:color="auto"/>
        </w:rPr>
        <w:t xml:space="preserve">the </w:t>
      </w:r>
      <w:r w:rsidRPr="005C2CD7">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5C2CD7">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5C2CD7">
        <w:rPr>
          <w:rStyle w:val="Emphasis"/>
          <w:highlight w:val="cyan"/>
          <w:bdr w:val="single" w:sz="18" w:space="0" w:color="auto"/>
        </w:rPr>
        <w:t>long</w:t>
      </w:r>
      <w:r w:rsidRPr="00C43C2B">
        <w:rPr>
          <w:rStyle w:val="Emphasis"/>
          <w:bdr w:val="single" w:sz="18" w:space="0" w:color="auto"/>
        </w:rPr>
        <w:t>-</w:t>
      </w:r>
      <w:r w:rsidRPr="005C2CD7">
        <w:rPr>
          <w:rStyle w:val="Emphasis"/>
          <w:highlight w:val="cyan"/>
          <w:bdr w:val="single" w:sz="18" w:space="0" w:color="auto"/>
        </w:rPr>
        <w:t>term</w:t>
      </w:r>
      <w:r w:rsidRPr="00C43C2B">
        <w:rPr>
          <w:rStyle w:val="Emphasis"/>
          <w:bdr w:val="single" w:sz="18" w:space="0" w:color="auto"/>
        </w:rPr>
        <w:t xml:space="preserve"> </w:t>
      </w:r>
      <w:r w:rsidRPr="005C2CD7">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5C2CD7">
        <w:rPr>
          <w:rStyle w:val="StyleUnderline"/>
          <w:highlight w:val="cyan"/>
        </w:rPr>
        <w:t xml:space="preserve">need to know how our gear </w:t>
      </w:r>
      <w:r w:rsidRPr="005C2CD7">
        <w:rPr>
          <w:rStyle w:val="Emphasis"/>
          <w:highlight w:val="cyan"/>
        </w:rPr>
        <w:t>will stand up to lunar conditions</w:t>
      </w:r>
      <w:r w:rsidRPr="00AA1107">
        <w:rPr>
          <w:sz w:val="14"/>
        </w:rPr>
        <w:t xml:space="preserve">. Apart from the sticky, gritty dust, the lunar surface is also peppered with </w:t>
      </w:r>
      <w:r w:rsidRPr="005C2CD7">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C2CD7">
        <w:rPr>
          <w:rStyle w:val="Emphasis"/>
          <w:highlight w:val="cyan"/>
        </w:rPr>
        <w:t>What</w:t>
      </w:r>
      <w:r w:rsidRPr="005C2CD7">
        <w:rPr>
          <w:rStyle w:val="StyleUnderline"/>
          <w:highlight w:val="cyan"/>
        </w:rPr>
        <w:t xml:space="preserve"> </w:t>
      </w:r>
      <w:r w:rsidRPr="00EA56EB">
        <w:rPr>
          <w:rStyle w:val="StyleUnderline"/>
        </w:rPr>
        <w:t xml:space="preserve">has </w:t>
      </w:r>
      <w:r w:rsidRPr="005C2CD7">
        <w:rPr>
          <w:rStyle w:val="Emphasis"/>
          <w:highlight w:val="cyan"/>
        </w:rPr>
        <w:t>happened to</w:t>
      </w:r>
      <w:r w:rsidRPr="005C2CD7">
        <w:rPr>
          <w:rStyle w:val="StyleUnderline"/>
          <w:highlight w:val="cyan"/>
        </w:rPr>
        <w:t xml:space="preserve"> this</w:t>
      </w:r>
      <w:r w:rsidRPr="00EA56EB">
        <w:rPr>
          <w:rStyle w:val="StyleUnderline"/>
        </w:rPr>
        <w:t xml:space="preserve"> </w:t>
      </w:r>
      <w:r w:rsidRPr="005C2CD7">
        <w:rPr>
          <w:rStyle w:val="Emphasis"/>
          <w:highlight w:val="cyan"/>
        </w:rPr>
        <w:t>material</w:t>
      </w:r>
      <w:r w:rsidRPr="005C2CD7">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C2CD7">
        <w:rPr>
          <w:rStyle w:val="Emphasis"/>
          <w:highlight w:val="cyan"/>
        </w:rPr>
        <w:t>will help planning</w:t>
      </w:r>
      <w:r w:rsidRPr="005C2CD7">
        <w:rPr>
          <w:rStyle w:val="StyleUnderline"/>
          <w:highlight w:val="cyan"/>
        </w:rPr>
        <w:t xml:space="preserve"> </w:t>
      </w:r>
      <w:r w:rsidRPr="005C2CD7">
        <w:rPr>
          <w:rStyle w:val="Emphasis"/>
          <w:highlight w:val="cyan"/>
          <w:bdr w:val="single" w:sz="18" w:space="0" w:color="auto"/>
        </w:rPr>
        <w:t>for future missions</w:t>
      </w:r>
      <w:r w:rsidRPr="005C2CD7">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3F7CE786" w14:textId="77777777" w:rsidR="00E5784F" w:rsidRDefault="00E5784F" w:rsidP="00E5784F">
      <w:pPr>
        <w:pStyle w:val="Heading4"/>
      </w:pPr>
      <w:r>
        <w:t>A lunar base</w:t>
      </w:r>
      <w:r w:rsidRPr="003019D2">
        <w:t xml:space="preserve"> </w:t>
      </w:r>
      <w:r>
        <w:t xml:space="preserve">is </w:t>
      </w:r>
      <w:r w:rsidRPr="003019D2">
        <w:t>coming now but preservation of the environment is key</w:t>
      </w:r>
      <w:r>
        <w:t>.</w:t>
      </w:r>
    </w:p>
    <w:p w14:paraId="35CAD459" w14:textId="77777777" w:rsidR="00E5784F" w:rsidRPr="003019D2" w:rsidRDefault="00E5784F" w:rsidP="00E5784F">
      <w:proofErr w:type="spellStart"/>
      <w:r w:rsidRPr="003019D2">
        <w:rPr>
          <w:rFonts w:eastAsiaTheme="majorEastAsia" w:cstheme="majorBidi"/>
          <w:b/>
          <w:iCs/>
          <w:sz w:val="26"/>
        </w:rPr>
        <w:t>Shekhtman</w:t>
      </w:r>
      <w:proofErr w:type="spellEnd"/>
      <w:r w:rsidRPr="003019D2">
        <w:rPr>
          <w:rFonts w:eastAsiaTheme="majorEastAsia" w:cstheme="majorBidi"/>
          <w:b/>
          <w:iCs/>
          <w:sz w:val="26"/>
        </w:rPr>
        <w:t xml:space="preserve"> 21</w:t>
      </w:r>
      <w:r>
        <w:t xml:space="preserve"> [Lonnie </w:t>
      </w:r>
      <w:proofErr w:type="spellStart"/>
      <w:r>
        <w:t>Shekhtman</w:t>
      </w:r>
      <w:proofErr w:type="spellEnd"/>
      <w:r w:rsidRPr="003019D2">
        <w:t xml:space="preserve">, </w:t>
      </w:r>
      <w:r>
        <w:t xml:space="preserve">Lonnie is a senior science writer for Nasa. </w:t>
      </w:r>
      <w:r w:rsidRPr="003019D2">
        <w:t xml:space="preserve">1-26-2021, "NASA’s Artemis Base Camp on the Moon Will Need Light, Water, Elevation," </w:t>
      </w:r>
      <w:hyperlink r:id="rId9" w:history="1">
        <w:r w:rsidRPr="001D7505">
          <w:rPr>
            <w:rStyle w:val="Hyperlink"/>
          </w:rPr>
          <w:t>https://www.nasa.gov/feature/goddard/2021/nasa-s-artemis-base-camp-on-the-moon-will-need-light-water-elevation/</w:t>
        </w:r>
      </w:hyperlink>
      <w:r>
        <w:rPr>
          <w:rStyle w:val="Hyperlink"/>
        </w:rPr>
        <w:t xml:space="preserve"> accessed 2/12/22</w:t>
      </w:r>
      <w:r>
        <w:t>] Adam</w:t>
      </w:r>
    </w:p>
    <w:p w14:paraId="41413DE9" w14:textId="77777777" w:rsidR="00E5784F" w:rsidRPr="003019D2" w:rsidRDefault="00E5784F" w:rsidP="00E5784F">
      <w:pPr>
        <w:rPr>
          <w:sz w:val="16"/>
        </w:rPr>
      </w:pPr>
      <w:r w:rsidRPr="003019D2">
        <w:rPr>
          <w:rStyle w:val="StyleUnderline"/>
        </w:rPr>
        <w:t xml:space="preserve">American </w:t>
      </w:r>
      <w:r w:rsidRPr="005C2CD7">
        <w:rPr>
          <w:rStyle w:val="StyleUnderline"/>
          <w:highlight w:val="cyan"/>
        </w:rPr>
        <w:t>astronauts</w:t>
      </w:r>
      <w:r w:rsidRPr="003019D2">
        <w:rPr>
          <w:rStyle w:val="StyleUnderline"/>
        </w:rPr>
        <w:t xml:space="preserve"> in 2024 will </w:t>
      </w:r>
      <w:r w:rsidRPr="005C2CD7">
        <w:rPr>
          <w:rStyle w:val="StyleUnderline"/>
          <w:highlight w:val="cyan"/>
        </w:rPr>
        <w:t>take</w:t>
      </w:r>
      <w:r w:rsidRPr="003019D2">
        <w:rPr>
          <w:rStyle w:val="StyleUnderline"/>
        </w:rPr>
        <w:t xml:space="preserve"> their </w:t>
      </w:r>
      <w:r w:rsidRPr="005C2CD7">
        <w:rPr>
          <w:rStyle w:val="StyleUnderline"/>
          <w:highlight w:val="cyan"/>
        </w:rPr>
        <w:t>first steps</w:t>
      </w:r>
      <w:r w:rsidRPr="003019D2">
        <w:rPr>
          <w:rStyle w:val="StyleUnderline"/>
        </w:rPr>
        <w:t xml:space="preserve"> near the Moon’s South Pole: the land of extreme light, extreme darkness, and frozen water that could </w:t>
      </w:r>
      <w:r w:rsidRPr="005C2CD7">
        <w:rPr>
          <w:rStyle w:val="StyleUnderline"/>
          <w:highlight w:val="cyan"/>
        </w:rPr>
        <w:t>fuel</w:t>
      </w:r>
      <w:r w:rsidRPr="003019D2">
        <w:rPr>
          <w:rStyle w:val="StyleUnderline"/>
        </w:rPr>
        <w:t xml:space="preserve"> NASA’s </w:t>
      </w:r>
      <w:r w:rsidRPr="005C2CD7">
        <w:rPr>
          <w:rStyle w:val="StyleUnderline"/>
          <w:highlight w:val="cyan"/>
        </w:rPr>
        <w:t>Artemis</w:t>
      </w:r>
      <w:r w:rsidRPr="003019D2">
        <w:rPr>
          <w:rStyle w:val="StyleUnderline"/>
        </w:rPr>
        <w:t xml:space="preserve"> </w:t>
      </w:r>
      <w:r w:rsidRPr="005C2CD7">
        <w:rPr>
          <w:rStyle w:val="StyleUnderline"/>
          <w:highlight w:val="cyan"/>
        </w:rPr>
        <w:t>lunar</w:t>
      </w:r>
      <w:r w:rsidRPr="003019D2">
        <w:rPr>
          <w:rStyle w:val="StyleUnderline"/>
        </w:rPr>
        <w:t xml:space="preserve"> </w:t>
      </w:r>
      <w:r w:rsidRPr="005C2CD7">
        <w:rPr>
          <w:rStyle w:val="StyleUnderline"/>
          <w:highlight w:val="cyan"/>
        </w:rPr>
        <w:t>base</w:t>
      </w:r>
      <w:r w:rsidRPr="003019D2">
        <w:rPr>
          <w:sz w:val="16"/>
        </w:rPr>
        <w:t xml:space="preserve"> and the agency’s leap into deep space.</w:t>
      </w:r>
    </w:p>
    <w:p w14:paraId="7EF0FCD7" w14:textId="77777777" w:rsidR="00E5784F" w:rsidRPr="003019D2" w:rsidRDefault="00E5784F" w:rsidP="00E5784F">
      <w:pPr>
        <w:rPr>
          <w:sz w:val="16"/>
        </w:rPr>
      </w:pPr>
      <w:r w:rsidRPr="005C2CD7">
        <w:rPr>
          <w:rStyle w:val="StyleUnderline"/>
          <w:highlight w:val="cyan"/>
        </w:rPr>
        <w:t>Scientists</w:t>
      </w:r>
      <w:r w:rsidRPr="003019D2">
        <w:rPr>
          <w:rStyle w:val="StyleUnderline"/>
        </w:rPr>
        <w:t xml:space="preserve"> and engineers are </w:t>
      </w:r>
      <w:r w:rsidRPr="005C2CD7">
        <w:rPr>
          <w:rStyle w:val="StyleUnderline"/>
          <w:highlight w:val="cya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xml:space="preserve">. Among the many things NASA must </w:t>
      </w:r>
      <w:proofErr w:type="gramStart"/>
      <w:r w:rsidRPr="003019D2">
        <w:rPr>
          <w:sz w:val="16"/>
        </w:rPr>
        <w:t>take into account</w:t>
      </w:r>
      <w:proofErr w:type="gramEnd"/>
      <w:r w:rsidRPr="003019D2">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p>
    <w:p w14:paraId="7E20C534" w14:textId="77777777" w:rsidR="00E5784F" w:rsidRPr="003019D2" w:rsidRDefault="00E5784F" w:rsidP="00E5784F">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xml:space="preserve">. But the bottoms of some deep craters are shrouded in near constant </w:t>
      </w:r>
      <w:proofErr w:type="gramStart"/>
      <w:r w:rsidRPr="003019D2">
        <w:rPr>
          <w:sz w:val="16"/>
        </w:rPr>
        <w:t>darkness, since</w:t>
      </w:r>
      <w:proofErr w:type="gramEnd"/>
      <w:r w:rsidRPr="003019D2">
        <w:rPr>
          <w:sz w:val="16"/>
        </w:rPr>
        <w:t xml:space="preserve"> sunlight at the South Pole strikes at such a low angle it only brushes their rims.</w:t>
      </w:r>
    </w:p>
    <w:p w14:paraId="4A3A5AE5" w14:textId="77777777" w:rsidR="00E5784F" w:rsidRPr="003019D2" w:rsidRDefault="00E5784F" w:rsidP="00E5784F">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3BBDD889" w14:textId="77777777" w:rsidR="00E5784F" w:rsidRPr="003019D2" w:rsidRDefault="00E5784F" w:rsidP="00E5784F">
      <w:pPr>
        <w:rPr>
          <w:sz w:val="16"/>
        </w:rPr>
      </w:pPr>
      <w:r w:rsidRPr="003019D2">
        <w:rPr>
          <w:sz w:val="16"/>
        </w:rPr>
        <w:t xml:space="preserve">“It’s </w:t>
      </w:r>
      <w:r w:rsidRPr="003019D2">
        <w:rPr>
          <w:rStyle w:val="StyleUnderline"/>
        </w:rPr>
        <w:t xml:space="preserve">such a </w:t>
      </w:r>
      <w:r w:rsidRPr="005C2CD7">
        <w:rPr>
          <w:rStyle w:val="StyleUnderline"/>
          <w:highlight w:val="cyan"/>
        </w:rPr>
        <w:t>dramatic</w:t>
      </w:r>
      <w:r w:rsidRPr="003019D2">
        <w:rPr>
          <w:rStyle w:val="StyleUnderline"/>
        </w:rPr>
        <w:t xml:space="preserve"> </w:t>
      </w:r>
      <w:r w:rsidRPr="005C2CD7">
        <w:rPr>
          <w:rStyle w:val="StyleUnderline"/>
          <w:highlight w:val="cya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7D28D556" w14:textId="77777777" w:rsidR="00E5784F" w:rsidRPr="003019D2" w:rsidRDefault="00E5784F" w:rsidP="00E5784F">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228D2EB8" w14:textId="77777777" w:rsidR="00E5784F" w:rsidRPr="003019D2" w:rsidRDefault="00E5784F" w:rsidP="00E5784F">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1D4600AB" w14:textId="77777777" w:rsidR="00E5784F" w:rsidRPr="003019D2" w:rsidRDefault="00E5784F" w:rsidP="00E5784F">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21945FF6" w14:textId="77777777" w:rsidR="00E5784F" w:rsidRPr="003019D2" w:rsidRDefault="00E5784F" w:rsidP="00E5784F">
      <w:pPr>
        <w:rPr>
          <w:rStyle w:val="StyleUnderline"/>
        </w:rPr>
      </w:pPr>
      <w:r w:rsidRPr="003019D2">
        <w:rPr>
          <w:sz w:val="16"/>
        </w:rPr>
        <w:t>“</w:t>
      </w:r>
      <w:r w:rsidRPr="003019D2">
        <w:rPr>
          <w:rStyle w:val="StyleUnderline"/>
        </w:rPr>
        <w:t xml:space="preserve">You want to </w:t>
      </w:r>
      <w:r w:rsidRPr="005C2CD7">
        <w:rPr>
          <w:rStyle w:val="StyleUnderline"/>
          <w:highlight w:val="cyan"/>
        </w:rPr>
        <w:t>take advantage of</w:t>
      </w:r>
      <w:r w:rsidRPr="003019D2">
        <w:rPr>
          <w:rStyle w:val="StyleUnderline"/>
        </w:rPr>
        <w:t xml:space="preserve"> the </w:t>
      </w:r>
      <w:r w:rsidRPr="005C2CD7">
        <w:rPr>
          <w:rStyle w:val="StyleUnderline"/>
          <w:highlight w:val="cyan"/>
        </w:rPr>
        <w:t>landforms</w:t>
      </w:r>
      <w:r w:rsidRPr="003019D2">
        <w:rPr>
          <w:rStyle w:val="StyleUnderline"/>
        </w:rPr>
        <w:t xml:space="preserve">, such as hills, that can act as </w:t>
      </w:r>
      <w:r w:rsidRPr="005C2CD7">
        <w:rPr>
          <w:rStyle w:val="StyleUnderline"/>
          <w:highlight w:val="cyan"/>
        </w:rPr>
        <w:t>barriers</w:t>
      </w:r>
      <w:r w:rsidRPr="003019D2">
        <w:rPr>
          <w:rStyle w:val="StyleUnderline"/>
        </w:rPr>
        <w:t xml:space="preserve"> to </w:t>
      </w:r>
      <w:r w:rsidRPr="005C2CD7">
        <w:rPr>
          <w:rStyle w:val="StyleUnderline"/>
          <w:highlight w:val="cyan"/>
        </w:rPr>
        <w:t>minimize</w:t>
      </w:r>
      <w:r w:rsidRPr="003019D2">
        <w:rPr>
          <w:rStyle w:val="StyleUnderline"/>
        </w:rPr>
        <w:t xml:space="preserve"> the impact of </w:t>
      </w:r>
      <w:r w:rsidRPr="005C2CD7">
        <w:rPr>
          <w:rStyle w:val="StyleUnderline"/>
          <w:highlight w:val="cyan"/>
        </w:rPr>
        <w:t>contamination</w:t>
      </w:r>
      <w:r w:rsidRPr="003019D2">
        <w:rPr>
          <w:sz w:val="16"/>
        </w:rPr>
        <w:t>,” says </w:t>
      </w:r>
      <w:proofErr w:type="spellStart"/>
      <w:r w:rsidR="00C062B1">
        <w:fldChar w:fldCharType="begin"/>
      </w:r>
      <w:r w:rsidR="00C062B1">
        <w:instrText xml:space="preserve"> HYPERLINK "https://www.nasa.gov/nesc/academy/ruthan-lewis-bio" \t "_blank" </w:instrText>
      </w:r>
      <w:r w:rsidR="00C062B1">
        <w:fldChar w:fldCharType="separate"/>
      </w:r>
      <w:r w:rsidRPr="003019D2">
        <w:rPr>
          <w:rStyle w:val="Hyperlink"/>
          <w:sz w:val="16"/>
        </w:rPr>
        <w:t>Ruthan</w:t>
      </w:r>
      <w:proofErr w:type="spellEnd"/>
      <w:r w:rsidRPr="003019D2">
        <w:rPr>
          <w:rStyle w:val="Hyperlink"/>
          <w:sz w:val="16"/>
        </w:rPr>
        <w:t xml:space="preserve"> Lewis</w:t>
      </w:r>
      <w:r w:rsidR="00C062B1">
        <w:rPr>
          <w:rStyle w:val="Hyperlink"/>
          <w:sz w:val="16"/>
        </w:rPr>
        <w:fldChar w:fldCharType="end"/>
      </w:r>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543230EA" w14:textId="77777777" w:rsidR="00E5784F" w:rsidRPr="003019D2" w:rsidRDefault="00E5784F" w:rsidP="00E5784F">
      <w:pPr>
        <w:rPr>
          <w:sz w:val="16"/>
        </w:rPr>
      </w:pPr>
      <w:r w:rsidRPr="003019D2">
        <w:rPr>
          <w:sz w:val="16"/>
        </w:rPr>
        <w:t xml:space="preserve">At the Moon, </w:t>
      </w:r>
      <w:r w:rsidRPr="003019D2">
        <w:rPr>
          <w:rStyle w:val="StyleUnderline"/>
        </w:rPr>
        <w:t xml:space="preserve">it’s </w:t>
      </w:r>
      <w:r w:rsidRPr="005C2CD7">
        <w:rPr>
          <w:rStyle w:val="StyleUnderline"/>
          <w:highlight w:val="cyan"/>
        </w:rPr>
        <w:t>critical to keep</w:t>
      </w:r>
      <w:r w:rsidRPr="003019D2">
        <w:rPr>
          <w:rStyle w:val="StyleUnderline"/>
        </w:rPr>
        <w:t xml:space="preserve"> the </w:t>
      </w:r>
      <w:r w:rsidRPr="005C2CD7">
        <w:rPr>
          <w:rStyle w:val="StyleUnderline"/>
          <w:highlight w:val="cyan"/>
        </w:rPr>
        <w:t>area</w:t>
      </w:r>
      <w:r w:rsidRPr="003019D2">
        <w:rPr>
          <w:rStyle w:val="StyleUnderline"/>
        </w:rPr>
        <w:t xml:space="preserve"> around the landing site and base camp as </w:t>
      </w:r>
      <w:r w:rsidRPr="005C2CD7">
        <w:rPr>
          <w:rStyle w:val="StyleUnderline"/>
          <w:highlight w:val="cyan"/>
        </w:rPr>
        <w:t>pristine</w:t>
      </w:r>
      <w:r w:rsidRPr="003019D2">
        <w:rPr>
          <w:rStyle w:val="StyleUnderline"/>
        </w:rPr>
        <w:t xml:space="preserve"> as possible </w:t>
      </w:r>
      <w:r w:rsidRPr="005C2CD7">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248B64F7" w14:textId="77777777" w:rsidR="00E5784F" w:rsidRPr="003019D2" w:rsidRDefault="00E5784F" w:rsidP="00E5784F">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12AD170C" w14:textId="77777777" w:rsidR="00E5784F" w:rsidRPr="005A7108" w:rsidRDefault="00E5784F" w:rsidP="00E5784F">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5C2CD7">
        <w:rPr>
          <w:rStyle w:val="StyleUnderline"/>
          <w:highlight w:val="cyan"/>
        </w:rPr>
        <w:t>scientists</w:t>
      </w:r>
      <w:r w:rsidRPr="003019D2">
        <w:rPr>
          <w:rStyle w:val="StyleUnderline"/>
        </w:rPr>
        <w:t xml:space="preserve"> </w:t>
      </w:r>
      <w:r w:rsidRPr="005C2CD7">
        <w:rPr>
          <w:rStyle w:val="StyleUnderline"/>
          <w:highlight w:val="cyan"/>
        </w:rPr>
        <w:t>expect</w:t>
      </w:r>
      <w:r w:rsidRPr="003019D2">
        <w:rPr>
          <w:rStyle w:val="StyleUnderline"/>
        </w:rPr>
        <w:t xml:space="preserve"> that over </w:t>
      </w:r>
      <w:r w:rsidRPr="005C2CD7">
        <w:rPr>
          <w:rStyle w:val="StyleUnderline"/>
          <w:highlight w:val="cyan"/>
        </w:rPr>
        <w:t>billions of years of meteorite impacts to</w:t>
      </w:r>
      <w:r w:rsidRPr="003019D2">
        <w:rPr>
          <w:rStyle w:val="StyleUnderline"/>
        </w:rPr>
        <w:t xml:space="preserve"> </w:t>
      </w:r>
      <w:r w:rsidRPr="005C2CD7">
        <w:rPr>
          <w:rStyle w:val="StyleUnderline"/>
          <w:highlight w:val="cyan"/>
        </w:rPr>
        <w:t>the</w:t>
      </w:r>
      <w:r w:rsidRPr="003019D2">
        <w:rPr>
          <w:rStyle w:val="StyleUnderline"/>
        </w:rPr>
        <w:t xml:space="preserve"> Moon’s </w:t>
      </w:r>
      <w:r w:rsidRPr="005C2CD7">
        <w:rPr>
          <w:rStyle w:val="StyleUnderline"/>
          <w:highlight w:val="cyan"/>
        </w:rPr>
        <w:t>surface</w:t>
      </w:r>
      <w:r w:rsidRPr="003019D2">
        <w:rPr>
          <w:rStyle w:val="StyleUnderline"/>
        </w:rPr>
        <w:t xml:space="preserve">, rocks, and dust from each hemisphere were </w:t>
      </w:r>
      <w:r w:rsidRPr="005C2CD7">
        <w:rPr>
          <w:rStyle w:val="StyleUnderline"/>
          <w:highlight w:val="cyan"/>
        </w:rPr>
        <w:t>kicked</w:t>
      </w:r>
      <w:r w:rsidRPr="003019D2">
        <w:rPr>
          <w:rStyle w:val="StyleUnderline"/>
        </w:rPr>
        <w:t xml:space="preserve"> </w:t>
      </w:r>
      <w:r w:rsidRPr="005C2CD7">
        <w:rPr>
          <w:rStyle w:val="StyleUnderline"/>
          <w:highlight w:val="cyan"/>
        </w:rPr>
        <w:t>up</w:t>
      </w:r>
      <w:r w:rsidRPr="003019D2">
        <w:rPr>
          <w:rStyle w:val="StyleUnderline"/>
        </w:rPr>
        <w:t xml:space="preserve"> and strewn about the other, so it’s possible that </w:t>
      </w:r>
      <w:r w:rsidRPr="005C2CD7">
        <w:rPr>
          <w:rStyle w:val="StyleUnderline"/>
          <w:highlight w:val="cyan"/>
        </w:rPr>
        <w:t>astronauts</w:t>
      </w:r>
      <w:r w:rsidRPr="003019D2">
        <w:rPr>
          <w:rStyle w:val="StyleUnderline"/>
        </w:rPr>
        <w:t xml:space="preserve"> could </w:t>
      </w:r>
      <w:r w:rsidRPr="005C2CD7">
        <w:rPr>
          <w:rStyle w:val="StyleUnderline"/>
          <w:highlight w:val="cyan"/>
        </w:rPr>
        <w:t>collect</w:t>
      </w:r>
      <w:r w:rsidRPr="003019D2">
        <w:rPr>
          <w:rStyle w:val="StyleUnderline"/>
        </w:rPr>
        <w:t xml:space="preserve"> </w:t>
      </w:r>
      <w:r w:rsidRPr="005C2CD7">
        <w:rPr>
          <w:rStyle w:val="StyleUnderline"/>
          <w:highlight w:val="cyan"/>
        </w:rPr>
        <w:t>samples</w:t>
      </w:r>
      <w:r w:rsidRPr="003019D2">
        <w:rPr>
          <w:rStyle w:val="StyleUnderline"/>
        </w:rPr>
        <w:t xml:space="preserve"> of the far side from their base camp </w:t>
      </w:r>
      <w:r w:rsidRPr="005C2CD7">
        <w:rPr>
          <w:rStyle w:val="StyleUnderline"/>
          <w:highlight w:val="cyan"/>
        </w:rPr>
        <w:t>on</w:t>
      </w:r>
      <w:r w:rsidRPr="003019D2">
        <w:rPr>
          <w:rStyle w:val="StyleUnderline"/>
        </w:rPr>
        <w:t xml:space="preserve"> the </w:t>
      </w:r>
      <w:r w:rsidRPr="005C2CD7">
        <w:rPr>
          <w:rStyle w:val="StyleUnderline"/>
          <w:highlight w:val="cyan"/>
        </w:rPr>
        <w:t>near</w:t>
      </w:r>
      <w:r w:rsidRPr="003019D2">
        <w:rPr>
          <w:rStyle w:val="StyleUnderline"/>
        </w:rPr>
        <w:t xml:space="preserve"> </w:t>
      </w:r>
      <w:r w:rsidRPr="005C2CD7">
        <w:rPr>
          <w:rStyle w:val="StyleUnderline"/>
          <w:highlight w:val="cyan"/>
        </w:rPr>
        <w:t>side</w:t>
      </w:r>
      <w:r w:rsidRPr="003019D2">
        <w:rPr>
          <w:rStyle w:val="StyleUnderline"/>
        </w:rPr>
        <w:t>.</w:t>
      </w:r>
    </w:p>
    <w:p w14:paraId="1559ED7F" w14:textId="77777777" w:rsidR="00E5784F" w:rsidRDefault="00E5784F" w:rsidP="00E5784F">
      <w:pPr>
        <w:pStyle w:val="Heading4"/>
      </w:pPr>
      <w:r>
        <w:t xml:space="preserve">Scenario 1 – </w:t>
      </w:r>
      <w:r>
        <w:rPr>
          <w:u w:val="single"/>
        </w:rPr>
        <w:t>Aquaculture</w:t>
      </w:r>
      <w:r>
        <w:t>:</w:t>
      </w:r>
    </w:p>
    <w:p w14:paraId="35F8D536" w14:textId="77777777" w:rsidR="00E5784F" w:rsidRPr="007E3E90" w:rsidRDefault="00E5784F" w:rsidP="00E5784F">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Pr>
          <w:rFonts w:cs="Calibri"/>
        </w:rPr>
        <w:t xml:space="preserve"> and solves food scarcity</w:t>
      </w:r>
    </w:p>
    <w:p w14:paraId="26185BAD" w14:textId="77777777" w:rsidR="00E5784F" w:rsidRPr="007E3E90" w:rsidRDefault="00E5784F" w:rsidP="00E5784F">
      <w:r w:rsidRPr="007E3E90">
        <w:rPr>
          <w:rStyle w:val="Style13ptBold"/>
        </w:rPr>
        <w:t>Przybyla 21</w:t>
      </w:r>
      <w:r w:rsidRPr="007E3E90">
        <w:t xml:space="preserve">, </w:t>
      </w:r>
      <w:proofErr w:type="spellStart"/>
      <w:r w:rsidRPr="007E3E90">
        <w:t>Cyrille</w:t>
      </w:r>
      <w:proofErr w:type="spellEnd"/>
      <w:r w:rsidRPr="007E3E90">
        <w:t>. "Space aquaculture: prospects for raising aquatic vertebrates in a bioregenerative life-support system on a lunar base." Frontiers in Astronomy and Space Sciences 8 (2021): 107. (Studies Aquaculture Research at University of Montpellier)</w:t>
      </w:r>
    </w:p>
    <w:p w14:paraId="0F81B446" w14:textId="77777777" w:rsidR="00E5784F" w:rsidRPr="007E3E90" w:rsidRDefault="00E5784F" w:rsidP="00E5784F">
      <w:pPr>
        <w:rPr>
          <w:sz w:val="16"/>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proofErr w:type="gramStart"/>
      <w:r w:rsidRPr="007E3E90">
        <w:rPr>
          <w:rStyle w:val="Emphasis"/>
        </w:rPr>
        <w:t>nutritious</w:t>
      </w:r>
      <w:proofErr w:type="gramEnd"/>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similar to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w:t>
      </w:r>
      <w:proofErr w:type="spellStart"/>
      <w:r w:rsidRPr="007E3E90">
        <w:rPr>
          <w:sz w:val="16"/>
        </w:rPr>
        <w:t>Gretebeck</w:t>
      </w:r>
      <w:proofErr w:type="spellEnd"/>
      <w:r w:rsidRPr="007E3E90">
        <w:rPr>
          <w:sz w:val="16"/>
        </w:rPr>
        <w:t xml:space="preserve">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In addition to micronutrients, farmed marine, brackish and freshwater fish can sequester ALA (PUFA precursor), EPA or DHA from their diet (</w:t>
      </w:r>
      <w:proofErr w:type="spellStart"/>
      <w:r w:rsidRPr="007E3E90">
        <w:rPr>
          <w:rStyle w:val="StyleUnderline"/>
        </w:rPr>
        <w:t>Tocher</w:t>
      </w:r>
      <w:proofErr w:type="spellEnd"/>
      <w:r w:rsidRPr="007E3E90">
        <w:rPr>
          <w:rStyle w:val="StyleUnderline"/>
        </w:rPr>
        <w:t xml:space="preserve">,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w:t>
      </w:r>
      <w:proofErr w:type="spellStart"/>
      <w:r w:rsidRPr="007E3E90">
        <w:rPr>
          <w:rStyle w:val="StyleUnderline"/>
        </w:rPr>
        <w:t>Morais</w:t>
      </w:r>
      <w:proofErr w:type="spellEnd"/>
      <w:r w:rsidRPr="007E3E90">
        <w:rPr>
          <w:rStyle w:val="StyleUnderline"/>
        </w:rPr>
        <w:t xml:space="preserve"> et al., 2015; Gregory et al., 2016).</w:t>
      </w:r>
      <w:r w:rsidRPr="007E3E90">
        <w:rPr>
          <w:sz w:val="16"/>
        </w:rPr>
        <w:t xml:space="preserve"> The micronutrients commonly found in fish and their health benefits are presented in Table 1 (</w:t>
      </w:r>
      <w:proofErr w:type="spellStart"/>
      <w:r w:rsidRPr="007E3E90">
        <w:rPr>
          <w:sz w:val="16"/>
        </w:rPr>
        <w:t>Tacon</w:t>
      </w:r>
      <w:proofErr w:type="spellEnd"/>
      <w:r w:rsidRPr="007E3E90">
        <w:rPr>
          <w:sz w:val="16"/>
        </w:rPr>
        <w:t xml:space="preserve">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Yet although aquaculture seems to offer a relevant solution for manned long-term missions (</w:t>
      </w:r>
      <w:proofErr w:type="spellStart"/>
      <w:r w:rsidRPr="007E3E90">
        <w:rPr>
          <w:sz w:val="16"/>
        </w:rPr>
        <w:t>Bluem</w:t>
      </w:r>
      <w:proofErr w:type="spellEnd"/>
      <w:r w:rsidRPr="007E3E90">
        <w:rPr>
          <w:sz w:val="16"/>
        </w:rPr>
        <w:t xml:space="preserve">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(Liu, 2019; McCubbin and Barnes, 2019). There is evidence of the presence of an internal ocean on icy moons such as Enceladus (</w:t>
      </w:r>
      <w:proofErr w:type="spellStart"/>
      <w:r w:rsidRPr="007E3E90">
        <w:rPr>
          <w:sz w:val="16"/>
        </w:rPr>
        <w:t>Cadek</w:t>
      </w:r>
      <w:proofErr w:type="spellEnd"/>
      <w:r w:rsidRPr="007E3E90">
        <w:rPr>
          <w:sz w:val="16"/>
        </w:rPr>
        <w:t xml:space="preserve"> et al., 2016) and Europa (</w:t>
      </w:r>
      <w:proofErr w:type="spellStart"/>
      <w:r w:rsidRPr="007E3E90">
        <w:rPr>
          <w:sz w:val="16"/>
        </w:rPr>
        <w:t>Kalousova</w:t>
      </w:r>
      <w:proofErr w:type="spellEnd"/>
      <w:r w:rsidRPr="007E3E90">
        <w:rPr>
          <w:sz w:val="16"/>
        </w:rPr>
        <w:t xml:space="preserve">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w:t>
      </w:r>
      <w:proofErr w:type="spellStart"/>
      <w:r w:rsidRPr="007E3E90">
        <w:rPr>
          <w:sz w:val="16"/>
        </w:rPr>
        <w:t>Orosei</w:t>
      </w:r>
      <w:proofErr w:type="spellEnd"/>
      <w:r w:rsidRPr="007E3E90">
        <w:rPr>
          <w:sz w:val="16"/>
        </w:rPr>
        <w:t xml:space="preserve">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 xml:space="preserve">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w:t>
      </w:r>
      <w:proofErr w:type="gramStart"/>
      <w:r w:rsidRPr="007E3E90">
        <w:rPr>
          <w:sz w:val="6"/>
          <w:szCs w:val="6"/>
        </w:rPr>
        <w:t>molecule</w:t>
      </w:r>
      <w:proofErr w:type="gramEnd"/>
      <w:r w:rsidRPr="007E3E90">
        <w:rPr>
          <w:sz w:val="6"/>
          <w:szCs w:val="6"/>
        </w:rPr>
        <w:t xml:space="preserv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w:t>
      </w:r>
      <w:proofErr w:type="gramStart"/>
      <w:r w:rsidRPr="007E3E90">
        <w:rPr>
          <w:sz w:val="6"/>
          <w:szCs w:val="6"/>
        </w:rPr>
        <w:t>concentrated</w:t>
      </w:r>
      <w:proofErr w:type="gramEnd"/>
      <w:r w:rsidRPr="007E3E90">
        <w:rPr>
          <w:sz w:val="6"/>
          <w:szCs w:val="6"/>
        </w:rPr>
        <w:t xml:space="preserve"> and stored in the water column. Fish have been shown to maintain their oxygen consumption under conditions of elevated CO2 partial pressure (</w:t>
      </w:r>
      <w:proofErr w:type="spellStart"/>
      <w:r w:rsidRPr="007E3E90">
        <w:rPr>
          <w:sz w:val="6"/>
          <w:szCs w:val="6"/>
        </w:rPr>
        <w:t>Ishimatsu</w:t>
      </w:r>
      <w:proofErr w:type="spellEnd"/>
      <w:r w:rsidRPr="007E3E90">
        <w:rPr>
          <w:sz w:val="6"/>
          <w:szCs w:val="6"/>
        </w:rPr>
        <w:t xml:space="preserve">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w:t>
      </w:r>
      <w:proofErr w:type="gramStart"/>
      <w:r w:rsidRPr="007E3E90">
        <w:rPr>
          <w:sz w:val="6"/>
          <w:szCs w:val="6"/>
        </w:rPr>
        <w:t>bacteria</w:t>
      </w:r>
      <w:proofErr w:type="gramEnd"/>
      <w:r w:rsidRPr="007E3E90">
        <w:rPr>
          <w:sz w:val="6"/>
          <w:szCs w:val="6"/>
        </w:rPr>
        <w:t xml:space="preserve">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w:t>
      </w:r>
      <w:proofErr w:type="spellStart"/>
      <w:r w:rsidRPr="007E3E90">
        <w:rPr>
          <w:sz w:val="6"/>
          <w:szCs w:val="6"/>
        </w:rPr>
        <w:t>hypergravity</w:t>
      </w:r>
      <w:proofErr w:type="spellEnd"/>
      <w:r w:rsidRPr="007E3E90">
        <w:rPr>
          <w:sz w:val="6"/>
          <w:szCs w:val="6"/>
        </w:rPr>
        <w:t xml:space="preserve"> between 4 and 8 g (unit of acceleration due to gravity) depending on the space engine. But </w:t>
      </w:r>
      <w:proofErr w:type="spellStart"/>
      <w:r w:rsidRPr="007E3E90">
        <w:rPr>
          <w:sz w:val="6"/>
          <w:szCs w:val="6"/>
        </w:rPr>
        <w:t>hypergravity</w:t>
      </w:r>
      <w:proofErr w:type="spellEnd"/>
      <w:r w:rsidRPr="007E3E90">
        <w:rPr>
          <w:sz w:val="6"/>
          <w:szCs w:val="6"/>
        </w:rPr>
        <w:t xml:space="preserve"> conditions are not unknown for oceanic fish such as the bluefin tuna (Thunnus thynnus). In one stress experiment, the force required for maximal acceleration was measured in this species. The associated </w:t>
      </w:r>
      <w:proofErr w:type="spellStart"/>
      <w:r w:rsidRPr="007E3E90">
        <w:rPr>
          <w:sz w:val="6"/>
          <w:szCs w:val="6"/>
        </w:rPr>
        <w:t>hypergravity</w:t>
      </w:r>
      <w:proofErr w:type="spellEnd"/>
      <w:r w:rsidRPr="007E3E90">
        <w:rPr>
          <w:sz w:val="6"/>
          <w:szCs w:val="6"/>
        </w:rPr>
        <w:t xml:space="preserve">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w:t>
      </w:r>
      <w:proofErr w:type="spellStart"/>
      <w:r w:rsidRPr="007E3E90">
        <w:rPr>
          <w:sz w:val="6"/>
          <w:szCs w:val="6"/>
        </w:rPr>
        <w:t>Ibsch</w:t>
      </w:r>
      <w:proofErr w:type="spellEnd"/>
      <w:r w:rsidRPr="007E3E90">
        <w:rPr>
          <w:sz w:val="6"/>
          <w:szCs w:val="6"/>
        </w:rPr>
        <w:t xml:space="preserve"> et al., 2000; </w:t>
      </w:r>
      <w:proofErr w:type="spellStart"/>
      <w:r w:rsidRPr="007E3E90">
        <w:rPr>
          <w:sz w:val="6"/>
          <w:szCs w:val="6"/>
        </w:rPr>
        <w:t>Anken</w:t>
      </w:r>
      <w:proofErr w:type="spellEnd"/>
      <w:r w:rsidRPr="007E3E90">
        <w:rPr>
          <w:sz w:val="6"/>
          <w:szCs w:val="6"/>
        </w:rPr>
        <w:t xml:space="preserve">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spellStart"/>
      <w:proofErr w:type="gramStart"/>
      <w:r w:rsidRPr="007E3E90">
        <w:rPr>
          <w:sz w:val="6"/>
          <w:szCs w:val="6"/>
        </w:rPr>
        <w:t>F.Trout</w:t>
      </w:r>
      <w:proofErr w:type="spellEnd"/>
      <w:proofErr w:type="gramEnd"/>
      <w:r w:rsidRPr="007E3E90">
        <w:rPr>
          <w:sz w:val="6"/>
          <w:szCs w:val="6"/>
        </w:rPr>
        <w:t>, 1969). Spaceflight analog missions are conducted underwater in NASA’s Extreme Environment Mission Operations (NEEMO), involving multi-hour activities at a depth of 19 m (</w:t>
      </w:r>
      <w:proofErr w:type="spellStart"/>
      <w:r w:rsidRPr="007E3E90">
        <w:rPr>
          <w:sz w:val="6"/>
          <w:szCs w:val="6"/>
        </w:rPr>
        <w:t>Koutnik</w:t>
      </w:r>
      <w:proofErr w:type="spellEnd"/>
      <w:r w:rsidRPr="007E3E90">
        <w:rPr>
          <w:sz w:val="6"/>
          <w:szCs w:val="6"/>
        </w:rPr>
        <w:t xml:space="preserve">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w:t>
      </w:r>
      <w:proofErr w:type="spellStart"/>
      <w:r w:rsidRPr="007E3E90">
        <w:rPr>
          <w:sz w:val="6"/>
          <w:szCs w:val="6"/>
        </w:rPr>
        <w:t>Oryzias</w:t>
      </w:r>
      <w:proofErr w:type="spellEnd"/>
      <w:r w:rsidRPr="007E3E90">
        <w:rPr>
          <w:sz w:val="6"/>
          <w:szCs w:val="6"/>
        </w:rPr>
        <w:t xml:space="preserve">,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w:t>
      </w:r>
      <w:proofErr w:type="gramStart"/>
      <w:r w:rsidRPr="007E3E90">
        <w:rPr>
          <w:sz w:val="6"/>
          <w:szCs w:val="6"/>
        </w:rPr>
        <w:t>behavior</w:t>
      </w:r>
      <w:proofErr w:type="gramEnd"/>
      <w:r w:rsidRPr="007E3E90">
        <w:rPr>
          <w:sz w:val="6"/>
          <w:szCs w:val="6"/>
        </w:rPr>
        <w:t xml:space="preserve"> and well-being in microgravity (</w:t>
      </w:r>
      <w:proofErr w:type="spellStart"/>
      <w:r w:rsidRPr="007E3E90">
        <w:rPr>
          <w:sz w:val="6"/>
          <w:szCs w:val="6"/>
        </w:rPr>
        <w:t>Lychakov</w:t>
      </w:r>
      <w:proofErr w:type="spellEnd"/>
      <w:r w:rsidRPr="007E3E90">
        <w:rPr>
          <w:sz w:val="6"/>
          <w:szCs w:val="6"/>
        </w:rPr>
        <w:t>, 2016). The earliest spaceflight with fish occurred on July 28, 1973. Two fingerlings and fifty embryonated eggs of the mummichog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w:t>
      </w:r>
      <w:proofErr w:type="spellStart"/>
      <w:r w:rsidRPr="007E3E90">
        <w:rPr>
          <w:sz w:val="6"/>
          <w:szCs w:val="6"/>
        </w:rPr>
        <w:t>fishonaut</w:t>
      </w:r>
      <w:proofErr w:type="spellEnd"/>
      <w:r w:rsidRPr="007E3E90">
        <w:rPr>
          <w:sz w:val="6"/>
          <w:szCs w:val="6"/>
        </w:rPr>
        <w:t xml:space="preserve">”.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xml:space="preserve">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w:t>
      </w:r>
      <w:proofErr w:type="spellStart"/>
      <w:r w:rsidRPr="007E3E90">
        <w:rPr>
          <w:sz w:val="6"/>
          <w:szCs w:val="6"/>
        </w:rPr>
        <w:t>hpf</w:t>
      </w:r>
      <w:proofErr w:type="spellEnd"/>
      <w:r w:rsidRPr="007E3E90">
        <w:rPr>
          <w:sz w:val="6"/>
          <w:szCs w:val="6"/>
        </w:rPr>
        <w:t xml:space="preserve"> [hours post-fertilization], 66 </w:t>
      </w:r>
      <w:proofErr w:type="spellStart"/>
      <w:r w:rsidRPr="007E3E90">
        <w:rPr>
          <w:sz w:val="6"/>
          <w:szCs w:val="6"/>
        </w:rPr>
        <w:t>hpf</w:t>
      </w:r>
      <w:proofErr w:type="spellEnd"/>
      <w:r w:rsidRPr="007E3E90">
        <w:rPr>
          <w:sz w:val="6"/>
          <w:szCs w:val="6"/>
        </w:rPr>
        <w:t xml:space="preserve">, and 128 </w:t>
      </w:r>
      <w:proofErr w:type="spellStart"/>
      <w:r w:rsidRPr="007E3E90">
        <w:rPr>
          <w:sz w:val="6"/>
          <w:szCs w:val="6"/>
        </w:rPr>
        <w:t>hpf</w:t>
      </w:r>
      <w:proofErr w:type="spellEnd"/>
      <w:r w:rsidRPr="007E3E90">
        <w:rPr>
          <w:sz w:val="6"/>
          <w:szCs w:val="6"/>
        </w:rPr>
        <w:t xml:space="preserve">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w:t>
      </w:r>
      <w:proofErr w:type="spellStart"/>
      <w:r w:rsidRPr="007E3E90">
        <w:rPr>
          <w:sz w:val="6"/>
          <w:szCs w:val="6"/>
        </w:rPr>
        <w:t>Oryzia</w:t>
      </w:r>
      <w:proofErr w:type="spellEnd"/>
      <w:r w:rsidRPr="007E3E90">
        <w:rPr>
          <w:sz w:val="6"/>
          <w:szCs w:val="6"/>
        </w:rPr>
        <w:t xml:space="preserve"> </w:t>
      </w:r>
      <w:proofErr w:type="spellStart"/>
      <w:r w:rsidRPr="007E3E90">
        <w:rPr>
          <w:sz w:val="6"/>
          <w:szCs w:val="6"/>
        </w:rPr>
        <w:t>latipes</w:t>
      </w:r>
      <w:proofErr w:type="spellEnd"/>
      <w:r w:rsidRPr="007E3E90">
        <w:rPr>
          <w:sz w:val="6"/>
          <w:szCs w:val="6"/>
        </w:rPr>
        <w:t>)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w:t>
      </w:r>
      <w:proofErr w:type="spellStart"/>
      <w:r w:rsidRPr="007E3E90">
        <w:rPr>
          <w:sz w:val="6"/>
          <w:szCs w:val="6"/>
        </w:rPr>
        <w:t>Ijiri</w:t>
      </w:r>
      <w:proofErr w:type="spellEnd"/>
      <w:r w:rsidRPr="007E3E90">
        <w:rPr>
          <w:sz w:val="6"/>
          <w:szCs w:val="6"/>
        </w:rPr>
        <w:t xml:space="preserve">,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w:t>
      </w:r>
      <w:proofErr w:type="spellStart"/>
      <w:r w:rsidRPr="007E3E90">
        <w:rPr>
          <w:sz w:val="6"/>
          <w:szCs w:val="6"/>
        </w:rPr>
        <w:t>hellerii</w:t>
      </w:r>
      <w:proofErr w:type="spellEnd"/>
      <w:r w:rsidRPr="007E3E90">
        <w:rPr>
          <w:sz w:val="6"/>
          <w:szCs w:val="6"/>
        </w:rPr>
        <w:t>), water snails (</w:t>
      </w:r>
      <w:proofErr w:type="spellStart"/>
      <w:r w:rsidRPr="007E3E90">
        <w:rPr>
          <w:sz w:val="6"/>
          <w:szCs w:val="6"/>
        </w:rPr>
        <w:t>Biomphalaria</w:t>
      </w:r>
      <w:proofErr w:type="spellEnd"/>
      <w:r w:rsidRPr="007E3E90">
        <w:rPr>
          <w:sz w:val="6"/>
          <w:szCs w:val="6"/>
        </w:rPr>
        <w:t xml:space="preserve"> </w:t>
      </w:r>
      <w:proofErr w:type="spellStart"/>
      <w:r w:rsidRPr="007E3E90">
        <w:rPr>
          <w:sz w:val="6"/>
          <w:szCs w:val="6"/>
        </w:rPr>
        <w:t>glabata</w:t>
      </w:r>
      <w:proofErr w:type="spellEnd"/>
      <w:r w:rsidRPr="007E3E90">
        <w:rPr>
          <w:sz w:val="6"/>
          <w:szCs w:val="6"/>
        </w:rPr>
        <w:t>), aquatic plants (</w:t>
      </w:r>
      <w:proofErr w:type="spellStart"/>
      <w:r w:rsidRPr="007E3E90">
        <w:rPr>
          <w:sz w:val="6"/>
          <w:szCs w:val="6"/>
        </w:rPr>
        <w:t>Ceratophyllum</w:t>
      </w:r>
      <w:proofErr w:type="spellEnd"/>
      <w:r w:rsidRPr="007E3E90">
        <w:rPr>
          <w:sz w:val="6"/>
          <w:szCs w:val="6"/>
        </w:rPr>
        <w:t xml:space="preserve"> </w:t>
      </w:r>
      <w:proofErr w:type="spellStart"/>
      <w:r w:rsidRPr="007E3E90">
        <w:rPr>
          <w:sz w:val="6"/>
          <w:szCs w:val="6"/>
        </w:rPr>
        <w:t>dermersum</w:t>
      </w:r>
      <w:proofErr w:type="spellEnd"/>
      <w:r w:rsidRPr="007E3E90">
        <w:rPr>
          <w:sz w:val="6"/>
          <w:szCs w:val="6"/>
        </w:rPr>
        <w:t xml:space="preserve">),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w:t>
      </w:r>
      <w:proofErr w:type="gramStart"/>
      <w:r w:rsidRPr="007E3E90">
        <w:rPr>
          <w:sz w:val="6"/>
          <w:szCs w:val="6"/>
        </w:rPr>
        <w:t>mini-module</w:t>
      </w:r>
      <w:proofErr w:type="gramEnd"/>
      <w:r w:rsidRPr="007E3E90">
        <w:rPr>
          <w:sz w:val="6"/>
          <w:szCs w:val="6"/>
        </w:rPr>
        <w:t xml:space="preserv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w:t>
      </w:r>
      <w:proofErr w:type="spellStart"/>
      <w:r w:rsidRPr="007E3E90">
        <w:rPr>
          <w:sz w:val="6"/>
          <w:szCs w:val="6"/>
        </w:rPr>
        <w:t>Bluem</w:t>
      </w:r>
      <w:proofErr w:type="spellEnd"/>
      <w:r w:rsidRPr="007E3E90">
        <w:rPr>
          <w:sz w:val="6"/>
          <w:szCs w:val="6"/>
        </w:rPr>
        <w:t xml:space="preserve"> et al., 2000). During the spaceflight, the vertebrates were </w:t>
      </w:r>
      <w:proofErr w:type="gramStart"/>
      <w:r w:rsidRPr="007E3E90">
        <w:rPr>
          <w:sz w:val="6"/>
          <w:szCs w:val="6"/>
        </w:rPr>
        <w:t>video-recorded</w:t>
      </w:r>
      <w:proofErr w:type="gramEnd"/>
      <w:r w:rsidRPr="007E3E90">
        <w:rPr>
          <w:sz w:val="6"/>
          <w:szCs w:val="6"/>
        </w:rPr>
        <w:t xml:space="preserve">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w:t>
      </w:r>
      <w:proofErr w:type="spellStart"/>
      <w:r w:rsidRPr="007E3E90">
        <w:rPr>
          <w:sz w:val="6"/>
          <w:szCs w:val="6"/>
        </w:rPr>
        <w:t>Anken</w:t>
      </w:r>
      <w:proofErr w:type="spellEnd"/>
      <w:r w:rsidRPr="007E3E90">
        <w:rPr>
          <w:sz w:val="6"/>
          <w:szCs w:val="6"/>
        </w:rPr>
        <w:t xml:space="preserve"> et al., 2000; </w:t>
      </w:r>
      <w:proofErr w:type="spellStart"/>
      <w:r w:rsidRPr="007E3E90">
        <w:rPr>
          <w:sz w:val="6"/>
          <w:szCs w:val="6"/>
        </w:rPr>
        <w:t>Bluem</w:t>
      </w:r>
      <w:proofErr w:type="spellEnd"/>
      <w:r w:rsidRPr="007E3E90">
        <w:rPr>
          <w:sz w:val="6"/>
          <w:szCs w:val="6"/>
        </w:rPr>
        <w:t xml:space="preserve"> et al., 2000; </w:t>
      </w:r>
      <w:proofErr w:type="spellStart"/>
      <w:r w:rsidRPr="007E3E90">
        <w:rPr>
          <w:sz w:val="6"/>
          <w:szCs w:val="6"/>
        </w:rPr>
        <w:t>Rahmann</w:t>
      </w:r>
      <w:proofErr w:type="spellEnd"/>
      <w:r w:rsidRPr="007E3E90">
        <w:rPr>
          <w:sz w:val="6"/>
          <w:szCs w:val="6"/>
        </w:rPr>
        <w:t xml:space="preserve"> and </w:t>
      </w:r>
      <w:proofErr w:type="spellStart"/>
      <w:r w:rsidRPr="007E3E90">
        <w:rPr>
          <w:sz w:val="6"/>
          <w:szCs w:val="6"/>
        </w:rPr>
        <w:t>Anken</w:t>
      </w:r>
      <w:proofErr w:type="spellEnd"/>
      <w:r w:rsidRPr="007E3E90">
        <w:rPr>
          <w:sz w:val="6"/>
          <w:szCs w:val="6"/>
        </w:rPr>
        <w:t>, 2002). In April 1998, another population of swordtail fish and four adult wild marine fish oyster toadfish (</w:t>
      </w:r>
      <w:proofErr w:type="spellStart"/>
      <w:r w:rsidRPr="007E3E90">
        <w:rPr>
          <w:sz w:val="6"/>
          <w:szCs w:val="6"/>
        </w:rPr>
        <w:t>Opsanus</w:t>
      </w:r>
      <w:proofErr w:type="spellEnd"/>
      <w:r w:rsidRPr="007E3E90">
        <w:rPr>
          <w:sz w:val="6"/>
          <w:szCs w:val="6"/>
        </w:rPr>
        <w:t xml:space="preserve"> tau) flew with the space shuttle STS-90 mission, hosted in the </w:t>
      </w:r>
      <w:proofErr w:type="spellStart"/>
      <w:r w:rsidRPr="007E3E90">
        <w:rPr>
          <w:sz w:val="6"/>
          <w:szCs w:val="6"/>
        </w:rPr>
        <w:t>Neurolab</w:t>
      </w:r>
      <w:proofErr w:type="spellEnd"/>
      <w:r w:rsidRPr="007E3E90">
        <w:rPr>
          <w:sz w:val="6"/>
          <w:szCs w:val="6"/>
        </w:rPr>
        <w:t xml:space="preserve"> facility. After 16 days in real microgravity, fish brain synaptic contacts were compared to a control population at 1 g on Earth. Spaceflight yielded an increase in synaptic contacts within the vestibular nucleus indicating a </w:t>
      </w:r>
      <w:proofErr w:type="gramStart"/>
      <w:r w:rsidRPr="007E3E90">
        <w:rPr>
          <w:sz w:val="6"/>
          <w:szCs w:val="6"/>
        </w:rPr>
        <w:t>compensation processes</w:t>
      </w:r>
      <w:proofErr w:type="gramEnd"/>
      <w:r w:rsidRPr="007E3E90">
        <w:rPr>
          <w:sz w:val="6"/>
          <w:szCs w:val="6"/>
        </w:rPr>
        <w:t xml:space="preserve"> for neonates swordtail fish (</w:t>
      </w:r>
      <w:proofErr w:type="spellStart"/>
      <w:r w:rsidRPr="007E3E90">
        <w:rPr>
          <w:sz w:val="6"/>
          <w:szCs w:val="6"/>
        </w:rPr>
        <w:t>Ibsch</w:t>
      </w:r>
      <w:proofErr w:type="spellEnd"/>
      <w:r w:rsidRPr="007E3E90">
        <w:rPr>
          <w:sz w:val="6"/>
          <w:szCs w:val="6"/>
        </w:rPr>
        <w:t xml:space="preserve"> et al., 2000). Results revealed a gravity compensation process and the role of the fish lateral line associated to the fish brain for appropriate swimming behavior (</w:t>
      </w:r>
      <w:proofErr w:type="spellStart"/>
      <w:r w:rsidRPr="007E3E90">
        <w:rPr>
          <w:sz w:val="6"/>
          <w:szCs w:val="6"/>
        </w:rPr>
        <w:t>Anken</w:t>
      </w:r>
      <w:proofErr w:type="spellEnd"/>
      <w:r w:rsidRPr="007E3E90">
        <w:rPr>
          <w:sz w:val="6"/>
          <w:szCs w:val="6"/>
        </w:rPr>
        <w:t xml:space="preserve"> et al., 2002). The Vestibular Function Experiment Unit (VFEU) aboard STS-95’s </w:t>
      </w:r>
      <w:proofErr w:type="spellStart"/>
      <w:r w:rsidRPr="007E3E90">
        <w:rPr>
          <w:sz w:val="6"/>
          <w:szCs w:val="6"/>
        </w:rPr>
        <w:t>SpaceHab</w:t>
      </w:r>
      <w:proofErr w:type="spellEnd"/>
      <w:r w:rsidRPr="007E3E90">
        <w:rPr>
          <w:sz w:val="6"/>
          <w:szCs w:val="6"/>
        </w:rPr>
        <w:t xml:space="preserve">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w:t>
      </w:r>
      <w:proofErr w:type="spellStart"/>
      <w:r w:rsidRPr="007E3E90">
        <w:rPr>
          <w:sz w:val="6"/>
          <w:szCs w:val="6"/>
        </w:rPr>
        <w:t>Niihori</w:t>
      </w:r>
      <w:proofErr w:type="spellEnd"/>
      <w:r w:rsidRPr="007E3E90">
        <w:rPr>
          <w:sz w:val="6"/>
          <w:szCs w:val="6"/>
        </w:rPr>
        <w:t xml:space="preserve"> et al., 2004). The hatched medaka larva, embryos and the crew from the space mission tragically never returned to Earth alive due to the accident during the space shuttle’s reentry in the atmosphere. In 2007, dry eggs of the ornamental killifish the redtail </w:t>
      </w:r>
      <w:proofErr w:type="spellStart"/>
      <w:r w:rsidRPr="007E3E90">
        <w:rPr>
          <w:sz w:val="6"/>
          <w:szCs w:val="6"/>
        </w:rPr>
        <w:t>notho</w:t>
      </w:r>
      <w:proofErr w:type="spellEnd"/>
      <w:r w:rsidRPr="007E3E90">
        <w:rPr>
          <w:sz w:val="6"/>
          <w:szCs w:val="6"/>
        </w:rPr>
        <w:t xml:space="preserve"> (</w:t>
      </w:r>
      <w:proofErr w:type="spellStart"/>
      <w:r w:rsidRPr="007E3E90">
        <w:rPr>
          <w:sz w:val="6"/>
          <w:szCs w:val="6"/>
        </w:rPr>
        <w:t>Nothobranchius</w:t>
      </w:r>
      <w:proofErr w:type="spellEnd"/>
      <w:r w:rsidRPr="007E3E90">
        <w:rPr>
          <w:sz w:val="6"/>
          <w:szCs w:val="6"/>
        </w:rPr>
        <w:t xml:space="preserve"> </w:t>
      </w:r>
      <w:proofErr w:type="spellStart"/>
      <w:r w:rsidRPr="007E3E90">
        <w:rPr>
          <w:sz w:val="6"/>
          <w:szCs w:val="6"/>
        </w:rPr>
        <w:t>guentheri</w:t>
      </w:r>
      <w:proofErr w:type="spellEnd"/>
      <w:r w:rsidRPr="007E3E90">
        <w:rPr>
          <w:sz w:val="6"/>
          <w:szCs w:val="6"/>
        </w:rPr>
        <w:t xml:space="preserve">) were placed into cotton-cloth bags, then into plastic Petri dishes, and fastened on the outer side of the ISS. The aim of the </w:t>
      </w:r>
      <w:proofErr w:type="spellStart"/>
      <w:r w:rsidRPr="007E3E90">
        <w:rPr>
          <w:sz w:val="6"/>
          <w:szCs w:val="6"/>
        </w:rPr>
        <w:t>Biorisk</w:t>
      </w:r>
      <w:proofErr w:type="spellEnd"/>
      <w:r w:rsidRPr="007E3E90">
        <w:rPr>
          <w:sz w:val="6"/>
          <w:szCs w:val="6"/>
        </w:rPr>
        <w:t xml:space="preserve">-MSN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w:t>
      </w:r>
      <w:proofErr w:type="spellStart"/>
      <w:r w:rsidRPr="007E3E90">
        <w:rPr>
          <w:sz w:val="6"/>
          <w:szCs w:val="6"/>
        </w:rPr>
        <w:t>Kibo</w:t>
      </w:r>
      <w:proofErr w:type="spellEnd"/>
      <w:r w:rsidRPr="007E3E90">
        <w:rPr>
          <w:sz w:val="6"/>
          <w:szCs w:val="6"/>
        </w:rPr>
        <w:t xml:space="preserve">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w:t>
      </w:r>
      <w:proofErr w:type="spellStart"/>
      <w:r w:rsidRPr="007E3E90">
        <w:rPr>
          <w:sz w:val="6"/>
          <w:szCs w:val="6"/>
        </w:rPr>
        <w:t>Chatani</w:t>
      </w:r>
      <w:proofErr w:type="spellEnd"/>
      <w:r w:rsidRPr="007E3E90">
        <w:rPr>
          <w:sz w:val="6"/>
          <w:szCs w:val="6"/>
        </w:rPr>
        <w:t xml:space="preserve"> et al., 2015; Murata et al., 2015; </w:t>
      </w:r>
      <w:proofErr w:type="spellStart"/>
      <w:r w:rsidRPr="007E3E90">
        <w:rPr>
          <w:sz w:val="6"/>
          <w:szCs w:val="6"/>
        </w:rPr>
        <w:t>Chatani</w:t>
      </w:r>
      <w:proofErr w:type="spellEnd"/>
      <w:r w:rsidRPr="007E3E90">
        <w:rPr>
          <w:sz w:val="6"/>
          <w:szCs w:val="6"/>
        </w:rPr>
        <w:t xml:space="preserve"> et al., 2016). Historical space missions involving ornamental fish are listed in Table 2. Missions With Aquaculture Fish in Low Orbits Very few missions involving aquaculture fish have been carried out to date (Table 3). In one of these, the common carp (Cyprinus </w:t>
      </w:r>
      <w:proofErr w:type="spellStart"/>
      <w:r w:rsidRPr="007E3E90">
        <w:rPr>
          <w:sz w:val="6"/>
          <w:szCs w:val="6"/>
        </w:rPr>
        <w:t>carpio</w:t>
      </w:r>
      <w:proofErr w:type="spellEnd"/>
      <w:r w:rsidRPr="007E3E90">
        <w:rPr>
          <w:sz w:val="6"/>
          <w:szCs w:val="6"/>
        </w:rPr>
        <w:t xml:space="preserve">)—considered a very important aquaculture species in many countries–was chosen as a model for a sensor motor experiment by Japanese university teams and the Japan Aerospace Exploration Agency (JAXA). Two colored carp (16 months old, 26 cm and 263–270 g) were carried to the American </w:t>
      </w:r>
      <w:proofErr w:type="spellStart"/>
      <w:r w:rsidRPr="007E3E90">
        <w:rPr>
          <w:sz w:val="6"/>
          <w:szCs w:val="6"/>
        </w:rPr>
        <w:t>SpaceLab</w:t>
      </w:r>
      <w:proofErr w:type="spellEnd"/>
      <w:r w:rsidRPr="007E3E90">
        <w:rPr>
          <w:sz w:val="6"/>
          <w:szCs w:val="6"/>
        </w:rPr>
        <w:t xml:space="preserve">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w:t>
      </w:r>
      <w:proofErr w:type="spellStart"/>
      <w:r w:rsidRPr="007E3E90">
        <w:rPr>
          <w:sz w:val="6"/>
          <w:szCs w:val="6"/>
        </w:rPr>
        <w:t>mossambicus</w:t>
      </w:r>
      <w:proofErr w:type="spellEnd"/>
      <w:r w:rsidRPr="007E3E90">
        <w:rPr>
          <w:sz w:val="6"/>
          <w:szCs w:val="6"/>
        </w:rPr>
        <w:t xml:space="preserve"> larvae that had not yet developed the roll-induced static </w:t>
      </w:r>
      <w:proofErr w:type="spellStart"/>
      <w:r w:rsidRPr="007E3E90">
        <w:rPr>
          <w:sz w:val="6"/>
          <w:szCs w:val="6"/>
        </w:rPr>
        <w:t>vestibuloocular</w:t>
      </w:r>
      <w:proofErr w:type="spellEnd"/>
      <w:r w:rsidRPr="007E3E90">
        <w:rPr>
          <w:sz w:val="6"/>
          <w:szCs w:val="6"/>
        </w:rPr>
        <w:t xml:space="preserve"> reflex were exposed to microgravity for 9–10 days. Young larvae (11–14 days after hatching) already exhibited the </w:t>
      </w:r>
      <w:proofErr w:type="spellStart"/>
      <w:r w:rsidRPr="007E3E90">
        <w:rPr>
          <w:sz w:val="6"/>
          <w:szCs w:val="6"/>
        </w:rPr>
        <w:t>vestibuloocular</w:t>
      </w:r>
      <w:proofErr w:type="spellEnd"/>
      <w:r w:rsidRPr="007E3E90">
        <w:rPr>
          <w:sz w:val="6"/>
          <w:szCs w:val="6"/>
        </w:rPr>
        <w:t xml:space="preserve"> reflex on the 1993 mission. Back on Earth, a </w:t>
      </w:r>
      <w:proofErr w:type="spellStart"/>
      <w:r w:rsidRPr="007E3E90">
        <w:rPr>
          <w:sz w:val="6"/>
          <w:szCs w:val="6"/>
        </w:rPr>
        <w:t>vestibuloocular</w:t>
      </w:r>
      <w:proofErr w:type="spellEnd"/>
      <w:r w:rsidRPr="007E3E90">
        <w:rPr>
          <w:sz w:val="6"/>
          <w:szCs w:val="6"/>
        </w:rPr>
        <w:t xml:space="preserve">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w:t>
      </w:r>
      <w:proofErr w:type="spellStart"/>
      <w:r w:rsidRPr="007E3E90">
        <w:rPr>
          <w:sz w:val="6"/>
          <w:szCs w:val="6"/>
        </w:rPr>
        <w:t>gracilis</w:t>
      </w:r>
      <w:proofErr w:type="spellEnd"/>
      <w:r w:rsidRPr="007E3E90">
        <w:rPr>
          <w:sz w:val="6"/>
          <w:szCs w:val="6"/>
        </w:rPr>
        <w:t xml:space="preserve"> as an oxygen producer and larvae of tilapia Oreochromis </w:t>
      </w:r>
      <w:proofErr w:type="spellStart"/>
      <w:r w:rsidRPr="007E3E90">
        <w:rPr>
          <w:sz w:val="6"/>
          <w:szCs w:val="6"/>
        </w:rPr>
        <w:t>mossambicus</w:t>
      </w:r>
      <w:proofErr w:type="spellEnd"/>
      <w:r w:rsidRPr="007E3E90">
        <w:rPr>
          <w:sz w:val="6"/>
          <w:szCs w:val="6"/>
        </w:rPr>
        <w:t xml:space="preserve">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w:t>
      </w:r>
      <w:proofErr w:type="spellStart"/>
      <w:r w:rsidRPr="007E3E90">
        <w:rPr>
          <w:sz w:val="6"/>
          <w:szCs w:val="6"/>
        </w:rPr>
        <w:t>Anken</w:t>
      </w:r>
      <w:proofErr w:type="spellEnd"/>
      <w:r w:rsidRPr="007E3E90">
        <w:rPr>
          <w:sz w:val="6"/>
          <w:szCs w:val="6"/>
        </w:rPr>
        <w:t xml:space="preserve"> et al., 2016). In a same ground unit, the photosynthetic producers supplied sufficient amounts of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w:t>
      </w:r>
      <w:proofErr w:type="gramStart"/>
      <w:r w:rsidRPr="007E3E90">
        <w:rPr>
          <w:sz w:val="6"/>
          <w:szCs w:val="6"/>
        </w:rPr>
        <w:t>residents</w:t>
      </w:r>
      <w:proofErr w:type="gramEnd"/>
      <w:r w:rsidRPr="007E3E90">
        <w:rPr>
          <w:sz w:val="6"/>
          <w:szCs w:val="6"/>
        </w:rPr>
        <w:t xml:space="preserve">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w:t>
      </w:r>
      <w:proofErr w:type="spellStart"/>
      <w:r w:rsidRPr="007E3E90">
        <w:rPr>
          <w:sz w:val="6"/>
          <w:szCs w:val="6"/>
        </w:rPr>
        <w:t>Pagand</w:t>
      </w:r>
      <w:proofErr w:type="spellEnd"/>
      <w:r w:rsidRPr="007E3E90">
        <w:rPr>
          <w:sz w:val="6"/>
          <w:szCs w:val="6"/>
        </w:rPr>
        <w:t xml:space="preserve"> et al., 2000). To return treated water back to the fish tank, it can be cleaned so it is safe for fish growth and welfare (</w:t>
      </w:r>
      <w:proofErr w:type="spellStart"/>
      <w:r w:rsidRPr="007E3E90">
        <w:rPr>
          <w:sz w:val="6"/>
          <w:szCs w:val="6"/>
        </w:rPr>
        <w:t>Mladineo</w:t>
      </w:r>
      <w:proofErr w:type="spellEnd"/>
      <w:r w:rsidRPr="007E3E90">
        <w:rPr>
          <w:sz w:val="6"/>
          <w:szCs w:val="6"/>
        </w:rPr>
        <w:t xml:space="preserve"> et al., 2010). Moreover, fish farm effluent is a suitable media for cultivating </w:t>
      </w:r>
      <w:proofErr w:type="spellStart"/>
      <w:r w:rsidRPr="007E3E90">
        <w:rPr>
          <w:sz w:val="6"/>
          <w:szCs w:val="6"/>
        </w:rPr>
        <w:t>Nannochloropsis</w:t>
      </w:r>
      <w:proofErr w:type="spellEnd"/>
      <w:r w:rsidRPr="007E3E90">
        <w:rPr>
          <w:sz w:val="6"/>
          <w:szCs w:val="6"/>
        </w:rPr>
        <w:t xml:space="preserve"> </w:t>
      </w:r>
      <w:proofErr w:type="spellStart"/>
      <w:r w:rsidRPr="007E3E90">
        <w:rPr>
          <w:sz w:val="6"/>
          <w:szCs w:val="6"/>
        </w:rPr>
        <w:t>gaditana</w:t>
      </w:r>
      <w:proofErr w:type="spellEnd"/>
      <w:r w:rsidRPr="007E3E90">
        <w:rPr>
          <w:sz w:val="6"/>
          <w:szCs w:val="6"/>
        </w:rPr>
        <w:t xml:space="preserve">, a </w:t>
      </w:r>
      <w:proofErr w:type="gramStart"/>
      <w:r w:rsidRPr="007E3E90">
        <w:rPr>
          <w:sz w:val="6"/>
          <w:szCs w:val="6"/>
        </w:rPr>
        <w:t>marine algae</w:t>
      </w:r>
      <w:proofErr w:type="gramEnd"/>
      <w:r w:rsidRPr="007E3E90">
        <w:rPr>
          <w:sz w:val="6"/>
          <w:szCs w:val="6"/>
        </w:rPr>
        <w:t xml:space="preserve"> with a high PUFA content (</w:t>
      </w:r>
      <w:proofErr w:type="spellStart"/>
      <w:r w:rsidRPr="007E3E90">
        <w:rPr>
          <w:sz w:val="6"/>
          <w:szCs w:val="6"/>
        </w:rPr>
        <w:t>Dourou</w:t>
      </w:r>
      <w:proofErr w:type="spellEnd"/>
      <w:r w:rsidRPr="007E3E90">
        <w:rPr>
          <w:sz w:val="6"/>
          <w:szCs w:val="6"/>
        </w:rPr>
        <w:t xml:space="preserve">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w:t>
      </w:r>
      <w:proofErr w:type="spellStart"/>
      <w:r w:rsidRPr="007E3E90">
        <w:rPr>
          <w:sz w:val="6"/>
          <w:szCs w:val="6"/>
        </w:rPr>
        <w:t>Crypthecodinium</w:t>
      </w:r>
      <w:proofErr w:type="spellEnd"/>
      <w:r w:rsidRPr="007E3E90">
        <w:rPr>
          <w:sz w:val="6"/>
          <w:szCs w:val="6"/>
        </w:rPr>
        <w:t xml:space="preserve"> sp., </w:t>
      </w:r>
      <w:proofErr w:type="spellStart"/>
      <w:r w:rsidRPr="007E3E90">
        <w:rPr>
          <w:sz w:val="6"/>
          <w:szCs w:val="6"/>
        </w:rPr>
        <w:t>Phaeodactylum</w:t>
      </w:r>
      <w:proofErr w:type="spellEnd"/>
      <w:r w:rsidRPr="007E3E90">
        <w:rPr>
          <w:sz w:val="6"/>
          <w:szCs w:val="6"/>
        </w:rPr>
        <w:t xml:space="preserve"> sp. (</w:t>
      </w:r>
      <w:proofErr w:type="spellStart"/>
      <w:r w:rsidRPr="007E3E90">
        <w:rPr>
          <w:sz w:val="6"/>
          <w:szCs w:val="6"/>
        </w:rPr>
        <w:t>Atalah</w:t>
      </w:r>
      <w:proofErr w:type="spellEnd"/>
      <w:r w:rsidRPr="007E3E90">
        <w:rPr>
          <w:sz w:val="6"/>
          <w:szCs w:val="6"/>
        </w:rPr>
        <w:t xml:space="preserve"> et al., 2007) and </w:t>
      </w:r>
      <w:proofErr w:type="spellStart"/>
      <w:r w:rsidRPr="007E3E90">
        <w:rPr>
          <w:sz w:val="6"/>
          <w:szCs w:val="6"/>
        </w:rPr>
        <w:t>Schizochytrium</w:t>
      </w:r>
      <w:proofErr w:type="spellEnd"/>
      <w:r w:rsidRPr="007E3E90">
        <w:rPr>
          <w:sz w:val="6"/>
          <w:szCs w:val="6"/>
        </w:rPr>
        <w:t xml:space="preserve"> sp. (</w:t>
      </w:r>
      <w:proofErr w:type="spellStart"/>
      <w:r w:rsidRPr="007E3E90">
        <w:rPr>
          <w:sz w:val="6"/>
          <w:szCs w:val="6"/>
        </w:rPr>
        <w:t>Ganuza</w:t>
      </w:r>
      <w:proofErr w:type="spellEnd"/>
      <w:r w:rsidRPr="007E3E90">
        <w:rPr>
          <w:sz w:val="6"/>
          <w:szCs w:val="6"/>
        </w:rPr>
        <w:t xml:space="preserve"> et al., 2008; Stuart et al., 2021) have been tested for the seabream and amberjack diet; </w:t>
      </w:r>
      <w:proofErr w:type="spellStart"/>
      <w:r w:rsidRPr="007E3E90">
        <w:rPr>
          <w:sz w:val="6"/>
          <w:szCs w:val="6"/>
        </w:rPr>
        <w:t>Tetraselmis</w:t>
      </w:r>
      <w:proofErr w:type="spellEnd"/>
      <w:r w:rsidRPr="007E3E90">
        <w:rPr>
          <w:sz w:val="6"/>
          <w:szCs w:val="6"/>
        </w:rPr>
        <w:t xml:space="preserve"> sp. (</w:t>
      </w:r>
      <w:proofErr w:type="spellStart"/>
      <w:r w:rsidRPr="007E3E90">
        <w:rPr>
          <w:sz w:val="6"/>
          <w:szCs w:val="6"/>
        </w:rPr>
        <w:t>Tulli</w:t>
      </w:r>
      <w:proofErr w:type="spellEnd"/>
      <w:r w:rsidRPr="007E3E90">
        <w:rPr>
          <w:sz w:val="6"/>
          <w:szCs w:val="6"/>
        </w:rPr>
        <w:t xml:space="preserve"> et al., 2012), and </w:t>
      </w:r>
      <w:proofErr w:type="spellStart"/>
      <w:r w:rsidRPr="007E3E90">
        <w:rPr>
          <w:sz w:val="6"/>
          <w:szCs w:val="6"/>
        </w:rPr>
        <w:t>Isochrysis</w:t>
      </w:r>
      <w:proofErr w:type="spellEnd"/>
      <w:r w:rsidRPr="007E3E90">
        <w:rPr>
          <w:sz w:val="6"/>
          <w:szCs w:val="6"/>
        </w:rPr>
        <w:t xml:space="preserve"> sp. (</w:t>
      </w:r>
      <w:proofErr w:type="spellStart"/>
      <w:r w:rsidRPr="007E3E90">
        <w:rPr>
          <w:sz w:val="6"/>
          <w:szCs w:val="6"/>
        </w:rPr>
        <w:t>Tibaldi</w:t>
      </w:r>
      <w:proofErr w:type="spellEnd"/>
      <w:r w:rsidRPr="007E3E90">
        <w:rPr>
          <w:sz w:val="6"/>
          <w:szCs w:val="6"/>
        </w:rPr>
        <w:t xml:space="preserve"> et al., 2015) for European seabass; </w:t>
      </w:r>
      <w:proofErr w:type="spellStart"/>
      <w:r w:rsidRPr="007E3E90">
        <w:rPr>
          <w:sz w:val="6"/>
          <w:szCs w:val="6"/>
        </w:rPr>
        <w:t>Nanofrustulum</w:t>
      </w:r>
      <w:proofErr w:type="spellEnd"/>
      <w:r w:rsidRPr="007E3E90">
        <w:rPr>
          <w:sz w:val="6"/>
          <w:szCs w:val="6"/>
        </w:rPr>
        <w:t xml:space="preserve"> sp. for salmon, common carp and </w:t>
      </w:r>
      <w:proofErr w:type="spellStart"/>
      <w:r w:rsidRPr="007E3E90">
        <w:rPr>
          <w:sz w:val="6"/>
          <w:szCs w:val="6"/>
        </w:rPr>
        <w:t>schrimps</w:t>
      </w:r>
      <w:proofErr w:type="spellEnd"/>
      <w:r w:rsidRPr="007E3E90">
        <w:rPr>
          <w:sz w:val="6"/>
          <w:szCs w:val="6"/>
        </w:rPr>
        <w:t xml:space="preserve"> (Kiron et al., 2012); and </w:t>
      </w:r>
      <w:proofErr w:type="spellStart"/>
      <w:r w:rsidRPr="007E3E90">
        <w:rPr>
          <w:sz w:val="6"/>
          <w:szCs w:val="6"/>
        </w:rPr>
        <w:t>Tetraselmis</w:t>
      </w:r>
      <w:proofErr w:type="spellEnd"/>
      <w:r w:rsidRPr="007E3E90">
        <w:rPr>
          <w:sz w:val="6"/>
          <w:szCs w:val="6"/>
        </w:rPr>
        <w:t xml:space="preserve"> sp. and </w:t>
      </w:r>
      <w:proofErr w:type="spellStart"/>
      <w:r w:rsidRPr="007E3E90">
        <w:rPr>
          <w:sz w:val="6"/>
          <w:szCs w:val="6"/>
        </w:rPr>
        <w:t>Isochrysis</w:t>
      </w:r>
      <w:proofErr w:type="spellEnd"/>
      <w:r w:rsidRPr="007E3E90">
        <w:rPr>
          <w:sz w:val="6"/>
          <w:szCs w:val="6"/>
        </w:rPr>
        <w:t xml:space="preserve"> sp. for cod (Walker and </w:t>
      </w:r>
      <w:proofErr w:type="spellStart"/>
      <w:r w:rsidRPr="007E3E90">
        <w:rPr>
          <w:sz w:val="6"/>
          <w:szCs w:val="6"/>
        </w:rPr>
        <w:t>Berlinsky</w:t>
      </w:r>
      <w:proofErr w:type="spellEnd"/>
      <w:r w:rsidRPr="007E3E90">
        <w:rPr>
          <w:sz w:val="6"/>
          <w:szCs w:val="6"/>
        </w:rPr>
        <w:t xml:space="preserve">,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w:t>
      </w:r>
      <w:proofErr w:type="gramStart"/>
      <w:r w:rsidRPr="007E3E90">
        <w:rPr>
          <w:sz w:val="6"/>
          <w:szCs w:val="6"/>
        </w:rPr>
        <w:t>photosynthetic</w:t>
      </w:r>
      <w:proofErr w:type="gramEnd"/>
      <w:r w:rsidRPr="007E3E90">
        <w:rPr>
          <w:sz w:val="6"/>
          <w:szCs w:val="6"/>
        </w:rPr>
        <w:t xml:space="preserve">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w:t>
      </w:r>
      <w:proofErr w:type="gramStart"/>
      <w:r w:rsidRPr="007E3E90">
        <w:rPr>
          <w:sz w:val="6"/>
          <w:szCs w:val="6"/>
        </w:rPr>
        <w:t>content</w:t>
      </w:r>
      <w:proofErr w:type="gramEnd"/>
      <w:r w:rsidRPr="007E3E90">
        <w:rPr>
          <w:sz w:val="6"/>
          <w:szCs w:val="6"/>
        </w:rPr>
        <w:t xml:space="preserve">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w:t>
      </w:r>
      <w:proofErr w:type="gramStart"/>
      <w:r w:rsidRPr="007E3E90">
        <w:rPr>
          <w:sz w:val="6"/>
          <w:szCs w:val="6"/>
        </w:rPr>
        <w:t>mucus</w:t>
      </w:r>
      <w:proofErr w:type="gramEnd"/>
      <w:r w:rsidRPr="007E3E90">
        <w:rPr>
          <w:sz w:val="6"/>
          <w:szCs w:val="6"/>
        </w:rPr>
        <w:t xml:space="preserve">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w:t>
      </w:r>
      <w:proofErr w:type="spellStart"/>
      <w:r w:rsidRPr="007E3E90">
        <w:rPr>
          <w:sz w:val="6"/>
          <w:szCs w:val="6"/>
        </w:rPr>
        <w:t>Kicklighter</w:t>
      </w:r>
      <w:proofErr w:type="spellEnd"/>
      <w:r w:rsidRPr="007E3E90">
        <w:rPr>
          <w:sz w:val="6"/>
          <w:szCs w:val="6"/>
        </w:rPr>
        <w:t xml:space="preserve">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w:t>
      </w:r>
      <w:proofErr w:type="gramStart"/>
      <w:r w:rsidRPr="007E3E90">
        <w:rPr>
          <w:sz w:val="6"/>
          <w:szCs w:val="6"/>
        </w:rPr>
        <w:t>algae</w:t>
      </w:r>
      <w:proofErr w:type="gramEnd"/>
      <w:r w:rsidRPr="007E3E90">
        <w:rPr>
          <w:sz w:val="6"/>
          <w:szCs w:val="6"/>
        </w:rPr>
        <w:t xml:space="preserv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w:t>
      </w:r>
      <w:proofErr w:type="gramStart"/>
      <w:r w:rsidRPr="007E3E90">
        <w:rPr>
          <w:sz w:val="6"/>
          <w:szCs w:val="6"/>
        </w:rPr>
        <w:t>carbon</w:t>
      </w:r>
      <w:proofErr w:type="gramEnd"/>
      <w:r w:rsidRPr="007E3E90">
        <w:rPr>
          <w:sz w:val="6"/>
          <w:szCs w:val="6"/>
        </w:rPr>
        <w:t xml:space="preserve">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w:t>
      </w:r>
      <w:proofErr w:type="spellStart"/>
      <w:r w:rsidRPr="007E3E90">
        <w:rPr>
          <w:sz w:val="6"/>
          <w:szCs w:val="6"/>
        </w:rPr>
        <w:t>Arthrospira</w:t>
      </w:r>
      <w:proofErr w:type="spellEnd"/>
      <w:r w:rsidRPr="007E3E90">
        <w:rPr>
          <w:sz w:val="6"/>
          <w:szCs w:val="6"/>
        </w:rPr>
        <w:t xml:space="preserve">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w:t>
      </w:r>
      <w:proofErr w:type="spellStart"/>
      <w:r w:rsidRPr="007E3E90">
        <w:rPr>
          <w:sz w:val="6"/>
          <w:szCs w:val="6"/>
        </w:rPr>
        <w:t>Tikhomirov</w:t>
      </w:r>
      <w:proofErr w:type="spellEnd"/>
      <w:r w:rsidRPr="007E3E90">
        <w:rPr>
          <w:sz w:val="6"/>
          <w:szCs w:val="6"/>
        </w:rPr>
        <w:t xml:space="preserve">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w:t>
      </w:r>
      <w:proofErr w:type="spellStart"/>
      <w:r w:rsidRPr="007E3E90">
        <w:rPr>
          <w:sz w:val="6"/>
          <w:szCs w:val="6"/>
        </w:rPr>
        <w:t>Handeland</w:t>
      </w:r>
      <w:proofErr w:type="spellEnd"/>
      <w:r w:rsidRPr="007E3E90">
        <w:rPr>
          <w:sz w:val="6"/>
          <w:szCs w:val="6"/>
        </w:rPr>
        <w:t xml:space="preserve"> et al., 2008). In a context of 14 days of Sun exposure and 14 days of darkness, the latter period will require warming the water to maintain the growth rate. </w:t>
      </w:r>
      <w:proofErr w:type="gramStart"/>
      <w:r w:rsidRPr="007E3E90">
        <w:rPr>
          <w:sz w:val="6"/>
          <w:szCs w:val="6"/>
        </w:rPr>
        <w:t>Thus</w:t>
      </w:r>
      <w:proofErr w:type="gramEnd"/>
      <w:r w:rsidRPr="007E3E90">
        <w:rPr>
          <w:sz w:val="6"/>
          <w:szCs w:val="6"/>
        </w:rPr>
        <w:t xml:space="preserve">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w:t>
      </w:r>
      <w:proofErr w:type="spellStart"/>
      <w:r w:rsidRPr="007E3E90">
        <w:rPr>
          <w:sz w:val="6"/>
          <w:szCs w:val="6"/>
        </w:rPr>
        <w:t>Drayer</w:t>
      </w:r>
      <w:proofErr w:type="spellEnd"/>
      <w:r w:rsidRPr="007E3E90">
        <w:rPr>
          <w:sz w:val="6"/>
          <w:szCs w:val="6"/>
        </w:rPr>
        <w:t xml:space="preserve"> and Howard, 2014). A trend has to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w:t>
      </w:r>
      <w:proofErr w:type="spellStart"/>
      <w:r w:rsidRPr="007E3E90">
        <w:rPr>
          <w:sz w:val="6"/>
          <w:szCs w:val="6"/>
        </w:rPr>
        <w:t>Konig</w:t>
      </w:r>
      <w:proofErr w:type="spellEnd"/>
      <w:r w:rsidRPr="007E3E90">
        <w:rPr>
          <w:sz w:val="6"/>
          <w:szCs w:val="6"/>
        </w:rPr>
        <w:t xml:space="preserve">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w:t>
      </w:r>
      <w:proofErr w:type="spellStart"/>
      <w:r w:rsidRPr="007E3E90">
        <w:rPr>
          <w:sz w:val="6"/>
          <w:szCs w:val="6"/>
        </w:rPr>
        <w:t>Barrut</w:t>
      </w:r>
      <w:proofErr w:type="spellEnd"/>
      <w:r w:rsidRPr="007E3E90">
        <w:rPr>
          <w:sz w:val="6"/>
          <w:szCs w:val="6"/>
        </w:rPr>
        <w:t xml:space="preserve">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w:t>
      </w:r>
      <w:proofErr w:type="spellStart"/>
      <w:r w:rsidRPr="007E3E90">
        <w:rPr>
          <w:sz w:val="6"/>
          <w:szCs w:val="6"/>
        </w:rPr>
        <w:t>Konig</w:t>
      </w:r>
      <w:proofErr w:type="spellEnd"/>
      <w:r w:rsidRPr="007E3E90">
        <w:rPr>
          <w:sz w:val="6"/>
          <w:szCs w:val="6"/>
        </w:rPr>
        <w:t xml:space="preserve"> et al., 2001), and regulating the water. Fish feeding is a time-consuming task, but this can also be automated. Fish are able to adapt to self-feeding devices (Coves et al., 1998; Di-Poi et al., 2008), which contribute to the social interaction of the population (Chen et al., 2002). As in plant production systems (</w:t>
      </w:r>
      <w:proofErr w:type="spellStart"/>
      <w:r w:rsidRPr="007E3E90">
        <w:rPr>
          <w:sz w:val="6"/>
          <w:szCs w:val="6"/>
        </w:rPr>
        <w:t>Bamsey</w:t>
      </w:r>
      <w:proofErr w:type="spellEnd"/>
      <w:r w:rsidRPr="007E3E90">
        <w:rPr>
          <w:sz w:val="6"/>
          <w:szCs w:val="6"/>
        </w:rPr>
        <w:t xml:space="preserve">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w:t>
      </w:r>
      <w:proofErr w:type="spellStart"/>
      <w:r w:rsidRPr="007E3E90">
        <w:rPr>
          <w:sz w:val="6"/>
          <w:szCs w:val="6"/>
        </w:rPr>
        <w:t>Dicentrarchus</w:t>
      </w:r>
      <w:proofErr w:type="spellEnd"/>
      <w:r w:rsidRPr="007E3E90">
        <w:rPr>
          <w:sz w:val="6"/>
          <w:szCs w:val="6"/>
        </w:rPr>
        <w:t xml:space="preserve"> </w:t>
      </w:r>
      <w:proofErr w:type="spellStart"/>
      <w:r w:rsidRPr="007E3E90">
        <w:rPr>
          <w:sz w:val="6"/>
          <w:szCs w:val="6"/>
        </w:rPr>
        <w:t>labrax</w:t>
      </w:r>
      <w:proofErr w:type="spellEnd"/>
      <w:r w:rsidRPr="007E3E90">
        <w:rPr>
          <w:sz w:val="6"/>
          <w:szCs w:val="6"/>
        </w:rPr>
        <w:t xml:space="preserve">)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w:t>
      </w:r>
      <w:proofErr w:type="spellStart"/>
      <w:r w:rsidRPr="007E3E90">
        <w:rPr>
          <w:sz w:val="6"/>
          <w:szCs w:val="6"/>
        </w:rPr>
        <w:t>appliacation</w:t>
      </w:r>
      <w:proofErr w:type="spellEnd"/>
      <w:r w:rsidRPr="007E3E90">
        <w:rPr>
          <w:sz w:val="6"/>
          <w:szCs w:val="6"/>
        </w:rPr>
        <w:t xml:space="preserve"> of many potential “</w:t>
      </w:r>
      <w:proofErr w:type="spellStart"/>
      <w:r w:rsidRPr="007E3E90">
        <w:rPr>
          <w:sz w:val="6"/>
          <w:szCs w:val="6"/>
        </w:rPr>
        <w:t>fishonauts</w:t>
      </w:r>
      <w:proofErr w:type="spellEnd"/>
      <w:r w:rsidRPr="007E3E90">
        <w:rPr>
          <w:sz w:val="6"/>
          <w:szCs w:val="6"/>
        </w:rPr>
        <w:t xml:space="preserve">”, depending on the primary or secondary water resource available in situ (fresh or salt water). Other aquaculture species could equally be considered for rearing in space, such as trout, flat </w:t>
      </w:r>
      <w:proofErr w:type="gramStart"/>
      <w:r w:rsidRPr="007E3E90">
        <w:rPr>
          <w:sz w:val="6"/>
          <w:szCs w:val="6"/>
        </w:rPr>
        <w:t>fish</w:t>
      </w:r>
      <w:proofErr w:type="gramEnd"/>
      <w:r w:rsidRPr="007E3E90">
        <w:rPr>
          <w:sz w:val="6"/>
          <w:szCs w:val="6"/>
        </w:rPr>
        <w:t xml:space="preserve">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w:t>
      </w:r>
      <w:proofErr w:type="gramStart"/>
      <w:r w:rsidRPr="007E3E90">
        <w:rPr>
          <w:sz w:val="6"/>
          <w:szCs w:val="6"/>
        </w:rPr>
        <w:t>biomass</w:t>
      </w:r>
      <w:proofErr w:type="gramEnd"/>
      <w:r w:rsidRPr="007E3E90">
        <w:rPr>
          <w:sz w:val="6"/>
          <w:szCs w:val="6"/>
        </w:rPr>
        <w:t xml:space="preserve">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w:t>
      </w:r>
      <w:proofErr w:type="gramStart"/>
      <w:r w:rsidRPr="007E3E90">
        <w:rPr>
          <w:sz w:val="6"/>
          <w:szCs w:val="6"/>
        </w:rPr>
        <w:t>spaceflight fish embryos</w:t>
      </w:r>
      <w:proofErr w:type="gramEnd"/>
      <w:r w:rsidRPr="007E3E90">
        <w:rPr>
          <w:sz w:val="6"/>
          <w:szCs w:val="6"/>
        </w:rPr>
        <w:t xml:space="preserve"> would be initially subjected to atypical acoustic and mechanical vibrations caused by launcher motors and acceleration in the atmosphere. The effects of this are under study in the framework of the Lunar Hatch program (supported by the French National Institute for Ocean Science, </w:t>
      </w:r>
      <w:proofErr w:type="spellStart"/>
      <w:r w:rsidRPr="007E3E90">
        <w:rPr>
          <w:sz w:val="6"/>
          <w:szCs w:val="6"/>
        </w:rPr>
        <w:t>Ifremer</w:t>
      </w:r>
      <w:proofErr w:type="spellEnd"/>
      <w:r w:rsidRPr="007E3E90">
        <w:rPr>
          <w:sz w:val="6"/>
          <w:szCs w:val="6"/>
        </w:rPr>
        <w:t xml:space="preserve">)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w:t>
      </w:r>
      <w:proofErr w:type="spellStart"/>
      <w:r w:rsidRPr="007E3E90">
        <w:rPr>
          <w:sz w:val="6"/>
          <w:szCs w:val="6"/>
        </w:rPr>
        <w:t>hypergravity</w:t>
      </w:r>
      <w:proofErr w:type="spellEnd"/>
      <w:r w:rsidRPr="007E3E90">
        <w:rPr>
          <w:sz w:val="6"/>
          <w:szCs w:val="6"/>
        </w:rPr>
        <w:t xml:space="preserve"> and microgravity on embryonic development is essential to evaluate the feasibility of space aquaculture. Previous studies on ornamental aquarium fish can provide some information on fish behavior and physiology in space that may be useful. </w:t>
      </w:r>
      <w:proofErr w:type="spellStart"/>
      <w:r w:rsidRPr="007E3E90">
        <w:rPr>
          <w:sz w:val="6"/>
          <w:szCs w:val="6"/>
        </w:rPr>
        <w:t>Hypergravity</w:t>
      </w:r>
      <w:proofErr w:type="spellEnd"/>
      <w:r w:rsidRPr="007E3E90">
        <w:rPr>
          <w:sz w:val="6"/>
          <w:szCs w:val="6"/>
        </w:rPr>
        <w:t xml:space="preserve"> is experienced during rocket take-off, an acceleration phase that lasts about 10 min at 4–8 g, depending on the launcher motors. This situation was tested on swordtail fish and medaka otoliths (</w:t>
      </w:r>
      <w:proofErr w:type="spellStart"/>
      <w:r w:rsidRPr="007E3E90">
        <w:rPr>
          <w:sz w:val="6"/>
          <w:szCs w:val="6"/>
        </w:rPr>
        <w:t>Anken</w:t>
      </w:r>
      <w:proofErr w:type="spellEnd"/>
      <w:r w:rsidRPr="007E3E90">
        <w:rPr>
          <w:sz w:val="6"/>
          <w:szCs w:val="6"/>
        </w:rPr>
        <w:t xml:space="preserve"> et al., 1998; </w:t>
      </w:r>
      <w:proofErr w:type="spellStart"/>
      <w:r w:rsidRPr="007E3E90">
        <w:rPr>
          <w:sz w:val="6"/>
          <w:szCs w:val="6"/>
        </w:rPr>
        <w:t>Ijiri</w:t>
      </w:r>
      <w:proofErr w:type="spellEnd"/>
      <w:r w:rsidRPr="007E3E90">
        <w:rPr>
          <w:sz w:val="6"/>
          <w:szCs w:val="6"/>
        </w:rPr>
        <w:t xml:space="preserve"> et al., 2003; </w:t>
      </w:r>
      <w:proofErr w:type="spellStart"/>
      <w:r w:rsidRPr="007E3E90">
        <w:rPr>
          <w:sz w:val="6"/>
          <w:szCs w:val="6"/>
        </w:rPr>
        <w:t>Brungs</w:t>
      </w:r>
      <w:proofErr w:type="spellEnd"/>
      <w:r w:rsidRPr="007E3E90">
        <w:rPr>
          <w:sz w:val="6"/>
          <w:szCs w:val="6"/>
        </w:rPr>
        <w:t xml:space="preserve"> et al., 2011; </w:t>
      </w:r>
      <w:proofErr w:type="spellStart"/>
      <w:r w:rsidRPr="007E3E90">
        <w:rPr>
          <w:sz w:val="6"/>
          <w:szCs w:val="6"/>
        </w:rPr>
        <w:t>Anken</w:t>
      </w:r>
      <w:proofErr w:type="spellEnd"/>
      <w:r w:rsidRPr="007E3E90">
        <w:rPr>
          <w:sz w:val="6"/>
          <w:szCs w:val="6"/>
        </w:rPr>
        <w:t xml:space="preserve"> et al., 2016) and larvae bone development (</w:t>
      </w:r>
      <w:proofErr w:type="spellStart"/>
      <w:r w:rsidRPr="007E3E90">
        <w:rPr>
          <w:sz w:val="6"/>
          <w:szCs w:val="6"/>
        </w:rPr>
        <w:t>Aceto</w:t>
      </w:r>
      <w:proofErr w:type="spellEnd"/>
      <w:r w:rsidRPr="007E3E90">
        <w:rPr>
          <w:sz w:val="6"/>
          <w:szCs w:val="6"/>
        </w:rPr>
        <w:t xml:space="preserve"> et al., 2015; </w:t>
      </w:r>
      <w:proofErr w:type="spellStart"/>
      <w:r w:rsidRPr="007E3E90">
        <w:rPr>
          <w:sz w:val="6"/>
          <w:szCs w:val="6"/>
        </w:rPr>
        <w:t>Chatani</w:t>
      </w:r>
      <w:proofErr w:type="spellEnd"/>
      <w:r w:rsidRPr="007E3E90">
        <w:rPr>
          <w:sz w:val="6"/>
          <w:szCs w:val="6"/>
        </w:rPr>
        <w:t xml:space="preserve"> et al., 2015), but its effects on early ontogeny (hatching capability) are as yet poorly described. </w:t>
      </w:r>
      <w:proofErr w:type="gramStart"/>
      <w:r w:rsidRPr="007E3E90">
        <w:rPr>
          <w:sz w:val="6"/>
          <w:szCs w:val="6"/>
        </w:rPr>
        <w:t>A recent research</w:t>
      </w:r>
      <w:proofErr w:type="gramEnd"/>
      <w:r w:rsidRPr="007E3E90">
        <w:rPr>
          <w:sz w:val="6"/>
          <w:szCs w:val="6"/>
        </w:rPr>
        <w:t xml:space="preserve"> showed that six month exposition at 5 g can induce vertebral curvatures and </w:t>
      </w:r>
      <w:proofErr w:type="spellStart"/>
      <w:r w:rsidRPr="007E3E90">
        <w:rPr>
          <w:sz w:val="6"/>
          <w:szCs w:val="6"/>
        </w:rPr>
        <w:t>asysmetric</w:t>
      </w:r>
      <w:proofErr w:type="spellEnd"/>
      <w:r w:rsidRPr="007E3E90">
        <w:rPr>
          <w:sz w:val="6"/>
          <w:szCs w:val="6"/>
        </w:rPr>
        <w:t xml:space="preserve"> otoliths (</w:t>
      </w:r>
      <w:proofErr w:type="spellStart"/>
      <w:r w:rsidRPr="007E3E90">
        <w:rPr>
          <w:sz w:val="6"/>
          <w:szCs w:val="6"/>
        </w:rPr>
        <w:t>Chatani</w:t>
      </w:r>
      <w:proofErr w:type="spellEnd"/>
      <w:r w:rsidRPr="007E3E90">
        <w:rPr>
          <w:sz w:val="6"/>
          <w:szCs w:val="6"/>
        </w:rPr>
        <w:t xml:space="preserve"> et al., 2019). However, the duration of exposure to </w:t>
      </w:r>
      <w:proofErr w:type="spellStart"/>
      <w:r w:rsidRPr="007E3E90">
        <w:rPr>
          <w:sz w:val="6"/>
          <w:szCs w:val="6"/>
        </w:rPr>
        <w:t>hypergravity</w:t>
      </w:r>
      <w:proofErr w:type="spellEnd"/>
      <w:r w:rsidRPr="007E3E90">
        <w:rPr>
          <w:sz w:val="6"/>
          <w:szCs w:val="6"/>
        </w:rPr>
        <w:t xml:space="preserve"> during a launch to the Moon or Mars will be about 10 min, the time to extract the embryos from the Earth’s attraction. Ongoing experiments are exploring the ability of aquaculture finfish embryos to develop in these conditions. It is credible to posit that </w:t>
      </w:r>
      <w:proofErr w:type="spellStart"/>
      <w:r w:rsidRPr="007E3E90">
        <w:rPr>
          <w:sz w:val="6"/>
          <w:szCs w:val="6"/>
        </w:rPr>
        <w:t>hypergravity</w:t>
      </w:r>
      <w:proofErr w:type="spellEnd"/>
      <w:r w:rsidRPr="007E3E90">
        <w:rPr>
          <w:sz w:val="6"/>
          <w:szCs w:val="6"/>
        </w:rPr>
        <w:t xml:space="preserve">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This is why,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w:t>
      </w:r>
      <w:proofErr w:type="spellStart"/>
      <w:r w:rsidRPr="007E3E90">
        <w:rPr>
          <w:sz w:val="6"/>
          <w:szCs w:val="6"/>
        </w:rPr>
        <w:t>hypergravity</w:t>
      </w:r>
      <w:proofErr w:type="spellEnd"/>
      <w:r w:rsidRPr="007E3E90">
        <w:rPr>
          <w:sz w:val="6"/>
          <w:szCs w:val="6"/>
        </w:rPr>
        <w:t xml:space="preserve"> and microgravity in the Gravitational Experimental Platform for Animal Models (GEPAM), a European Space Agency platform to test different gravity environments on animals (</w:t>
      </w:r>
      <w:proofErr w:type="spellStart"/>
      <w:r w:rsidRPr="007E3E90">
        <w:rPr>
          <w:sz w:val="6"/>
          <w:szCs w:val="6"/>
        </w:rPr>
        <w:t>Bonnefoy</w:t>
      </w:r>
      <w:proofErr w:type="spellEnd"/>
      <w:r w:rsidRPr="007E3E90">
        <w:rPr>
          <w:sz w:val="6"/>
          <w:szCs w:val="6"/>
        </w:rPr>
        <w:t xml:space="preserve">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w:t>
      </w:r>
      <w:proofErr w:type="spellStart"/>
      <w:r w:rsidRPr="007E3E90">
        <w:rPr>
          <w:sz w:val="6"/>
          <w:szCs w:val="6"/>
        </w:rPr>
        <w:t>Fuma</w:t>
      </w:r>
      <w:proofErr w:type="spellEnd"/>
      <w:r w:rsidRPr="007E3E90">
        <w:rPr>
          <w:sz w:val="6"/>
          <w:szCs w:val="6"/>
        </w:rPr>
        <w:t xml:space="preserve">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w:t>
      </w:r>
      <w:proofErr w:type="spellStart"/>
      <w:r w:rsidRPr="007E3E90">
        <w:rPr>
          <w:sz w:val="6"/>
          <w:szCs w:val="6"/>
        </w:rPr>
        <w:t>mGy</w:t>
      </w:r>
      <w:proofErr w:type="spellEnd"/>
      <w:r w:rsidRPr="007E3E90">
        <w:rPr>
          <w:sz w:val="6"/>
          <w:szCs w:val="6"/>
        </w:rPr>
        <w:t xml:space="preserve"> (the threshold recommended to protect ecosystems) and 570 </w:t>
      </w:r>
      <w:proofErr w:type="spellStart"/>
      <w:r w:rsidRPr="007E3E90">
        <w:rPr>
          <w:sz w:val="6"/>
          <w:szCs w:val="6"/>
        </w:rPr>
        <w:t>mGy</w:t>
      </w:r>
      <w:proofErr w:type="spellEnd"/>
      <w:r w:rsidRPr="007E3E90">
        <w:rPr>
          <w:sz w:val="6"/>
          <w:szCs w:val="6"/>
        </w:rPr>
        <w:t xml:space="preserve"> delivered per day, but the radiation exposure induced accelerated hatching for both doses and a decrease in yolk bag diameter for the highest dose (</w:t>
      </w:r>
      <w:proofErr w:type="spellStart"/>
      <w:r w:rsidRPr="007E3E90">
        <w:rPr>
          <w:sz w:val="6"/>
          <w:szCs w:val="6"/>
        </w:rPr>
        <w:t>Gagnaire</w:t>
      </w:r>
      <w:proofErr w:type="spellEnd"/>
      <w:r w:rsidRPr="007E3E90">
        <w:rPr>
          <w:sz w:val="6"/>
          <w:szCs w:val="6"/>
        </w:rPr>
        <w:t xml:space="preserve"> et al., 2015). In contrast, another study exposing zebrafish embryos to 1, 2.5, 5, 7.5, and 10 </w:t>
      </w:r>
      <w:proofErr w:type="spellStart"/>
      <w:r w:rsidRPr="007E3E90">
        <w:rPr>
          <w:sz w:val="6"/>
          <w:szCs w:val="6"/>
        </w:rPr>
        <w:t>mGy</w:t>
      </w:r>
      <w:proofErr w:type="spellEnd"/>
      <w:r w:rsidRPr="007E3E90">
        <w:rPr>
          <w:sz w:val="6"/>
          <w:szCs w:val="6"/>
        </w:rPr>
        <w:t xml:space="preserve"> of gamma radiation at 3 </w:t>
      </w:r>
      <w:proofErr w:type="spellStart"/>
      <w:r w:rsidRPr="007E3E90">
        <w:rPr>
          <w:sz w:val="6"/>
          <w:szCs w:val="6"/>
        </w:rPr>
        <w:t>hpf</w:t>
      </w:r>
      <w:proofErr w:type="spellEnd"/>
      <w:r w:rsidRPr="007E3E90">
        <w:rPr>
          <w:sz w:val="6"/>
          <w:szCs w:val="6"/>
        </w:rPr>
        <w:t xml:space="preserve">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w:t>
      </w:r>
      <w:proofErr w:type="spellStart"/>
      <w:r w:rsidRPr="007E3E90">
        <w:rPr>
          <w:sz w:val="6"/>
          <w:szCs w:val="6"/>
        </w:rPr>
        <w:t>Gagnaire</w:t>
      </w:r>
      <w:proofErr w:type="spellEnd"/>
      <w:r w:rsidRPr="007E3E90">
        <w:rPr>
          <w:sz w:val="6"/>
          <w:szCs w:val="6"/>
        </w:rPr>
        <w:t xml:space="preserv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Conclusion </w:t>
      </w:r>
      <w:r w:rsidRPr="007E3E90">
        <w:rPr>
          <w:rStyle w:val="StyleUnderline"/>
        </w:rPr>
        <w:t xml:space="preserve">The </w:t>
      </w:r>
      <w:r w:rsidRPr="005C2CD7">
        <w:rPr>
          <w:rStyle w:val="Emphasis"/>
          <w:highlight w:val="cyan"/>
        </w:rPr>
        <w:t>Lunar Hatch program</w:t>
      </w:r>
      <w:r w:rsidRPr="005C2CD7">
        <w:rPr>
          <w:rStyle w:val="StyleUnderline"/>
          <w:highlight w:val="cyan"/>
        </w:rPr>
        <w:t xml:space="preserve"> </w:t>
      </w:r>
      <w:r w:rsidRPr="007E3E90">
        <w:rPr>
          <w:rStyle w:val="StyleUnderline"/>
        </w:rPr>
        <w:t xml:space="preserve">is </w:t>
      </w:r>
      <w:r w:rsidRPr="005C2CD7">
        <w:rPr>
          <w:rStyle w:val="Emphasis"/>
          <w:highlight w:val="cyan"/>
        </w:rPr>
        <w:t>investigating</w:t>
      </w:r>
      <w:r w:rsidRPr="005C2CD7">
        <w:rPr>
          <w:rStyle w:val="StyleUnderline"/>
          <w:highlight w:val="cyan"/>
        </w:rPr>
        <w:t xml:space="preserve"> </w:t>
      </w:r>
      <w:r w:rsidRPr="007E3E90">
        <w:rPr>
          <w:rStyle w:val="StyleUnderline"/>
        </w:rPr>
        <w:t xml:space="preserve">the </w:t>
      </w:r>
      <w:r w:rsidRPr="005C2CD7">
        <w:rPr>
          <w:rStyle w:val="Emphasis"/>
          <w:highlight w:val="cyan"/>
          <w:bdr w:val="single" w:sz="18" w:space="0" w:color="auto"/>
        </w:rPr>
        <w:t xml:space="preserve">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w:t>
      </w:r>
      <w:proofErr w:type="spellStart"/>
      <w:r w:rsidRPr="007E3E90">
        <w:rPr>
          <w:sz w:val="16"/>
        </w:rPr>
        <w:t>broodstock</w:t>
      </w:r>
      <w:proofErr w:type="spellEnd"/>
      <w:r w:rsidRPr="007E3E90">
        <w:rPr>
          <w:sz w:val="16"/>
        </w:rPr>
        <w:t xml:space="preserve">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 xml:space="preserve">will be applicable above all </w:t>
      </w:r>
      <w:proofErr w:type="spellStart"/>
      <w:r w:rsidRPr="005C2CD7">
        <w:rPr>
          <w:rStyle w:val="Emphasis"/>
          <w:highlight w:val="cyan"/>
          <w:bdr w:val="single" w:sz="18" w:space="0" w:color="auto"/>
        </w:rPr>
        <w:t>to</w:t>
      </w:r>
      <w:proofErr w:type="spellEnd"/>
      <w:r w:rsidRPr="005C2CD7">
        <w:rPr>
          <w:rStyle w:val="Emphasis"/>
          <w:highlight w:val="cyan"/>
          <w:bdr w:val="single" w:sz="18" w:space="0" w:color="auto"/>
        </w:rPr>
        <w:t xml:space="preserve">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7DED8C49" w14:textId="77777777" w:rsidR="00E5784F" w:rsidRDefault="00E5784F" w:rsidP="00E5784F">
      <w:pPr>
        <w:pStyle w:val="Heading4"/>
      </w:pPr>
      <w:r>
        <w:t xml:space="preserve">Food security quickly declining </w:t>
      </w:r>
    </w:p>
    <w:p w14:paraId="1D2BC8D4" w14:textId="77777777" w:rsidR="00E5784F" w:rsidRPr="00A8696B" w:rsidRDefault="00E5784F" w:rsidP="00E5784F">
      <w:r w:rsidRPr="00A8696B">
        <w:rPr>
          <w:rFonts w:eastAsiaTheme="majorEastAsia" w:cstheme="majorBidi"/>
          <w:b/>
          <w:bCs/>
          <w:sz w:val="26"/>
          <w:szCs w:val="26"/>
        </w:rPr>
        <w:t>Piesse 20</w:t>
      </w:r>
      <w:r w:rsidRPr="00A8696B">
        <w:t xml:space="preserve"> [Mervyn Piesse, Research Manager, Global Food and Water Crises Research </w:t>
      </w:r>
      <w:proofErr w:type="spellStart"/>
      <w:r w:rsidRPr="00A8696B">
        <w:t>Programme</w:t>
      </w:r>
      <w:proofErr w:type="spellEnd"/>
      <w:r w:rsidRPr="00A8696B">
        <w:t xml:space="preserve">, 4 February 2020, </w:t>
      </w:r>
      <w:proofErr w:type="spellStart"/>
      <w:r w:rsidRPr="00A8696B">
        <w:t>FutureDirections</w:t>
      </w:r>
      <w:proofErr w:type="spellEnd"/>
      <w:r w:rsidRPr="00A8696B">
        <w:t xml:space="preserve">, “Global Food and Water Security in 2050: Demographic Change and Increased Demand,” </w:t>
      </w:r>
      <w:hyperlink r:id="rId13" w:history="1">
        <w:r w:rsidRPr="00A8696B">
          <w:rPr>
            <w:rStyle w:val="Hyperlink"/>
          </w:rPr>
          <w:t>https://www.futuredirections.org.au/publication/global-food-and-water-security-in-2050-demographic-change-and-increased-demand/</w:t>
        </w:r>
      </w:hyperlink>
      <w:r w:rsidRPr="00A8696B">
        <w:t>, accessed 8-12-2021]JMK</w:t>
      </w:r>
    </w:p>
    <w:p w14:paraId="33C42DAE" w14:textId="77777777" w:rsidR="00E5784F" w:rsidRPr="00B719D8" w:rsidRDefault="00E5784F" w:rsidP="00E5784F">
      <w:r w:rsidRPr="00B719D8">
        <w:t>*</w:t>
      </w:r>
      <w:proofErr w:type="gramStart"/>
      <w:r w:rsidRPr="00B719D8">
        <w:t>size</w:t>
      </w:r>
      <w:proofErr w:type="gramEnd"/>
      <w:r w:rsidRPr="00B719D8">
        <w:t xml:space="preserve"> 2 font is an incredibly long rant about plant-based diets.</w:t>
      </w:r>
    </w:p>
    <w:p w14:paraId="08193CB0" w14:textId="77777777" w:rsidR="00E5784F" w:rsidRDefault="00E5784F" w:rsidP="00E5784F">
      <w:r>
        <w:t xml:space="preserve">Population growth forecasts have contributed to concerns about the world’s ability to produce enough food to feed the larger number of people who are expected to inhabit the planet in 2050. </w:t>
      </w:r>
      <w:r w:rsidRPr="00806CF6">
        <w:rPr>
          <w:rStyle w:val="StyleUnderline"/>
        </w:rPr>
        <w:t xml:space="preserve">A 2011 study suggests that </w:t>
      </w:r>
      <w:r w:rsidRPr="005C2CD7">
        <w:rPr>
          <w:rStyle w:val="Emphasis"/>
          <w:highlight w:val="cyan"/>
        </w:rPr>
        <w:t>global crop production will need to</w:t>
      </w:r>
      <w:r w:rsidRPr="00806CF6">
        <w:rPr>
          <w:rStyle w:val="Emphasis"/>
        </w:rPr>
        <w:t xml:space="preserve"> more than </w:t>
      </w:r>
      <w:r w:rsidRPr="005C2CD7">
        <w:rPr>
          <w:rStyle w:val="Emphasis"/>
          <w:highlight w:val="cyan"/>
        </w:rPr>
        <w:t>double by 2050 to ensure</w:t>
      </w:r>
      <w:r w:rsidRPr="00806CF6">
        <w:rPr>
          <w:rStyle w:val="Emphasis"/>
        </w:rPr>
        <w:t xml:space="preserve"> that there is </w:t>
      </w:r>
      <w:r w:rsidRPr="005C2CD7">
        <w:rPr>
          <w:rStyle w:val="Emphasis"/>
          <w:highlight w:val="cyan"/>
        </w:rPr>
        <w:t>enough food to feed</w:t>
      </w:r>
      <w:r w:rsidRPr="00806CF6">
        <w:rPr>
          <w:rStyle w:val="Emphasis"/>
        </w:rPr>
        <w:t xml:space="preserve"> </w:t>
      </w:r>
      <w:r w:rsidRPr="005C2CD7">
        <w:rPr>
          <w:rStyle w:val="Emphasis"/>
          <w:highlight w:val="cyan"/>
        </w:rPr>
        <w:t>the population</w:t>
      </w:r>
      <w:r w:rsidRPr="00806CF6">
        <w:rPr>
          <w:rStyle w:val="Emphasis"/>
        </w:rPr>
        <w:t xml:space="preserve"> of almost ten billion</w:t>
      </w:r>
      <w:r>
        <w:t>, based on crop production in 2005. Global food production has increased at a greater rate than forecast, however, and it is likely that crop production will only need to increase by 25 to 70 per cent from 2014 levels. Between 2005 and 2014 global cereal production increased by 24 per cent while oil crops increased by 39 per cent, due to yield improvements and the expansion of cropped area.</w:t>
      </w:r>
    </w:p>
    <w:p w14:paraId="4B39E28F" w14:textId="77777777" w:rsidR="00E5784F" w:rsidRPr="00B373D6" w:rsidRDefault="00E5784F" w:rsidP="00E5784F">
      <w:pPr>
        <w:rPr>
          <w:sz w:val="4"/>
          <w:szCs w:val="4"/>
        </w:rPr>
      </w:pPr>
      <w:r w:rsidRPr="00B373D6">
        <w:rPr>
          <w:sz w:val="4"/>
          <w:szCs w:val="4"/>
        </w:rPr>
        <w:t xml:space="preserve">Changes in global food systems have led to nutritional transitions as populations have shifted away from traditional diets towards </w:t>
      </w:r>
      <w:proofErr w:type="spellStart"/>
      <w:r w:rsidRPr="00B373D6">
        <w:rPr>
          <w:sz w:val="4"/>
          <w:szCs w:val="4"/>
        </w:rPr>
        <w:t>globalised</w:t>
      </w:r>
      <w:proofErr w:type="spellEnd"/>
      <w:r w:rsidRPr="00B373D6">
        <w:rPr>
          <w:sz w:val="4"/>
          <w:szCs w:val="4"/>
        </w:rPr>
        <w:t xml:space="preserve"> consumption patterns. A greater proportion of the global population consume a diet based on energy dense, processed foods. Low- and middle-income countries are adopting the “Western diet,” which is high in refined carbohydrates, added sugars, fats and proteins derived from animals. </w:t>
      </w:r>
      <w:proofErr w:type="spellStart"/>
      <w:r w:rsidRPr="00B373D6">
        <w:rPr>
          <w:sz w:val="4"/>
          <w:szCs w:val="4"/>
        </w:rPr>
        <w:t>Urbanisation</w:t>
      </w:r>
      <w:proofErr w:type="spellEnd"/>
      <w:r w:rsidRPr="00B373D6">
        <w:rPr>
          <w:sz w:val="4"/>
          <w:szCs w:val="4"/>
        </w:rPr>
        <w:t xml:space="preserve"> and rising incomes are the main drivers of this global transition.</w:t>
      </w:r>
    </w:p>
    <w:p w14:paraId="06B571C0" w14:textId="77777777" w:rsidR="00E5784F" w:rsidRPr="00B373D6" w:rsidRDefault="00E5784F" w:rsidP="00E5784F">
      <w:pPr>
        <w:rPr>
          <w:sz w:val="4"/>
          <w:szCs w:val="4"/>
        </w:rPr>
      </w:pPr>
      <w:r w:rsidRPr="00B373D6">
        <w:rPr>
          <w:sz w:val="4"/>
          <w:szCs w:val="4"/>
        </w:rPr>
        <w:t xml:space="preserve">There is still enough uncultivated land available to bring into production to produce the food for the world’s future population. It is estimated that there is 450 to 1,400 million hectares of non-forested and unprotected land that is suitable for crop agriculture. Most of that land is concentrated in Sub-Saharan Africa, Latin America, Eastern </w:t>
      </w:r>
      <w:proofErr w:type="gramStart"/>
      <w:r w:rsidRPr="00B373D6">
        <w:rPr>
          <w:sz w:val="4"/>
          <w:szCs w:val="4"/>
        </w:rPr>
        <w:t>Europe</w:t>
      </w:r>
      <w:proofErr w:type="gramEnd"/>
      <w:r w:rsidRPr="00B373D6">
        <w:rPr>
          <w:sz w:val="4"/>
          <w:szCs w:val="4"/>
        </w:rPr>
        <w:t xml:space="preserve"> and Central Asia and is often far away from ports and roads, however, which would make it difficult to develop.</w:t>
      </w:r>
    </w:p>
    <w:p w14:paraId="79D99881" w14:textId="77777777" w:rsidR="00E5784F" w:rsidRPr="00B373D6" w:rsidRDefault="00E5784F" w:rsidP="00E5784F">
      <w:pPr>
        <w:rPr>
          <w:sz w:val="4"/>
          <w:szCs w:val="4"/>
        </w:rPr>
      </w:pPr>
      <w:r w:rsidRPr="00B373D6">
        <w:rPr>
          <w:sz w:val="4"/>
          <w:szCs w:val="4"/>
        </w:rPr>
        <w:t xml:space="preserve">Increased food demand and dietary changes are likely to contribute to an intensified use of </w:t>
      </w:r>
      <w:proofErr w:type="spellStart"/>
      <w:r w:rsidRPr="00B373D6">
        <w:rPr>
          <w:sz w:val="4"/>
          <w:szCs w:val="4"/>
        </w:rPr>
        <w:t>fertiliser</w:t>
      </w:r>
      <w:proofErr w:type="spellEnd"/>
      <w:r w:rsidRPr="00B373D6">
        <w:rPr>
          <w:sz w:val="4"/>
          <w:szCs w:val="4"/>
        </w:rPr>
        <w:t xml:space="preserve">, </w:t>
      </w:r>
      <w:proofErr w:type="gramStart"/>
      <w:r w:rsidRPr="00B373D6">
        <w:rPr>
          <w:sz w:val="4"/>
          <w:szCs w:val="4"/>
        </w:rPr>
        <w:t>pesticide</w:t>
      </w:r>
      <w:proofErr w:type="gramEnd"/>
      <w:r w:rsidRPr="00B373D6">
        <w:rPr>
          <w:sz w:val="4"/>
          <w:szCs w:val="4"/>
        </w:rPr>
        <w:t xml:space="preserve"> and irrigation. To avoid the negative consequences of that intensification, such as the spread of marine hypoxic “dead zones,” pesticide resistance and increased water competition, sustainable forms of agriculture need to be adopted. Water insecurity is not caused by a limitation in global freshwater sources (one estimate suggests that there </w:t>
      </w:r>
      <w:proofErr w:type="gramStart"/>
      <w:r w:rsidRPr="00B373D6">
        <w:rPr>
          <w:sz w:val="4"/>
          <w:szCs w:val="4"/>
        </w:rPr>
        <w:t>is</w:t>
      </w:r>
      <w:proofErr w:type="gramEnd"/>
      <w:r w:rsidRPr="00B373D6">
        <w:rPr>
          <w:sz w:val="4"/>
          <w:szCs w:val="4"/>
        </w:rPr>
        <w:t xml:space="preserve"> about 8.4 million </w:t>
      </w:r>
      <w:proofErr w:type="spellStart"/>
      <w:r w:rsidRPr="00B373D6">
        <w:rPr>
          <w:sz w:val="4"/>
          <w:szCs w:val="4"/>
        </w:rPr>
        <w:t>litres</w:t>
      </w:r>
      <w:proofErr w:type="spellEnd"/>
      <w:r w:rsidRPr="00B373D6">
        <w:rPr>
          <w:sz w:val="4"/>
          <w:szCs w:val="4"/>
        </w:rPr>
        <w:t xml:space="preserve"> of water for each person on earth). As the global population and water supplies are unevenly distributed, however, some regions are more water scarce than others.</w:t>
      </w:r>
    </w:p>
    <w:p w14:paraId="2BBC9130" w14:textId="77777777" w:rsidR="00E5784F" w:rsidRPr="00B373D6" w:rsidRDefault="00E5784F" w:rsidP="00E5784F">
      <w:pPr>
        <w:rPr>
          <w:sz w:val="4"/>
          <w:szCs w:val="4"/>
        </w:rPr>
      </w:pPr>
      <w:r w:rsidRPr="00B373D6">
        <w:rPr>
          <w:sz w:val="4"/>
          <w:szCs w:val="4"/>
        </w:rPr>
        <w:t xml:space="preserve">At the extremes, responses to those concerns fall into two broad camps: “techno-optimists” and “apocalyptic environmentalists”. The former believe that human ingenuity will always be able to create new technologies that overcome food production limitations, mainly by finding greater efficiencies. The latter suggest that there are planetary boundaries to food production and that any efficiency gain could come at the cost of the natural environment, which will eventually start to undo or threaten any gain. A review of the scientific literature that focusses on three global food security factors, food production, </w:t>
      </w:r>
      <w:proofErr w:type="gramStart"/>
      <w:r w:rsidRPr="00B373D6">
        <w:rPr>
          <w:sz w:val="4"/>
          <w:szCs w:val="4"/>
        </w:rPr>
        <w:t>demand</w:t>
      </w:r>
      <w:proofErr w:type="gramEnd"/>
      <w:r w:rsidRPr="00B373D6">
        <w:rPr>
          <w:sz w:val="4"/>
          <w:szCs w:val="4"/>
        </w:rPr>
        <w:t xml:space="preserve"> and population, indicates that techno-optimism has become the dominant lens through which to view global food supply challenges over the last 50 years. Population, which was the primary concern in the early 1970s, is now the least researched of those three factors.</w:t>
      </w:r>
    </w:p>
    <w:p w14:paraId="7C1AAFE2" w14:textId="77777777" w:rsidR="00E5784F" w:rsidRPr="00B373D6" w:rsidRDefault="00E5784F" w:rsidP="00E5784F">
      <w:pPr>
        <w:rPr>
          <w:sz w:val="4"/>
          <w:szCs w:val="4"/>
        </w:rPr>
      </w:pPr>
      <w:r w:rsidRPr="00B373D6">
        <w:rPr>
          <w:sz w:val="4"/>
          <w:szCs w:val="4"/>
        </w:rPr>
        <w:t>During the twentieth century new agricultural technologies and growing techniques, which collectively became known as the Green Revolution, lifted crop yields far enough to significantly reduce global hunger. The number of undernourished people has declined by 85 million since 2000. Since 2015, however, the number of undernourished people has increased each year. Currently, about one out of every nine people experience extreme hunger at least once per year. East Africa, the Caribbean and South and West Asia experience the highest prevalence of undernourishment. More than 700 million people were exposed to severe levels of food insecurity in 2018. An additional 1.3 billion people experienced moderate food insecurity, meaning that they did not have regular access to nutritious and sufficient food.</w:t>
      </w:r>
    </w:p>
    <w:p w14:paraId="26DA5BF4" w14:textId="77777777" w:rsidR="00E5784F" w:rsidRPr="00B373D6" w:rsidRDefault="00E5784F" w:rsidP="00E5784F">
      <w:pPr>
        <w:rPr>
          <w:sz w:val="4"/>
          <w:szCs w:val="4"/>
        </w:rPr>
      </w:pPr>
      <w:r w:rsidRPr="00B373D6">
        <w:rPr>
          <w:sz w:val="4"/>
          <w:szCs w:val="4"/>
        </w:rPr>
        <w:t xml:space="preserve">The continuation of hunger in some parts of the world is often explained by difficulties in the distribution of food or a failure to fully adopt the practices or technologies associated with the Green Revolution. There were unintended consequences associated with the Green Revolution, however, as it relied on the application of greater amounts of nitrogen-based </w:t>
      </w:r>
      <w:proofErr w:type="spellStart"/>
      <w:r w:rsidRPr="00B373D6">
        <w:rPr>
          <w:sz w:val="4"/>
          <w:szCs w:val="4"/>
        </w:rPr>
        <w:t>fertiliser</w:t>
      </w:r>
      <w:proofErr w:type="spellEnd"/>
      <w:r w:rsidRPr="00B373D6">
        <w:rPr>
          <w:sz w:val="4"/>
          <w:szCs w:val="4"/>
        </w:rPr>
        <w:t xml:space="preserve"> and water, which has degraded soils and contributed to the overuse of water in some parts of the world.</w:t>
      </w:r>
    </w:p>
    <w:p w14:paraId="22065405" w14:textId="77777777" w:rsidR="00E5784F" w:rsidRPr="00B373D6" w:rsidRDefault="00E5784F" w:rsidP="00E5784F">
      <w:pPr>
        <w:rPr>
          <w:sz w:val="4"/>
          <w:szCs w:val="4"/>
        </w:rPr>
      </w:pPr>
      <w:r w:rsidRPr="00B373D6">
        <w:rPr>
          <w:sz w:val="4"/>
          <w:szCs w:val="4"/>
        </w:rPr>
        <w:t xml:space="preserve">Several studies (here, </w:t>
      </w:r>
      <w:proofErr w:type="gramStart"/>
      <w:r w:rsidRPr="00B373D6">
        <w:rPr>
          <w:sz w:val="4"/>
          <w:szCs w:val="4"/>
        </w:rPr>
        <w:t>here</w:t>
      </w:r>
      <w:proofErr w:type="gramEnd"/>
      <w:r w:rsidRPr="00B373D6">
        <w:rPr>
          <w:sz w:val="4"/>
          <w:szCs w:val="4"/>
        </w:rPr>
        <w:t xml:space="preserve"> and here, for example) suggest that it is possible to feed ten billion people using current agricultural technologies and techniques and without using more land, water or </w:t>
      </w:r>
      <w:proofErr w:type="spellStart"/>
      <w:r w:rsidRPr="00B373D6">
        <w:rPr>
          <w:sz w:val="4"/>
          <w:szCs w:val="4"/>
        </w:rPr>
        <w:t>fertiliser</w:t>
      </w:r>
      <w:proofErr w:type="spellEnd"/>
      <w:r w:rsidRPr="00B373D6">
        <w:rPr>
          <w:sz w:val="4"/>
          <w:szCs w:val="4"/>
        </w:rPr>
        <w:t>. It will require more people making significant changes to their diet, mainly by adopting a plant-based diet, however, which is unlikely to be popular. Other options are more likely to reduce the environmental impact of intensified agricultural production.</w:t>
      </w:r>
    </w:p>
    <w:p w14:paraId="67D1F604" w14:textId="77777777" w:rsidR="00E5784F" w:rsidRPr="00B373D6" w:rsidRDefault="00E5784F" w:rsidP="00E5784F">
      <w:pPr>
        <w:rPr>
          <w:sz w:val="4"/>
          <w:szCs w:val="4"/>
        </w:rPr>
      </w:pPr>
      <w:r w:rsidRPr="00B373D6">
        <w:rPr>
          <w:sz w:val="4"/>
          <w:szCs w:val="4"/>
        </w:rPr>
        <w:t xml:space="preserve">One of the main rationales behind reducing meat consumption is the large amount of human-edible food that is believed to be fed to livestock. It is claimed that one-third of the world’s cereal crops are fed to livestock, but a recent FAO investigation found that 86 per cent of that is made of material that is not currently eaten by humans. The study states that the world’s ‘livestock rely primarily on forages, crop residues and by-products that are not edible to </w:t>
      </w:r>
      <w:proofErr w:type="gramStart"/>
      <w:r w:rsidRPr="00B373D6">
        <w:rPr>
          <w:sz w:val="4"/>
          <w:szCs w:val="4"/>
        </w:rPr>
        <w:t>humans’</w:t>
      </w:r>
      <w:proofErr w:type="gramEnd"/>
      <w:r w:rsidRPr="00B373D6">
        <w:rPr>
          <w:sz w:val="4"/>
          <w:szCs w:val="4"/>
        </w:rPr>
        <w:t>. It also suggests that some livestock systems ‘produce more highly valuable nutrients for humans, such as proteins, than they consume.’ As livestock production does not consume as much human-edible food as once thought, other measures, such as a reduction of food loss and waste, are likely to play a larger role.</w:t>
      </w:r>
    </w:p>
    <w:p w14:paraId="7CD7EC1D" w14:textId="77777777" w:rsidR="00E5784F" w:rsidRPr="00B373D6" w:rsidRDefault="00E5784F" w:rsidP="00E5784F">
      <w:pPr>
        <w:rPr>
          <w:rStyle w:val="StyleUnderline"/>
        </w:rPr>
      </w:pPr>
      <w:r w:rsidRPr="005C2CD7">
        <w:rPr>
          <w:rStyle w:val="StyleUnderline"/>
          <w:highlight w:val="cyan"/>
        </w:rPr>
        <w:t>It is expected to become</w:t>
      </w:r>
      <w:r w:rsidRPr="00B373D6">
        <w:rPr>
          <w:rStyle w:val="StyleUnderline"/>
        </w:rPr>
        <w:t xml:space="preserve"> more </w:t>
      </w:r>
      <w:r w:rsidRPr="005C2CD7">
        <w:rPr>
          <w:rStyle w:val="StyleUnderline"/>
          <w:highlight w:val="cyan"/>
        </w:rPr>
        <w:t>difficult to increase crop yield</w:t>
      </w:r>
      <w:r w:rsidRPr="00B373D6">
        <w:rPr>
          <w:rStyle w:val="StyleUnderline"/>
        </w:rPr>
        <w:t xml:space="preserve">s by 2050. Food </w:t>
      </w:r>
      <w:r w:rsidRPr="005C2CD7">
        <w:rPr>
          <w:rStyle w:val="StyleUnderline"/>
          <w:highlight w:val="cyan"/>
        </w:rPr>
        <w:t>production shocks have become more frequent</w:t>
      </w:r>
      <w:r w:rsidRPr="00B373D6">
        <w:rPr>
          <w:rStyle w:val="StyleUnderline"/>
        </w:rPr>
        <w:t xml:space="preserve"> since the 1960s</w:t>
      </w:r>
      <w:r>
        <w:t xml:space="preserve">, </w:t>
      </w:r>
      <w:r w:rsidRPr="00B373D6">
        <w:rPr>
          <w:rStyle w:val="StyleUnderline"/>
        </w:rPr>
        <w:t xml:space="preserve">mainly </w:t>
      </w:r>
      <w:r w:rsidRPr="005C2CD7">
        <w:rPr>
          <w:rStyle w:val="StyleUnderline"/>
          <w:highlight w:val="cyan"/>
        </w:rPr>
        <w:t>due to extreme weather</w:t>
      </w:r>
      <w:r w:rsidRPr="00B373D6">
        <w:rPr>
          <w:rStyle w:val="StyleUnderline"/>
        </w:rPr>
        <w:t xml:space="preserve"> events </w:t>
      </w:r>
      <w:r w:rsidRPr="005C2CD7">
        <w:rPr>
          <w:rStyle w:val="StyleUnderline"/>
          <w:highlight w:val="cyan"/>
        </w:rPr>
        <w:t>and geopolitical crises</w:t>
      </w:r>
      <w:r w:rsidRPr="00B373D6">
        <w:rPr>
          <w:rStyle w:val="StyleUnderline"/>
        </w:rPr>
        <w:t xml:space="preserve">. </w:t>
      </w:r>
      <w:r w:rsidRPr="005C2CD7">
        <w:rPr>
          <w:rStyle w:val="StyleUnderline"/>
          <w:highlight w:val="cyan"/>
        </w:rPr>
        <w:t>Climate change is</w:t>
      </w:r>
      <w:r w:rsidRPr="00B373D6">
        <w:rPr>
          <w:rStyle w:val="StyleUnderline"/>
        </w:rPr>
        <w:t xml:space="preserve"> expected to result in more volatile growing conditions that are </w:t>
      </w:r>
      <w:r w:rsidRPr="005C2CD7">
        <w:rPr>
          <w:rStyle w:val="StyleUnderline"/>
          <w:highlight w:val="cyan"/>
        </w:rPr>
        <w:t>less conducive to food production</w:t>
      </w:r>
      <w:r>
        <w:t xml:space="preserve">. </w:t>
      </w:r>
      <w:r w:rsidRPr="005C2CD7">
        <w:rPr>
          <w:rStyle w:val="StyleUnderline"/>
          <w:highlight w:val="cyan"/>
        </w:rPr>
        <w:t>Droughts in Africa</w:t>
      </w:r>
      <w:r w:rsidRPr="00B373D6">
        <w:rPr>
          <w:rStyle w:val="StyleUnderline"/>
        </w:rPr>
        <w:t xml:space="preserve">, </w:t>
      </w:r>
      <w:r w:rsidRPr="005C2CD7">
        <w:rPr>
          <w:rStyle w:val="StyleUnderline"/>
          <w:highlight w:val="cyan"/>
        </w:rPr>
        <w:t>where</w:t>
      </w:r>
      <w:r w:rsidRPr="00B373D6">
        <w:rPr>
          <w:rStyle w:val="StyleUnderline"/>
        </w:rPr>
        <w:t xml:space="preserve"> more than </w:t>
      </w:r>
      <w:r w:rsidRPr="005C2CD7">
        <w:rPr>
          <w:rStyle w:val="StyleUnderline"/>
          <w:highlight w:val="cyan"/>
        </w:rPr>
        <w:t>half</w:t>
      </w:r>
      <w:r w:rsidRPr="00B373D6">
        <w:rPr>
          <w:rStyle w:val="StyleUnderline"/>
        </w:rPr>
        <w:t xml:space="preserve"> of </w:t>
      </w:r>
      <w:r w:rsidRPr="005C2CD7">
        <w:rPr>
          <w:rStyle w:val="StyleUnderline"/>
          <w:highlight w:val="cyan"/>
        </w:rPr>
        <w:t>the world’s population growth is set to occur</w:t>
      </w:r>
      <w:r w:rsidRPr="00B373D6">
        <w:rPr>
          <w:rStyle w:val="StyleUnderline"/>
        </w:rPr>
        <w:t xml:space="preserve"> by 2050, </w:t>
      </w:r>
      <w:r w:rsidRPr="005C2CD7">
        <w:rPr>
          <w:rStyle w:val="StyleUnderline"/>
          <w:highlight w:val="cyan"/>
        </w:rPr>
        <w:t>have increased</w:t>
      </w:r>
      <w:r w:rsidRPr="00B373D6">
        <w:rPr>
          <w:rStyle w:val="StyleUnderline"/>
        </w:rPr>
        <w:t xml:space="preserve"> from an average of one every 12.5 years over 1982-2006 to one every 2.5 years over 2007-2016. More than 80 per cent of the economic damage and loss caused by drought is absorbed by the agricultural sector and that is most pronounced in developing countries.</w:t>
      </w:r>
    </w:p>
    <w:p w14:paraId="028A0DA0" w14:textId="77777777" w:rsidR="00E5784F" w:rsidRDefault="00E5784F" w:rsidP="00E5784F">
      <w:r w:rsidRPr="00B373D6">
        <w:rPr>
          <w:rStyle w:val="StyleUnderline"/>
        </w:rPr>
        <w:t>Existing agricultural land could be made more productive through sustainable intensification</w:t>
      </w:r>
      <w:r>
        <w:t xml:space="preserve">. That would help to close the “yield gap” between </w:t>
      </w:r>
      <w:proofErr w:type="spellStart"/>
      <w:r>
        <w:t>realised</w:t>
      </w:r>
      <w:proofErr w:type="spellEnd"/>
      <w:r>
        <w:t xml:space="preserve"> and achievable yields. Agricultural yields have been increased without a significant increase in agricultural land use in the past. </w:t>
      </w:r>
      <w:r w:rsidRPr="00541660">
        <w:rPr>
          <w:rStyle w:val="StyleUnderline"/>
        </w:rPr>
        <w:t>Between 1961 and 2000, for example, the global population more than doubled and per capita cereal consumption increased by 20 per cent</w:t>
      </w:r>
      <w:r w:rsidRPr="00541660">
        <w:t xml:space="preserve">, </w:t>
      </w:r>
      <w:r w:rsidRPr="00541660">
        <w:rPr>
          <w:rStyle w:val="StyleUnderline"/>
        </w:rPr>
        <w:t>the harvested area of cereals increased by only seven per</w:t>
      </w:r>
      <w:r w:rsidRPr="00B373D6">
        <w:rPr>
          <w:rStyle w:val="StyleUnderline"/>
        </w:rPr>
        <w:t xml:space="preserve"> cent</w:t>
      </w:r>
      <w:r>
        <w:t xml:space="preserve">, however, </w:t>
      </w:r>
      <w:r w:rsidRPr="00B373D6">
        <w:rPr>
          <w:rStyle w:val="StyleUnderline"/>
        </w:rPr>
        <w:t>largely because of increased cropping intensit</w:t>
      </w:r>
      <w:r>
        <w:t xml:space="preserve">y. While that intensification was assisted by an increase in the use of </w:t>
      </w:r>
      <w:proofErr w:type="spellStart"/>
      <w:r>
        <w:t>fertiliser</w:t>
      </w:r>
      <w:proofErr w:type="spellEnd"/>
      <w:r>
        <w:t xml:space="preserve"> and water, the adoption of new technologies, such as precision agriculture, which </w:t>
      </w:r>
      <w:proofErr w:type="spellStart"/>
      <w:r>
        <w:t>utilises</w:t>
      </w:r>
      <w:proofErr w:type="spellEnd"/>
      <w:r>
        <w:t xml:space="preserve"> resources more accurately and reduces wastage, could ensure that </w:t>
      </w:r>
      <w:proofErr w:type="spellStart"/>
      <w:r>
        <w:t>fertiliser</w:t>
      </w:r>
      <w:proofErr w:type="spellEnd"/>
      <w:r>
        <w:t xml:space="preserve"> and water is better </w:t>
      </w:r>
      <w:proofErr w:type="spellStart"/>
      <w:r>
        <w:t>utilised</w:t>
      </w:r>
      <w:proofErr w:type="spellEnd"/>
      <w:r>
        <w:t xml:space="preserve"> by soils and crops to avoid overuse and runoff.</w:t>
      </w:r>
    </w:p>
    <w:p w14:paraId="0539549F" w14:textId="77777777" w:rsidR="00E5784F" w:rsidRDefault="00E5784F" w:rsidP="00E5784F">
      <w:pPr>
        <w:pStyle w:val="Heading4"/>
      </w:pPr>
      <w:r>
        <w:t xml:space="preserve">Food Insecurity goes </w:t>
      </w:r>
      <w:r>
        <w:rPr>
          <w:u w:val="single"/>
        </w:rPr>
        <w:t>nuclear</w:t>
      </w:r>
      <w:r>
        <w:t xml:space="preserve"> – escalates </w:t>
      </w:r>
      <w:r>
        <w:rPr>
          <w:u w:val="single"/>
        </w:rPr>
        <w:t>multiple hotspots</w:t>
      </w:r>
      <w:r>
        <w:t>.</w:t>
      </w:r>
    </w:p>
    <w:p w14:paraId="037012A9" w14:textId="77777777" w:rsidR="00E5784F" w:rsidRPr="00E07505" w:rsidRDefault="00E5784F" w:rsidP="00E5784F">
      <w:r w:rsidRPr="00E07505">
        <w:rPr>
          <w:rStyle w:val="Style13ptBold"/>
        </w:rPr>
        <w:t>Cribb 19</w:t>
      </w:r>
      <w:r>
        <w:t xml:space="preserve"> Julian Cribb 8-23-2019 “Food or War</w:t>
      </w:r>
      <w:r w:rsidRPr="00E07505">
        <w:t xml:space="preserve">” </w:t>
      </w:r>
      <w:hyperlink r:id="rId14"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7D889F05" w14:textId="77777777" w:rsidR="00E5784F" w:rsidRPr="00541660" w:rsidRDefault="00E5784F" w:rsidP="00E5784F">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5C2CD7">
        <w:rPr>
          <w:rStyle w:val="Emphasis"/>
          <w:highlight w:val="cyan"/>
          <w:bdr w:val="single" w:sz="18" w:space="0" w:color="auto"/>
        </w:rPr>
        <w:t>Food wars often start</w:t>
      </w:r>
      <w:r w:rsidRPr="00511499">
        <w:rPr>
          <w:rStyle w:val="Emphasis"/>
          <w:bdr w:val="single" w:sz="18" w:space="0" w:color="auto"/>
        </w:rPr>
        <w:t xml:space="preserve"> out </w:t>
      </w:r>
      <w:r w:rsidRPr="005C2CD7">
        <w:rPr>
          <w:rStyle w:val="Emphasis"/>
          <w:highlight w:val="cya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5C2CD7">
        <w:rPr>
          <w:rStyle w:val="Emphasis"/>
          <w:highlight w:val="cyan"/>
        </w:rPr>
        <w:t>disputes</w:t>
      </w:r>
      <w:r w:rsidRPr="003E15B5">
        <w:rPr>
          <w:rStyle w:val="Emphasis"/>
        </w:rPr>
        <w:t xml:space="preserve"> can </w:t>
      </w:r>
      <w:r w:rsidRPr="005C2CD7">
        <w:rPr>
          <w:rStyle w:val="Emphasis"/>
          <w:highlight w:val="cyan"/>
        </w:rPr>
        <w:t xml:space="preserve">quickly escalate </w:t>
      </w:r>
      <w:r w:rsidRPr="00511499">
        <w:rPr>
          <w:rStyle w:val="Emphasis"/>
        </w:rPr>
        <w:t>into violence, then into civil conflagrations which, if not quelled, can in turn explode</w:t>
      </w:r>
      <w:r w:rsidRPr="005C2CD7">
        <w:rPr>
          <w:rStyle w:val="Emphasis"/>
          <w:highlight w:val="cyan"/>
        </w:rPr>
        <w:t xml:space="preserve"> into crises that </w:t>
      </w:r>
      <w:r w:rsidRPr="005C2CD7">
        <w:rPr>
          <w:rStyle w:val="Emphasis"/>
          <w:highlight w:val="cya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5C2CD7">
        <w:rPr>
          <w:rStyle w:val="Emphasis"/>
          <w:highlight w:val="cyan"/>
        </w:rPr>
        <w:t>which</w:t>
      </w:r>
      <w:r w:rsidRPr="003E15B5">
        <w:rPr>
          <w:rStyle w:val="Emphasis"/>
        </w:rPr>
        <w:t xml:space="preserve"> </w:t>
      </w:r>
      <w:r w:rsidRPr="005C3A6C">
        <w:rPr>
          <w:rStyle w:val="StyleUnderline"/>
        </w:rPr>
        <w:t>in turn</w:t>
      </w:r>
      <w:r w:rsidRPr="003E15B5">
        <w:rPr>
          <w:rStyle w:val="Emphasis"/>
        </w:rPr>
        <w:t xml:space="preserve"> </w:t>
      </w:r>
      <w:r w:rsidRPr="005C2CD7">
        <w:rPr>
          <w:rStyle w:val="Emphasis"/>
          <w:highlight w:val="cyan"/>
        </w:rPr>
        <w:t>carries</w:t>
      </w:r>
      <w:r w:rsidRPr="005C3A6C">
        <w:rPr>
          <w:rStyle w:val="StyleUnderline"/>
        </w:rPr>
        <w:t xml:space="preserve"> the</w:t>
      </w:r>
      <w:r w:rsidRPr="003E15B5">
        <w:rPr>
          <w:rStyle w:val="Emphasis"/>
        </w:rPr>
        <w:t xml:space="preserve"> </w:t>
      </w:r>
      <w:r w:rsidRPr="005C2CD7">
        <w:rPr>
          <w:rStyle w:val="Emphasis"/>
          <w:highlight w:val="cya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w:t>
      </w:r>
      <w:proofErr w:type="gramStart"/>
      <w:r w:rsidRPr="00E335A7">
        <w:rPr>
          <w:sz w:val="10"/>
        </w:rPr>
        <w:t>Houston</w:t>
      </w:r>
      <w:proofErr w:type="gramEnd"/>
      <w:r w:rsidRPr="00E335A7">
        <w:rPr>
          <w:sz w:val="10"/>
        </w:rPr>
        <w:t xml:space="preserve">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5C2CD7">
        <w:rPr>
          <w:rStyle w:val="Emphasis"/>
          <w:highlight w:val="cyan"/>
        </w:rPr>
        <w:t>the tendency of</w:t>
      </w:r>
      <w:r w:rsidRPr="00E64281">
        <w:rPr>
          <w:rStyle w:val="Emphasis"/>
        </w:rPr>
        <w:t xml:space="preserve"> </w:t>
      </w:r>
      <w:r w:rsidRPr="005C2CD7">
        <w:rPr>
          <w:rStyle w:val="Emphasis"/>
          <w:highlight w:val="cyan"/>
        </w:rPr>
        <w:t>South and Central America</w:t>
      </w:r>
      <w:r w:rsidRPr="00E64281">
        <w:rPr>
          <w:rStyle w:val="Emphasis"/>
        </w:rPr>
        <w:t xml:space="preserve"> towards </w:t>
      </w:r>
      <w:r w:rsidRPr="005C2CD7">
        <w:rPr>
          <w:rStyle w:val="Emphasis"/>
          <w:highlight w:val="cyan"/>
        </w:rPr>
        <w:t xml:space="preserve">internal </w:t>
      </w:r>
      <w:r w:rsidRPr="00A71432">
        <w:rPr>
          <w:rStyle w:val="Emphasis"/>
        </w:rPr>
        <w:t xml:space="preserve">armed </w:t>
      </w:r>
      <w:r w:rsidRPr="005C2CD7">
        <w:rPr>
          <w:rStyle w:val="Emphasis"/>
          <w:highlight w:val="cyan"/>
        </w:rPr>
        <w:t>conflict is supercharged</w:t>
      </w:r>
      <w:r w:rsidRPr="00E64281">
        <w:rPr>
          <w:rStyle w:val="Emphasis"/>
        </w:rPr>
        <w:t xml:space="preserve"> significantly </w:t>
      </w:r>
      <w:r w:rsidRPr="005C2CD7">
        <w:rPr>
          <w:rStyle w:val="Emphasis"/>
          <w:highlight w:val="cyan"/>
        </w:rPr>
        <w:t>by failings in the food system which generate</w:t>
      </w:r>
      <w:r w:rsidRPr="00E64281">
        <w:rPr>
          <w:rStyle w:val="Emphasis"/>
        </w:rPr>
        <w:t xml:space="preserve"> </w:t>
      </w:r>
      <w:r w:rsidRPr="00E335A7">
        <w:rPr>
          <w:sz w:val="10"/>
        </w:rPr>
        <w:t xml:space="preserve">public </w:t>
      </w:r>
      <w:r w:rsidRPr="005C2CD7">
        <w:rPr>
          <w:rStyle w:val="Emphasis"/>
          <w:highlight w:val="cya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5C2CD7">
        <w:rPr>
          <w:rStyle w:val="Emphasis"/>
          <w:highlight w:val="cyan"/>
        </w:rPr>
        <w:t>The</w:t>
      </w:r>
      <w:proofErr w:type="gramEnd"/>
      <w:r w:rsidRPr="005C2CD7">
        <w:rPr>
          <w:rStyle w:val="Emphasis"/>
          <w:highlight w:val="cyan"/>
        </w:rPr>
        <w:t xml:space="preserve"> risk of wars breaking out over</w:t>
      </w:r>
      <w:r w:rsidRPr="00982998">
        <w:rPr>
          <w:rStyle w:val="Emphasis"/>
        </w:rPr>
        <w:t xml:space="preserve"> water, energy and </w:t>
      </w:r>
      <w:r w:rsidRPr="005C2CD7">
        <w:rPr>
          <w:rStyle w:val="Emphasis"/>
          <w:highlight w:val="cya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5C2CD7">
        <w:rPr>
          <w:rStyle w:val="StyleUnderline"/>
          <w:highlight w:val="cyan"/>
        </w:rPr>
        <w:t>degrading land- scape, deteriorating food</w:t>
      </w:r>
      <w:r w:rsidRPr="00A71432">
        <w:rPr>
          <w:rStyle w:val="StyleUnderline"/>
        </w:rPr>
        <w:t xml:space="preserve"> </w:t>
      </w:r>
      <w:r w:rsidRPr="005C2CD7">
        <w:rPr>
          <w:rStyle w:val="StyleUnderline"/>
          <w:highlight w:val="cya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5C2CD7">
        <w:rPr>
          <w:rStyle w:val="Emphasis"/>
          <w:highlight w:val="cyan"/>
        </w:rPr>
        <w:t>involvement by superpowers raising the danger of international</w:t>
      </w:r>
      <w:r w:rsidRPr="00F24CCE">
        <w:rPr>
          <w:rStyle w:val="Emphasis"/>
        </w:rPr>
        <w:t xml:space="preserve"> </w:t>
      </w:r>
      <w:r w:rsidRPr="005C2CD7">
        <w:rPr>
          <w:rStyle w:val="Emphasis"/>
          <w:highlight w:val="cya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5C2CD7">
        <w:rPr>
          <w:rStyle w:val="StyleUnderline"/>
          <w:highlight w:val="cyan"/>
        </w:rPr>
        <w:t>The</w:t>
      </w:r>
      <w:proofErr w:type="gramEnd"/>
      <w:r w:rsidRPr="005C2CD7">
        <w:rPr>
          <w:rStyle w:val="StyleUnderline"/>
          <w:highlight w:val="cyan"/>
        </w:rPr>
        <w:t xml:space="preserve"> Middle East is</w:t>
      </w:r>
      <w:r w:rsidRPr="00982998">
        <w:rPr>
          <w:rStyle w:val="StyleUnderline"/>
        </w:rPr>
        <w:t xml:space="preserve"> </w:t>
      </w:r>
      <w:r w:rsidRPr="00E335A7">
        <w:rPr>
          <w:sz w:val="10"/>
        </w:rPr>
        <w:t xml:space="preserve">the most water-stressed region on Earth (see Figure 5.5 above). It </w:t>
      </w:r>
      <w:r w:rsidRPr="005C2CD7">
        <w:rPr>
          <w:rStyle w:val="StyleUnderline"/>
          <w:highlight w:val="cyan"/>
        </w:rPr>
        <w:t>is</w:t>
      </w:r>
      <w:r w:rsidRPr="00E335A7">
        <w:rPr>
          <w:rStyle w:val="StyleUnderline"/>
        </w:rPr>
        <w:t xml:space="preserve"> '</w:t>
      </w:r>
      <w:r w:rsidRPr="005C2CD7">
        <w:rPr>
          <w:rStyle w:val="StyleUnderline"/>
          <w:highlight w:val="cya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w:t>
      </w:r>
      <w:proofErr w:type="gramStart"/>
      <w:r w:rsidRPr="00511499">
        <w:rPr>
          <w:sz w:val="10"/>
        </w:rPr>
        <w:t>aquaponics</w:t>
      </w:r>
      <w:proofErr w:type="gramEnd"/>
      <w:r w:rsidRPr="00511499">
        <w:rPr>
          <w:sz w:val="10"/>
        </w:rPr>
        <w:t xml:space="preserve">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5C2CD7">
        <w:rPr>
          <w:rStyle w:val="Emphasis"/>
          <w:highlight w:val="cya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5C2CD7">
        <w:rPr>
          <w:rStyle w:val="Emphasis"/>
          <w:highlight w:val="cya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5C2CD7">
        <w:rPr>
          <w:rStyle w:val="Emphasis"/>
          <w:highlight w:val="cyan"/>
        </w:rPr>
        <w:t>Strategic analysts have speculated that</w:t>
      </w:r>
      <w:r w:rsidRPr="002B6CA5">
        <w:rPr>
          <w:rStyle w:val="Emphasis"/>
        </w:rPr>
        <w:t xml:space="preserve"> </w:t>
      </w:r>
      <w:r w:rsidRPr="005C2CD7">
        <w:rPr>
          <w:rStyle w:val="Emphasis"/>
          <w:highlight w:val="cyan"/>
        </w:rPr>
        <w:t>tens of millions of desperate Chinese flooding into</w:t>
      </w:r>
      <w:r w:rsidRPr="002B6CA5">
        <w:rPr>
          <w:rStyle w:val="Emphasis"/>
        </w:rPr>
        <w:t xml:space="preserve"> eastern </w:t>
      </w:r>
      <w:r w:rsidRPr="005C2CD7">
        <w:rPr>
          <w:rStyle w:val="Emphasis"/>
          <w:highlight w:val="cyan"/>
        </w:rPr>
        <w:t>Russia</w:t>
      </w:r>
      <w:r w:rsidRPr="002B6CA5">
        <w:rPr>
          <w:rStyle w:val="Emphasis"/>
        </w:rPr>
        <w:t xml:space="preserve">, </w:t>
      </w:r>
      <w:r w:rsidRPr="005C2CD7">
        <w:rPr>
          <w:rStyle w:val="Emphasis"/>
          <w:highlight w:val="cyan"/>
        </w:rPr>
        <w:t>or</w:t>
      </w:r>
      <w:r w:rsidRPr="002B6CA5">
        <w:rPr>
          <w:rStyle w:val="Emphasis"/>
        </w:rPr>
        <w:t xml:space="preserve"> even </w:t>
      </w:r>
      <w:r w:rsidRPr="005C2CD7">
        <w:rPr>
          <w:rStyle w:val="Emphasis"/>
          <w:highlight w:val="cyan"/>
        </w:rPr>
        <w:t>India</w:t>
      </w:r>
      <w:r w:rsidRPr="002B6CA5">
        <w:rPr>
          <w:rStyle w:val="Emphasis"/>
        </w:rPr>
        <w:t xml:space="preserve">, </w:t>
      </w:r>
      <w:r w:rsidRPr="005C2CD7">
        <w:rPr>
          <w:rStyle w:val="Emphasis"/>
          <w:highlight w:val="cyan"/>
        </w:rPr>
        <w:t>could lead to war, including</w:t>
      </w:r>
      <w:r w:rsidRPr="00A71432">
        <w:rPr>
          <w:rStyle w:val="Emphasis"/>
        </w:rPr>
        <w:t xml:space="preserve"> the</w:t>
      </w:r>
      <w:r w:rsidRPr="002B6CA5">
        <w:rPr>
          <w:rStyle w:val="Emphasis"/>
        </w:rPr>
        <w:t xml:space="preserve"> risk of international </w:t>
      </w:r>
      <w:r w:rsidRPr="005C2CD7">
        <w:rPr>
          <w:rStyle w:val="Emphasis"/>
          <w:highlight w:val="cyan"/>
        </w:rPr>
        <w:t>nuclear exchange</w:t>
      </w:r>
      <w:r w:rsidRPr="00E335A7">
        <w:rPr>
          <w:sz w:val="10"/>
        </w:rPr>
        <w:t xml:space="preserve">. 69 Against such a scenario are the plain facts that China is a technologically advanced society, with the foresight, </w:t>
      </w:r>
      <w:proofErr w:type="gramStart"/>
      <w:r w:rsidRPr="00E335A7">
        <w:rPr>
          <w:sz w:val="10"/>
        </w:rPr>
        <w:t>wealth</w:t>
      </w:r>
      <w:proofErr w:type="gramEnd"/>
      <w:r w:rsidRPr="00E335A7">
        <w:rPr>
          <w:sz w:val="10"/>
        </w:rPr>
        <w:t xml:space="preserve">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5C2CD7">
        <w:rPr>
          <w:rStyle w:val="Emphasis"/>
          <w:highlight w:val="cya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5C2CD7">
        <w:rPr>
          <w:rStyle w:val="Emphasis"/>
          <w:highlight w:val="cya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7D497841" w14:textId="77777777" w:rsidR="00E5784F" w:rsidRDefault="00E5784F" w:rsidP="00E5784F">
      <w:pPr>
        <w:pStyle w:val="Heading4"/>
      </w:pPr>
      <w:r>
        <w:t>Marine aquaculture solves extinction.</w:t>
      </w:r>
    </w:p>
    <w:p w14:paraId="06974F13" w14:textId="77777777" w:rsidR="00E5784F" w:rsidRDefault="00E5784F" w:rsidP="00E5784F">
      <w:proofErr w:type="spellStart"/>
      <w:r w:rsidRPr="0010343A">
        <w:rPr>
          <w:rStyle w:val="Style13ptBold"/>
        </w:rPr>
        <w:t>Schubel</w:t>
      </w:r>
      <w:proofErr w:type="spellEnd"/>
      <w:r w:rsidRPr="0010343A">
        <w:rPr>
          <w:rStyle w:val="Style13ptBold"/>
        </w:rPr>
        <w:t xml:space="preserve"> and Thompson, 19</w:t>
      </w:r>
      <w:r>
        <w:t xml:space="preserve">—former adjunct professor, research scientist, and associate director of Johns Hopkins University’s Chesapeake Bay Institute, president and CEO of the Aquarium of the Pacific AND program manager, Seafood for the Future, Aquarium of the Pacific (Jerry and Kimberly, “Farming the Sea: The Only Way to Meet Humanity's Future Food Needs,” </w:t>
      </w:r>
      <w:proofErr w:type="spellStart"/>
      <w:r>
        <w:t>GeoHealth</w:t>
      </w:r>
      <w:proofErr w:type="spellEnd"/>
      <w:r>
        <w:t xml:space="preserve">, Volume 3, Issue 9, September 2019, Pages 238-244, </w:t>
      </w:r>
      <w:proofErr w:type="spellStart"/>
      <w:r>
        <w:t>dml</w:t>
      </w:r>
      <w:proofErr w:type="spellEnd"/>
      <w:r>
        <w:t>)</w:t>
      </w:r>
    </w:p>
    <w:p w14:paraId="75C1504F" w14:textId="77777777" w:rsidR="00E5784F" w:rsidRPr="00050391" w:rsidRDefault="00E5784F" w:rsidP="00E5784F">
      <w:pPr>
        <w:rPr>
          <w:sz w:val="16"/>
        </w:rPr>
      </w:pPr>
      <w:r w:rsidRPr="005C2CD7">
        <w:rPr>
          <w:rStyle w:val="StyleUnderline"/>
          <w:highlight w:val="cyan"/>
        </w:rPr>
        <w:t>As</w:t>
      </w:r>
      <w:r w:rsidRPr="00807658">
        <w:rPr>
          <w:rStyle w:val="StyleUnderline"/>
        </w:rPr>
        <w:t xml:space="preserve"> the </w:t>
      </w:r>
      <w:r w:rsidRPr="005C2CD7">
        <w:rPr>
          <w:rStyle w:val="Emphasis"/>
          <w:highlight w:val="cyan"/>
        </w:rPr>
        <w:t>population</w:t>
      </w:r>
      <w:r w:rsidRPr="00807658">
        <w:rPr>
          <w:rStyle w:val="StyleUnderline"/>
        </w:rPr>
        <w:t xml:space="preserve"> and the </w:t>
      </w:r>
      <w:r w:rsidRPr="00807658">
        <w:rPr>
          <w:rStyle w:val="Emphasis"/>
        </w:rPr>
        <w:t>demand for food</w:t>
      </w:r>
      <w:r w:rsidRPr="00807658">
        <w:rPr>
          <w:rStyle w:val="StyleUnderline"/>
        </w:rPr>
        <w:t xml:space="preserve"> </w:t>
      </w:r>
      <w:r w:rsidRPr="005C2CD7">
        <w:rPr>
          <w:rStyle w:val="StyleUnderline"/>
          <w:highlight w:val="cyan"/>
        </w:rPr>
        <w:t xml:space="preserve">grows, so does </w:t>
      </w:r>
      <w:r w:rsidRPr="005C2CD7">
        <w:rPr>
          <w:rStyle w:val="Emphasis"/>
          <w:highlight w:val="cyan"/>
        </w:rPr>
        <w:t>agriculture's toll</w:t>
      </w:r>
      <w:r w:rsidRPr="00050391">
        <w:rPr>
          <w:rStyle w:val="Emphasis"/>
        </w:rPr>
        <w:t xml:space="preserve"> on Earth</w:t>
      </w:r>
      <w:r w:rsidRPr="00050391">
        <w:rPr>
          <w:rStyle w:val="StyleUnderline"/>
        </w:rPr>
        <w:t xml:space="preserve"> and the </w:t>
      </w:r>
      <w:r w:rsidRPr="00050391">
        <w:rPr>
          <w:rStyle w:val="Emphasis"/>
        </w:rPr>
        <w:t>ocean</w:t>
      </w:r>
      <w:r w:rsidRPr="00050391">
        <w:rPr>
          <w:sz w:val="16"/>
        </w:rPr>
        <w:t xml:space="preserve">. Today, </w:t>
      </w:r>
      <w:r w:rsidRPr="00050391">
        <w:rPr>
          <w:rStyle w:val="StyleUnderline"/>
        </w:rPr>
        <w:t xml:space="preserve">global </w:t>
      </w:r>
      <w:r w:rsidRPr="005C2CD7">
        <w:rPr>
          <w:rStyle w:val="StyleUnderline"/>
          <w:highlight w:val="cyan"/>
        </w:rPr>
        <w:t xml:space="preserve">agriculture consumes </w:t>
      </w:r>
      <w:r w:rsidRPr="005C2CD7">
        <w:rPr>
          <w:rStyle w:val="Emphasis"/>
          <w:highlight w:val="cyan"/>
        </w:rPr>
        <w:t>70%</w:t>
      </w:r>
      <w:r w:rsidRPr="005C2CD7">
        <w:rPr>
          <w:rStyle w:val="StyleUnderline"/>
          <w:highlight w:val="cyan"/>
        </w:rPr>
        <w:t xml:space="preserve"> of</w:t>
      </w:r>
      <w:r w:rsidRPr="00050391">
        <w:rPr>
          <w:rStyle w:val="StyleUnderline"/>
        </w:rPr>
        <w:t xml:space="preserve"> all available </w:t>
      </w:r>
      <w:r w:rsidRPr="005C2CD7">
        <w:rPr>
          <w:rStyle w:val="StyleUnderline"/>
          <w:highlight w:val="cyan"/>
        </w:rPr>
        <w:t xml:space="preserve">freshwater and </w:t>
      </w:r>
      <w:r w:rsidRPr="00807658">
        <w:rPr>
          <w:rStyle w:val="Emphasis"/>
        </w:rPr>
        <w:t xml:space="preserve">almost </w:t>
      </w:r>
      <w:r w:rsidRPr="005C2CD7">
        <w:rPr>
          <w:rStyle w:val="Emphasis"/>
          <w:highlight w:val="cyan"/>
        </w:rPr>
        <w:t>half</w:t>
      </w:r>
      <w:r w:rsidRPr="005C2CD7">
        <w:rPr>
          <w:rStyle w:val="StyleUnderline"/>
          <w:highlight w:val="cyan"/>
        </w:rPr>
        <w:t xml:space="preserve"> of Earth's</w:t>
      </w:r>
      <w:r w:rsidRPr="00050391">
        <w:rPr>
          <w:rStyle w:val="StyleUnderline"/>
        </w:rPr>
        <w:t xml:space="preserve"> ice</w:t>
      </w:r>
      <w:r w:rsidRPr="00050391">
        <w:rPr>
          <w:rStyle w:val="StyleUnderline"/>
          <w:rFonts w:ascii="Times New Roman" w:hAnsi="Times New Roman" w:cs="Times New Roman"/>
        </w:rPr>
        <w:t>‐</w:t>
      </w:r>
      <w:r w:rsidRPr="00050391">
        <w:rPr>
          <w:rStyle w:val="StyleUnderline"/>
        </w:rPr>
        <w:t xml:space="preserve">free land </w:t>
      </w:r>
      <w:r w:rsidRPr="005C2CD7">
        <w:rPr>
          <w:rStyle w:val="StyleUnderline"/>
          <w:highlight w:val="cyan"/>
        </w:rPr>
        <w:t>surface</w:t>
      </w:r>
      <w:r w:rsidRPr="00050391">
        <w:rPr>
          <w:sz w:val="16"/>
        </w:rPr>
        <w:t xml:space="preserve"> (FAO, 2017a; Hooke et al., 2012). </w:t>
      </w:r>
      <w:r w:rsidRPr="00050391">
        <w:rPr>
          <w:rStyle w:val="StyleUnderline"/>
        </w:rPr>
        <w:t xml:space="preserve">It also </w:t>
      </w:r>
      <w:r w:rsidRPr="00807658">
        <w:rPr>
          <w:rStyle w:val="StyleUnderline"/>
        </w:rPr>
        <w:t xml:space="preserve">accounts for </w:t>
      </w:r>
      <w:r w:rsidRPr="005C2CD7">
        <w:rPr>
          <w:rStyle w:val="Emphasis"/>
          <w:highlight w:val="cyan"/>
        </w:rPr>
        <w:t>one third of</w:t>
      </w:r>
      <w:r w:rsidRPr="00165316">
        <w:rPr>
          <w:rStyle w:val="Emphasis"/>
        </w:rPr>
        <w:t xml:space="preserve"> all greenhouse gas </w:t>
      </w:r>
      <w:r w:rsidRPr="005C2CD7">
        <w:rPr>
          <w:rStyle w:val="Emphasis"/>
          <w:highlight w:val="cyan"/>
        </w:rPr>
        <w:t>emissions</w:t>
      </w:r>
      <w:r w:rsidRPr="005C2CD7">
        <w:rPr>
          <w:rStyle w:val="StyleUnderline"/>
          <w:highlight w:val="cyan"/>
        </w:rPr>
        <w:t xml:space="preserve">, with livestock contributing </w:t>
      </w:r>
      <w:r w:rsidRPr="00807658">
        <w:rPr>
          <w:rStyle w:val="Emphasis"/>
        </w:rPr>
        <w:t xml:space="preserve">nearly </w:t>
      </w:r>
      <w:r w:rsidRPr="005C2CD7">
        <w:rPr>
          <w:rStyle w:val="Emphasis"/>
          <w:highlight w:val="cyan"/>
        </w:rPr>
        <w:t>half</w:t>
      </w:r>
      <w:r w:rsidRPr="00050391">
        <w:rPr>
          <w:rStyle w:val="StyleUnderline"/>
        </w:rPr>
        <w:t xml:space="preserve"> of this total</w:t>
      </w:r>
      <w:r w:rsidRPr="00050391">
        <w:rPr>
          <w:sz w:val="16"/>
        </w:rPr>
        <w:t xml:space="preserve">. In addition, </w:t>
      </w:r>
      <w:r w:rsidRPr="005C2CD7">
        <w:rPr>
          <w:rStyle w:val="Emphasis"/>
          <w:highlight w:val="cyan"/>
        </w:rPr>
        <w:t>runoff</w:t>
      </w:r>
      <w:r w:rsidRPr="00050391">
        <w:rPr>
          <w:rStyle w:val="StyleUnderline"/>
        </w:rPr>
        <w:t xml:space="preserve"> from terrestrial agriculture </w:t>
      </w:r>
      <w:r w:rsidRPr="005C2CD7">
        <w:rPr>
          <w:rStyle w:val="StyleUnderline"/>
          <w:highlight w:val="cyan"/>
        </w:rPr>
        <w:t>contributes to</w:t>
      </w:r>
      <w:r w:rsidRPr="00050391">
        <w:rPr>
          <w:rStyle w:val="StyleUnderline"/>
        </w:rPr>
        <w:t xml:space="preserve"> the </w:t>
      </w:r>
      <w:r w:rsidRPr="00165316">
        <w:rPr>
          <w:rStyle w:val="Emphasis"/>
        </w:rPr>
        <w:t>growing prevalence</w:t>
      </w:r>
      <w:r w:rsidRPr="00050391">
        <w:rPr>
          <w:rStyle w:val="StyleUnderline"/>
        </w:rPr>
        <w:t xml:space="preserve"> and </w:t>
      </w:r>
      <w:r w:rsidRPr="00165316">
        <w:rPr>
          <w:rStyle w:val="Emphasis"/>
        </w:rPr>
        <w:t xml:space="preserve">frequency of </w:t>
      </w:r>
      <w:r w:rsidRPr="005C2CD7">
        <w:rPr>
          <w:rStyle w:val="Emphasis"/>
          <w:highlight w:val="cyan"/>
        </w:rPr>
        <w:t>dead zones</w:t>
      </w:r>
      <w:r w:rsidRPr="00050391">
        <w:rPr>
          <w:rStyle w:val="StyleUnderline"/>
        </w:rPr>
        <w:t xml:space="preserve"> in coastal waters and </w:t>
      </w:r>
      <w:r w:rsidRPr="00165316">
        <w:rPr>
          <w:rStyle w:val="Emphasis"/>
        </w:rPr>
        <w:t>negatively impacts local marine ecosystems</w:t>
      </w:r>
      <w:r w:rsidRPr="00050391">
        <w:rPr>
          <w:rStyle w:val="StyleUnderline"/>
        </w:rPr>
        <w:t xml:space="preserve"> and </w:t>
      </w:r>
      <w:r w:rsidRPr="00165316">
        <w:rPr>
          <w:rStyle w:val="Emphasis"/>
        </w:rPr>
        <w:t>species</w:t>
      </w:r>
      <w:r w:rsidRPr="00050391">
        <w:rPr>
          <w:sz w:val="16"/>
        </w:rPr>
        <w:t>.</w:t>
      </w:r>
    </w:p>
    <w:p w14:paraId="1432E0AF" w14:textId="77777777" w:rsidR="00E5784F" w:rsidRPr="00050391" w:rsidRDefault="00E5784F" w:rsidP="00E5784F">
      <w:pPr>
        <w:rPr>
          <w:sz w:val="16"/>
        </w:rPr>
      </w:pPr>
      <w:r w:rsidRPr="00050391">
        <w:rPr>
          <w:sz w:val="16"/>
        </w:rPr>
        <w:t xml:space="preserve">The United Nations predicts that </w:t>
      </w:r>
      <w:r w:rsidRPr="00050391">
        <w:rPr>
          <w:rStyle w:val="StyleUnderline"/>
        </w:rPr>
        <w:t xml:space="preserve">we </w:t>
      </w:r>
      <w:r w:rsidRPr="00165316">
        <w:rPr>
          <w:rStyle w:val="StyleUnderline"/>
        </w:rPr>
        <w:t xml:space="preserve">will need to produce </w:t>
      </w:r>
      <w:r w:rsidRPr="00165316">
        <w:rPr>
          <w:rStyle w:val="Emphasis"/>
        </w:rPr>
        <w:t>50% more food by 2050</w:t>
      </w:r>
      <w:r w:rsidRPr="00050391">
        <w:rPr>
          <w:rStyle w:val="StyleUnderline"/>
        </w:rPr>
        <w:t xml:space="preserve"> to feed another 2.5 billion people</w:t>
      </w:r>
      <w:r w:rsidRPr="00050391">
        <w:rPr>
          <w:sz w:val="16"/>
        </w:rPr>
        <w:t xml:space="preserve"> (FAO, 2017b). </w:t>
      </w:r>
      <w:r w:rsidRPr="00050391">
        <w:rPr>
          <w:rStyle w:val="StyleUnderline"/>
        </w:rPr>
        <w:t xml:space="preserve">Present agricultural practices </w:t>
      </w:r>
      <w:r w:rsidRPr="00165316">
        <w:rPr>
          <w:rStyle w:val="Emphasis"/>
        </w:rPr>
        <w:t>cannot scale</w:t>
      </w:r>
      <w:r w:rsidRPr="00050391">
        <w:rPr>
          <w:rStyle w:val="StyleUnderline"/>
        </w:rPr>
        <w:t xml:space="preserve"> to meet this demand</w:t>
      </w:r>
      <w:r w:rsidRPr="00050391">
        <w:rPr>
          <w:sz w:val="16"/>
        </w:rPr>
        <w:t xml:space="preserve"> without a major modification in the way agriculture is implemented. </w:t>
      </w:r>
      <w:r w:rsidRPr="00050391">
        <w:rPr>
          <w:rStyle w:val="StyleUnderline"/>
        </w:rPr>
        <w:t xml:space="preserve">There are </w:t>
      </w:r>
      <w:r w:rsidRPr="00165316">
        <w:rPr>
          <w:rStyle w:val="Emphasis"/>
        </w:rPr>
        <w:t>not enough freshwater</w:t>
      </w:r>
      <w:r w:rsidRPr="00050391">
        <w:rPr>
          <w:rStyle w:val="StyleUnderline"/>
        </w:rPr>
        <w:t xml:space="preserve"> or </w:t>
      </w:r>
      <w:r w:rsidRPr="00165316">
        <w:rPr>
          <w:rStyle w:val="Emphasis"/>
        </w:rPr>
        <w:t>land resources</w:t>
      </w:r>
      <w:r w:rsidRPr="00050391">
        <w:rPr>
          <w:rStyle w:val="StyleUnderline"/>
        </w:rPr>
        <w:t xml:space="preserve">, and </w:t>
      </w:r>
      <w:r w:rsidRPr="00165316">
        <w:rPr>
          <w:rStyle w:val="Emphasis"/>
        </w:rPr>
        <w:t>environmental burdens</w:t>
      </w:r>
      <w:r w:rsidRPr="00050391">
        <w:rPr>
          <w:rStyle w:val="StyleUnderline"/>
        </w:rPr>
        <w:t xml:space="preserve"> (</w:t>
      </w:r>
      <w:r w:rsidRPr="00165316">
        <w:rPr>
          <w:rStyle w:val="Emphasis"/>
        </w:rPr>
        <w:t>greenhouse gas emissions</w:t>
      </w:r>
      <w:r w:rsidRPr="00050391">
        <w:rPr>
          <w:rStyle w:val="StyleUnderline"/>
        </w:rPr>
        <w:t xml:space="preserve">, </w:t>
      </w:r>
      <w:r w:rsidRPr="00165316">
        <w:rPr>
          <w:rStyle w:val="Emphasis"/>
        </w:rPr>
        <w:t>runoff</w:t>
      </w:r>
      <w:r w:rsidRPr="00050391">
        <w:rPr>
          <w:rStyle w:val="StyleUnderline"/>
        </w:rPr>
        <w:t xml:space="preserve">, and </w:t>
      </w:r>
      <w:r w:rsidRPr="00165316">
        <w:rPr>
          <w:rStyle w:val="Emphasis"/>
        </w:rPr>
        <w:t>soil degradation</w:t>
      </w:r>
      <w:r w:rsidRPr="00050391">
        <w:rPr>
          <w:rStyle w:val="StyleUnderline"/>
        </w:rPr>
        <w:t xml:space="preserve">) will </w:t>
      </w:r>
      <w:r w:rsidRPr="00165316">
        <w:rPr>
          <w:rStyle w:val="Emphasis"/>
        </w:rPr>
        <w:t>only increase</w:t>
      </w:r>
      <w:r w:rsidRPr="00050391">
        <w:rPr>
          <w:sz w:val="16"/>
        </w:rPr>
        <w:t xml:space="preserve"> (Duarte et al., 2009; FAO, 2017a; Willett et al., 2019).</w:t>
      </w:r>
    </w:p>
    <w:p w14:paraId="7EE26852" w14:textId="77777777" w:rsidR="00E5784F" w:rsidRPr="00050391" w:rsidRDefault="00E5784F" w:rsidP="00E5784F">
      <w:pPr>
        <w:rPr>
          <w:sz w:val="16"/>
        </w:rPr>
      </w:pPr>
      <w:r w:rsidRPr="00050391">
        <w:rPr>
          <w:sz w:val="16"/>
        </w:rPr>
        <w:t xml:space="preserve">The uncertainty and variability that result from climate change makes producing 50% more food challenging. Changes in temperature and precipitation regimes will produce agricultural winners and losers, but </w:t>
      </w:r>
      <w:r w:rsidRPr="00050391">
        <w:rPr>
          <w:rStyle w:val="StyleUnderline"/>
        </w:rPr>
        <w:t xml:space="preserve">on balance global agriculture yields are </w:t>
      </w:r>
      <w:r w:rsidRPr="00165316">
        <w:rPr>
          <w:rStyle w:val="Emphasis"/>
        </w:rPr>
        <w:t>likely to decrease</w:t>
      </w:r>
      <w:r w:rsidRPr="00050391">
        <w:rPr>
          <w:sz w:val="16"/>
        </w:rPr>
        <w:t>. A meta</w:t>
      </w:r>
      <w:r w:rsidRPr="00050391">
        <w:rPr>
          <w:rFonts w:ascii="Times New Roman" w:hAnsi="Times New Roman" w:cs="Times New Roman"/>
          <w:sz w:val="16"/>
        </w:rPr>
        <w:t>‐</w:t>
      </w:r>
      <w:r w:rsidRPr="00050391">
        <w:rPr>
          <w:sz w:val="16"/>
        </w:rPr>
        <w:t xml:space="preserve">analysis of more than 1,000 studies on agricultural yields under different climate conditions found that </w:t>
      </w:r>
      <w:r w:rsidRPr="00050391">
        <w:rPr>
          <w:rStyle w:val="StyleUnderline"/>
        </w:rPr>
        <w:t xml:space="preserve">climate change may </w:t>
      </w:r>
      <w:r w:rsidRPr="00165316">
        <w:rPr>
          <w:rStyle w:val="Emphasis"/>
        </w:rPr>
        <w:t>significantly reduce yields</w:t>
      </w:r>
      <w:r w:rsidRPr="00050391">
        <w:rPr>
          <w:rStyle w:val="StyleUnderline"/>
        </w:rPr>
        <w:t xml:space="preserve"> in the long run</w:t>
      </w:r>
      <w:r w:rsidRPr="00050391">
        <w:rPr>
          <w:sz w:val="16"/>
        </w:rPr>
        <w:t xml:space="preserve"> (Porter et al., 2014). One factor that plays a large role is the decreasing availability of and access to freshwater. Predicted conflicts over this life</w:t>
      </w:r>
      <w:r w:rsidRPr="00050391">
        <w:rPr>
          <w:rFonts w:ascii="Times New Roman" w:hAnsi="Times New Roman" w:cs="Times New Roman"/>
          <w:sz w:val="16"/>
        </w:rPr>
        <w:t>‐</w:t>
      </w:r>
      <w:r w:rsidRPr="00050391">
        <w:rPr>
          <w:sz w:val="16"/>
        </w:rPr>
        <w:t>essential resource will impact future agricultural yields, including livestock, in many parts of the world (Duarte et al., 2009; FAO, 2017b).</w:t>
      </w:r>
    </w:p>
    <w:p w14:paraId="4EC90E52" w14:textId="77777777" w:rsidR="00E5784F" w:rsidRPr="00050391" w:rsidRDefault="00E5784F" w:rsidP="00E5784F">
      <w:pPr>
        <w:rPr>
          <w:sz w:val="16"/>
        </w:rPr>
      </w:pPr>
      <w:r w:rsidRPr="005C2CD7">
        <w:rPr>
          <w:rStyle w:val="StyleUnderline"/>
          <w:highlight w:val="cyan"/>
        </w:rPr>
        <w:t>Livestock</w:t>
      </w:r>
      <w:r w:rsidRPr="00050391">
        <w:rPr>
          <w:sz w:val="16"/>
        </w:rPr>
        <w:t xml:space="preserve">, particularly cattle, </w:t>
      </w:r>
      <w:r w:rsidRPr="005C2CD7">
        <w:rPr>
          <w:rStyle w:val="StyleUnderline"/>
          <w:highlight w:val="cyan"/>
        </w:rPr>
        <w:t>is</w:t>
      </w:r>
      <w:r w:rsidRPr="00050391">
        <w:rPr>
          <w:rStyle w:val="StyleUnderline"/>
        </w:rPr>
        <w:t xml:space="preserve"> an </w:t>
      </w:r>
      <w:r w:rsidRPr="00165316">
        <w:rPr>
          <w:rStyle w:val="Emphasis"/>
        </w:rPr>
        <w:t>important</w:t>
      </w:r>
      <w:r w:rsidRPr="00050391">
        <w:rPr>
          <w:rStyle w:val="StyleUnderline"/>
        </w:rPr>
        <w:t xml:space="preserve"> and </w:t>
      </w:r>
      <w:r w:rsidRPr="005C2CD7">
        <w:rPr>
          <w:rStyle w:val="Emphasis"/>
          <w:highlight w:val="cyan"/>
        </w:rPr>
        <w:t>growing</w:t>
      </w:r>
      <w:r w:rsidRPr="00165316">
        <w:rPr>
          <w:rStyle w:val="Emphasis"/>
        </w:rPr>
        <w:t xml:space="preserve"> sector</w:t>
      </w:r>
      <w:r w:rsidRPr="00050391">
        <w:rPr>
          <w:rStyle w:val="StyleUnderline"/>
        </w:rPr>
        <w:t xml:space="preserve"> in agriculture. </w:t>
      </w:r>
      <w:r w:rsidRPr="00807658">
        <w:rPr>
          <w:rStyle w:val="StyleUnderline"/>
        </w:rPr>
        <w:t>Demand for animal protein</w:t>
      </w:r>
      <w:r w:rsidRPr="00807658">
        <w:rPr>
          <w:sz w:val="16"/>
        </w:rPr>
        <w:t xml:space="preserve"> in the form of meat, milk, and eggs </w:t>
      </w:r>
      <w:r w:rsidRPr="00807658">
        <w:rPr>
          <w:rStyle w:val="StyleUnderline"/>
        </w:rPr>
        <w:t xml:space="preserve">is </w:t>
      </w:r>
      <w:r w:rsidRPr="00807658">
        <w:rPr>
          <w:rStyle w:val="Emphasis"/>
        </w:rPr>
        <w:t>increasing</w:t>
      </w:r>
      <w:r w:rsidRPr="00050391">
        <w:rPr>
          <w:sz w:val="16"/>
        </w:rPr>
        <w:t xml:space="preserve">. Some factors contributing to this increase in consumption include the growing global population and increasing incomes. </w:t>
      </w:r>
      <w:r w:rsidRPr="00050391">
        <w:rPr>
          <w:rStyle w:val="StyleUnderline"/>
        </w:rPr>
        <w:t xml:space="preserve">The </w:t>
      </w:r>
      <w:r w:rsidRPr="005C2CD7">
        <w:rPr>
          <w:rStyle w:val="StyleUnderline"/>
          <w:highlight w:val="cyan"/>
        </w:rPr>
        <w:t>production</w:t>
      </w:r>
      <w:r w:rsidRPr="00050391">
        <w:rPr>
          <w:rStyle w:val="StyleUnderline"/>
        </w:rPr>
        <w:t xml:space="preserve"> of these animal protein sources </w:t>
      </w:r>
      <w:r w:rsidRPr="005C2CD7">
        <w:rPr>
          <w:rStyle w:val="StyleUnderline"/>
          <w:highlight w:val="cyan"/>
        </w:rPr>
        <w:t xml:space="preserve">takes a </w:t>
      </w:r>
      <w:r w:rsidRPr="00807658">
        <w:rPr>
          <w:rStyle w:val="Emphasis"/>
        </w:rPr>
        <w:t>large</w:t>
      </w:r>
      <w:r w:rsidRPr="00165316">
        <w:rPr>
          <w:rStyle w:val="Emphasis"/>
        </w:rPr>
        <w:t xml:space="preserve"> </w:t>
      </w:r>
      <w:r w:rsidRPr="00807658">
        <w:rPr>
          <w:rStyle w:val="Emphasis"/>
        </w:rPr>
        <w:t xml:space="preserve">environmental </w:t>
      </w:r>
      <w:r w:rsidRPr="005C2CD7">
        <w:rPr>
          <w:rStyle w:val="Emphasis"/>
          <w:highlight w:val="cyan"/>
        </w:rPr>
        <w:t>toll</w:t>
      </w:r>
      <w:r w:rsidRPr="00050391">
        <w:rPr>
          <w:rStyle w:val="StyleUnderline"/>
        </w:rPr>
        <w:t xml:space="preserve">. Raising livestock requires a </w:t>
      </w:r>
      <w:r w:rsidRPr="00165316">
        <w:rPr>
          <w:rStyle w:val="Emphasis"/>
        </w:rPr>
        <w:t>significant amount of freshwater</w:t>
      </w:r>
      <w:r w:rsidRPr="00050391">
        <w:rPr>
          <w:rStyle w:val="StyleUnderline"/>
        </w:rPr>
        <w:t xml:space="preserve"> and </w:t>
      </w:r>
      <w:r w:rsidRPr="00165316">
        <w:rPr>
          <w:rStyle w:val="Emphasis"/>
        </w:rPr>
        <w:t>land</w:t>
      </w:r>
      <w:r w:rsidRPr="00050391">
        <w:rPr>
          <w:rStyle w:val="StyleUnderline"/>
        </w:rPr>
        <w:t xml:space="preserve"> both to support animals directly and to produce the agricultural crops they require as feed</w:t>
      </w:r>
      <w:r w:rsidRPr="00050391">
        <w:rPr>
          <w:sz w:val="16"/>
        </w:rPr>
        <w:t>. Livestock production also accounts for between 14.5% and 18% of human</w:t>
      </w:r>
      <w:r w:rsidRPr="00050391">
        <w:rPr>
          <w:rFonts w:ascii="Times New Roman" w:hAnsi="Times New Roman" w:cs="Times New Roman"/>
          <w:sz w:val="16"/>
        </w:rPr>
        <w:t>‐</w:t>
      </w:r>
      <w:r w:rsidRPr="00050391">
        <w:rPr>
          <w:sz w:val="16"/>
        </w:rPr>
        <w:t xml:space="preserve">induced greenhouse gas emissions (FAO, 2017b; </w:t>
      </w:r>
      <w:proofErr w:type="spellStart"/>
      <w:r w:rsidRPr="00050391">
        <w:rPr>
          <w:sz w:val="16"/>
        </w:rPr>
        <w:t>Searchinger</w:t>
      </w:r>
      <w:proofErr w:type="spellEnd"/>
      <w:r w:rsidRPr="00050391">
        <w:rPr>
          <w:sz w:val="16"/>
        </w:rPr>
        <w:t xml:space="preserve"> et al., 2018). Most of these emissions are directly emitted by cattle and other ruminants, like sheep and buffalo, which use bacteria in their stomachs to ferment food. The result is the release of methane into the atmosphere when these animals burp (FAO, 2017b).</w:t>
      </w:r>
    </w:p>
    <w:p w14:paraId="1237356F" w14:textId="77777777" w:rsidR="00E5784F" w:rsidRPr="00050391" w:rsidRDefault="00E5784F" w:rsidP="00E5784F">
      <w:pPr>
        <w:rPr>
          <w:sz w:val="16"/>
        </w:rPr>
      </w:pPr>
      <w:r w:rsidRPr="00050391">
        <w:rPr>
          <w:sz w:val="16"/>
        </w:rPr>
        <w:t xml:space="preserve">There are a number of </w:t>
      </w:r>
      <w:r w:rsidRPr="00050391">
        <w:rPr>
          <w:rStyle w:val="StyleUnderline"/>
        </w:rPr>
        <w:t>innovations</w:t>
      </w:r>
      <w:r w:rsidRPr="00050391">
        <w:rPr>
          <w:sz w:val="16"/>
        </w:rPr>
        <w:t xml:space="preserve"> on the horizon that </w:t>
      </w:r>
      <w:r w:rsidRPr="00050391">
        <w:rPr>
          <w:rStyle w:val="StyleUnderline"/>
        </w:rPr>
        <w:t xml:space="preserve">can </w:t>
      </w:r>
      <w:r w:rsidRPr="00165316">
        <w:rPr>
          <w:rStyle w:val="Emphasis"/>
        </w:rPr>
        <w:t>increase the production</w:t>
      </w:r>
      <w:r w:rsidRPr="00050391">
        <w:rPr>
          <w:rStyle w:val="StyleUnderline"/>
        </w:rPr>
        <w:t xml:space="preserve"> of nutritious food from responsible agriculture while </w:t>
      </w:r>
      <w:r w:rsidRPr="00165316">
        <w:rPr>
          <w:rStyle w:val="Emphasis"/>
        </w:rPr>
        <w:t>minimizing environmental impacts</w:t>
      </w:r>
      <w:r w:rsidRPr="00050391">
        <w:rPr>
          <w:sz w:val="16"/>
        </w:rPr>
        <w:t>, including precision farming, permaculture, and advancing genetic selection technologies such as GMOs and CRISPR (FAO, 2017b). These innovations will play an important role in creating a sustainable and more climate</w:t>
      </w:r>
      <w:r w:rsidRPr="00050391">
        <w:rPr>
          <w:rFonts w:ascii="Times New Roman" w:hAnsi="Times New Roman" w:cs="Times New Roman"/>
          <w:sz w:val="16"/>
        </w:rPr>
        <w:t>‐</w:t>
      </w:r>
      <w:r w:rsidRPr="00050391">
        <w:rPr>
          <w:sz w:val="16"/>
        </w:rPr>
        <w:t xml:space="preserve">resilient food portfolio, but their capacities to mitigate ecosystem impacts at scale are highly dependent upon changes and transformations at societal and governance levels that may take more time to achieve. In the meantime, countries that have the capacity to increase </w:t>
      </w:r>
      <w:r w:rsidRPr="005C2CD7">
        <w:rPr>
          <w:rStyle w:val="Emphasis"/>
          <w:highlight w:val="cyan"/>
        </w:rPr>
        <w:t>marine aquaculture</w:t>
      </w:r>
      <w:r w:rsidRPr="00050391">
        <w:rPr>
          <w:sz w:val="16"/>
        </w:rPr>
        <w:t xml:space="preserve"> responsibly </w:t>
      </w:r>
      <w:r w:rsidRPr="00050391">
        <w:rPr>
          <w:rStyle w:val="StyleUnderline"/>
        </w:rPr>
        <w:t xml:space="preserve">can </w:t>
      </w:r>
      <w:r w:rsidRPr="005C2CD7">
        <w:rPr>
          <w:rStyle w:val="Emphasis"/>
          <w:highlight w:val="cyan"/>
        </w:rPr>
        <w:t>support</w:t>
      </w:r>
      <w:r w:rsidRPr="00165316">
        <w:rPr>
          <w:rStyle w:val="Emphasis"/>
        </w:rPr>
        <w:t xml:space="preserve"> much needed </w:t>
      </w:r>
      <w:r w:rsidRPr="005C2CD7">
        <w:rPr>
          <w:rStyle w:val="Emphasis"/>
          <w:highlight w:val="cyan"/>
        </w:rPr>
        <w:t>changes</w:t>
      </w:r>
      <w:r w:rsidRPr="00050391">
        <w:rPr>
          <w:rStyle w:val="StyleUnderline"/>
        </w:rPr>
        <w:t xml:space="preserve"> by integrating responsible land</w:t>
      </w:r>
      <w:r w:rsidRPr="00050391">
        <w:rPr>
          <w:rStyle w:val="StyleUnderline"/>
          <w:rFonts w:ascii="Times New Roman" w:hAnsi="Times New Roman" w:cs="Times New Roman"/>
        </w:rPr>
        <w:t>‐</w:t>
      </w:r>
      <w:r w:rsidRPr="00050391">
        <w:rPr>
          <w:rStyle w:val="StyleUnderline"/>
        </w:rPr>
        <w:t>based agriculture and aquaculture with ocean</w:t>
      </w:r>
      <w:r w:rsidRPr="00050391">
        <w:rPr>
          <w:rStyle w:val="StyleUnderline"/>
          <w:rFonts w:ascii="Times New Roman" w:hAnsi="Times New Roman" w:cs="Times New Roman"/>
        </w:rPr>
        <w:t>‐</w:t>
      </w:r>
      <w:r w:rsidRPr="00050391">
        <w:rPr>
          <w:rStyle w:val="StyleUnderline"/>
        </w:rPr>
        <w:t xml:space="preserve">based aquaculture to </w:t>
      </w:r>
      <w:r w:rsidRPr="00165316">
        <w:rPr>
          <w:rStyle w:val="Emphasis"/>
        </w:rPr>
        <w:t>meet the food needs</w:t>
      </w:r>
      <w:r w:rsidRPr="00050391">
        <w:rPr>
          <w:rStyle w:val="StyleUnderline"/>
        </w:rPr>
        <w:t xml:space="preserve"> of our growing population</w:t>
      </w:r>
      <w:r w:rsidRPr="00050391">
        <w:rPr>
          <w:sz w:val="16"/>
        </w:rPr>
        <w:t>.</w:t>
      </w:r>
    </w:p>
    <w:p w14:paraId="6B09AE66" w14:textId="77777777" w:rsidR="00E5784F" w:rsidRPr="00050391" w:rsidRDefault="00E5784F" w:rsidP="00E5784F">
      <w:pPr>
        <w:rPr>
          <w:sz w:val="16"/>
        </w:rPr>
      </w:pPr>
      <w:r w:rsidRPr="00050391">
        <w:rPr>
          <w:sz w:val="16"/>
        </w:rPr>
        <w:t xml:space="preserve">2 Can </w:t>
      </w:r>
      <w:proofErr w:type="gramStart"/>
      <w:r w:rsidRPr="00050391">
        <w:rPr>
          <w:sz w:val="16"/>
        </w:rPr>
        <w:t>The</w:t>
      </w:r>
      <w:proofErr w:type="gramEnd"/>
      <w:r w:rsidRPr="00050391">
        <w:rPr>
          <w:sz w:val="16"/>
        </w:rPr>
        <w:t xml:space="preserve"> Ocean Save Us? It May Have To</w:t>
      </w:r>
    </w:p>
    <w:p w14:paraId="6D747F68" w14:textId="77777777" w:rsidR="00E5784F" w:rsidRPr="00050391" w:rsidRDefault="00E5784F" w:rsidP="00E5784F">
      <w:pPr>
        <w:rPr>
          <w:sz w:val="16"/>
        </w:rPr>
      </w:pPr>
      <w:r w:rsidRPr="002F4E76">
        <w:rPr>
          <w:rStyle w:val="StyleUnderline"/>
        </w:rPr>
        <w:t xml:space="preserve">The </w:t>
      </w:r>
      <w:r w:rsidRPr="005C2CD7">
        <w:rPr>
          <w:rStyle w:val="StyleUnderline"/>
          <w:highlight w:val="cyan"/>
        </w:rPr>
        <w:t>ocean</w:t>
      </w:r>
      <w:r w:rsidRPr="00050391">
        <w:rPr>
          <w:rStyle w:val="StyleUnderline"/>
        </w:rPr>
        <w:t xml:space="preserve"> has been an </w:t>
      </w:r>
      <w:r w:rsidRPr="00165316">
        <w:rPr>
          <w:rStyle w:val="Emphasis"/>
        </w:rPr>
        <w:t xml:space="preserve">important source of </w:t>
      </w:r>
      <w:r w:rsidRPr="005C2CD7">
        <w:rPr>
          <w:rStyle w:val="Emphasis"/>
          <w:highlight w:val="cyan"/>
        </w:rPr>
        <w:t>protein</w:t>
      </w:r>
      <w:r w:rsidRPr="00050391">
        <w:rPr>
          <w:sz w:val="16"/>
        </w:rPr>
        <w:t xml:space="preserve"> for thousands of years. </w:t>
      </w:r>
      <w:r w:rsidRPr="00050391">
        <w:rPr>
          <w:rStyle w:val="StyleUnderline"/>
        </w:rPr>
        <w:t>It may</w:t>
      </w:r>
      <w:r w:rsidRPr="00050391">
        <w:rPr>
          <w:sz w:val="16"/>
        </w:rPr>
        <w:t xml:space="preserve"> even </w:t>
      </w:r>
      <w:r w:rsidRPr="00050391">
        <w:rPr>
          <w:rStyle w:val="StyleUnderline"/>
        </w:rPr>
        <w:t xml:space="preserve">have </w:t>
      </w:r>
      <w:r w:rsidRPr="005C2CD7">
        <w:rPr>
          <w:rStyle w:val="Emphasis"/>
          <w:highlight w:val="cyan"/>
        </w:rPr>
        <w:t>saved our species from extinction</w:t>
      </w:r>
      <w:r w:rsidRPr="00050391">
        <w:rPr>
          <w:sz w:val="16"/>
        </w:rPr>
        <w:t>. More than 70,000 years ago, a volcano called Toba erupted in Indonesia. Some contend that it spewed so much ash that the Earth may have gone into the equivalent of a nuclear winter for 6 to 10 years, although this has not been well established (</w:t>
      </w:r>
      <w:proofErr w:type="spellStart"/>
      <w:r w:rsidRPr="00050391">
        <w:rPr>
          <w:sz w:val="16"/>
        </w:rPr>
        <w:t>Rampino</w:t>
      </w:r>
      <w:proofErr w:type="spellEnd"/>
      <w:r w:rsidRPr="00050391">
        <w:rPr>
          <w:sz w:val="16"/>
        </w:rPr>
        <w:t xml:space="preserve"> &amp; Self, 1992; Yost et al., 2018). Temperatures plummeted, and much of life on Earth was extinguished. Some anthropologists contend that Homo sapiens almost went extinct around the same time that Toba erupted as the human population was reduced to only a few thousand breeding pairs (</w:t>
      </w:r>
      <w:proofErr w:type="spellStart"/>
      <w:r w:rsidRPr="00050391">
        <w:rPr>
          <w:sz w:val="16"/>
        </w:rPr>
        <w:t>Rampino</w:t>
      </w:r>
      <w:proofErr w:type="spellEnd"/>
      <w:r w:rsidRPr="00050391">
        <w:rPr>
          <w:sz w:val="16"/>
        </w:rPr>
        <w:t xml:space="preserve"> &amp; Ambrose, 2000). Many lived in caves near Pinnacle Point on the east coast of South </w:t>
      </w:r>
      <w:proofErr w:type="gramStart"/>
      <w:r w:rsidRPr="00050391">
        <w:rPr>
          <w:sz w:val="16"/>
        </w:rPr>
        <w:t>Africa, and</w:t>
      </w:r>
      <w:proofErr w:type="gramEnd"/>
      <w:r w:rsidRPr="00050391">
        <w:rPr>
          <w:sz w:val="16"/>
        </w:rPr>
        <w:t xml:space="preserve"> survived by eating shellfish and finfish. Based on these findings, some scientists contend that </w:t>
      </w:r>
      <w:r w:rsidRPr="00050391">
        <w:rPr>
          <w:rStyle w:val="StyleUnderline"/>
        </w:rPr>
        <w:t xml:space="preserve">the </w:t>
      </w:r>
      <w:r w:rsidRPr="00165316">
        <w:rPr>
          <w:rStyle w:val="Emphasis"/>
        </w:rPr>
        <w:t>ocean</w:t>
      </w:r>
      <w:r w:rsidRPr="00050391">
        <w:rPr>
          <w:rStyle w:val="StyleUnderline"/>
        </w:rPr>
        <w:t xml:space="preserve">—and </w:t>
      </w:r>
      <w:r w:rsidRPr="00165316">
        <w:rPr>
          <w:rStyle w:val="Emphasis"/>
        </w:rPr>
        <w:t>seafood</w:t>
      </w:r>
      <w:r w:rsidRPr="00050391">
        <w:rPr>
          <w:rStyle w:val="StyleUnderline"/>
        </w:rPr>
        <w:t>—</w:t>
      </w:r>
      <w:r w:rsidRPr="00165316">
        <w:rPr>
          <w:rStyle w:val="Emphasis"/>
        </w:rPr>
        <w:t>played a role</w:t>
      </w:r>
      <w:r w:rsidRPr="00050391">
        <w:rPr>
          <w:rStyle w:val="StyleUnderline"/>
        </w:rPr>
        <w:t xml:space="preserve"> in saving our species from </w:t>
      </w:r>
      <w:r w:rsidRPr="00165316">
        <w:rPr>
          <w:rStyle w:val="Emphasis"/>
        </w:rPr>
        <w:t>extinction</w:t>
      </w:r>
      <w:r w:rsidRPr="00050391">
        <w:rPr>
          <w:sz w:val="16"/>
        </w:rPr>
        <w:t xml:space="preserve"> (</w:t>
      </w:r>
      <w:proofErr w:type="spellStart"/>
      <w:r w:rsidRPr="00050391">
        <w:rPr>
          <w:sz w:val="16"/>
        </w:rPr>
        <w:t>Marean</w:t>
      </w:r>
      <w:proofErr w:type="spellEnd"/>
      <w:r w:rsidRPr="00050391">
        <w:rPr>
          <w:sz w:val="16"/>
        </w:rPr>
        <w:t xml:space="preserve">, 2010, 2012; </w:t>
      </w:r>
      <w:proofErr w:type="spellStart"/>
      <w:r w:rsidRPr="00050391">
        <w:rPr>
          <w:sz w:val="16"/>
        </w:rPr>
        <w:t>Marean</w:t>
      </w:r>
      <w:proofErr w:type="spellEnd"/>
      <w:r w:rsidRPr="00050391">
        <w:rPr>
          <w:sz w:val="16"/>
        </w:rPr>
        <w:t xml:space="preserve"> et al., 2007).</w:t>
      </w:r>
    </w:p>
    <w:p w14:paraId="29489877" w14:textId="77777777" w:rsidR="00E5784F" w:rsidRPr="00050391" w:rsidRDefault="00E5784F" w:rsidP="00E5784F">
      <w:pPr>
        <w:rPr>
          <w:sz w:val="16"/>
        </w:rPr>
      </w:pPr>
      <w:r w:rsidRPr="00050391">
        <w:rPr>
          <w:sz w:val="16"/>
        </w:rPr>
        <w:t xml:space="preserve">Today, </w:t>
      </w:r>
      <w:r w:rsidRPr="00050391">
        <w:rPr>
          <w:rStyle w:val="StyleUnderline"/>
        </w:rPr>
        <w:t xml:space="preserve">the ocean produces about </w:t>
      </w:r>
      <w:r w:rsidRPr="00165316">
        <w:rPr>
          <w:rStyle w:val="Emphasis"/>
        </w:rPr>
        <w:t>17%</w:t>
      </w:r>
      <w:r w:rsidRPr="00165316">
        <w:rPr>
          <w:rStyle w:val="StyleUnderline"/>
        </w:rPr>
        <w:t xml:space="preserve"> of the </w:t>
      </w:r>
      <w:r w:rsidRPr="00050391">
        <w:rPr>
          <w:rStyle w:val="StyleUnderline"/>
        </w:rPr>
        <w:t>world's per capita consumption of animal protein</w:t>
      </w:r>
      <w:r w:rsidRPr="00050391">
        <w:rPr>
          <w:sz w:val="16"/>
        </w:rPr>
        <w:t xml:space="preserve"> (FAO, 2018a; Bennett et al., 2018). The ocean's contribution to the total global food supply is far less impressive. While covering 71% of Earth's surface, the world ocean contributes only 2% to the world's food supply on a caloric basis (FAO, 2018b). Protein from seafood is a significant source of high</w:t>
      </w:r>
      <w:r w:rsidRPr="00050391">
        <w:rPr>
          <w:rFonts w:ascii="Times New Roman" w:hAnsi="Times New Roman" w:cs="Times New Roman"/>
          <w:sz w:val="16"/>
        </w:rPr>
        <w:t>‐</w:t>
      </w:r>
      <w:r w:rsidRPr="00050391">
        <w:rPr>
          <w:sz w:val="16"/>
        </w:rPr>
        <w:t xml:space="preserve">quality nutrients and is essential in the diets of some densely populated countries where protein consumption is low (FAO, 2018b; Bennett et al., 2018). In developed countries, like the United States the overall demand is high, but per capita consumption does not meet recommendations from government and health organizations: to eat at least two servings of approximately four ounces of seafood per week to support heart health. Americans eat less than half the recommended amount United States Department of Health and Human Services (USDOH) &amp; United States Department of Agriculture ((USDA), 2015). </w:t>
      </w:r>
      <w:r w:rsidRPr="00050391">
        <w:rPr>
          <w:rStyle w:val="StyleUnderline"/>
        </w:rPr>
        <w:t xml:space="preserve">Eating </w:t>
      </w:r>
      <w:r w:rsidRPr="00532902">
        <w:rPr>
          <w:rStyle w:val="Emphasis"/>
        </w:rPr>
        <w:t>more seafood</w:t>
      </w:r>
      <w:r w:rsidRPr="00050391">
        <w:rPr>
          <w:sz w:val="16"/>
        </w:rPr>
        <w:t>—compared to beef, lamb, and pork—</w:t>
      </w:r>
      <w:r w:rsidRPr="00050391">
        <w:rPr>
          <w:rStyle w:val="StyleUnderline"/>
        </w:rPr>
        <w:t xml:space="preserve">to meet our animal protein requirements would have </w:t>
      </w:r>
      <w:r w:rsidRPr="00532902">
        <w:rPr>
          <w:rStyle w:val="Emphasis"/>
        </w:rPr>
        <w:t>significant</w:t>
      </w:r>
      <w:r w:rsidRPr="00050391">
        <w:rPr>
          <w:sz w:val="16"/>
        </w:rPr>
        <w:t xml:space="preserve"> human health and </w:t>
      </w:r>
      <w:r w:rsidRPr="00532902">
        <w:rPr>
          <w:rStyle w:val="Emphasis"/>
        </w:rPr>
        <w:t>environmental benefits</w:t>
      </w:r>
      <w:r w:rsidRPr="00050391">
        <w:rPr>
          <w:sz w:val="16"/>
        </w:rPr>
        <w:t xml:space="preserve"> (Willett et al., 2019).</w:t>
      </w:r>
    </w:p>
    <w:p w14:paraId="610DE56B" w14:textId="77777777" w:rsidR="00E5784F" w:rsidRPr="00050391" w:rsidRDefault="00E5784F" w:rsidP="00E5784F">
      <w:pPr>
        <w:rPr>
          <w:sz w:val="10"/>
          <w:szCs w:val="10"/>
        </w:rPr>
      </w:pPr>
      <w:r w:rsidRPr="00050391">
        <w:rPr>
          <w:sz w:val="10"/>
          <w:szCs w:val="10"/>
        </w:rPr>
        <w:t>3 The Modern Hunter</w:t>
      </w:r>
      <w:r w:rsidRPr="00050391">
        <w:rPr>
          <w:rFonts w:ascii="Times New Roman" w:hAnsi="Times New Roman" w:cs="Times New Roman"/>
          <w:sz w:val="10"/>
          <w:szCs w:val="10"/>
        </w:rPr>
        <w:t>‐</w:t>
      </w:r>
      <w:r w:rsidRPr="00050391">
        <w:rPr>
          <w:sz w:val="10"/>
          <w:szCs w:val="10"/>
        </w:rPr>
        <w:t>Gatherer</w:t>
      </w:r>
    </w:p>
    <w:p w14:paraId="6D27320E" w14:textId="77777777" w:rsidR="00E5784F" w:rsidRPr="00050391" w:rsidRDefault="00E5784F" w:rsidP="00E5784F">
      <w:pPr>
        <w:rPr>
          <w:sz w:val="10"/>
          <w:szCs w:val="10"/>
        </w:rPr>
      </w:pPr>
      <w:r w:rsidRPr="00050391">
        <w:rPr>
          <w:sz w:val="10"/>
          <w:szCs w:val="10"/>
        </w:rPr>
        <w:t>It took hundreds of years, but the majority of humans have abandoned their hunter</w:t>
      </w:r>
      <w:r w:rsidRPr="00050391">
        <w:rPr>
          <w:rFonts w:ascii="Times New Roman" w:hAnsi="Times New Roman" w:cs="Times New Roman"/>
          <w:sz w:val="10"/>
          <w:szCs w:val="10"/>
        </w:rPr>
        <w:t>‐</w:t>
      </w:r>
      <w:r w:rsidRPr="00050391">
        <w:rPr>
          <w:sz w:val="10"/>
          <w:szCs w:val="10"/>
        </w:rPr>
        <w:t>gatherer lifestyle, except in the 71% of Earth covered by seawater where the hunter</w:t>
      </w:r>
      <w:r w:rsidRPr="00050391">
        <w:rPr>
          <w:rFonts w:ascii="Times New Roman" w:hAnsi="Times New Roman" w:cs="Times New Roman"/>
          <w:sz w:val="10"/>
          <w:szCs w:val="10"/>
        </w:rPr>
        <w:t>‐</w:t>
      </w:r>
      <w:r w:rsidRPr="00050391">
        <w:rPr>
          <w:sz w:val="10"/>
          <w:szCs w:val="10"/>
        </w:rPr>
        <w:t>gatherer lifestyle persists. We call it fishing, and if left unchecked it threatens to have an effect on marine life similar to what hunter</w:t>
      </w:r>
      <w:r w:rsidRPr="00050391">
        <w:rPr>
          <w:rFonts w:ascii="Times New Roman" w:hAnsi="Times New Roman" w:cs="Times New Roman"/>
          <w:sz w:val="10"/>
          <w:szCs w:val="10"/>
        </w:rPr>
        <w:t>‐</w:t>
      </w:r>
      <w:r w:rsidRPr="00050391">
        <w:rPr>
          <w:sz w:val="10"/>
          <w:szCs w:val="10"/>
        </w:rPr>
        <w:t>gatherers had on terrestrial life. As hunting tools became more sophisticated and the human population grew and expanded, fragmenting and degrading habitat, we drove many of our prey to the brink of extinction and pushed some—like the wooly mammoth, the dodo, the saber tooth tiger, the passenger pigeon, and about 25 other species in North America alone—over the edge (Martin, 1966).</w:t>
      </w:r>
    </w:p>
    <w:p w14:paraId="13B82A6A" w14:textId="77777777" w:rsidR="00E5784F" w:rsidRPr="00050391" w:rsidRDefault="00E5784F" w:rsidP="00E5784F">
      <w:pPr>
        <w:rPr>
          <w:sz w:val="10"/>
          <w:szCs w:val="10"/>
        </w:rPr>
      </w:pPr>
      <w:r w:rsidRPr="00050391">
        <w:rPr>
          <w:sz w:val="10"/>
          <w:szCs w:val="10"/>
        </w:rPr>
        <w:t>We see ominous signs of what happened on land beginning to happen in the world ocean. To date we have driven a number of ocean species to economic extinction, where their populations are so low it is no longer economically viable to pursue them (</w:t>
      </w:r>
      <w:proofErr w:type="spellStart"/>
      <w:r w:rsidRPr="00050391">
        <w:rPr>
          <w:sz w:val="10"/>
          <w:szCs w:val="10"/>
        </w:rPr>
        <w:t>Courchamp</w:t>
      </w:r>
      <w:proofErr w:type="spellEnd"/>
      <w:r w:rsidRPr="00050391">
        <w:rPr>
          <w:sz w:val="10"/>
          <w:szCs w:val="10"/>
        </w:rPr>
        <w:t xml:space="preserve"> et al., 2006). In some cases, such as with Atlantic cod, moratoria prohibit or severely restrict harvests in hopes that their populations will </w:t>
      </w:r>
      <w:proofErr w:type="gramStart"/>
      <w:r w:rsidRPr="00050391">
        <w:rPr>
          <w:sz w:val="10"/>
          <w:szCs w:val="10"/>
        </w:rPr>
        <w:t>rebound</w:t>
      </w:r>
      <w:proofErr w:type="gramEnd"/>
      <w:r w:rsidRPr="00050391">
        <w:rPr>
          <w:sz w:val="10"/>
          <w:szCs w:val="10"/>
        </w:rPr>
        <w:t xml:space="preserve"> and they can once again provide an economically and ecologically sustainable source of food (Hamilton &amp; Butler, 2001). In other cases, we have driven species to ecological extinction, meaning that their populations are so low they no longer play the roles in their ecosystem they once did (Estes et al., 1989). We have even driven a few to biological extinction, meaning they are gone forever (</w:t>
      </w:r>
      <w:proofErr w:type="spellStart"/>
      <w:r w:rsidRPr="00050391">
        <w:rPr>
          <w:sz w:val="10"/>
          <w:szCs w:val="10"/>
        </w:rPr>
        <w:t>Raup</w:t>
      </w:r>
      <w:proofErr w:type="spellEnd"/>
      <w:r w:rsidRPr="00050391">
        <w:rPr>
          <w:sz w:val="10"/>
          <w:szCs w:val="10"/>
        </w:rPr>
        <w:t>, 1986).</w:t>
      </w:r>
    </w:p>
    <w:p w14:paraId="1B3FEA91" w14:textId="77777777" w:rsidR="00E5784F" w:rsidRPr="00050391" w:rsidRDefault="00E5784F" w:rsidP="00E5784F">
      <w:pPr>
        <w:rPr>
          <w:sz w:val="10"/>
          <w:szCs w:val="10"/>
        </w:rPr>
      </w:pPr>
      <w:r w:rsidRPr="00050391">
        <w:rPr>
          <w:sz w:val="10"/>
          <w:szCs w:val="10"/>
        </w:rPr>
        <w:t>Some countries, including the United States, have established environmentally and economically responsible management of wild</w:t>
      </w:r>
      <w:r w:rsidRPr="00050391">
        <w:rPr>
          <w:rFonts w:ascii="Times New Roman" w:hAnsi="Times New Roman" w:cs="Times New Roman"/>
          <w:sz w:val="10"/>
          <w:szCs w:val="10"/>
        </w:rPr>
        <w:t>‐</w:t>
      </w:r>
      <w:r w:rsidRPr="00050391">
        <w:rPr>
          <w:sz w:val="10"/>
          <w:szCs w:val="10"/>
        </w:rPr>
        <w:t>capture fisheries in their territorial seas. Well</w:t>
      </w:r>
      <w:r w:rsidRPr="00050391">
        <w:rPr>
          <w:rFonts w:ascii="Times New Roman" w:hAnsi="Times New Roman" w:cs="Times New Roman"/>
          <w:sz w:val="10"/>
          <w:szCs w:val="10"/>
        </w:rPr>
        <w:t>‐</w:t>
      </w:r>
      <w:r w:rsidRPr="00050391">
        <w:rPr>
          <w:sz w:val="10"/>
          <w:szCs w:val="10"/>
        </w:rPr>
        <w:t>managed fisheries play an important role in providing nutritious food to the growing and increasingly affluent population (Davis et al., 2016; FAO, 2018b; Hallstrom et al., 2019). They also provide jobs and conserve working waterfronts that are magnets for tourists, but wild</w:t>
      </w:r>
      <w:r w:rsidRPr="00050391">
        <w:rPr>
          <w:rFonts w:ascii="Times New Roman" w:hAnsi="Times New Roman" w:cs="Times New Roman"/>
          <w:sz w:val="10"/>
          <w:szCs w:val="10"/>
        </w:rPr>
        <w:t>‐</w:t>
      </w:r>
      <w:r w:rsidRPr="00050391">
        <w:rPr>
          <w:sz w:val="10"/>
          <w:szCs w:val="10"/>
        </w:rPr>
        <w:t>capture fishing cannot keep pace with the growing demand for seafood. The production from wild seafood harvests have been flat for decades. According to the United Nations Food and Agricultural Organization (FAO), more than 90% of global fish stocks are fished at or above sustainable limits. With appropriate science</w:t>
      </w:r>
      <w:r w:rsidRPr="00050391">
        <w:rPr>
          <w:rFonts w:ascii="Times New Roman" w:hAnsi="Times New Roman" w:cs="Times New Roman"/>
          <w:sz w:val="10"/>
          <w:szCs w:val="10"/>
        </w:rPr>
        <w:t>‐</w:t>
      </w:r>
      <w:r w:rsidRPr="00050391">
        <w:rPr>
          <w:sz w:val="10"/>
          <w:szCs w:val="10"/>
        </w:rPr>
        <w:t>based management that includes setting aside more and larger areas of the ocean for protection, some expansion of wild</w:t>
      </w:r>
      <w:r w:rsidRPr="00050391">
        <w:rPr>
          <w:rFonts w:ascii="Times New Roman" w:hAnsi="Times New Roman" w:cs="Times New Roman"/>
          <w:sz w:val="10"/>
          <w:szCs w:val="10"/>
        </w:rPr>
        <w:t>‐</w:t>
      </w:r>
      <w:r w:rsidRPr="00050391">
        <w:rPr>
          <w:sz w:val="10"/>
          <w:szCs w:val="10"/>
        </w:rPr>
        <w:t>capture harvests is possible, but this expansion will be modest (Bennett et al., 2018; Costello et al., 2016; Edgar et al., 2018; FAO, 2018b; Lester et al., 2009).</w:t>
      </w:r>
    </w:p>
    <w:p w14:paraId="7E169024" w14:textId="77777777" w:rsidR="00E5784F" w:rsidRPr="00050391" w:rsidRDefault="00E5784F" w:rsidP="00E5784F">
      <w:pPr>
        <w:rPr>
          <w:sz w:val="16"/>
        </w:rPr>
      </w:pPr>
      <w:r w:rsidRPr="00050391">
        <w:rPr>
          <w:sz w:val="16"/>
        </w:rPr>
        <w:t xml:space="preserve">Clearly, </w:t>
      </w:r>
      <w:r w:rsidRPr="005C2CD7">
        <w:rPr>
          <w:rStyle w:val="StyleUnderline"/>
          <w:highlight w:val="cyan"/>
        </w:rPr>
        <w:t>land</w:t>
      </w:r>
      <w:r w:rsidRPr="00050391">
        <w:rPr>
          <w:rStyle w:val="StyleUnderline"/>
          <w:rFonts w:ascii="Times New Roman" w:hAnsi="Times New Roman" w:cs="Times New Roman"/>
        </w:rPr>
        <w:t>‐</w:t>
      </w:r>
      <w:r w:rsidRPr="00050391">
        <w:rPr>
          <w:rStyle w:val="StyleUnderline"/>
        </w:rPr>
        <w:t xml:space="preserve">based </w:t>
      </w:r>
      <w:r w:rsidRPr="005C2CD7">
        <w:rPr>
          <w:rStyle w:val="StyleUnderline"/>
          <w:highlight w:val="cyan"/>
        </w:rPr>
        <w:t>agriculture</w:t>
      </w:r>
      <w:r w:rsidRPr="00050391">
        <w:rPr>
          <w:rStyle w:val="StyleUnderline"/>
        </w:rPr>
        <w:t xml:space="preserve"> and wild</w:t>
      </w:r>
      <w:r w:rsidRPr="00050391">
        <w:rPr>
          <w:rStyle w:val="StyleUnderline"/>
          <w:rFonts w:ascii="Times New Roman" w:hAnsi="Times New Roman" w:cs="Times New Roman"/>
        </w:rPr>
        <w:t>‐</w:t>
      </w:r>
      <w:r w:rsidRPr="00050391">
        <w:rPr>
          <w:rStyle w:val="StyleUnderline"/>
        </w:rPr>
        <w:t xml:space="preserve">capture fisheries </w:t>
      </w:r>
      <w:r w:rsidRPr="005C2CD7">
        <w:rPr>
          <w:rStyle w:val="Emphasis"/>
          <w:highlight w:val="cyan"/>
        </w:rPr>
        <w:t>cannot provide</w:t>
      </w:r>
      <w:r w:rsidRPr="00532902">
        <w:rPr>
          <w:rStyle w:val="Emphasis"/>
        </w:rPr>
        <w:t xml:space="preserve"> a consistent supply of </w:t>
      </w:r>
      <w:r w:rsidRPr="005C2CD7">
        <w:rPr>
          <w:rStyle w:val="Emphasis"/>
          <w:highlight w:val="cyan"/>
        </w:rPr>
        <w:t>food</w:t>
      </w:r>
      <w:r w:rsidRPr="005C2CD7">
        <w:rPr>
          <w:rStyle w:val="StyleUnderline"/>
          <w:highlight w:val="cyan"/>
        </w:rPr>
        <w:t xml:space="preserve"> that is </w:t>
      </w:r>
      <w:r w:rsidRPr="005C2CD7">
        <w:rPr>
          <w:rStyle w:val="Emphasis"/>
          <w:highlight w:val="cyan"/>
        </w:rPr>
        <w:t>scalable</w:t>
      </w:r>
      <w:r w:rsidRPr="00050391">
        <w:rPr>
          <w:rStyle w:val="StyleUnderline"/>
        </w:rPr>
        <w:t xml:space="preserve"> to meet the needs of a growing population in a changing climate </w:t>
      </w:r>
      <w:r w:rsidRPr="005C2CD7">
        <w:rPr>
          <w:rStyle w:val="StyleUnderline"/>
          <w:highlight w:val="cyan"/>
        </w:rPr>
        <w:t>without</w:t>
      </w:r>
      <w:r w:rsidRPr="00050391">
        <w:rPr>
          <w:rStyle w:val="StyleUnderline"/>
        </w:rPr>
        <w:t xml:space="preserve"> </w:t>
      </w:r>
      <w:r w:rsidRPr="00532902">
        <w:rPr>
          <w:rStyle w:val="Emphasis"/>
        </w:rPr>
        <w:t xml:space="preserve">increasing environmental </w:t>
      </w:r>
      <w:r w:rsidRPr="005C2CD7">
        <w:rPr>
          <w:rStyle w:val="Emphasis"/>
          <w:highlight w:val="cyan"/>
        </w:rPr>
        <w:t>impacts</w:t>
      </w:r>
      <w:r w:rsidRPr="00050391">
        <w:rPr>
          <w:sz w:val="16"/>
        </w:rPr>
        <w:t>. Some forms of aquaculture may also provide ecosystem benefits (</w:t>
      </w:r>
      <w:proofErr w:type="spellStart"/>
      <w:r w:rsidRPr="00050391">
        <w:rPr>
          <w:sz w:val="16"/>
        </w:rPr>
        <w:t>Alleway</w:t>
      </w:r>
      <w:proofErr w:type="spellEnd"/>
      <w:r w:rsidRPr="00050391">
        <w:rPr>
          <w:sz w:val="16"/>
        </w:rPr>
        <w:t xml:space="preserve"> et al., 2018). </w:t>
      </w:r>
      <w:r w:rsidRPr="002F4E76">
        <w:rPr>
          <w:rStyle w:val="Emphasis"/>
        </w:rPr>
        <w:t>Aquaculture</w:t>
      </w:r>
      <w:r w:rsidRPr="00050391">
        <w:rPr>
          <w:sz w:val="16"/>
        </w:rPr>
        <w:t xml:space="preserve">, or the farming of aquatic organisms, </w:t>
      </w:r>
      <w:r w:rsidRPr="00050391">
        <w:rPr>
          <w:rStyle w:val="StyleUnderline"/>
        </w:rPr>
        <w:t xml:space="preserve">plays a </w:t>
      </w:r>
      <w:r w:rsidRPr="00532902">
        <w:rPr>
          <w:rStyle w:val="Emphasis"/>
        </w:rPr>
        <w:t>significant role</w:t>
      </w:r>
      <w:r w:rsidRPr="00050391">
        <w:rPr>
          <w:rStyle w:val="StyleUnderline"/>
        </w:rPr>
        <w:t xml:space="preserve"> in meeting the growing demand for seafood and already accounts for nearly half of the world's edible seafood supply</w:t>
      </w:r>
      <w:r w:rsidRPr="00050391">
        <w:rPr>
          <w:sz w:val="16"/>
        </w:rPr>
        <w:t xml:space="preserve"> (FAO, 2018b). </w:t>
      </w:r>
      <w:r w:rsidRPr="00050391">
        <w:rPr>
          <w:rStyle w:val="StyleUnderline"/>
        </w:rPr>
        <w:t xml:space="preserve">Most </w:t>
      </w:r>
      <w:r w:rsidRPr="005C2CD7">
        <w:rPr>
          <w:rStyle w:val="StyleUnderline"/>
          <w:highlight w:val="cyan"/>
        </w:rPr>
        <w:t>aquaculture</w:t>
      </w:r>
      <w:r w:rsidRPr="00050391">
        <w:rPr>
          <w:rStyle w:val="StyleUnderline"/>
        </w:rPr>
        <w:t xml:space="preserve"> takes place </w:t>
      </w:r>
      <w:r w:rsidRPr="005C2CD7">
        <w:rPr>
          <w:rStyle w:val="StyleUnderline"/>
          <w:highlight w:val="cyan"/>
        </w:rPr>
        <w:t xml:space="preserve">in </w:t>
      </w:r>
      <w:r w:rsidRPr="005C2CD7">
        <w:rPr>
          <w:rStyle w:val="Emphasis"/>
          <w:highlight w:val="cyan"/>
        </w:rPr>
        <w:t>freshwater</w:t>
      </w:r>
      <w:r w:rsidRPr="00532902">
        <w:rPr>
          <w:rStyle w:val="Emphasis"/>
        </w:rPr>
        <w:t xml:space="preserve"> systems</w:t>
      </w:r>
      <w:r w:rsidRPr="00050391">
        <w:rPr>
          <w:rStyle w:val="StyleUnderline"/>
        </w:rPr>
        <w:t xml:space="preserve">, which </w:t>
      </w:r>
      <w:r w:rsidRPr="005C2CD7">
        <w:rPr>
          <w:rStyle w:val="StyleUnderline"/>
          <w:highlight w:val="cyan"/>
        </w:rPr>
        <w:t xml:space="preserve">have </w:t>
      </w:r>
      <w:r w:rsidRPr="005C2CD7">
        <w:rPr>
          <w:rStyle w:val="Emphasis"/>
          <w:highlight w:val="cyan"/>
        </w:rPr>
        <w:t>limited capacity</w:t>
      </w:r>
      <w:r w:rsidRPr="00532902">
        <w:rPr>
          <w:rStyle w:val="Emphasis"/>
        </w:rPr>
        <w:t xml:space="preserve"> for sustainable growth</w:t>
      </w:r>
      <w:r w:rsidRPr="00050391">
        <w:rPr>
          <w:rStyle w:val="StyleUnderline"/>
        </w:rPr>
        <w:t xml:space="preserve"> in an environment where freshwater resources are </w:t>
      </w:r>
      <w:r w:rsidRPr="00532902">
        <w:rPr>
          <w:rStyle w:val="Emphasis"/>
        </w:rPr>
        <w:t>increasingly limited</w:t>
      </w:r>
      <w:r w:rsidRPr="00050391">
        <w:rPr>
          <w:rStyle w:val="StyleUnderline"/>
        </w:rPr>
        <w:t>.</w:t>
      </w:r>
      <w:r w:rsidRPr="00050391">
        <w:rPr>
          <w:sz w:val="16"/>
        </w:rPr>
        <w:t xml:space="preserve"> </w:t>
      </w:r>
      <w:r w:rsidRPr="005C2CD7">
        <w:rPr>
          <w:rStyle w:val="Emphasis"/>
          <w:highlight w:val="cyan"/>
        </w:rPr>
        <w:t>Marine aquaculture</w:t>
      </w:r>
      <w:r w:rsidRPr="00050391">
        <w:rPr>
          <w:sz w:val="16"/>
        </w:rPr>
        <w:t xml:space="preserve">, or farming the sea, </w:t>
      </w:r>
      <w:r w:rsidRPr="005C2CD7">
        <w:rPr>
          <w:rStyle w:val="StyleUnderline"/>
          <w:highlight w:val="cyan"/>
        </w:rPr>
        <w:t>is</w:t>
      </w:r>
      <w:r w:rsidRPr="00050391">
        <w:rPr>
          <w:rStyle w:val="StyleUnderline"/>
        </w:rPr>
        <w:t xml:space="preserve"> a </w:t>
      </w:r>
      <w:r w:rsidRPr="005C2CD7">
        <w:rPr>
          <w:rStyle w:val="Emphasis"/>
          <w:highlight w:val="cyan"/>
        </w:rPr>
        <w:t>promising</w:t>
      </w:r>
      <w:r w:rsidRPr="00532902">
        <w:rPr>
          <w:rStyle w:val="Emphasis"/>
        </w:rPr>
        <w:t xml:space="preserve"> opportunity</w:t>
      </w:r>
      <w:r w:rsidRPr="00050391">
        <w:rPr>
          <w:rStyle w:val="StyleUnderline"/>
        </w:rPr>
        <w:t xml:space="preserve"> to leverage the ocean </w:t>
      </w:r>
      <w:r w:rsidRPr="005C2CD7">
        <w:rPr>
          <w:rStyle w:val="StyleUnderline"/>
          <w:highlight w:val="cyan"/>
        </w:rPr>
        <w:t xml:space="preserve">to </w:t>
      </w:r>
      <w:r w:rsidRPr="005C2CD7">
        <w:rPr>
          <w:rStyle w:val="Emphasis"/>
          <w:highlight w:val="cyan"/>
        </w:rPr>
        <w:t>complement</w:t>
      </w:r>
      <w:r w:rsidRPr="00532902">
        <w:rPr>
          <w:rStyle w:val="Emphasis"/>
        </w:rPr>
        <w:t xml:space="preserve"> responsible </w:t>
      </w:r>
      <w:r w:rsidRPr="005C2CD7">
        <w:rPr>
          <w:rStyle w:val="Emphasis"/>
          <w:highlight w:val="cyan"/>
        </w:rPr>
        <w:t>land</w:t>
      </w:r>
      <w:r w:rsidRPr="00532902">
        <w:rPr>
          <w:rStyle w:val="Emphasis"/>
          <w:rFonts w:ascii="Times New Roman" w:hAnsi="Times New Roman" w:cs="Times New Roman"/>
        </w:rPr>
        <w:t>‐</w:t>
      </w:r>
      <w:r w:rsidRPr="00532902">
        <w:rPr>
          <w:rStyle w:val="Emphasis"/>
        </w:rPr>
        <w:t xml:space="preserve">based </w:t>
      </w:r>
      <w:r w:rsidRPr="005C2CD7">
        <w:rPr>
          <w:rStyle w:val="Emphasis"/>
          <w:highlight w:val="cyan"/>
        </w:rPr>
        <w:t>agriculture</w:t>
      </w:r>
      <w:r w:rsidRPr="00050391">
        <w:rPr>
          <w:rStyle w:val="StyleUnderline"/>
        </w:rPr>
        <w:t xml:space="preserve"> and </w:t>
      </w:r>
      <w:r w:rsidRPr="00532902">
        <w:rPr>
          <w:rStyle w:val="Emphasis"/>
        </w:rPr>
        <w:t>well</w:t>
      </w:r>
      <w:r w:rsidRPr="00532902">
        <w:rPr>
          <w:rStyle w:val="Emphasis"/>
          <w:rFonts w:ascii="Times New Roman" w:hAnsi="Times New Roman" w:cs="Times New Roman"/>
        </w:rPr>
        <w:t>‐</w:t>
      </w:r>
      <w:r w:rsidRPr="00532902">
        <w:rPr>
          <w:rStyle w:val="Emphasis"/>
        </w:rPr>
        <w:t>managed fisheries</w:t>
      </w:r>
      <w:r w:rsidRPr="00050391">
        <w:rPr>
          <w:rStyle w:val="StyleUnderline"/>
        </w:rPr>
        <w:t xml:space="preserve"> to </w:t>
      </w:r>
      <w:r w:rsidRPr="00532902">
        <w:rPr>
          <w:rStyle w:val="Emphasis"/>
        </w:rPr>
        <w:t>increase the global supply</w:t>
      </w:r>
      <w:r w:rsidRPr="00050391">
        <w:rPr>
          <w:rStyle w:val="StyleUnderline"/>
        </w:rPr>
        <w:t xml:space="preserve"> of nutritious food with </w:t>
      </w:r>
      <w:r w:rsidRPr="00532902">
        <w:rPr>
          <w:rStyle w:val="Emphasis"/>
        </w:rPr>
        <w:t>minimal impacts</w:t>
      </w:r>
      <w:r w:rsidRPr="00050391">
        <w:rPr>
          <w:rStyle w:val="StyleUnderline"/>
        </w:rPr>
        <w:t xml:space="preserve"> on the ocean and the environment</w:t>
      </w:r>
      <w:r w:rsidRPr="00050391">
        <w:rPr>
          <w:sz w:val="16"/>
        </w:rPr>
        <w:t>. It must be done using the best and most appropriate science and technology (Lester, Gentry, et al., 2018).</w:t>
      </w:r>
    </w:p>
    <w:p w14:paraId="42A4C29E" w14:textId="77777777" w:rsidR="00E5784F" w:rsidRPr="00050391" w:rsidRDefault="00E5784F" w:rsidP="00E5784F">
      <w:pPr>
        <w:rPr>
          <w:sz w:val="16"/>
        </w:rPr>
      </w:pPr>
      <w:r w:rsidRPr="00050391">
        <w:rPr>
          <w:sz w:val="16"/>
        </w:rPr>
        <w:t>4 Moving Food Production to the Sea</w:t>
      </w:r>
    </w:p>
    <w:p w14:paraId="45CB05E2" w14:textId="77777777" w:rsidR="00E5784F" w:rsidRPr="00050391" w:rsidRDefault="00E5784F" w:rsidP="00E5784F">
      <w:pPr>
        <w:rPr>
          <w:sz w:val="16"/>
        </w:rPr>
      </w:pPr>
      <w:r w:rsidRPr="00050391">
        <w:rPr>
          <w:rStyle w:val="StyleUnderline"/>
        </w:rPr>
        <w:t xml:space="preserve">The world ocean is the </w:t>
      </w:r>
      <w:r w:rsidRPr="00532902">
        <w:rPr>
          <w:rStyle w:val="Emphasis"/>
        </w:rPr>
        <w:t>largest single component in Earth's life support system</w:t>
      </w:r>
      <w:r w:rsidRPr="00050391">
        <w:rPr>
          <w:rStyle w:val="StyleUnderline"/>
        </w:rPr>
        <w:t xml:space="preserve">. We rely on it for </w:t>
      </w:r>
      <w:r w:rsidRPr="00532902">
        <w:rPr>
          <w:rStyle w:val="Emphasis"/>
        </w:rPr>
        <w:t>essential ecosystem services</w:t>
      </w:r>
      <w:r w:rsidRPr="00050391">
        <w:rPr>
          <w:rStyle w:val="StyleUnderline"/>
        </w:rPr>
        <w:t xml:space="preserve">. The delivery of those services </w:t>
      </w:r>
      <w:r w:rsidRPr="00917BF5">
        <w:rPr>
          <w:rStyle w:val="Emphasis"/>
        </w:rPr>
        <w:t>depends</w:t>
      </w:r>
      <w:r w:rsidRPr="00050391">
        <w:rPr>
          <w:rStyle w:val="StyleUnderline"/>
        </w:rPr>
        <w:t xml:space="preserve"> upon having </w:t>
      </w:r>
      <w:r w:rsidRPr="00917BF5">
        <w:rPr>
          <w:rStyle w:val="Emphasis"/>
        </w:rPr>
        <w:t>healthy</w:t>
      </w:r>
      <w:r w:rsidRPr="00050391">
        <w:rPr>
          <w:rStyle w:val="StyleUnderline"/>
        </w:rPr>
        <w:t xml:space="preserve">, </w:t>
      </w:r>
      <w:r w:rsidRPr="00917BF5">
        <w:rPr>
          <w:rStyle w:val="Emphasis"/>
        </w:rPr>
        <w:t>productive</w:t>
      </w:r>
      <w:r w:rsidRPr="00050391">
        <w:rPr>
          <w:rStyle w:val="StyleUnderline"/>
        </w:rPr>
        <w:t xml:space="preserve">, and </w:t>
      </w:r>
      <w:r w:rsidRPr="00917BF5">
        <w:rPr>
          <w:rStyle w:val="Emphasis"/>
        </w:rPr>
        <w:t>diverse ecosystems</w:t>
      </w:r>
      <w:r w:rsidRPr="00050391">
        <w:rPr>
          <w:rStyle w:val="StyleUnderline"/>
        </w:rPr>
        <w:t xml:space="preserve">. The ocean provides opportunities for </w:t>
      </w:r>
      <w:r w:rsidRPr="00917BF5">
        <w:rPr>
          <w:rStyle w:val="Emphasis"/>
        </w:rPr>
        <w:t>expanding the production</w:t>
      </w:r>
      <w:r w:rsidRPr="00050391">
        <w:rPr>
          <w:rStyle w:val="StyleUnderline"/>
        </w:rPr>
        <w:t xml:space="preserve"> of food while </w:t>
      </w:r>
      <w:r w:rsidRPr="00917BF5">
        <w:rPr>
          <w:rStyle w:val="Emphasis"/>
        </w:rPr>
        <w:t>relieving pressures</w:t>
      </w:r>
      <w:r w:rsidRPr="00050391">
        <w:rPr>
          <w:rStyle w:val="StyleUnderline"/>
        </w:rPr>
        <w:t xml:space="preserve"> on wildlife and natural ecosystem functions on land, which are experiencing the </w:t>
      </w:r>
      <w:r w:rsidRPr="00917BF5">
        <w:rPr>
          <w:rStyle w:val="Emphasis"/>
        </w:rPr>
        <w:t>fastest rates of extinction</w:t>
      </w:r>
      <w:r w:rsidRPr="00050391">
        <w:rPr>
          <w:rStyle w:val="StyleUnderline"/>
        </w:rPr>
        <w:t xml:space="preserve"> because of habitat loss</w:t>
      </w:r>
      <w:r w:rsidRPr="00050391">
        <w:rPr>
          <w:sz w:val="16"/>
        </w:rPr>
        <w:t xml:space="preserve"> (Cardinale et al., 2012; Diaz et al., 2019; Froehlich et al., 2017; Powers &amp; </w:t>
      </w:r>
      <w:proofErr w:type="spellStart"/>
      <w:r w:rsidRPr="00050391">
        <w:rPr>
          <w:sz w:val="16"/>
        </w:rPr>
        <w:t>Jetz</w:t>
      </w:r>
      <w:proofErr w:type="spellEnd"/>
      <w:r w:rsidRPr="00050391">
        <w:rPr>
          <w:sz w:val="16"/>
        </w:rPr>
        <w:t xml:space="preserve">, 2019; Waite et al., 2014). </w:t>
      </w:r>
      <w:r w:rsidRPr="00050391">
        <w:rPr>
          <w:rStyle w:val="StyleUnderline"/>
        </w:rPr>
        <w:t xml:space="preserve">Responsibly farming in the sea can </w:t>
      </w:r>
      <w:r w:rsidRPr="00917BF5">
        <w:rPr>
          <w:rStyle w:val="Emphasis"/>
        </w:rPr>
        <w:t>benefit society</w:t>
      </w:r>
      <w:r w:rsidRPr="00050391">
        <w:rPr>
          <w:rStyle w:val="StyleUnderline"/>
        </w:rPr>
        <w:t xml:space="preserve"> and </w:t>
      </w:r>
      <w:r w:rsidRPr="00917BF5">
        <w:rPr>
          <w:rStyle w:val="Emphasis"/>
        </w:rPr>
        <w:t>minimize unfavorable impacts</w:t>
      </w:r>
      <w:r w:rsidRPr="00050391">
        <w:rPr>
          <w:rStyle w:val="StyleUnderline"/>
        </w:rPr>
        <w:t xml:space="preserve"> in order to </w:t>
      </w:r>
      <w:r w:rsidRPr="00917BF5">
        <w:rPr>
          <w:rStyle w:val="Emphasis"/>
        </w:rPr>
        <w:t>sustain healthy ocean ecosystems</w:t>
      </w:r>
      <w:r w:rsidRPr="00050391">
        <w:rPr>
          <w:sz w:val="16"/>
        </w:rPr>
        <w:t xml:space="preserve"> (Lester, Gentry, et al., 2018).</w:t>
      </w:r>
    </w:p>
    <w:p w14:paraId="18AD8AD1" w14:textId="77777777" w:rsidR="00E5784F" w:rsidRPr="00541660" w:rsidRDefault="00E5784F" w:rsidP="00E5784F">
      <w:pPr>
        <w:rPr>
          <w:sz w:val="16"/>
        </w:rPr>
      </w:pPr>
      <w:r w:rsidRPr="00050391">
        <w:rPr>
          <w:rStyle w:val="StyleUnderline"/>
        </w:rPr>
        <w:t xml:space="preserve">Marine aquaculture </w:t>
      </w:r>
      <w:r w:rsidRPr="005C2CD7">
        <w:rPr>
          <w:rStyle w:val="Emphasis"/>
          <w:highlight w:val="cyan"/>
        </w:rPr>
        <w:t>requires little land</w:t>
      </w:r>
      <w:r w:rsidRPr="005C2CD7">
        <w:rPr>
          <w:rStyle w:val="StyleUnderline"/>
          <w:highlight w:val="cyan"/>
        </w:rPr>
        <w:t xml:space="preserve"> and </w:t>
      </w:r>
      <w:r w:rsidRPr="005C2CD7">
        <w:rPr>
          <w:rStyle w:val="Emphasis"/>
          <w:highlight w:val="cyan"/>
        </w:rPr>
        <w:t>freshwater</w:t>
      </w:r>
      <w:r w:rsidRPr="00050391">
        <w:rPr>
          <w:sz w:val="16"/>
        </w:rPr>
        <w:t>, most of which is associated with producing feed inputs and processing (Froehlich, Runge, et al., 2018</w:t>
      </w:r>
      <w:r w:rsidRPr="00050391">
        <w:rPr>
          <w:rStyle w:val="StyleUnderline"/>
        </w:rPr>
        <w:t xml:space="preserve">). It </w:t>
      </w:r>
      <w:r w:rsidRPr="005C2CD7">
        <w:rPr>
          <w:rStyle w:val="StyleUnderline"/>
          <w:highlight w:val="cyan"/>
        </w:rPr>
        <w:t xml:space="preserve">results in </w:t>
      </w:r>
      <w:r w:rsidRPr="005C2CD7">
        <w:rPr>
          <w:rStyle w:val="Emphasis"/>
          <w:highlight w:val="cyan"/>
        </w:rPr>
        <w:t>fewer</w:t>
      </w:r>
      <w:r w:rsidRPr="00917BF5">
        <w:rPr>
          <w:rStyle w:val="Emphasis"/>
        </w:rPr>
        <w:t xml:space="preserve"> greenhouse gas </w:t>
      </w:r>
      <w:r w:rsidRPr="005C2CD7">
        <w:rPr>
          <w:rStyle w:val="Emphasis"/>
          <w:highlight w:val="cyan"/>
        </w:rPr>
        <w:t>emissions</w:t>
      </w:r>
      <w:r w:rsidRPr="00050391">
        <w:rPr>
          <w:rStyle w:val="StyleUnderline"/>
        </w:rPr>
        <w:t xml:space="preserve"> compared to land</w:t>
      </w:r>
      <w:r w:rsidRPr="00050391">
        <w:rPr>
          <w:rStyle w:val="StyleUnderline"/>
          <w:rFonts w:ascii="Times New Roman" w:hAnsi="Times New Roman" w:cs="Times New Roman"/>
        </w:rPr>
        <w:t>‐</w:t>
      </w:r>
      <w:r w:rsidRPr="00050391">
        <w:rPr>
          <w:rStyle w:val="StyleUnderline"/>
        </w:rPr>
        <w:t>based animal agriculture</w:t>
      </w:r>
      <w:r w:rsidRPr="00050391">
        <w:rPr>
          <w:sz w:val="16"/>
        </w:rPr>
        <w:t xml:space="preserve"> (Davis et al., 2016; Waite et al., 2014). </w:t>
      </w:r>
      <w:r w:rsidRPr="00050391">
        <w:rPr>
          <w:rStyle w:val="StyleUnderline"/>
        </w:rPr>
        <w:t xml:space="preserve">Shellfish and seaweed aquaculture can even </w:t>
      </w:r>
      <w:r w:rsidRPr="005C2CD7">
        <w:rPr>
          <w:rStyle w:val="Emphasis"/>
          <w:highlight w:val="cyan"/>
        </w:rPr>
        <w:t>provide ecosystem services</w:t>
      </w:r>
      <w:r w:rsidRPr="00050391">
        <w:rPr>
          <w:rStyle w:val="StyleUnderline"/>
        </w:rPr>
        <w:t xml:space="preserve">, such as </w:t>
      </w:r>
      <w:r w:rsidRPr="005C2CD7">
        <w:rPr>
          <w:rStyle w:val="Emphasis"/>
          <w:highlight w:val="cyan"/>
        </w:rPr>
        <w:t xml:space="preserve">cleaning </w:t>
      </w:r>
      <w:r w:rsidRPr="00807658">
        <w:rPr>
          <w:rStyle w:val="Emphasis"/>
        </w:rPr>
        <w:t xml:space="preserve">the </w:t>
      </w:r>
      <w:r w:rsidRPr="005C2CD7">
        <w:rPr>
          <w:rStyle w:val="Emphasis"/>
          <w:highlight w:val="cyan"/>
        </w:rPr>
        <w:t>water</w:t>
      </w:r>
      <w:r w:rsidRPr="005C2CD7">
        <w:rPr>
          <w:rStyle w:val="StyleUnderline"/>
          <w:highlight w:val="cyan"/>
        </w:rPr>
        <w:t xml:space="preserve">, </w:t>
      </w:r>
      <w:r w:rsidRPr="005C2CD7">
        <w:rPr>
          <w:rStyle w:val="Emphasis"/>
          <w:highlight w:val="cyan"/>
        </w:rPr>
        <w:t>stabilizing shorelines</w:t>
      </w:r>
      <w:r w:rsidRPr="005C2CD7">
        <w:rPr>
          <w:rStyle w:val="StyleUnderline"/>
          <w:highlight w:val="cyan"/>
        </w:rPr>
        <w:t xml:space="preserve">, and </w:t>
      </w:r>
      <w:r w:rsidRPr="005C2CD7">
        <w:rPr>
          <w:rStyle w:val="Emphasis"/>
          <w:highlight w:val="cyan"/>
        </w:rPr>
        <w:t>storing CO2</w:t>
      </w:r>
      <w:r w:rsidRPr="00050391">
        <w:rPr>
          <w:sz w:val="16"/>
        </w:rPr>
        <w:t xml:space="preserve"> (</w:t>
      </w:r>
      <w:proofErr w:type="spellStart"/>
      <w:r w:rsidRPr="00050391">
        <w:rPr>
          <w:sz w:val="16"/>
        </w:rPr>
        <w:t>Alleway</w:t>
      </w:r>
      <w:proofErr w:type="spellEnd"/>
      <w:r w:rsidRPr="00050391">
        <w:rPr>
          <w:sz w:val="16"/>
        </w:rPr>
        <w:t xml:space="preserve"> et al., 2018). Requirements for terrestrial feed inputs are expected to diminish with improving technology for open</w:t>
      </w:r>
      <w:r w:rsidRPr="00050391">
        <w:rPr>
          <w:rFonts w:ascii="Times New Roman" w:hAnsi="Times New Roman" w:cs="Times New Roman"/>
          <w:sz w:val="16"/>
        </w:rPr>
        <w:t>‐</w:t>
      </w:r>
      <w:r w:rsidRPr="00050391">
        <w:rPr>
          <w:sz w:val="16"/>
        </w:rPr>
        <w:t xml:space="preserve">ocean seaweed production and fermentation. Despite historic reliance on wild fish, the most current feed formulations for fish farms have significantly reduced the fish meal component through replacement with fish wastes, plant material, insects, rendered animal proteins, microbial proteins, and algal oils. These and other </w:t>
      </w:r>
      <w:r w:rsidRPr="00050391">
        <w:rPr>
          <w:rStyle w:val="StyleUnderline"/>
        </w:rPr>
        <w:t>innovations</w:t>
      </w:r>
      <w:r w:rsidRPr="00917BF5">
        <w:rPr>
          <w:sz w:val="16"/>
        </w:rPr>
        <w:t xml:space="preserve"> provide feed that are healthful to the fish, maintain the desired seafood qualities consumers look for, and </w:t>
      </w:r>
      <w:r w:rsidRPr="00917BF5">
        <w:rPr>
          <w:rStyle w:val="Emphasis"/>
        </w:rPr>
        <w:t>reduce the strain of aquaculture production</w:t>
      </w:r>
      <w:r w:rsidRPr="00050391">
        <w:rPr>
          <w:rStyle w:val="StyleUnderline"/>
        </w:rPr>
        <w:t xml:space="preserve"> on environmental resources</w:t>
      </w:r>
      <w:r w:rsidRPr="00050391">
        <w:rPr>
          <w:sz w:val="16"/>
        </w:rPr>
        <w:t>.</w:t>
      </w:r>
    </w:p>
    <w:p w14:paraId="54B333FD" w14:textId="77777777" w:rsidR="00E5784F" w:rsidRDefault="00E5784F" w:rsidP="00E5784F">
      <w:pPr>
        <w:pStyle w:val="Heading4"/>
      </w:pPr>
      <w:r>
        <w:t xml:space="preserve">Scenario 2 – </w:t>
      </w:r>
      <w:r>
        <w:rPr>
          <w:u w:val="single"/>
        </w:rPr>
        <w:t>Neutrinos</w:t>
      </w:r>
      <w:r>
        <w:t>:</w:t>
      </w:r>
    </w:p>
    <w:p w14:paraId="79DE565C" w14:textId="77777777" w:rsidR="00E5784F" w:rsidRDefault="00E5784F" w:rsidP="00E5784F">
      <w:pPr>
        <w:pStyle w:val="Heading4"/>
      </w:pPr>
      <w:r>
        <w:t xml:space="preserve">Earth’s Atmosphere </w:t>
      </w:r>
      <w:r>
        <w:rPr>
          <w:u w:val="single"/>
        </w:rPr>
        <w:t>limits</w:t>
      </w:r>
      <w:r>
        <w:t xml:space="preserve"> Neutrino Research – only a Moon base </w:t>
      </w:r>
      <w:r>
        <w:rPr>
          <w:u w:val="single"/>
        </w:rPr>
        <w:t>solves</w:t>
      </w:r>
      <w:r>
        <w:t>.</w:t>
      </w:r>
    </w:p>
    <w:p w14:paraId="61A40560" w14:textId="77777777" w:rsidR="00E5784F" w:rsidRPr="006A60D6" w:rsidRDefault="00E5784F" w:rsidP="00E5784F">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6C6F1AC0" w14:textId="77777777" w:rsidR="00E5784F" w:rsidRPr="00AA4515" w:rsidRDefault="00E5784F" w:rsidP="00E5784F">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5C2CD7">
        <w:rPr>
          <w:rStyle w:val="Emphasis"/>
          <w:highlight w:val="cyan"/>
        </w:rPr>
        <w:t>requirements for telescope sites</w:t>
      </w:r>
      <w:r w:rsidRPr="005C2CD7">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5C2CD7">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5C2CD7">
        <w:rPr>
          <w:rStyle w:val="Emphasis"/>
          <w:highlight w:val="cyan"/>
        </w:rPr>
        <w:t>Detrimental effects of</w:t>
      </w:r>
      <w:r w:rsidRPr="005C2CD7">
        <w:rPr>
          <w:highlight w:val="cyan"/>
          <w:u w:val="single"/>
        </w:rPr>
        <w:t xml:space="preserve"> </w:t>
      </w:r>
      <w:r w:rsidRPr="00004BE9">
        <w:rPr>
          <w:u w:val="single"/>
        </w:rPr>
        <w:t xml:space="preserve">the </w:t>
      </w:r>
      <w:r w:rsidRPr="005C2CD7">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5C2CD7">
        <w:rPr>
          <w:rStyle w:val="Emphasis"/>
          <w:highlight w:val="cyan"/>
        </w:rPr>
        <w:t>disturb</w:t>
      </w:r>
      <w:r w:rsidRPr="005C2CD7">
        <w:rPr>
          <w:highlight w:val="cyan"/>
          <w:u w:val="single"/>
        </w:rPr>
        <w:t xml:space="preserve"> </w:t>
      </w:r>
      <w:r w:rsidRPr="00004BE9">
        <w:rPr>
          <w:u w:val="single"/>
        </w:rPr>
        <w:t xml:space="preserve">optical or </w:t>
      </w:r>
      <w:r w:rsidRPr="005C2CD7">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5C2CD7">
        <w:rPr>
          <w:rStyle w:val="Emphasis"/>
          <w:highlight w:val="cyan"/>
        </w:rPr>
        <w:t>distorts</w:t>
      </w:r>
      <w:r w:rsidRPr="005C2CD7">
        <w:rPr>
          <w:highlight w:val="cyan"/>
          <w:u w:val="single"/>
        </w:rPr>
        <w:t xml:space="preserve"> </w:t>
      </w:r>
      <w:r w:rsidRPr="005C2CD7">
        <w:rPr>
          <w:rStyle w:val="Emphasis"/>
          <w:highlight w:val="cyan"/>
        </w:rPr>
        <w:t xml:space="preserve">radio </w:t>
      </w:r>
      <w:r w:rsidRPr="00412A19">
        <w:rPr>
          <w:rStyle w:val="Emphasis"/>
        </w:rPr>
        <w:t xml:space="preserve">or </w:t>
      </w:r>
      <w:r w:rsidRPr="005C2CD7">
        <w:rPr>
          <w:rStyle w:val="Emphasis"/>
          <w:highlight w:val="cyan"/>
        </w:rPr>
        <w:t xml:space="preserve">optical wave </w:t>
      </w:r>
      <w:r w:rsidRPr="00412A19">
        <w:rPr>
          <w:rStyle w:val="Emphasis"/>
        </w:rPr>
        <w:t>fronts</w:t>
      </w:r>
      <w:r w:rsidRPr="00004BE9">
        <w:rPr>
          <w:u w:val="single"/>
        </w:rPr>
        <w:t xml:space="preserve">, thereby </w:t>
      </w:r>
      <w:r w:rsidRPr="005C2CD7">
        <w:rPr>
          <w:rStyle w:val="Emphasis"/>
          <w:highlight w:val="cyan"/>
        </w:rPr>
        <w:t>severely degrading</w:t>
      </w:r>
      <w:r w:rsidRPr="005C2CD7">
        <w:rPr>
          <w:highlight w:val="cyan"/>
          <w:u w:val="single"/>
        </w:rPr>
        <w:t xml:space="preserve"> </w:t>
      </w:r>
      <w:r w:rsidRPr="00004BE9">
        <w:rPr>
          <w:u w:val="single"/>
        </w:rPr>
        <w:t xml:space="preserve">the image </w:t>
      </w:r>
      <w:r w:rsidRPr="005C2CD7">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5C2CD7">
        <w:rPr>
          <w:rStyle w:val="Emphasis"/>
          <w:highlight w:val="cyan"/>
        </w:rPr>
        <w:t>IceCube</w:t>
      </w:r>
      <w:proofErr w:type="spellEnd"/>
      <w:r w:rsidRPr="00412A19">
        <w:rPr>
          <w:rStyle w:val="Emphasis"/>
        </w:rPr>
        <w:t xml:space="preserve"> is the</w:t>
      </w:r>
      <w:r w:rsidRPr="00412A19">
        <w:rPr>
          <w:sz w:val="16"/>
        </w:rPr>
        <w:t xml:space="preserve"> world’s </w:t>
      </w:r>
      <w:r w:rsidRPr="005C2CD7">
        <w:rPr>
          <w:rStyle w:val="Emphasis"/>
          <w:highlight w:val="cyan"/>
        </w:rPr>
        <w:t>largest</w:t>
      </w:r>
      <w:r w:rsidRPr="00412A19">
        <w:rPr>
          <w:rStyle w:val="Emphasis"/>
        </w:rPr>
        <w:t xml:space="preserve"> </w:t>
      </w:r>
      <w:r w:rsidRPr="005C2CD7">
        <w:rPr>
          <w:rStyle w:val="Emphasis"/>
          <w:highlight w:val="cyan"/>
        </w:rPr>
        <w:t>neutrino</w:t>
      </w:r>
      <w:r w:rsidRPr="00412A19">
        <w:rPr>
          <w:rStyle w:val="Emphasis"/>
        </w:rPr>
        <w:t xml:space="preserve"> </w:t>
      </w:r>
      <w:r w:rsidRPr="005C2CD7">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5C2CD7">
        <w:rPr>
          <w:rStyle w:val="Emphasis"/>
          <w:highlight w:val="cyan"/>
          <w:bdr w:val="single" w:sz="18" w:space="0" w:color="auto"/>
        </w:rPr>
        <w:t xml:space="preserve">Moon </w:t>
      </w:r>
      <w:r w:rsidRPr="00412A19">
        <w:rPr>
          <w:rStyle w:val="Emphasis"/>
          <w:bdr w:val="single" w:sz="18" w:space="0" w:color="auto"/>
        </w:rPr>
        <w:t xml:space="preserve">would be a logical </w:t>
      </w:r>
      <w:r w:rsidRPr="005C2CD7">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5C2CD7">
        <w:rPr>
          <w:rStyle w:val="Emphasis"/>
          <w:highlight w:val="cyan"/>
          <w:bdr w:val="single" w:sz="18" w:space="0" w:color="auto"/>
        </w:rPr>
        <w:t xml:space="preserve">requires </w:t>
      </w:r>
      <w:r w:rsidRPr="00412A19">
        <w:rPr>
          <w:rStyle w:val="Emphasis"/>
          <w:bdr w:val="single" w:sz="18" w:space="0" w:color="auto"/>
        </w:rPr>
        <w:t xml:space="preserve">a </w:t>
      </w:r>
      <w:r w:rsidRPr="005C2CD7">
        <w:rPr>
          <w:rStyle w:val="Emphasis"/>
          <w:highlight w:val="cyan"/>
          <w:bdr w:val="single" w:sz="18" w:space="0" w:color="auto"/>
        </w:rPr>
        <w:t>developed infrastructure</w:t>
      </w:r>
      <w:r w:rsidRPr="005C2CD7">
        <w:rPr>
          <w:highlight w:val="cya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5C2CD7">
        <w:rPr>
          <w:rStyle w:val="Emphasis"/>
          <w:highlight w:val="cyan"/>
        </w:rPr>
        <w:t>ISS</w:t>
      </w:r>
      <w:r w:rsidRPr="00320BF9">
        <w:rPr>
          <w:u w:val="single"/>
        </w:rPr>
        <w:t xml:space="preserve">), while having a well-developed infrastructure available, </w:t>
      </w:r>
      <w:r w:rsidRPr="00412A19">
        <w:rPr>
          <w:rStyle w:val="Emphasis"/>
        </w:rPr>
        <w:t xml:space="preserve">is </w:t>
      </w:r>
      <w:r w:rsidRPr="005C2CD7">
        <w:rPr>
          <w:rStyle w:val="Emphasis"/>
          <w:highlight w:val="cyan"/>
        </w:rPr>
        <w:t xml:space="preserve">not </w:t>
      </w:r>
      <w:r w:rsidRPr="00412A19">
        <w:rPr>
          <w:rStyle w:val="Emphasis"/>
        </w:rPr>
        <w:t xml:space="preserve">used </w:t>
      </w:r>
      <w:r w:rsidRPr="005C2CD7">
        <w:rPr>
          <w:rStyle w:val="Emphasis"/>
          <w:highlight w:val="cyan"/>
        </w:rPr>
        <w:t>for telescopes</w:t>
      </w:r>
      <w:r w:rsidRPr="00320BF9">
        <w:rPr>
          <w:u w:val="single"/>
        </w:rPr>
        <w:t xml:space="preserve">; its </w:t>
      </w:r>
      <w:r w:rsidRPr="005C2CD7">
        <w:rPr>
          <w:rStyle w:val="Emphasis"/>
          <w:highlight w:val="cyan"/>
        </w:rPr>
        <w:t>small</w:t>
      </w:r>
      <w:r w:rsidRPr="00320BF9">
        <w:rPr>
          <w:u w:val="single"/>
        </w:rPr>
        <w:t xml:space="preserve">, relatively </w:t>
      </w:r>
      <w:r w:rsidRPr="005C2CD7">
        <w:rPr>
          <w:rStyle w:val="Emphasis"/>
          <w:highlight w:val="cyan"/>
        </w:rPr>
        <w:t>unstable</w:t>
      </w:r>
      <w:r w:rsidRPr="005C2CD7">
        <w:rPr>
          <w:highlight w:val="cya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5C2CD7">
        <w:rPr>
          <w:rStyle w:val="Emphasis"/>
          <w:highlight w:val="cyan"/>
        </w:rPr>
        <w:t>wide</w:t>
      </w:r>
      <w:r w:rsidRPr="00412A19">
        <w:rPr>
          <w:rStyle w:val="Emphasis"/>
        </w:rPr>
        <w:t xml:space="preserve"> </w:t>
      </w:r>
      <w:r w:rsidRPr="005C2CD7">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5C2CD7">
        <w:rPr>
          <w:rStyle w:val="Emphasis"/>
          <w:highlight w:val="cya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5C2CD7">
        <w:rPr>
          <w:rStyle w:val="Emphasis"/>
          <w:highlight w:val="cya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5C2CD7">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5C2CD7">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5C2CD7">
        <w:rPr>
          <w:rStyle w:val="Emphasis"/>
          <w:highlight w:val="cyan"/>
        </w:rPr>
        <w:t>frequencies</w:t>
      </w:r>
      <w:r w:rsidRPr="00AA4515">
        <w:rPr>
          <w:sz w:val="16"/>
        </w:rPr>
        <w:t xml:space="preserve"> </w:t>
      </w:r>
      <w:r w:rsidRPr="005C2CD7">
        <w:rPr>
          <w:rStyle w:val="Emphasis"/>
          <w:highlight w:val="cyan"/>
          <w:bdr w:val="single" w:sz="18" w:space="0" w:color="auto"/>
        </w:rPr>
        <w:t xml:space="preserve">below </w:t>
      </w:r>
      <w:r w:rsidRPr="00412A19">
        <w:rPr>
          <w:rStyle w:val="Emphasis"/>
          <w:bdr w:val="single" w:sz="18" w:space="0" w:color="auto"/>
        </w:rPr>
        <w:t>10-</w:t>
      </w:r>
      <w:r w:rsidRPr="005C2CD7">
        <w:rPr>
          <w:rStyle w:val="Emphasis"/>
          <w:highlight w:val="cyan"/>
          <w:bdr w:val="single" w:sz="18" w:space="0" w:color="auto"/>
        </w:rPr>
        <w:t xml:space="preserve">30 </w:t>
      </w:r>
      <w:proofErr w:type="spellStart"/>
      <w:r w:rsidRPr="005C2CD7">
        <w:rPr>
          <w:rStyle w:val="Emphasis"/>
          <w:highlight w:val="cya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5C2CD7">
        <w:rPr>
          <w:rStyle w:val="Emphasis"/>
          <w:highlight w:val="cyan"/>
          <w:bdr w:val="single" w:sz="18" w:space="0" w:color="auto"/>
        </w:rPr>
        <w:t>lunar</w:t>
      </w:r>
      <w:r w:rsidRPr="00412A19">
        <w:rPr>
          <w:rStyle w:val="Emphasis"/>
          <w:bdr w:val="single" w:sz="18" w:space="0" w:color="auto"/>
        </w:rPr>
        <w:t xml:space="preserve"> infrastructure </w:t>
      </w:r>
      <w:r w:rsidRPr="005C2CD7">
        <w:rPr>
          <w:rStyle w:val="Emphasis"/>
          <w:highlight w:val="cyan"/>
          <w:bdr w:val="single" w:sz="18" w:space="0" w:color="auto"/>
        </w:rPr>
        <w:t xml:space="preserve">would </w:t>
      </w:r>
      <w:r w:rsidRPr="00412A19">
        <w:rPr>
          <w:rStyle w:val="Emphasis"/>
          <w:bdr w:val="single" w:sz="18" w:space="0" w:color="auto"/>
        </w:rPr>
        <w:t xml:space="preserve">greatly </w:t>
      </w:r>
      <w:r w:rsidRPr="005C2CD7">
        <w:rPr>
          <w:rStyle w:val="Emphasis"/>
          <w:highlight w:val="cyan"/>
          <w:bdr w:val="single" w:sz="18" w:space="0" w:color="auto"/>
        </w:rPr>
        <w:t xml:space="preserve">benefit </w:t>
      </w:r>
      <w:r w:rsidRPr="00412A19">
        <w:rPr>
          <w:rStyle w:val="Emphasis"/>
          <w:bdr w:val="single" w:sz="18" w:space="0" w:color="auto"/>
        </w:rPr>
        <w:t xml:space="preserve">its </w:t>
      </w:r>
      <w:r w:rsidRPr="005C2CD7">
        <w:rPr>
          <w:rStyle w:val="Emphasis"/>
          <w:highlight w:val="cya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7D6220A5" w14:textId="77777777" w:rsidR="00E5784F" w:rsidRDefault="00E5784F" w:rsidP="00E5784F">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388B6589" w14:textId="77777777" w:rsidR="00E5784F" w:rsidRPr="00DB6AEB" w:rsidRDefault="00E5784F" w:rsidP="00E5784F">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56C2FB88" w14:textId="77777777" w:rsidR="00E5784F" w:rsidRPr="001E4C04" w:rsidRDefault="00E5784F" w:rsidP="00E5784F">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5C2CD7">
        <w:rPr>
          <w:rStyle w:val="Emphasis"/>
          <w:highlight w:val="cyan"/>
        </w:rPr>
        <w:t>the</w:t>
      </w:r>
      <w:r w:rsidRPr="005C2CD7">
        <w:rPr>
          <w:rStyle w:val="StyleUnderline"/>
          <w:highlight w:val="cyan"/>
        </w:rPr>
        <w:t xml:space="preserve"> </w:t>
      </w:r>
      <w:r w:rsidRPr="00216297">
        <w:rPr>
          <w:rStyle w:val="StyleUnderline"/>
        </w:rPr>
        <w:t xml:space="preserve">ultimate </w:t>
      </w:r>
      <w:r w:rsidRPr="005C2CD7">
        <w:rPr>
          <w:rStyle w:val="Emphasis"/>
          <w:highlight w:val="cyan"/>
        </w:rPr>
        <w:t>future of neutrino astronomy</w:t>
      </w:r>
      <w:r w:rsidRPr="005C2CD7">
        <w:rPr>
          <w:rStyle w:val="StyleUnderline"/>
          <w:highlight w:val="cyan"/>
        </w:rPr>
        <w:t xml:space="preserve"> </w:t>
      </w:r>
      <w:r w:rsidRPr="00216297">
        <w:rPr>
          <w:rStyle w:val="StyleUnderline"/>
        </w:rPr>
        <w:t xml:space="preserve">in the 21st Century </w:t>
      </w:r>
      <w:r w:rsidRPr="005C2CD7">
        <w:rPr>
          <w:rStyle w:val="Emphasis"/>
          <w:highlight w:val="cyan"/>
        </w:rPr>
        <w:t>may</w:t>
      </w:r>
      <w:r w:rsidRPr="005C2CD7">
        <w:rPr>
          <w:rStyle w:val="StyleUnderline"/>
          <w:highlight w:val="cyan"/>
        </w:rPr>
        <w:t xml:space="preserve"> </w:t>
      </w:r>
      <w:r w:rsidRPr="005C2CD7">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5C2CD7">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5C2CD7">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5C2CD7">
        <w:rPr>
          <w:rStyle w:val="Emphasis"/>
          <w:highlight w:val="cyan"/>
        </w:rPr>
        <w:t>Earth's stratosphere</w:t>
      </w:r>
      <w:r w:rsidRPr="005C2CD7">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5C2CD7">
        <w:rPr>
          <w:rStyle w:val="Emphasis"/>
          <w:highlight w:val="cyan"/>
        </w:rPr>
        <w:t>proposal for a neutrino detector at a lunar base</w:t>
      </w:r>
      <w:r w:rsidRPr="00216297">
        <w:rPr>
          <w:rStyle w:val="StyleUnderline"/>
        </w:rPr>
        <w:t xml:space="preserve">, then, </w:t>
      </w:r>
      <w:r w:rsidRPr="005C2CD7">
        <w:rPr>
          <w:rStyle w:val="Emphasis"/>
          <w:highlight w:val="cyan"/>
        </w:rPr>
        <w:t>represents</w:t>
      </w:r>
      <w:r w:rsidRPr="005C2CD7">
        <w:rPr>
          <w:rStyle w:val="StyleUnderline"/>
          <w:highlight w:val="cyan"/>
        </w:rPr>
        <w:t xml:space="preserve"> </w:t>
      </w:r>
      <w:r w:rsidRPr="00216297">
        <w:rPr>
          <w:rStyle w:val="StyleUnderline"/>
        </w:rPr>
        <w:t xml:space="preserve">an important </w:t>
      </w:r>
      <w:r w:rsidRPr="005C2CD7">
        <w:rPr>
          <w:rStyle w:val="Emphasis"/>
          <w:highlight w:val="cyan"/>
        </w:rPr>
        <w:t>shift in emphasis towards</w:t>
      </w:r>
      <w:r w:rsidRPr="005C2CD7">
        <w:rPr>
          <w:rStyle w:val="StyleUnderline"/>
          <w:highlight w:val="cyan"/>
        </w:rPr>
        <w:t xml:space="preserve"> </w:t>
      </w:r>
      <w:r w:rsidRPr="00216297">
        <w:rPr>
          <w:rStyle w:val="StyleUnderline"/>
        </w:rPr>
        <w:t xml:space="preserve">fundamental </w:t>
      </w:r>
      <w:r w:rsidRPr="005C2CD7">
        <w:rPr>
          <w:rStyle w:val="Emphasis"/>
          <w:highlight w:val="cyan"/>
        </w:rPr>
        <w:t>physics research in space</w:t>
      </w:r>
      <w:r w:rsidRPr="00216297">
        <w:rPr>
          <w:rStyle w:val="StyleUnderline"/>
        </w:rPr>
        <w:t xml:space="preserve">, </w:t>
      </w:r>
      <w:r w:rsidRPr="005C2CD7">
        <w:rPr>
          <w:rStyle w:val="Emphasis"/>
          <w:highlight w:val="cyan"/>
          <w:bdr w:val="single" w:sz="18" w:space="0" w:color="auto"/>
        </w:rPr>
        <w:t>as a part of NASA's initiative</w:t>
      </w:r>
      <w:r w:rsidRPr="005C2CD7">
        <w:rPr>
          <w:rStyle w:val="StyleUnderline"/>
          <w:highlight w:val="cyan"/>
        </w:rPr>
        <w:t xml:space="preserve"> </w:t>
      </w:r>
      <w:r w:rsidRPr="005C2CD7">
        <w:rPr>
          <w:rStyle w:val="Emphasis"/>
          <w:highlight w:val="cyan"/>
        </w:rPr>
        <w:t>to re-establish</w:t>
      </w:r>
      <w:r w:rsidRPr="005C2CD7">
        <w:rPr>
          <w:rStyle w:val="StyleUnderline"/>
          <w:highlight w:val="cyan"/>
        </w:rPr>
        <w:t xml:space="preserve"> </w:t>
      </w:r>
      <w:r w:rsidRPr="005C2CD7">
        <w:rPr>
          <w:rStyle w:val="Emphasis"/>
          <w:highlight w:val="cyan"/>
          <w:bdr w:val="single" w:sz="18" w:space="0" w:color="auto"/>
        </w:rPr>
        <w:t>a permanent presence on the Moon.</w:t>
      </w:r>
      <w:r w:rsidRPr="005C2CD7">
        <w:rPr>
          <w:sz w:val="16"/>
          <w:highlight w:val="cyan"/>
        </w:rPr>
        <w:t xml:space="preserve"> </w:t>
      </w:r>
      <w:r w:rsidRPr="001E4C04">
        <w:rPr>
          <w:sz w:val="16"/>
        </w:rPr>
        <w:t xml:space="preserve">Such a </w:t>
      </w:r>
      <w:r w:rsidRPr="00216297">
        <w:rPr>
          <w:rStyle w:val="StyleUnderline"/>
        </w:rPr>
        <w:t xml:space="preserve">detector would </w:t>
      </w:r>
      <w:r w:rsidRPr="005C2CD7">
        <w:rPr>
          <w:rStyle w:val="Emphasis"/>
          <w:highlight w:val="cyan"/>
        </w:rPr>
        <w:t>bolster</w:t>
      </w:r>
      <w:r w:rsidRPr="005C2CD7">
        <w:rPr>
          <w:rStyle w:val="StyleUnderline"/>
          <w:highlight w:val="cyan"/>
        </w:rPr>
        <w:t xml:space="preserve"> </w:t>
      </w:r>
      <w:r w:rsidRPr="00216297">
        <w:rPr>
          <w:rStyle w:val="StyleUnderline"/>
        </w:rPr>
        <w:t xml:space="preserve">not only the </w:t>
      </w:r>
      <w:r w:rsidRPr="005C2CD7">
        <w:rPr>
          <w:rStyle w:val="Emphasis"/>
          <w:highlight w:val="cyan"/>
        </w:rPr>
        <w:t>science</w:t>
      </w:r>
      <w:r w:rsidRPr="005C2CD7">
        <w:rPr>
          <w:rStyle w:val="StyleUnderline"/>
          <w:highlight w:val="cyan"/>
        </w:rPr>
        <w:t xml:space="preserve"> </w:t>
      </w:r>
      <w:r w:rsidRPr="005C2CD7">
        <w:rPr>
          <w:rStyle w:val="Emphasis"/>
          <w:highlight w:val="cyan"/>
        </w:rPr>
        <w:t>of neutrino</w:t>
      </w:r>
      <w:r w:rsidRPr="005C2CD7">
        <w:rPr>
          <w:rStyle w:val="StyleUnderline"/>
          <w:highlight w:val="cya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5C2CD7">
        <w:rPr>
          <w:rStyle w:val="Emphasis"/>
          <w:highlight w:val="cyan"/>
        </w:rPr>
        <w:t>physics</w:t>
      </w:r>
      <w:r w:rsidRPr="005C2CD7">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5C2CD7">
        <w:rPr>
          <w:rStyle w:val="Emphasis"/>
          <w:highlight w:val="cyan"/>
        </w:rPr>
        <w:t>scientific experiment candidates for a lunar outpost</w:t>
      </w:r>
      <w:r w:rsidRPr="00216297">
        <w:rPr>
          <w:rStyle w:val="Emphasis"/>
        </w:rPr>
        <w:t xml:space="preserve">, in fact, </w:t>
      </w:r>
      <w:r w:rsidRPr="005C2CD7">
        <w:rPr>
          <w:rStyle w:val="Emphasis"/>
          <w:highlight w:val="cyan"/>
        </w:rPr>
        <w:t xml:space="preserve">includes </w:t>
      </w:r>
      <w:r w:rsidRPr="00216297">
        <w:rPr>
          <w:rStyle w:val="Emphasis"/>
        </w:rPr>
        <w:t xml:space="preserve">a </w:t>
      </w:r>
      <w:r w:rsidRPr="005C2CD7">
        <w:rPr>
          <w:rStyle w:val="Emphasis"/>
          <w:highlight w:val="cyan"/>
          <w:bdr w:val="single" w:sz="18" w:space="0" w:color="auto"/>
        </w:rPr>
        <w:t>lunar neutrino telescope</w:t>
      </w:r>
      <w:r w:rsidRPr="005C2CD7">
        <w:rPr>
          <w:rStyle w:val="Emphasis"/>
          <w:highlight w:val="cya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5C2CD7">
        <w:rPr>
          <w:rStyle w:val="Emphasis"/>
          <w:highlight w:val="cyan"/>
        </w:rPr>
        <w:t>Moon</w:t>
      </w:r>
      <w:r w:rsidRPr="00216297">
        <w:rPr>
          <w:rStyle w:val="StyleUnderline"/>
        </w:rPr>
        <w:t xml:space="preserve">, on the other hand, clearly </w:t>
      </w:r>
      <w:r w:rsidRPr="005C2CD7">
        <w:rPr>
          <w:rStyle w:val="Emphasis"/>
          <w:highlight w:val="cyan"/>
        </w:rPr>
        <w:t>has advantages</w:t>
      </w:r>
      <w:r w:rsidRPr="005C2CD7">
        <w:rPr>
          <w:rStyle w:val="StyleUnderline"/>
          <w:highlight w:val="cyan"/>
        </w:rPr>
        <w:t xml:space="preserve"> </w:t>
      </w:r>
      <w:r w:rsidRPr="00216297">
        <w:rPr>
          <w:rStyle w:val="StyleUnderline"/>
        </w:rPr>
        <w:t xml:space="preserve">illustrated in Figure 1 due to the </w:t>
      </w:r>
      <w:r w:rsidRPr="005C2CD7">
        <w:rPr>
          <w:rStyle w:val="Emphasis"/>
          <w:highlight w:val="cyan"/>
        </w:rPr>
        <w:t>lack of</w:t>
      </w:r>
      <w:r w:rsidRPr="00216297">
        <w:rPr>
          <w:rStyle w:val="StyleUnderline"/>
        </w:rPr>
        <w:t xml:space="preserve"> in situ </w:t>
      </w:r>
      <w:r w:rsidRPr="005C2CD7">
        <w:rPr>
          <w:rStyle w:val="Emphasis"/>
          <w:highlight w:val="cyan"/>
        </w:rPr>
        <w:t>atmospheric neutrinos</w:t>
      </w:r>
      <w:r w:rsidRPr="005C2CD7">
        <w:rPr>
          <w:rStyle w:val="StyleUnderline"/>
          <w:highlight w:val="cyan"/>
        </w:rPr>
        <w:t xml:space="preserve"> </w:t>
      </w:r>
      <w:r w:rsidRPr="00216297">
        <w:rPr>
          <w:rStyle w:val="StyleUnderline"/>
        </w:rPr>
        <w:t xml:space="preserve">[6,9] and the </w:t>
      </w:r>
      <w:r w:rsidRPr="005C2CD7">
        <w:rPr>
          <w:rStyle w:val="Emphasis"/>
          <w:highlight w:val="cyan"/>
        </w:rPr>
        <w:t>absence of nuclear reactor antineutrino</w:t>
      </w:r>
      <w:r w:rsidRPr="005C2CD7">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1138642E" w14:textId="77777777" w:rsidR="00E5784F" w:rsidRPr="00F06024" w:rsidRDefault="00E5784F" w:rsidP="00E5784F">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3B67EF09" w14:textId="77777777" w:rsidR="00E5784F" w:rsidRPr="00D06C87" w:rsidRDefault="00E5784F" w:rsidP="00E5784F">
      <w:r w:rsidRPr="00F06024">
        <w:rPr>
          <w:rStyle w:val="Style13ptBold"/>
        </w:rPr>
        <w:t>Lee 20</w:t>
      </w:r>
      <w:r>
        <w:t xml:space="preserve"> Thomas Lee </w:t>
      </w:r>
      <w:r w:rsidRPr="00F06024">
        <w:t>"Can tiny, invisible particles help stop the spread of nuclear weapons?"</w:t>
      </w:r>
      <w:r>
        <w:t xml:space="preserve"> </w:t>
      </w:r>
      <w:hyperlink r:id="rId15"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1D49FA33" w14:textId="77777777" w:rsidR="00E5784F" w:rsidRPr="00055F1F" w:rsidRDefault="00E5784F" w:rsidP="00E5784F">
      <w:pPr>
        <w:rPr>
          <w:sz w:val="16"/>
        </w:rPr>
      </w:pPr>
      <w:r w:rsidRPr="00055F1F">
        <w:rPr>
          <w:sz w:val="16"/>
        </w:rPr>
        <w:t xml:space="preserve">The </w:t>
      </w:r>
      <w:r w:rsidRPr="005C2CD7">
        <w:rPr>
          <w:rStyle w:val="Emphasis"/>
          <w:highlight w:val="cyan"/>
        </w:rPr>
        <w:t xml:space="preserve">key to preventing </w:t>
      </w:r>
      <w:r w:rsidRPr="00AC1DAA">
        <w:rPr>
          <w:rStyle w:val="Emphasis"/>
        </w:rPr>
        <w:t xml:space="preserve">nuclear </w:t>
      </w:r>
      <w:r w:rsidRPr="005C2CD7">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5C2CD7">
        <w:rPr>
          <w:rStyle w:val="Emphasis"/>
          <w:highlight w:val="cyan"/>
        </w:rPr>
        <w:t>depend on</w:t>
      </w:r>
      <w:r w:rsidRPr="005C2CD7">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5C2CD7">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5C2CD7">
        <w:rPr>
          <w:rStyle w:val="Emphasis"/>
          <w:highlight w:val="cyan"/>
        </w:rPr>
        <w:t>tech</w:t>
      </w:r>
      <w:r w:rsidRPr="00AC1DAA">
        <w:rPr>
          <w:rStyle w:val="Emphasis"/>
        </w:rPr>
        <w:t>nology</w:t>
      </w:r>
      <w:r w:rsidRPr="005C2CD7">
        <w:rPr>
          <w:rStyle w:val="Emphasis"/>
          <w:highlight w:val="cyan"/>
        </w:rPr>
        <w:t xml:space="preserve"> that</w:t>
      </w:r>
      <w:r w:rsidRPr="005C2CD7">
        <w:rPr>
          <w:rStyle w:val="StyleUnderline"/>
          <w:highlight w:val="cyan"/>
        </w:rPr>
        <w:t xml:space="preserve"> </w:t>
      </w:r>
      <w:r w:rsidRPr="001E4C04">
        <w:rPr>
          <w:rStyle w:val="StyleUnderline"/>
        </w:rPr>
        <w:t xml:space="preserve">can </w:t>
      </w:r>
      <w:r w:rsidRPr="005C2CD7">
        <w:rPr>
          <w:rStyle w:val="Emphasis"/>
          <w:highlight w:val="cyan"/>
        </w:rPr>
        <w:t>spot</w:t>
      </w:r>
      <w:r w:rsidRPr="005C2CD7">
        <w:rPr>
          <w:rStyle w:val="StyleUnderline"/>
          <w:highlight w:val="cyan"/>
        </w:rPr>
        <w:t xml:space="preserve"> </w:t>
      </w:r>
      <w:r w:rsidRPr="001E4C04">
        <w:rPr>
          <w:rStyle w:val="StyleUnderline"/>
        </w:rPr>
        <w:t xml:space="preserve">those elusive </w:t>
      </w:r>
      <w:r w:rsidRPr="005C2CD7">
        <w:rPr>
          <w:rStyle w:val="Emphasis"/>
          <w:highlight w:val="cyan"/>
        </w:rPr>
        <w:t>subatomic particles</w:t>
      </w:r>
      <w:r w:rsidRPr="005C2CD7">
        <w:rPr>
          <w:rStyle w:val="StyleUnderline"/>
          <w:highlight w:val="cyan"/>
        </w:rPr>
        <w:t xml:space="preserve"> </w:t>
      </w:r>
      <w:r w:rsidRPr="005C2CD7">
        <w:rPr>
          <w:rStyle w:val="Emphasis"/>
          <w:highlight w:val="cyan"/>
        </w:rPr>
        <w:t>and</w:t>
      </w:r>
      <w:r w:rsidRPr="001E4C04">
        <w:rPr>
          <w:rStyle w:val="StyleUnderline"/>
        </w:rPr>
        <w:t xml:space="preserve">, in doing so, </w:t>
      </w:r>
      <w:r w:rsidRPr="005C2CD7">
        <w:rPr>
          <w:rStyle w:val="Emphasis"/>
          <w:highlight w:val="cyan"/>
        </w:rPr>
        <w:t>alert</w:t>
      </w:r>
      <w:r w:rsidRPr="005C2CD7">
        <w:rPr>
          <w:rStyle w:val="StyleUnderline"/>
          <w:highlight w:val="cyan"/>
        </w:rPr>
        <w:t xml:space="preserve"> </w:t>
      </w:r>
      <w:r w:rsidRPr="001E4C04">
        <w:rPr>
          <w:rStyle w:val="StyleUnderline"/>
        </w:rPr>
        <w:t xml:space="preserve">international </w:t>
      </w:r>
      <w:r w:rsidRPr="005C2CD7">
        <w:rPr>
          <w:rStyle w:val="Emphasis"/>
          <w:highlight w:val="cyan"/>
        </w:rPr>
        <w:t>authorities to</w:t>
      </w:r>
      <w:r w:rsidRPr="005C2CD7">
        <w:rPr>
          <w:rStyle w:val="StyleUnderline"/>
          <w:highlight w:val="cyan"/>
        </w:rPr>
        <w:t xml:space="preserve"> </w:t>
      </w:r>
      <w:r w:rsidRPr="001E4C04">
        <w:rPr>
          <w:rStyle w:val="StyleUnderline"/>
        </w:rPr>
        <w:t xml:space="preserve">the </w:t>
      </w:r>
      <w:r w:rsidRPr="005C2CD7">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5C2CD7">
        <w:rPr>
          <w:rStyle w:val="Emphasis"/>
          <w:highlight w:val="cyan"/>
        </w:rPr>
        <w:t>monitor</w:t>
      </w:r>
      <w:r w:rsidRPr="005C2CD7">
        <w:rPr>
          <w:rStyle w:val="StyleUnderline"/>
          <w:highlight w:val="cyan"/>
        </w:rPr>
        <w:t xml:space="preserve"> </w:t>
      </w:r>
      <w:r w:rsidRPr="001E4C04">
        <w:rPr>
          <w:rStyle w:val="StyleUnderline"/>
        </w:rPr>
        <w:t xml:space="preserve">the </w:t>
      </w:r>
      <w:r w:rsidRPr="005C2CD7">
        <w:rPr>
          <w:rStyle w:val="Emphasis"/>
          <w:highlight w:val="cyan"/>
        </w:rPr>
        <w:t>plutonium</w:t>
      </w:r>
      <w:r w:rsidRPr="005C2CD7">
        <w:rPr>
          <w:rStyle w:val="StyleUnderline"/>
          <w:highlight w:val="cyan"/>
        </w:rPr>
        <w:t xml:space="preserve"> </w:t>
      </w:r>
      <w:r w:rsidRPr="005C2CD7">
        <w:rPr>
          <w:rStyle w:val="Emphasis"/>
          <w:highlight w:val="cyan"/>
        </w:rPr>
        <w:t>content</w:t>
      </w:r>
      <w:r w:rsidRPr="005C2CD7">
        <w:rPr>
          <w:rStyle w:val="StyleUnderline"/>
          <w:highlight w:val="cyan"/>
        </w:rPr>
        <w:t xml:space="preserve"> </w:t>
      </w:r>
      <w:r w:rsidRPr="001E4C04">
        <w:rPr>
          <w:rStyle w:val="StyleUnderline"/>
        </w:rPr>
        <w:t xml:space="preserve">in a nuclear reactor </w:t>
      </w:r>
      <w:r w:rsidRPr="005C2CD7">
        <w:rPr>
          <w:rStyle w:val="Emphasis"/>
          <w:highlight w:val="cyan"/>
          <w:bdr w:val="single" w:sz="18" w:space="0" w:color="auto"/>
        </w:rPr>
        <w:t>in real time</w:t>
      </w:r>
      <w:r w:rsidRPr="005C2CD7">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5C2CD7">
        <w:rPr>
          <w:rStyle w:val="Emphasis"/>
          <w:highlight w:val="cyan"/>
        </w:rPr>
        <w:t>such tech</w:t>
      </w:r>
      <w:r w:rsidRPr="00AC1DAA">
        <w:rPr>
          <w:rStyle w:val="Emphasis"/>
        </w:rPr>
        <w:t xml:space="preserve">nology </w:t>
      </w:r>
      <w:r w:rsidRPr="005C2CD7">
        <w:rPr>
          <w:rStyle w:val="Emphasis"/>
          <w:highlight w:val="cyan"/>
        </w:rPr>
        <w:t>deployed</w:t>
      </w:r>
      <w:r w:rsidRPr="005C2CD7">
        <w:rPr>
          <w:rStyle w:val="StyleUnderline"/>
          <w:highlight w:val="cyan"/>
        </w:rPr>
        <w:t xml:space="preserve"> </w:t>
      </w:r>
      <w:r w:rsidRPr="001E4C04">
        <w:rPr>
          <w:rStyle w:val="StyleUnderline"/>
        </w:rPr>
        <w:t xml:space="preserve">outside nuclear reactors </w:t>
      </w:r>
      <w:r w:rsidRPr="005C2CD7">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5C2CD7">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5C2CD7">
        <w:rPr>
          <w:rStyle w:val="Emphasis"/>
          <w:highlight w:val="cyan"/>
        </w:rPr>
        <w:t>countries</w:t>
      </w:r>
      <w:r w:rsidRPr="005C2CD7">
        <w:rPr>
          <w:rStyle w:val="StyleUnderline"/>
          <w:highlight w:val="cyan"/>
        </w:rPr>
        <w:t xml:space="preserve"> </w:t>
      </w:r>
      <w:r w:rsidRPr="005C2CD7">
        <w:rPr>
          <w:rStyle w:val="Emphasis"/>
          <w:highlight w:val="cyan"/>
        </w:rPr>
        <w:t xml:space="preserve">are not </w:t>
      </w:r>
      <w:r w:rsidRPr="005C2CD7">
        <w:rPr>
          <w:rStyle w:val="Emphasis"/>
          <w:highlight w:val="cyan"/>
          <w:bdr w:val="single" w:sz="18" w:space="0" w:color="auto"/>
        </w:rPr>
        <w:t>making weapons-related material</w:t>
      </w:r>
      <w:r w:rsidRPr="005C2CD7">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5C2CD7">
        <w:rPr>
          <w:rStyle w:val="Emphasis"/>
          <w:highlight w:val="cyan"/>
        </w:rPr>
        <w:t>finding neutrinos</w:t>
      </w:r>
      <w:r w:rsidRPr="005C2CD7">
        <w:rPr>
          <w:rStyle w:val="StyleUnderline"/>
          <w:highlight w:val="cyan"/>
        </w:rPr>
        <w:t xml:space="preserve"> </w:t>
      </w:r>
      <w:r w:rsidRPr="001E4C04">
        <w:rPr>
          <w:rStyle w:val="StyleUnderline"/>
        </w:rPr>
        <w:t xml:space="preserve">in water </w:t>
      </w:r>
      <w:r w:rsidRPr="005C2CD7">
        <w:rPr>
          <w:rStyle w:val="Emphasis"/>
          <w:highlight w:val="cyan"/>
          <w:bdr w:val="single" w:sz="18" w:space="0" w:color="auto"/>
        </w:rPr>
        <w:t xml:space="preserve">is still </w:t>
      </w:r>
      <w:r w:rsidRPr="00AC1DAA">
        <w:rPr>
          <w:rStyle w:val="Emphasis"/>
          <w:bdr w:val="single" w:sz="18" w:space="0" w:color="auto"/>
        </w:rPr>
        <w:t xml:space="preserve">pretty </w:t>
      </w:r>
      <w:r w:rsidRPr="005C2CD7">
        <w:rPr>
          <w:rStyle w:val="Emphasis"/>
          <w:highlight w:val="cya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5C2CD7">
        <w:rPr>
          <w:rStyle w:val="Emphasis"/>
          <w:highlight w:val="cyan"/>
        </w:rPr>
        <w:t>line between civilian and military use of nuc</w:t>
      </w:r>
      <w:r w:rsidRPr="00AC1DAA">
        <w:rPr>
          <w:rStyle w:val="Emphasis"/>
        </w:rPr>
        <w:t xml:space="preserve">lear energy </w:t>
      </w:r>
      <w:r w:rsidRPr="005C2CD7">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5C2CD7">
        <w:rPr>
          <w:rStyle w:val="Emphasis"/>
          <w:highlight w:val="cyan"/>
        </w:rPr>
        <w:t>dual-use</w:t>
      </w:r>
      <w:r w:rsidRPr="00B26A19">
        <w:rPr>
          <w:rStyle w:val="StyleUnderline"/>
        </w:rPr>
        <w:t xml:space="preserve">” capabilities of nuclear reactors </w:t>
      </w:r>
      <w:r w:rsidRPr="005C2CD7">
        <w:rPr>
          <w:rStyle w:val="Emphasis"/>
          <w:highlight w:val="cyan"/>
        </w:rPr>
        <w:t>presents a</w:t>
      </w:r>
      <w:r w:rsidRPr="005C2CD7">
        <w:rPr>
          <w:rStyle w:val="StyleUnderline"/>
          <w:highlight w:val="cyan"/>
        </w:rPr>
        <w:t xml:space="preserve"> </w:t>
      </w:r>
      <w:r w:rsidRPr="00B26A19">
        <w:rPr>
          <w:rStyle w:val="StyleUnderline"/>
        </w:rPr>
        <w:t xml:space="preserve">significant </w:t>
      </w:r>
      <w:r w:rsidRPr="005C2CD7">
        <w:rPr>
          <w:rStyle w:val="Emphasis"/>
          <w:highlight w:val="cyan"/>
        </w:rPr>
        <w:t>challenge</w:t>
      </w:r>
      <w:r w:rsidRPr="005C2CD7">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5C2CD7">
        <w:rPr>
          <w:rStyle w:val="Emphasis"/>
          <w:highlight w:val="cyan"/>
        </w:rPr>
        <w:t>neutrino</w:t>
      </w:r>
      <w:r w:rsidRPr="005C2CD7">
        <w:rPr>
          <w:rStyle w:val="StyleUnderline"/>
          <w:highlight w:val="cyan"/>
        </w:rPr>
        <w:t xml:space="preserve"> </w:t>
      </w:r>
      <w:r w:rsidRPr="005C2CD7">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5C2CD7">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5C2CD7">
        <w:rPr>
          <w:rStyle w:val="Emphasis"/>
          <w:highlight w:val="cyan"/>
        </w:rPr>
        <w:t xml:space="preserve">Optimizing </w:t>
      </w:r>
      <w:r w:rsidRPr="008006B3">
        <w:rPr>
          <w:rStyle w:val="Emphasis"/>
        </w:rPr>
        <w:t xml:space="preserve">reactor </w:t>
      </w:r>
      <w:r w:rsidRPr="005C2CD7">
        <w:rPr>
          <w:rStyle w:val="Emphasis"/>
          <w:highlight w:val="cyan"/>
        </w:rPr>
        <w:t>power levels to produce plutonium</w:t>
      </w:r>
      <w:r w:rsidRPr="00B26A19">
        <w:rPr>
          <w:rStyle w:val="StyleUnderline"/>
        </w:rPr>
        <w:t xml:space="preserve">, </w:t>
      </w:r>
      <w:r w:rsidRPr="005C2CD7">
        <w:rPr>
          <w:rStyle w:val="Emphasis"/>
          <w:highlight w:val="cyan"/>
        </w:rPr>
        <w:t xml:space="preserve">a </w:t>
      </w:r>
      <w:r w:rsidRPr="008006B3">
        <w:rPr>
          <w:rStyle w:val="Emphasis"/>
        </w:rPr>
        <w:t xml:space="preserve">telltale </w:t>
      </w:r>
      <w:r w:rsidRPr="005C2CD7">
        <w:rPr>
          <w:rStyle w:val="Emphasis"/>
          <w:highlight w:val="cyan"/>
        </w:rPr>
        <w:t>sign</w:t>
      </w:r>
      <w:r w:rsidRPr="005C2CD7">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5C2CD7">
        <w:rPr>
          <w:rStyle w:val="Emphasis"/>
          <w:highlight w:val="cyan"/>
        </w:rPr>
        <w:t>to build a bomb</w:t>
      </w:r>
      <w:r w:rsidRPr="00B26A19">
        <w:rPr>
          <w:rStyle w:val="StyleUnderline"/>
        </w:rPr>
        <w:t xml:space="preserve">, </w:t>
      </w:r>
      <w:r w:rsidRPr="005C2CD7">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5C2CD7">
        <w:rPr>
          <w:rStyle w:val="Emphasis"/>
          <w:highlight w:val="cyan"/>
          <w:bdr w:val="single" w:sz="18" w:space="0" w:color="auto"/>
        </w:rPr>
        <w:t>spectrum</w:t>
      </w:r>
      <w:r w:rsidRPr="005C2CD7">
        <w:rPr>
          <w:rStyle w:val="StyleUnderline"/>
          <w:highlight w:val="cyan"/>
        </w:rPr>
        <w:t xml:space="preserve"> </w:t>
      </w:r>
      <w:r w:rsidRPr="005C2CD7">
        <w:rPr>
          <w:rStyle w:val="Emphasis"/>
          <w:highlight w:val="cyan"/>
        </w:rPr>
        <w:t xml:space="preserve">of </w:t>
      </w:r>
      <w:r w:rsidRPr="008006B3">
        <w:rPr>
          <w:rStyle w:val="Emphasis"/>
        </w:rPr>
        <w:t>anti</w:t>
      </w:r>
      <w:r w:rsidRPr="005C2CD7">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5C2CD7">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5C2CD7">
        <w:rPr>
          <w:rStyle w:val="Emphasis"/>
          <w:highlight w:val="cyan"/>
        </w:rPr>
        <w:t>in the future</w:t>
      </w:r>
      <w:r w:rsidRPr="00055F1F">
        <w:rPr>
          <w:sz w:val="16"/>
        </w:rPr>
        <w:t xml:space="preserve">, </w:t>
      </w:r>
      <w:r w:rsidRPr="00B26A19">
        <w:rPr>
          <w:rStyle w:val="StyleUnderline"/>
        </w:rPr>
        <w:t xml:space="preserve">could such </w:t>
      </w:r>
      <w:r w:rsidRPr="005C2CD7">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5C2CD7">
        <w:rPr>
          <w:rStyle w:val="Emphasis"/>
          <w:highlight w:val="cyan"/>
          <w:bdr w:val="single" w:sz="18" w:space="0" w:color="auto"/>
        </w:rPr>
        <w:t>spot</w:t>
      </w:r>
      <w:r w:rsidRPr="005C2CD7">
        <w:rPr>
          <w:rStyle w:val="StyleUnderline"/>
          <w:highlight w:val="cyan"/>
          <w:bdr w:val="single" w:sz="18" w:space="0" w:color="auto"/>
        </w:rPr>
        <w:t xml:space="preserve"> </w:t>
      </w:r>
      <w:r w:rsidRPr="005C2CD7">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5C2CD7">
        <w:rPr>
          <w:rStyle w:val="Emphasis"/>
          <w:highlight w:val="cyan"/>
          <w:bdr w:val="single" w:sz="18" w:space="0" w:color="auto"/>
        </w:rPr>
        <w:t>across borders</w:t>
      </w:r>
      <w:r w:rsidRPr="005C2CD7">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5C2CD7">
        <w:rPr>
          <w:rStyle w:val="Emphasis"/>
          <w:highlight w:val="cyan"/>
        </w:rPr>
        <w:t>study</w:t>
      </w:r>
      <w:r w:rsidRPr="005C2CD7">
        <w:rPr>
          <w:rStyle w:val="StyleUnderline"/>
          <w:highlight w:val="cyan"/>
        </w:rPr>
        <w:t xml:space="preserve"> </w:t>
      </w:r>
      <w:r w:rsidRPr="00B26A19">
        <w:rPr>
          <w:rStyle w:val="StyleUnderline"/>
        </w:rPr>
        <w:t xml:space="preserve">of a range of possible </w:t>
      </w:r>
      <w:r w:rsidRPr="005C2CD7">
        <w:rPr>
          <w:rStyle w:val="Emphasis"/>
          <w:highlight w:val="cyan"/>
        </w:rPr>
        <w:t>enhancements</w:t>
      </w:r>
      <w:r w:rsidRPr="005C2CD7">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5C2CD7">
        <w:rPr>
          <w:rStyle w:val="Emphasis"/>
          <w:highlight w:val="cyan"/>
        </w:rPr>
        <w:t xml:space="preserve">knowledge that such </w:t>
      </w:r>
      <w:r w:rsidRPr="005C2CD7">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5C2CD7">
        <w:rPr>
          <w:rStyle w:val="Emphasis"/>
          <w:highlight w:val="cyan"/>
        </w:rPr>
        <w:t xml:space="preserve">could prove to be </w:t>
      </w:r>
      <w:r w:rsidRPr="005C2CD7">
        <w:rPr>
          <w:rStyle w:val="Emphasis"/>
          <w:highlight w:val="cyan"/>
          <w:bdr w:val="single" w:sz="18" w:space="0" w:color="auto"/>
        </w:rPr>
        <w:t xml:space="preserve">a powerful deterrent to </w:t>
      </w:r>
      <w:r w:rsidRPr="008006B3">
        <w:rPr>
          <w:rStyle w:val="Emphasis"/>
          <w:bdr w:val="single" w:sz="18" w:space="0" w:color="auto"/>
        </w:rPr>
        <w:t xml:space="preserve">nuclear </w:t>
      </w:r>
      <w:r w:rsidRPr="005C2CD7">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3A102668" w14:textId="77777777" w:rsidR="00E5784F" w:rsidRDefault="00E5784F" w:rsidP="00E5784F">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189E403F" w14:textId="77777777" w:rsidR="00E5784F" w:rsidRPr="00FD7DA6" w:rsidRDefault="00E5784F" w:rsidP="00E5784F">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6"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0A1369E9" w14:textId="77777777" w:rsidR="00E5784F" w:rsidRPr="00536760" w:rsidRDefault="00E5784F" w:rsidP="00E5784F">
      <w:pPr>
        <w:rPr>
          <w:sz w:val="16"/>
        </w:rPr>
      </w:pPr>
      <w:r w:rsidRPr="00055F1F">
        <w:rPr>
          <w:rStyle w:val="StyleUnderline"/>
        </w:rPr>
        <w:t>The</w:t>
      </w:r>
      <w:r w:rsidRPr="007C7FA5">
        <w:rPr>
          <w:sz w:val="16"/>
        </w:rPr>
        <w:t xml:space="preserve"> </w:t>
      </w:r>
      <w:r w:rsidRPr="005C2CD7">
        <w:rPr>
          <w:rStyle w:val="Emphasis"/>
          <w:highlight w:val="cyan"/>
        </w:rPr>
        <w:t>global system to prevent</w:t>
      </w:r>
      <w:r w:rsidRPr="005C2CD7">
        <w:rPr>
          <w:sz w:val="16"/>
          <w:highlight w:val="cyan"/>
        </w:rPr>
        <w:t xml:space="preserve"> </w:t>
      </w:r>
      <w:r w:rsidRPr="005C2CD7">
        <w:rPr>
          <w:rStyle w:val="Emphasis"/>
          <w:highlight w:val="cyan"/>
        </w:rPr>
        <w:t>nuclear proliferation</w:t>
      </w:r>
      <w:r w:rsidRPr="005C2CD7">
        <w:rPr>
          <w:sz w:val="16"/>
          <w:highlight w:val="cyan"/>
        </w:rPr>
        <w:t xml:space="preserve"> </w:t>
      </w:r>
      <w:r w:rsidRPr="00055F1F">
        <w:rPr>
          <w:rStyle w:val="StyleUnderline"/>
        </w:rPr>
        <w:t>and promote disarmament</w:t>
      </w:r>
      <w:r w:rsidRPr="007C7FA5">
        <w:rPr>
          <w:sz w:val="16"/>
        </w:rPr>
        <w:t xml:space="preserve"> </w:t>
      </w:r>
      <w:r w:rsidRPr="005C2CD7">
        <w:rPr>
          <w:rStyle w:val="Emphasis"/>
          <w:highlight w:val="cya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5C2CD7">
        <w:rPr>
          <w:rStyle w:val="Emphasis"/>
          <w:highlight w:val="cyan"/>
        </w:rPr>
        <w:t>more countries</w:t>
      </w:r>
      <w:r w:rsidRPr="005C2CD7">
        <w:rPr>
          <w:sz w:val="16"/>
          <w:highlight w:val="cyan"/>
        </w:rPr>
        <w:t xml:space="preserve"> </w:t>
      </w:r>
      <w:r w:rsidRPr="007C7FA5">
        <w:rPr>
          <w:sz w:val="16"/>
        </w:rPr>
        <w:t xml:space="preserve">are </w:t>
      </w:r>
      <w:r w:rsidRPr="005C2CD7">
        <w:rPr>
          <w:rStyle w:val="Emphasis"/>
          <w:highlight w:val="cyan"/>
        </w:rPr>
        <w:t>acquiring</w:t>
      </w:r>
      <w:r w:rsidRPr="005C2CD7">
        <w:rPr>
          <w:sz w:val="16"/>
          <w:highlight w:val="cyan"/>
        </w:rPr>
        <w:t xml:space="preserve"> </w:t>
      </w:r>
      <w:r w:rsidRPr="005C2CD7">
        <w:rPr>
          <w:rStyle w:val="Emphasis"/>
          <w:highlight w:val="cyan"/>
          <w:bdr w:val="single" w:sz="18" w:space="0" w:color="auto"/>
        </w:rPr>
        <w:t>sensitive nuclear material</w:t>
      </w:r>
      <w:r w:rsidRPr="005C2CD7">
        <w:rPr>
          <w:sz w:val="16"/>
          <w:highlight w:val="cya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5C2CD7">
        <w:rPr>
          <w:rStyle w:val="Emphasis"/>
          <w:highlight w:val="cyan"/>
        </w:rPr>
        <w:t xml:space="preserve">It is </w:t>
      </w:r>
      <w:r w:rsidRPr="005C2CD7">
        <w:rPr>
          <w:rStyle w:val="Emphasis"/>
          <w:highlight w:val="cyan"/>
          <w:bdr w:val="single" w:sz="18" w:space="0" w:color="auto"/>
        </w:rPr>
        <w:t>increasingly difficult to distinguish between nuclear programs designed for peaceful purposes and</w:t>
      </w:r>
      <w:r w:rsidRPr="005C2CD7">
        <w:rPr>
          <w:sz w:val="16"/>
          <w:highlight w:val="cyan"/>
          <w:bdr w:val="single" w:sz="18" w:space="0" w:color="auto"/>
        </w:rPr>
        <w:t xml:space="preserve"> </w:t>
      </w:r>
      <w:r w:rsidRPr="005C2CD7">
        <w:rPr>
          <w:rStyle w:val="Emphasis"/>
          <w:highlight w:val="cyan"/>
          <w:bdr w:val="single" w:sz="18" w:space="0" w:color="auto"/>
        </w:rPr>
        <w:t>those that aim to yield bombs</w:t>
      </w:r>
      <w:r w:rsidRPr="007C7FA5">
        <w:rPr>
          <w:sz w:val="16"/>
        </w:rPr>
        <w:t xml:space="preserve">. The IAEA toolkit to detect concerning activity, flag it, and address it diplomatically risks obsolescence. </w:t>
      </w:r>
      <w:r w:rsidRPr="005C2CD7">
        <w:rPr>
          <w:rStyle w:val="Emphasis"/>
          <w:highlight w:val="cyan"/>
        </w:rPr>
        <w:t>To restore</w:t>
      </w:r>
      <w:r w:rsidRPr="005C2CD7">
        <w:rPr>
          <w:rStyle w:val="StyleUnderline"/>
          <w:highlight w:val="cyan"/>
        </w:rPr>
        <w:t xml:space="preserve"> </w:t>
      </w:r>
      <w:r w:rsidRPr="00055F1F">
        <w:rPr>
          <w:rStyle w:val="StyleUnderline"/>
        </w:rPr>
        <w:t xml:space="preserve">the nonproliferation regime’s role as a bulwark of </w:t>
      </w:r>
      <w:r w:rsidRPr="005C2CD7">
        <w:rPr>
          <w:rStyle w:val="Emphasis"/>
          <w:highlight w:val="cyan"/>
        </w:rPr>
        <w:t>global stability</w:t>
      </w:r>
      <w:r w:rsidRPr="00055F1F">
        <w:rPr>
          <w:rStyle w:val="StyleUnderline"/>
        </w:rPr>
        <w:t xml:space="preserve">, international nonproliferation </w:t>
      </w:r>
      <w:r w:rsidRPr="005C2CD7">
        <w:rPr>
          <w:rStyle w:val="Emphasis"/>
          <w:highlight w:val="cyan"/>
        </w:rPr>
        <w:t>institutions</w:t>
      </w:r>
      <w:r w:rsidRPr="005C2CD7">
        <w:rPr>
          <w:rStyle w:val="StyleUnderline"/>
          <w:highlight w:val="cyan"/>
        </w:rPr>
        <w:t xml:space="preserve"> </w:t>
      </w:r>
      <w:r w:rsidRPr="00055F1F">
        <w:rPr>
          <w:rStyle w:val="StyleUnderline"/>
        </w:rPr>
        <w:t xml:space="preserve">and states </w:t>
      </w:r>
      <w:r w:rsidRPr="005C2CD7">
        <w:rPr>
          <w:rStyle w:val="Emphasis"/>
          <w:highlight w:val="cyan"/>
        </w:rPr>
        <w:t>need</w:t>
      </w:r>
      <w:r w:rsidRPr="005C2CD7">
        <w:rPr>
          <w:rStyle w:val="StyleUnderline"/>
          <w:highlight w:val="cyan"/>
        </w:rPr>
        <w:t xml:space="preserve"> </w:t>
      </w:r>
      <w:r w:rsidRPr="005C2CD7">
        <w:rPr>
          <w:rStyle w:val="Emphasis"/>
          <w:highlight w:val="cyan"/>
          <w:bdr w:val="single" w:sz="18" w:space="0" w:color="auto"/>
        </w:rPr>
        <w:t>new ways to track</w:t>
      </w:r>
      <w:r w:rsidRPr="005C2CD7">
        <w:rPr>
          <w:rStyle w:val="StyleUnderline"/>
          <w:highlight w:val="cyan"/>
        </w:rPr>
        <w:t xml:space="preserve"> </w:t>
      </w:r>
      <w:r w:rsidRPr="00055F1F">
        <w:rPr>
          <w:rStyle w:val="StyleUnderline"/>
        </w:rPr>
        <w:t xml:space="preserve">and tackle the development of </w:t>
      </w:r>
      <w:r w:rsidRPr="005C2CD7">
        <w:rPr>
          <w:rStyle w:val="Emphasis"/>
          <w:highlight w:val="cya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5C2CD7">
        <w:rPr>
          <w:rStyle w:val="Emphasis"/>
          <w:highlight w:val="cyan"/>
          <w:bdr w:val="single" w:sz="18" w:space="0" w:color="auto"/>
        </w:rPr>
        <w:t>will need fresh tools to credibly track</w:t>
      </w:r>
      <w:r w:rsidRPr="005C2CD7">
        <w:rPr>
          <w:rStyle w:val="StyleUnderline"/>
          <w:highlight w:val="cya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5C2CD7">
        <w:rPr>
          <w:rStyle w:val="Emphasis"/>
          <w:highlight w:val="cyan"/>
          <w:bdr w:val="single" w:sz="18" w:space="0" w:color="auto"/>
        </w:rPr>
        <w:t>should move quickly</w:t>
      </w:r>
      <w:r w:rsidRPr="005C2CD7">
        <w:rPr>
          <w:rStyle w:val="StyleUnderline"/>
          <w:highlight w:val="cyan"/>
        </w:rPr>
        <w:t xml:space="preserve"> </w:t>
      </w:r>
      <w:r w:rsidRPr="007C7FA5">
        <w:rPr>
          <w:rStyle w:val="StyleUnderline"/>
        </w:rPr>
        <w:t>to create such a system.</w:t>
      </w:r>
      <w:r w:rsidRPr="007C7FA5">
        <w:rPr>
          <w:sz w:val="16"/>
        </w:rPr>
        <w:t xml:space="preserve"> </w:t>
      </w:r>
      <w:r w:rsidRPr="005C2CD7">
        <w:rPr>
          <w:rStyle w:val="Emphasis"/>
          <w:highlight w:val="cyan"/>
        </w:rPr>
        <w:t>When</w:t>
      </w:r>
      <w:r w:rsidRPr="005C2CD7">
        <w:rPr>
          <w:sz w:val="16"/>
          <w:highlight w:val="cyan"/>
        </w:rPr>
        <w:t xml:space="preserve"> </w:t>
      </w:r>
      <w:r w:rsidRPr="007C7FA5">
        <w:rPr>
          <w:rStyle w:val="StyleUnderline"/>
        </w:rPr>
        <w:t>existing</w:t>
      </w:r>
      <w:r w:rsidRPr="007C7FA5">
        <w:rPr>
          <w:sz w:val="16"/>
        </w:rPr>
        <w:t xml:space="preserve"> </w:t>
      </w:r>
      <w:r w:rsidRPr="005C2CD7">
        <w:rPr>
          <w:rStyle w:val="Emphasis"/>
          <w:highlight w:val="cyan"/>
        </w:rPr>
        <w:t>powers</w:t>
      </w:r>
      <w:r w:rsidRPr="005C2CD7">
        <w:rPr>
          <w:sz w:val="16"/>
          <w:highlight w:val="cyan"/>
        </w:rPr>
        <w:t xml:space="preserve"> </w:t>
      </w:r>
      <w:r w:rsidRPr="005C2CD7">
        <w:rPr>
          <w:rStyle w:val="Emphasis"/>
          <w:highlight w:val="cyan"/>
        </w:rPr>
        <w:t>are less able to prevent</w:t>
      </w:r>
      <w:r w:rsidRPr="005C2CD7">
        <w:rPr>
          <w:sz w:val="16"/>
          <w:highlight w:val="cyan"/>
        </w:rPr>
        <w:t xml:space="preserve"> </w:t>
      </w:r>
      <w:r w:rsidRPr="007C7FA5">
        <w:rPr>
          <w:rStyle w:val="StyleUnderline"/>
        </w:rPr>
        <w:t>uranium</w:t>
      </w:r>
      <w:r w:rsidRPr="007C7FA5">
        <w:rPr>
          <w:sz w:val="16"/>
        </w:rPr>
        <w:t xml:space="preserve"> </w:t>
      </w:r>
      <w:r w:rsidRPr="005C2CD7">
        <w:rPr>
          <w:rStyle w:val="Emphasis"/>
          <w:highlight w:val="cyan"/>
        </w:rPr>
        <w:t>enrichment</w:t>
      </w:r>
      <w:r w:rsidRPr="007C7FA5">
        <w:rPr>
          <w:rStyle w:val="StyleUnderline"/>
        </w:rPr>
        <w:t>—and even hand over highly enriched material to other countries—</w:t>
      </w:r>
      <w:r w:rsidRPr="005C2CD7">
        <w:rPr>
          <w:rStyle w:val="Emphasis"/>
          <w:highlight w:val="cyan"/>
        </w:rPr>
        <w:t xml:space="preserve">it incentivizes competitors </w:t>
      </w:r>
      <w:r w:rsidRPr="005C2CD7">
        <w:rPr>
          <w:rStyle w:val="Emphasis"/>
          <w:highlight w:val="cya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5C2CD7">
        <w:rPr>
          <w:rStyle w:val="Emphasis"/>
          <w:highlight w:val="cyan"/>
        </w:rPr>
        <w:t>Russia</w:t>
      </w:r>
      <w:r w:rsidRPr="005C2CD7">
        <w:rPr>
          <w:rStyle w:val="StyleUnderline"/>
          <w:highlight w:val="cyan"/>
        </w:rPr>
        <w:t xml:space="preserve"> </w:t>
      </w:r>
      <w:r w:rsidRPr="007C7FA5">
        <w:rPr>
          <w:rStyle w:val="StyleUnderline"/>
        </w:rPr>
        <w:t xml:space="preserve">and the </w:t>
      </w:r>
      <w:r w:rsidRPr="005C2CD7">
        <w:rPr>
          <w:rStyle w:val="Emphasis"/>
          <w:highlight w:val="cyan"/>
        </w:rPr>
        <w:t>U</w:t>
      </w:r>
      <w:r w:rsidRPr="007C7FA5">
        <w:rPr>
          <w:rStyle w:val="StyleUnderline"/>
        </w:rPr>
        <w:t xml:space="preserve">nited </w:t>
      </w:r>
      <w:r w:rsidRPr="005C2CD7">
        <w:rPr>
          <w:rStyle w:val="Emphasis"/>
          <w:highlight w:val="cya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5C2CD7">
        <w:rPr>
          <w:rStyle w:val="Emphasis"/>
          <w:highlight w:val="cyan"/>
        </w:rPr>
        <w:t>China</w:t>
      </w:r>
      <w:r w:rsidRPr="007C7FA5">
        <w:rPr>
          <w:rStyle w:val="StyleUnderline"/>
        </w:rPr>
        <w:t xml:space="preserve">, </w:t>
      </w:r>
      <w:r w:rsidRPr="005C2CD7">
        <w:rPr>
          <w:rStyle w:val="Emphasis"/>
          <w:highlight w:val="cyan"/>
        </w:rPr>
        <w:t>India</w:t>
      </w:r>
      <w:r w:rsidRPr="007C7FA5">
        <w:rPr>
          <w:rStyle w:val="StyleUnderline"/>
        </w:rPr>
        <w:t xml:space="preserve">, </w:t>
      </w:r>
      <w:r w:rsidRPr="005C2CD7">
        <w:rPr>
          <w:rStyle w:val="Emphasis"/>
          <w:highlight w:val="cya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5C2CD7">
        <w:rPr>
          <w:rStyle w:val="Emphasis"/>
          <w:highlight w:val="cyan"/>
        </w:rPr>
        <w:t>North Korea</w:t>
      </w:r>
      <w:r w:rsidRPr="007C7FA5">
        <w:rPr>
          <w:sz w:val="16"/>
        </w:rPr>
        <w:t xml:space="preserve">. But the most worrisome problem is that </w:t>
      </w:r>
      <w:r w:rsidRPr="007C7FA5">
        <w:rPr>
          <w:rStyle w:val="StyleUnderline"/>
        </w:rPr>
        <w:t xml:space="preserve">the </w:t>
      </w:r>
      <w:r w:rsidRPr="005C2CD7">
        <w:rPr>
          <w:rStyle w:val="Emphasis"/>
          <w:highlight w:val="cyan"/>
        </w:rPr>
        <w:t>barrier</w:t>
      </w:r>
      <w:r w:rsidRPr="005C2CD7">
        <w:rPr>
          <w:rStyle w:val="StyleUnderline"/>
          <w:highlight w:val="cyan"/>
        </w:rPr>
        <w:t xml:space="preserve"> </w:t>
      </w:r>
      <w:r w:rsidRPr="007C7FA5">
        <w:rPr>
          <w:rStyle w:val="StyleUnderline"/>
        </w:rPr>
        <w:t xml:space="preserve">between peaceful nuclear activity and weapons development is </w:t>
      </w:r>
      <w:r w:rsidRPr="005C2CD7">
        <w:rPr>
          <w:rStyle w:val="Emphasis"/>
          <w:highlight w:val="cya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w:t>
      </w:r>
      <w:proofErr w:type="spellStart"/>
      <w:r w:rsidRPr="007C7FA5">
        <w:rPr>
          <w:sz w:val="16"/>
        </w:rPr>
        <w:t>Grossi</w:t>
      </w:r>
      <w:proofErr w:type="spellEnd"/>
      <w:r w:rsidRPr="007C7FA5">
        <w:rPr>
          <w:sz w:val="16"/>
        </w:rPr>
        <w:t xml:space="preserve">,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5C2CD7">
        <w:rPr>
          <w:rStyle w:val="Emphasis"/>
          <w:highlight w:val="cyan"/>
        </w:rPr>
        <w:t>Countries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5C2CD7">
        <w:rPr>
          <w:rStyle w:val="Emphasis"/>
          <w:highlight w:val="cyan"/>
        </w:rPr>
        <w:t xml:space="preserve">weapons aspirations can now more easily </w:t>
      </w:r>
      <w:r w:rsidRPr="005C2CD7">
        <w:rPr>
          <w:rStyle w:val="Emphasis"/>
          <w:highlight w:val="cyan"/>
          <w:bdr w:val="single" w:sz="18" w:space="0" w:color="auto"/>
        </w:rPr>
        <w:t>hide their ambitions</w:t>
      </w:r>
      <w:r w:rsidRPr="007C7FA5">
        <w:rPr>
          <w:rStyle w:val="StyleUnderline"/>
        </w:rPr>
        <w:t>—and progress—</w:t>
      </w:r>
      <w:r w:rsidRPr="005C2CD7">
        <w:rPr>
          <w:rStyle w:val="Emphasis"/>
          <w:highlight w:val="cyan"/>
        </w:rPr>
        <w:t>in plain sight</w:t>
      </w:r>
      <w:r w:rsidRPr="007C7FA5">
        <w:rPr>
          <w:sz w:val="16"/>
        </w:rPr>
        <w:t>.</w:t>
      </w:r>
    </w:p>
    <w:p w14:paraId="25D2CBE4" w14:textId="77777777" w:rsidR="00E5784F" w:rsidRPr="00216297" w:rsidRDefault="00E5784F" w:rsidP="00E5784F">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22E49ECE" w14:textId="77777777" w:rsidR="00E5784F" w:rsidRPr="00FE2CDD" w:rsidRDefault="00E5784F" w:rsidP="00E5784F">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37AD086C" w14:textId="77777777" w:rsidR="00E5784F" w:rsidRDefault="00E5784F" w:rsidP="00E5784F">
      <w:pPr>
        <w:spacing w:line="240" w:lineRule="auto"/>
        <w:rPr>
          <w:rStyle w:val="StyleUnderline"/>
        </w:rPr>
      </w:pPr>
      <w:r w:rsidRPr="005C2CD7">
        <w:rPr>
          <w:rStyle w:val="StyleUnderline"/>
          <w:highlight w:val="cyan"/>
        </w:rPr>
        <w:t>The spread of nuc</w:t>
      </w:r>
      <w:r w:rsidRPr="00C8793D">
        <w:rPr>
          <w:rStyle w:val="StyleUnderline"/>
        </w:rPr>
        <w:t>lear weapon</w:t>
      </w:r>
      <w:r w:rsidRPr="005C2CD7">
        <w:rPr>
          <w:rStyle w:val="StyleUnderline"/>
          <w:highlight w:val="cyan"/>
        </w:rPr>
        <w:t>s poses</w:t>
      </w:r>
      <w:r w:rsidRPr="00C8793D">
        <w:rPr>
          <w:rStyle w:val="StyleUnderline"/>
        </w:rPr>
        <w:t xml:space="preserve"> at least six </w:t>
      </w:r>
      <w:r w:rsidRPr="005C2CD7">
        <w:rPr>
          <w:rStyle w:val="Emphasis"/>
          <w:highlight w:val="cyan"/>
        </w:rPr>
        <w:t>severe threats</w:t>
      </w:r>
      <w:r w:rsidRPr="005C2CD7">
        <w:rPr>
          <w:rStyle w:val="StyleUnderline"/>
          <w:highlight w:val="cyan"/>
        </w:rPr>
        <w:t xml:space="preserve"> to international</w:t>
      </w:r>
      <w:r w:rsidRPr="00C8793D">
        <w:rPr>
          <w:rStyle w:val="StyleUnderline"/>
        </w:rPr>
        <w:t xml:space="preserve"> peace and </w:t>
      </w:r>
      <w:r w:rsidRPr="005C2CD7">
        <w:rPr>
          <w:rStyle w:val="StyleUnderline"/>
          <w:highlight w:val="cyan"/>
        </w:rPr>
        <w:t>security including</w:t>
      </w:r>
      <w:r w:rsidRPr="00C8793D">
        <w:rPr>
          <w:rStyle w:val="StyleUnderline"/>
        </w:rPr>
        <w:t xml:space="preserve">: </w:t>
      </w:r>
      <w:r w:rsidRPr="005C2CD7">
        <w:rPr>
          <w:rStyle w:val="Emphasis"/>
          <w:highlight w:val="cyan"/>
        </w:rPr>
        <w:t>nuc</w:t>
      </w:r>
      <w:r w:rsidRPr="00C8793D">
        <w:rPr>
          <w:rStyle w:val="Emphasis"/>
        </w:rPr>
        <w:t xml:space="preserve">lear </w:t>
      </w:r>
      <w:r w:rsidRPr="005C2CD7">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5C2CD7">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5C2CD7">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5C2CD7">
        <w:rPr>
          <w:rStyle w:val="StyleUnderline"/>
          <w:highlight w:val="cyan"/>
        </w:rPr>
        <w:t>Before</w:t>
      </w:r>
      <w:r w:rsidRPr="00C8793D">
        <w:rPr>
          <w:rStyle w:val="StyleUnderline"/>
        </w:rPr>
        <w:t xml:space="preserve"> reaching a state of </w:t>
      </w:r>
      <w:r w:rsidRPr="005C2CD7">
        <w:rPr>
          <w:rStyle w:val="Emphasis"/>
          <w:highlight w:val="cyan"/>
        </w:rPr>
        <w:t>MAD</w:t>
      </w:r>
      <w:r w:rsidRPr="00C8793D">
        <w:rPr>
          <w:sz w:val="16"/>
        </w:rPr>
        <w:t xml:space="preserve">, </w:t>
      </w:r>
      <w:r w:rsidRPr="005C2CD7">
        <w:rPr>
          <w:rStyle w:val="StyleUnderline"/>
          <w:highlight w:val="cyan"/>
        </w:rPr>
        <w:t>new</w:t>
      </w:r>
      <w:r w:rsidRPr="00C8793D">
        <w:rPr>
          <w:rStyle w:val="StyleUnderline"/>
        </w:rPr>
        <w:t xml:space="preserve"> nuclear </w:t>
      </w:r>
      <w:r w:rsidRPr="005C2CD7">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5C2CD7">
        <w:rPr>
          <w:rStyle w:val="StyleUnderline"/>
          <w:highlight w:val="cyan"/>
        </w:rPr>
        <w:t xml:space="preserve"> </w:t>
      </w:r>
      <w:r w:rsidRPr="005C2CD7">
        <w:rPr>
          <w:rStyle w:val="Emphasis"/>
          <w:highlight w:val="cyan"/>
        </w:rPr>
        <w:t>lack</w:t>
      </w:r>
      <w:r w:rsidRPr="00C8793D">
        <w:rPr>
          <w:rStyle w:val="StyleUnderline"/>
        </w:rPr>
        <w:t xml:space="preserve"> a </w:t>
      </w:r>
      <w:r w:rsidRPr="005C2CD7">
        <w:rPr>
          <w:rStyle w:val="StyleUnderline"/>
          <w:highlight w:val="cyan"/>
        </w:rPr>
        <w:t>secure-</w:t>
      </w:r>
      <w:r w:rsidRPr="005C2CD7">
        <w:rPr>
          <w:rStyle w:val="Emphasis"/>
          <w:highlight w:val="cyan"/>
        </w:rPr>
        <w:t>second strike</w:t>
      </w:r>
      <w:r w:rsidRPr="005C2CD7">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5C2CD7">
        <w:rPr>
          <w:rStyle w:val="StyleUnderline"/>
          <w:highlight w:val="cyan"/>
        </w:rPr>
        <w:t xml:space="preserve">it has an </w:t>
      </w:r>
      <w:r w:rsidRPr="005C2CD7">
        <w:rPr>
          <w:rStyle w:val="Emphasis"/>
          <w:highlight w:val="cyan"/>
        </w:rPr>
        <w:t>incentive</w:t>
      </w:r>
      <w:r w:rsidRPr="005C2CD7">
        <w:rPr>
          <w:rStyle w:val="StyleUnderline"/>
          <w:highlight w:val="cyan"/>
        </w:rPr>
        <w:t xml:space="preserve"> to </w:t>
      </w:r>
      <w:r w:rsidRPr="005C2CD7">
        <w:rPr>
          <w:rStyle w:val="Emphasis"/>
          <w:highlight w:val="cyan"/>
        </w:rPr>
        <w:t>use</w:t>
      </w:r>
      <w:r w:rsidRPr="00C8793D">
        <w:rPr>
          <w:rStyle w:val="StyleUnderline"/>
        </w:rPr>
        <w:t xml:space="preserve"> nuclear weapons </w:t>
      </w:r>
      <w:r w:rsidRPr="005C2CD7">
        <w:rPr>
          <w:rStyle w:val="Emphasis"/>
          <w:highlight w:val="cya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5C2CD7">
        <w:rPr>
          <w:rStyle w:val="Emphasis"/>
          <w:highlight w:val="cyan"/>
        </w:rPr>
        <w:t xml:space="preserve">a future crisis could result in a </w:t>
      </w:r>
      <w:r w:rsidRPr="00C8793D">
        <w:rPr>
          <w:rStyle w:val="Emphasis"/>
        </w:rPr>
        <w:t xml:space="preserve">devastating </w:t>
      </w:r>
      <w:r w:rsidRPr="005C2CD7">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5C2CD7">
        <w:rPr>
          <w:rStyle w:val="Emphasis"/>
          <w:highlight w:val="cyan"/>
        </w:rPr>
        <w:t>as nuclear weapons spread</w:t>
      </w:r>
      <w:r w:rsidRPr="00C8793D">
        <w:rPr>
          <w:rStyle w:val="StyleUnderline"/>
        </w:rPr>
        <w:t xml:space="preserve">, the </w:t>
      </w:r>
      <w:r w:rsidRPr="005C2CD7">
        <w:rPr>
          <w:rStyle w:val="Emphasis"/>
          <w:highlight w:val="cyan"/>
        </w:rPr>
        <w:t>possibility</w:t>
      </w:r>
      <w:r w:rsidRPr="005C2CD7">
        <w:rPr>
          <w:rStyle w:val="StyleUnderline"/>
          <w:highlight w:val="cyan"/>
        </w:rPr>
        <w:t xml:space="preserve"> </w:t>
      </w:r>
      <w:r w:rsidRPr="00C8793D">
        <w:rPr>
          <w:rStyle w:val="StyleUnderline"/>
        </w:rPr>
        <w:t xml:space="preserve">that </w:t>
      </w:r>
      <w:r w:rsidRPr="005C2CD7">
        <w:rPr>
          <w:rStyle w:val="Emphasis"/>
          <w:highlight w:val="cyan"/>
        </w:rPr>
        <w:t>they</w:t>
      </w:r>
      <w:r w:rsidRPr="005C2CD7">
        <w:rPr>
          <w:rStyle w:val="StyleUnderline"/>
          <w:highlight w:val="cyan"/>
        </w:rPr>
        <w:t xml:space="preserve"> </w:t>
      </w:r>
      <w:r w:rsidRPr="00C8793D">
        <w:rPr>
          <w:rStyle w:val="StyleUnderline"/>
        </w:rPr>
        <w:t xml:space="preserve">will </w:t>
      </w:r>
      <w:r w:rsidRPr="00C8793D">
        <w:rPr>
          <w:rStyle w:val="Emphasis"/>
        </w:rPr>
        <w:t xml:space="preserve">eventually </w:t>
      </w:r>
      <w:r w:rsidRPr="005C2CD7">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5C2CD7">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5C2CD7">
        <w:rPr>
          <w:rStyle w:val="Emphasis"/>
          <w:highlight w:val="cyan"/>
        </w:rPr>
        <w:t>loose nukes</w:t>
      </w:r>
      <w:r w:rsidRPr="005C2CD7">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5C2CD7">
        <w:rPr>
          <w:rStyle w:val="Emphasis"/>
          <w:highlight w:val="cyan"/>
        </w:rPr>
        <w:t>Historically</w:t>
      </w:r>
      <w:r w:rsidRPr="00C8793D">
        <w:rPr>
          <w:sz w:val="16"/>
        </w:rPr>
        <w:t xml:space="preserve">, we have seen that </w:t>
      </w:r>
      <w:r w:rsidRPr="00C8793D">
        <w:rPr>
          <w:rStyle w:val="StyleUnderline"/>
        </w:rPr>
        <w:t xml:space="preserve">the </w:t>
      </w:r>
      <w:r w:rsidRPr="005C2CD7">
        <w:rPr>
          <w:rStyle w:val="Emphasis"/>
          <w:highlight w:val="cyan"/>
        </w:rPr>
        <w:t>spread</w:t>
      </w:r>
      <w:r w:rsidRPr="00C8793D">
        <w:rPr>
          <w:rStyle w:val="Emphasis"/>
        </w:rPr>
        <w:t xml:space="preserve"> </w:t>
      </w:r>
      <w:r w:rsidRPr="005C2CD7">
        <w:rPr>
          <w:rStyle w:val="Emphasis"/>
          <w:highlight w:val="cyan"/>
        </w:rPr>
        <w:t>of nuclear weapons</w:t>
      </w:r>
      <w:r w:rsidRPr="005C2CD7">
        <w:rPr>
          <w:rStyle w:val="StyleUnderline"/>
          <w:highlight w:val="cyan"/>
        </w:rPr>
        <w:t xml:space="preserve"> </w:t>
      </w:r>
      <w:r w:rsidRPr="00C8793D">
        <w:rPr>
          <w:rStyle w:val="StyleUnderline"/>
        </w:rPr>
        <w:t xml:space="preserve">has emboldened their possessors and </w:t>
      </w:r>
      <w:r w:rsidRPr="005C2CD7">
        <w:rPr>
          <w:rStyle w:val="StyleUnderline"/>
          <w:highlight w:val="cyan"/>
        </w:rPr>
        <w:t xml:space="preserve">contributed to </w:t>
      </w:r>
      <w:r w:rsidRPr="005C2CD7">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5C2CD7">
        <w:rPr>
          <w:rStyle w:val="StyleUnderline"/>
          <w:highlight w:val="cyan"/>
        </w:rPr>
        <w:t xml:space="preserve">aggressiveness is more </w:t>
      </w:r>
      <w:r w:rsidRPr="005C2CD7">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5C2CD7">
        <w:rPr>
          <w:rStyle w:val="Emphasis"/>
          <w:highlight w:val="cyan"/>
        </w:rPr>
        <w:t>crises</w:t>
      </w:r>
      <w:r w:rsidRPr="005C2CD7">
        <w:rPr>
          <w:rStyle w:val="StyleUnderline"/>
          <w:highlight w:val="cyan"/>
        </w:rPr>
        <w:t xml:space="preserve"> could result in a </w:t>
      </w:r>
      <w:r w:rsidRPr="005C2CD7">
        <w:rPr>
          <w:rStyle w:val="Emphasis"/>
          <w:highlight w:val="cyan"/>
        </w:rPr>
        <w:t>catastrophic nuclear exchange</w:t>
      </w:r>
      <w:r w:rsidRPr="00C8793D">
        <w:rPr>
          <w:rStyle w:val="StyleUnderline"/>
        </w:rPr>
        <w:t>.</w:t>
      </w:r>
    </w:p>
    <w:p w14:paraId="0428EAEF" w14:textId="77777777" w:rsidR="00E5784F" w:rsidRPr="00192BF4" w:rsidRDefault="00E5784F" w:rsidP="00E5784F">
      <w:pPr>
        <w:pStyle w:val="Heading4"/>
      </w:pPr>
      <w:r w:rsidRPr="00192BF4">
        <w:t xml:space="preserve">Deterrence </w:t>
      </w:r>
      <w:r w:rsidRPr="00192BF4">
        <w:rPr>
          <w:u w:val="single"/>
        </w:rPr>
        <w:t>fails</w:t>
      </w:r>
      <w:r w:rsidRPr="00192BF4">
        <w:t xml:space="preserve"> and </w:t>
      </w:r>
      <w:proofErr w:type="spellStart"/>
      <w:r w:rsidRPr="00192BF4">
        <w:t>prolif</w:t>
      </w:r>
      <w:proofErr w:type="spellEnd"/>
      <w:r w:rsidRPr="00192BF4">
        <w:t xml:space="preserve"> is </w:t>
      </w:r>
      <w:r w:rsidRPr="00192BF4">
        <w:rPr>
          <w:u w:val="single"/>
        </w:rPr>
        <w:t>highly</w:t>
      </w:r>
      <w:r w:rsidRPr="00192BF4">
        <w:t xml:space="preserve"> destabilizing – empirics and expert consensus </w:t>
      </w:r>
      <w:r w:rsidRPr="00192BF4">
        <w:rPr>
          <w:u w:val="single"/>
        </w:rPr>
        <w:t>prove</w:t>
      </w:r>
      <w:r w:rsidRPr="00192BF4">
        <w:t xml:space="preserve"> there’s a </w:t>
      </w:r>
      <w:r w:rsidRPr="00192BF4">
        <w:rPr>
          <w:u w:val="single"/>
        </w:rPr>
        <w:t>high</w:t>
      </w:r>
      <w:r w:rsidRPr="00192BF4">
        <w:t xml:space="preserve"> risk of war and accidents   </w:t>
      </w:r>
    </w:p>
    <w:p w14:paraId="30C9822E" w14:textId="77777777" w:rsidR="00E5784F" w:rsidRPr="00E7547B" w:rsidRDefault="00E5784F" w:rsidP="00E5784F">
      <w:r w:rsidRPr="00192BF4">
        <w:rPr>
          <w:rStyle w:val="Style13ptBold"/>
        </w:rPr>
        <w:t>Barash 18</w:t>
      </w:r>
      <w:r w:rsidRPr="00E7547B">
        <w:rPr>
          <w:rStyle w:val="Style13ptBold"/>
        </w:rPr>
        <w:t xml:space="preserve"> </w:t>
      </w:r>
      <w:r w:rsidRPr="00E7547B">
        <w:rPr>
          <w:sz w:val="16"/>
          <w:szCs w:val="16"/>
        </w:rPr>
        <w:t xml:space="preserve">(David Barash, Professor of Psychology at the University of Washington, </w:t>
      </w:r>
      <w:proofErr w:type="gramStart"/>
      <w:r w:rsidRPr="00E7547B">
        <w:rPr>
          <w:sz w:val="16"/>
          <w:szCs w:val="16"/>
        </w:rPr>
        <w:t>author</w:t>
      </w:r>
      <w:proofErr w:type="gramEnd"/>
      <w:r w:rsidRPr="00E7547B">
        <w:rPr>
          <w:sz w:val="16"/>
          <w:szCs w:val="16"/>
        </w:rPr>
        <w:t xml:space="preserve"> or editor of over 40 books, citing a body of area and field-study experts, The Guardian, June 14, 2018. “Nuclear deterrence is a myth. And a lethal one at that,” </w:t>
      </w:r>
      <w:hyperlink r:id="rId17" w:history="1">
        <w:r w:rsidRPr="00E7547B">
          <w:rPr>
            <w:rStyle w:val="Hyperlink"/>
            <w:sz w:val="16"/>
            <w:szCs w:val="16"/>
          </w:rPr>
          <w:t>https://www.theguardian.com/world/2018/jan/14/nuclear-deterrence-myth-lethal-david-barash</w:t>
        </w:r>
      </w:hyperlink>
      <w:r w:rsidRPr="00E7547B">
        <w:rPr>
          <w:sz w:val="16"/>
          <w:szCs w:val="16"/>
        </w:rPr>
        <w:t>)</w:t>
      </w:r>
    </w:p>
    <w:p w14:paraId="3D93F0C2" w14:textId="77777777" w:rsidR="00E5784F" w:rsidRDefault="00E5784F" w:rsidP="00E5784F">
      <w:pPr>
        <w:rPr>
          <w:sz w:val="16"/>
        </w:rPr>
      </w:pPr>
      <w:r w:rsidRPr="00E7547B">
        <w:rPr>
          <w:sz w:val="16"/>
        </w:rPr>
        <w:t xml:space="preserve">In his classic The Evolution of Nuclear Strategy (1989), Lawrence Freedman, the dean of British military historians and strategists, concluded: ‘The Emperor Deterrence may have no clothes, but he is still Emperor.’ Despite his nakedness, this emperor continues to strut about, receiving deference he doesn’t deserve, while endangering the entire world. </w:t>
      </w:r>
      <w:r w:rsidRPr="00E7547B">
        <w:rPr>
          <w:rStyle w:val="Emphasis"/>
        </w:rPr>
        <w:t>Nuclear deterrence</w:t>
      </w:r>
      <w:r w:rsidRPr="00E7547B">
        <w:rPr>
          <w:sz w:val="16"/>
        </w:rPr>
        <w:t xml:space="preserve"> </w:t>
      </w:r>
      <w:r w:rsidRPr="00E7547B">
        <w:rPr>
          <w:rStyle w:val="StyleUnderline"/>
        </w:rPr>
        <w:t>is</w:t>
      </w:r>
      <w:r w:rsidRPr="00E7547B">
        <w:rPr>
          <w:sz w:val="16"/>
        </w:rPr>
        <w:t xml:space="preserve"> an idea that </w:t>
      </w:r>
      <w:r w:rsidRPr="00E7547B">
        <w:rPr>
          <w:u w:val="single"/>
        </w:rPr>
        <w:t>became a</w:t>
      </w:r>
      <w:r w:rsidRPr="00E7547B">
        <w:rPr>
          <w:sz w:val="16"/>
        </w:rPr>
        <w:t xml:space="preserve"> potentially </w:t>
      </w:r>
      <w:r w:rsidRPr="00E7547B">
        <w:rPr>
          <w:b/>
          <w:u w:val="single"/>
          <w:bdr w:val="single" w:sz="4" w:space="0" w:color="auto" w:frame="1"/>
        </w:rPr>
        <w:t>lethal ideology</w:t>
      </w:r>
      <w:r w:rsidRPr="00E7547B">
        <w:rPr>
          <w:u w:val="single"/>
        </w:rPr>
        <w:t xml:space="preserve">, one that </w:t>
      </w:r>
      <w:r w:rsidRPr="00E7547B">
        <w:rPr>
          <w:b/>
          <w:u w:val="single"/>
        </w:rPr>
        <w:t>remains influential</w:t>
      </w:r>
      <w:r w:rsidRPr="00E7547B">
        <w:rPr>
          <w:u w:val="single"/>
        </w:rPr>
        <w:t xml:space="preserve"> despite having been </w:t>
      </w:r>
      <w:r w:rsidRPr="00E7547B">
        <w:rPr>
          <w:b/>
          <w:u w:val="single"/>
          <w:bdr w:val="single" w:sz="4" w:space="0" w:color="auto" w:frame="1"/>
        </w:rPr>
        <w:t>increasingly discredited</w:t>
      </w:r>
      <w:r w:rsidRPr="00E7547B">
        <w:rPr>
          <w:u w:val="single"/>
        </w:rPr>
        <w:t>. After</w:t>
      </w:r>
      <w:r w:rsidRPr="00E7547B">
        <w:rPr>
          <w:sz w:val="16"/>
        </w:rPr>
        <w:t xml:space="preserve"> the United States’ nuclear bombings of </w:t>
      </w:r>
      <w:r w:rsidRPr="00E7547B">
        <w:rPr>
          <w:u w:val="single"/>
        </w:rPr>
        <w:t>Hiroshima and Nagasaki</w:t>
      </w:r>
      <w:r w:rsidRPr="00E7547B">
        <w:rPr>
          <w:sz w:val="16"/>
        </w:rPr>
        <w:t xml:space="preserve"> in 1945, </w:t>
      </w:r>
      <w:r w:rsidRPr="00E7547B">
        <w:rPr>
          <w:u w:val="single"/>
        </w:rPr>
        <w:t>war changed. Until then, the</w:t>
      </w:r>
      <w:r w:rsidRPr="00E7547B">
        <w:rPr>
          <w:sz w:val="16"/>
        </w:rPr>
        <w:t xml:space="preserve"> overriding </w:t>
      </w:r>
      <w:r w:rsidRPr="00E7547B">
        <w:rPr>
          <w:u w:val="single"/>
        </w:rPr>
        <w:t>purpose of military forces had</w:t>
      </w:r>
      <w:r w:rsidRPr="00E7547B">
        <w:rPr>
          <w:sz w:val="16"/>
        </w:rPr>
        <w:t xml:space="preserve"> ostensibly </w:t>
      </w:r>
      <w:r w:rsidRPr="00E7547B">
        <w:rPr>
          <w:u w:val="single"/>
        </w:rPr>
        <w:t>been to win wars. But</w:t>
      </w:r>
      <w:r w:rsidRPr="00E7547B">
        <w:rPr>
          <w:sz w:val="16"/>
        </w:rPr>
        <w:t xml:space="preserve"> according to the influential US strategist Bernard Brodie writing in 1978: ‘From now on its chief purpose must be to avert them. It can have almost no other useful purpose.’ Thus, </w:t>
      </w:r>
      <w:r w:rsidRPr="00E7547B">
        <w:rPr>
          <w:u w:val="single"/>
        </w:rPr>
        <w:t xml:space="preserve">nuclear deterrence was born, a </w:t>
      </w:r>
      <w:r w:rsidRPr="00E7547B">
        <w:rPr>
          <w:b/>
          <w:u w:val="single"/>
        </w:rPr>
        <w:t>seemingly rational</w:t>
      </w:r>
      <w:r w:rsidRPr="00E7547B">
        <w:rPr>
          <w:u w:val="single"/>
        </w:rPr>
        <w:t xml:space="preserve"> arrangement by which</w:t>
      </w:r>
      <w:r w:rsidRPr="00E7547B">
        <w:rPr>
          <w:sz w:val="16"/>
        </w:rPr>
        <w:t xml:space="preserve"> peace and </w:t>
      </w:r>
      <w:r w:rsidRPr="00E7547B">
        <w:rPr>
          <w:u w:val="single"/>
        </w:rPr>
        <w:t xml:space="preserve">stability were to arise by the threat of </w:t>
      </w:r>
      <w:r w:rsidRPr="00E7547B">
        <w:rPr>
          <w:b/>
          <w:u w:val="single"/>
          <w:bdr w:val="single" w:sz="4" w:space="0" w:color="auto" w:frame="1"/>
        </w:rPr>
        <w:t>mutually assured destruction</w:t>
      </w:r>
      <w:r w:rsidRPr="00E7547B">
        <w:rPr>
          <w:sz w:val="16"/>
        </w:rPr>
        <w:t xml:space="preserve"> (MAD, appropriately enough). Winston Churchill described it in 1955 with characteristic </w:t>
      </w:r>
      <w:proofErr w:type="spellStart"/>
      <w:r w:rsidRPr="00E7547B">
        <w:rPr>
          <w:sz w:val="16"/>
        </w:rPr>
        <w:t>vigour</w:t>
      </w:r>
      <w:proofErr w:type="spellEnd"/>
      <w:r w:rsidRPr="00E7547B">
        <w:rPr>
          <w:sz w:val="16"/>
        </w:rPr>
        <w:t xml:space="preserve">: ‘Safety will be the sturdy child of terror, and survival the twin brother of annihilation.’ Importantly, </w:t>
      </w:r>
      <w:r w:rsidRPr="00E7547B">
        <w:rPr>
          <w:u w:val="single"/>
        </w:rPr>
        <w:t>deterrence became</w:t>
      </w:r>
      <w:r w:rsidRPr="00E7547B">
        <w:rPr>
          <w:sz w:val="16"/>
        </w:rPr>
        <w:t xml:space="preserve"> not only a purported strategy, but </w:t>
      </w:r>
      <w:r w:rsidRPr="00E7547B">
        <w:rPr>
          <w:u w:val="single"/>
        </w:rPr>
        <w:t xml:space="preserve">the </w:t>
      </w:r>
      <w:r w:rsidRPr="00E7547B">
        <w:rPr>
          <w:b/>
          <w:u w:val="single"/>
        </w:rPr>
        <w:t>very grounds</w:t>
      </w:r>
      <w:r w:rsidRPr="00E7547B">
        <w:rPr>
          <w:u w:val="single"/>
        </w:rPr>
        <w:t xml:space="preserve"> on which governments </w:t>
      </w:r>
      <w:r w:rsidRPr="00E7547B">
        <w:rPr>
          <w:b/>
          <w:u w:val="single"/>
        </w:rPr>
        <w:t>justified nuclear weapons</w:t>
      </w:r>
      <w:r w:rsidRPr="00E7547B">
        <w:rPr>
          <w:u w:val="single"/>
        </w:rPr>
        <w:t xml:space="preserve"> themselves. Every government</w:t>
      </w:r>
      <w:r w:rsidRPr="00E7547B">
        <w:rPr>
          <w:sz w:val="16"/>
        </w:rPr>
        <w:t xml:space="preserve"> that </w:t>
      </w:r>
      <w:r w:rsidRPr="00E7547B">
        <w:rPr>
          <w:u w:val="single"/>
        </w:rPr>
        <w:t>now</w:t>
      </w:r>
      <w:r w:rsidRPr="00E7547B">
        <w:rPr>
          <w:sz w:val="16"/>
        </w:rPr>
        <w:t xml:space="preserve"> possesses nuclear weapons </w:t>
      </w:r>
      <w:r w:rsidRPr="00E7547B">
        <w:rPr>
          <w:u w:val="single"/>
        </w:rPr>
        <w:t>claims</w:t>
      </w:r>
      <w:r w:rsidRPr="00E7547B">
        <w:rPr>
          <w:sz w:val="16"/>
        </w:rPr>
        <w:t xml:space="preserve"> that </w:t>
      </w:r>
      <w:r w:rsidRPr="00E7547B">
        <w:rPr>
          <w:u w:val="single"/>
        </w:rPr>
        <w:t>they deter attacks by</w:t>
      </w:r>
      <w:r w:rsidRPr="00E7547B">
        <w:rPr>
          <w:sz w:val="16"/>
        </w:rPr>
        <w:t xml:space="preserve"> their </w:t>
      </w:r>
      <w:r w:rsidRPr="00E7547B">
        <w:rPr>
          <w:u w:val="single"/>
        </w:rPr>
        <w:t xml:space="preserve">threat of </w:t>
      </w:r>
      <w:r w:rsidRPr="00E7547B">
        <w:rPr>
          <w:b/>
          <w:u w:val="single"/>
          <w:bdr w:val="single" w:sz="4" w:space="0" w:color="auto" w:frame="1"/>
        </w:rPr>
        <w:t>catastrophic retaliation</w:t>
      </w:r>
      <w:r w:rsidRPr="00E7547B">
        <w:rPr>
          <w:u w:val="single"/>
        </w:rPr>
        <w:t>. Even a brief examination</w:t>
      </w:r>
      <w:r w:rsidRPr="00E7547B">
        <w:rPr>
          <w:sz w:val="16"/>
        </w:rPr>
        <w:t xml:space="preserve">, however, </w:t>
      </w:r>
      <w:r w:rsidRPr="00E7547B">
        <w:rPr>
          <w:u w:val="single"/>
        </w:rPr>
        <w:t>reveals</w:t>
      </w:r>
      <w:r w:rsidRPr="00E7547B">
        <w:rPr>
          <w:sz w:val="16"/>
        </w:rPr>
        <w:t xml:space="preserve"> that </w:t>
      </w:r>
      <w:r w:rsidRPr="005C2CD7">
        <w:rPr>
          <w:highlight w:val="cyan"/>
          <w:u w:val="single"/>
        </w:rPr>
        <w:t xml:space="preserve">deterrence is not </w:t>
      </w:r>
      <w:r w:rsidRPr="005C2CD7">
        <w:rPr>
          <w:b/>
          <w:highlight w:val="cyan"/>
          <w:u w:val="single"/>
          <w:bdr w:val="single" w:sz="4" w:space="0" w:color="auto" w:frame="1"/>
        </w:rPr>
        <w:t>remotely</w:t>
      </w:r>
      <w:r w:rsidRPr="00E7547B">
        <w:rPr>
          <w:b/>
          <w:u w:val="single"/>
          <w:bdr w:val="single" w:sz="4" w:space="0" w:color="auto" w:frame="1"/>
        </w:rPr>
        <w:t xml:space="preserve"> as </w:t>
      </w:r>
      <w:r w:rsidRPr="005C2CD7">
        <w:rPr>
          <w:b/>
          <w:highlight w:val="cyan"/>
          <w:u w:val="single"/>
          <w:bdr w:val="single" w:sz="4" w:space="0" w:color="auto" w:frame="1"/>
        </w:rPr>
        <w:t>compelling</w:t>
      </w:r>
      <w:r w:rsidRPr="00E7547B">
        <w:rPr>
          <w:sz w:val="16"/>
        </w:rPr>
        <w:t xml:space="preserve"> a principle </w:t>
      </w:r>
      <w:r w:rsidRPr="00E7547B">
        <w:rPr>
          <w:u w:val="single"/>
        </w:rPr>
        <w:t>as its reputation suggests</w:t>
      </w:r>
      <w:r w:rsidRPr="00E7547B">
        <w:rPr>
          <w:sz w:val="16"/>
        </w:rPr>
        <w:t xml:space="preserve">. In his novel The Ambassadors (1903), Henry James described a certain beauty as ‘a jewel brilliant and hard’, at once twinkling and trembling, adding that ‘what seemed all surface one moment seemed all depth the next’. </w:t>
      </w:r>
      <w:r w:rsidRPr="00E7547B">
        <w:rPr>
          <w:u w:val="single"/>
        </w:rPr>
        <w:t xml:space="preserve">The public has </w:t>
      </w:r>
      <w:r w:rsidRPr="00E7547B">
        <w:rPr>
          <w:b/>
          <w:u w:val="single"/>
        </w:rPr>
        <w:t>been bamboozled</w:t>
      </w:r>
      <w:r w:rsidRPr="00E7547B">
        <w:rPr>
          <w:u w:val="single"/>
        </w:rPr>
        <w:t xml:space="preserve"> by the </w:t>
      </w:r>
      <w:r w:rsidRPr="00E7547B">
        <w:rPr>
          <w:b/>
          <w:u w:val="single"/>
        </w:rPr>
        <w:t>shiny surface</w:t>
      </w:r>
      <w:r w:rsidRPr="00E7547B">
        <w:rPr>
          <w:sz w:val="16"/>
        </w:rPr>
        <w:t xml:space="preserve"> appearance </w:t>
      </w:r>
      <w:r w:rsidRPr="00E7547B">
        <w:rPr>
          <w:u w:val="single"/>
        </w:rPr>
        <w:t xml:space="preserve">of deterrence, with its promise of strength, </w:t>
      </w:r>
      <w:proofErr w:type="gramStart"/>
      <w:r w:rsidRPr="00E7547B">
        <w:rPr>
          <w:u w:val="single"/>
        </w:rPr>
        <w:t>security</w:t>
      </w:r>
      <w:proofErr w:type="gramEnd"/>
      <w:r w:rsidRPr="00E7547B">
        <w:rPr>
          <w:u w:val="single"/>
        </w:rPr>
        <w:t xml:space="preserve"> and safet</w:t>
      </w:r>
      <w:r w:rsidRPr="00E7547B">
        <w:rPr>
          <w:sz w:val="16"/>
        </w:rPr>
        <w:t xml:space="preserve">y. But </w:t>
      </w:r>
      <w:r w:rsidRPr="00E7547B">
        <w:rPr>
          <w:u w:val="single"/>
        </w:rPr>
        <w:t>what has been touted as</w:t>
      </w:r>
      <w:r w:rsidRPr="00E7547B">
        <w:rPr>
          <w:sz w:val="16"/>
        </w:rPr>
        <w:t xml:space="preserve"> profound </w:t>
      </w:r>
      <w:r w:rsidRPr="00E7547B">
        <w:rPr>
          <w:u w:val="single"/>
        </w:rPr>
        <w:t xml:space="preserve">strategic depth </w:t>
      </w:r>
      <w:r w:rsidRPr="00E7547B">
        <w:rPr>
          <w:b/>
          <w:u w:val="single"/>
          <w:bdr w:val="single" w:sz="4" w:space="0" w:color="auto" w:frame="1"/>
        </w:rPr>
        <w:t>crumbles with surprising ease</w:t>
      </w:r>
      <w:r w:rsidRPr="00E7547B">
        <w:rPr>
          <w:sz w:val="16"/>
        </w:rPr>
        <w:t xml:space="preserve"> when subjected to critical scrutiny. Let’s start by considering the core of deterrence theory: that it has worked. </w:t>
      </w:r>
      <w:r w:rsidRPr="00E7547B">
        <w:rPr>
          <w:u w:val="single"/>
        </w:rPr>
        <w:t>Advocates of nuclear deterrence insist</w:t>
      </w:r>
      <w:r w:rsidRPr="00E7547B">
        <w:rPr>
          <w:sz w:val="16"/>
        </w:rPr>
        <w:t xml:space="preserve"> that </w:t>
      </w:r>
      <w:r w:rsidRPr="00E7547B">
        <w:rPr>
          <w:u w:val="single"/>
        </w:rPr>
        <w:t>we</w:t>
      </w:r>
      <w:r w:rsidRPr="00E7547B">
        <w:rPr>
          <w:sz w:val="16"/>
        </w:rPr>
        <w:t xml:space="preserve"> should </w:t>
      </w:r>
      <w:r w:rsidRPr="00E7547B">
        <w:rPr>
          <w:u w:val="single"/>
        </w:rPr>
        <w:t xml:space="preserve">thank it for the fact that a </w:t>
      </w:r>
      <w:r w:rsidRPr="00E7547B">
        <w:rPr>
          <w:rStyle w:val="Emphasis"/>
        </w:rPr>
        <w:t>third world war</w:t>
      </w:r>
      <w:r w:rsidRPr="00E7547B">
        <w:rPr>
          <w:u w:val="single"/>
        </w:rPr>
        <w:t xml:space="preserve"> has been avoided, even when </w:t>
      </w:r>
      <w:r w:rsidRPr="00E7547B">
        <w:rPr>
          <w:b/>
          <w:u w:val="single"/>
        </w:rPr>
        <w:t>tensions between the two superpowers</w:t>
      </w:r>
      <w:r w:rsidRPr="00E7547B">
        <w:rPr>
          <w:sz w:val="16"/>
        </w:rPr>
        <w:t xml:space="preserve"> – the US and the USSR – </w:t>
      </w:r>
      <w:r w:rsidRPr="00E7547B">
        <w:rPr>
          <w:u w:val="single"/>
        </w:rPr>
        <w:t>ran high. Some supporters</w:t>
      </w:r>
      <w:r w:rsidRPr="00E7547B">
        <w:rPr>
          <w:sz w:val="16"/>
        </w:rPr>
        <w:t xml:space="preserve"> even </w:t>
      </w:r>
      <w:r w:rsidRPr="00E7547B">
        <w:rPr>
          <w:u w:val="single"/>
        </w:rPr>
        <w:t>maintain that deterrence set the stage for the fall of the Soviet Union and</w:t>
      </w:r>
      <w:r w:rsidRPr="00E7547B">
        <w:rPr>
          <w:sz w:val="16"/>
        </w:rPr>
        <w:t xml:space="preserve"> the </w:t>
      </w:r>
      <w:r w:rsidRPr="00E7547B">
        <w:rPr>
          <w:u w:val="single"/>
        </w:rPr>
        <w:t>defeat of Communism</w:t>
      </w:r>
      <w:r w:rsidRPr="00E7547B">
        <w:rPr>
          <w:sz w:val="16"/>
        </w:rPr>
        <w:t xml:space="preserve">. In this telling, the West’s nuclear deterrent prevented the USSR from invading western </w:t>
      </w:r>
      <w:proofErr w:type="gramStart"/>
      <w:r w:rsidRPr="00E7547B">
        <w:rPr>
          <w:sz w:val="16"/>
        </w:rPr>
        <w:t>Europe, and</w:t>
      </w:r>
      <w:proofErr w:type="gramEnd"/>
      <w:r w:rsidRPr="00E7547B">
        <w:rPr>
          <w:sz w:val="16"/>
        </w:rPr>
        <w:t xml:space="preserve"> delivered the world from the threat of Communist tyranny. </w:t>
      </w:r>
      <w:r w:rsidRPr="00E7547B">
        <w:rPr>
          <w:u w:val="single"/>
        </w:rPr>
        <w:t>There are</w:t>
      </w:r>
      <w:r w:rsidRPr="00E7547B">
        <w:rPr>
          <w:sz w:val="16"/>
        </w:rPr>
        <w:t xml:space="preserve">, however, </w:t>
      </w:r>
      <w:r w:rsidRPr="00E7547B">
        <w:rPr>
          <w:b/>
          <w:u w:val="single"/>
          <w:bdr w:val="single" w:sz="4" w:space="0" w:color="auto" w:frame="1"/>
        </w:rPr>
        <w:t>compelling arguments</w:t>
      </w:r>
      <w:r w:rsidRPr="00E7547B">
        <w:rPr>
          <w:u w:val="single"/>
        </w:rPr>
        <w:t xml:space="preserve"> suggesting</w:t>
      </w:r>
      <w:r w:rsidRPr="00E7547B">
        <w:rPr>
          <w:sz w:val="16"/>
        </w:rPr>
        <w:t xml:space="preserve"> that </w:t>
      </w:r>
      <w:r w:rsidRPr="00E7547B">
        <w:rPr>
          <w:u w:val="single"/>
        </w:rPr>
        <w:t xml:space="preserve">the </w:t>
      </w:r>
      <w:r w:rsidRPr="00E7547B">
        <w:rPr>
          <w:rStyle w:val="Emphasis"/>
        </w:rPr>
        <w:t>US</w:t>
      </w:r>
      <w:r w:rsidRPr="00E7547B">
        <w:rPr>
          <w:u w:val="single"/>
        </w:rPr>
        <w:t xml:space="preserve"> and the</w:t>
      </w:r>
      <w:r w:rsidRPr="00E7547B">
        <w:rPr>
          <w:sz w:val="16"/>
        </w:rPr>
        <w:t xml:space="preserve"> former </w:t>
      </w:r>
      <w:r w:rsidRPr="00E7547B">
        <w:rPr>
          <w:rStyle w:val="Emphasis"/>
        </w:rPr>
        <w:t>Soviet Union</w:t>
      </w:r>
      <w:r w:rsidRPr="00E7547B">
        <w:rPr>
          <w:u w:val="single"/>
        </w:rPr>
        <w:t xml:space="preserve"> avoided world war for </w:t>
      </w:r>
      <w:r w:rsidRPr="00E7547B">
        <w:rPr>
          <w:b/>
          <w:u w:val="single"/>
        </w:rPr>
        <w:t>several possible reasons</w:t>
      </w:r>
      <w:r w:rsidRPr="00E7547B">
        <w:rPr>
          <w:sz w:val="16"/>
        </w:rPr>
        <w:t xml:space="preserve">, most </w:t>
      </w:r>
      <w:r w:rsidRPr="00E7547B">
        <w:rPr>
          <w:u w:val="single"/>
        </w:rPr>
        <w:t xml:space="preserve">notably because </w:t>
      </w:r>
      <w:r w:rsidRPr="00E7547B">
        <w:rPr>
          <w:b/>
          <w:u w:val="single"/>
          <w:bdr w:val="single" w:sz="4" w:space="0" w:color="auto" w:frame="1"/>
        </w:rPr>
        <w:t>neither side wanted to go to war</w:t>
      </w:r>
      <w:r w:rsidRPr="00E7547B">
        <w:rPr>
          <w:sz w:val="16"/>
        </w:rPr>
        <w:t xml:space="preserve">. Indeed, </w:t>
      </w:r>
      <w:r w:rsidRPr="00E7547B">
        <w:rPr>
          <w:u w:val="single"/>
        </w:rPr>
        <w:t xml:space="preserve">the US and Russia never fought a war prior to the nuclear age. </w:t>
      </w:r>
      <w:r w:rsidRPr="00E7547B">
        <w:rPr>
          <w:rStyle w:val="Emphasis"/>
        </w:rPr>
        <w:t>Singling out</w:t>
      </w:r>
      <w:r w:rsidRPr="00E7547B">
        <w:rPr>
          <w:u w:val="single"/>
        </w:rPr>
        <w:t xml:space="preserve"> nuclear weapons as the reason why the </w:t>
      </w:r>
      <w:r w:rsidRPr="00E7547B">
        <w:rPr>
          <w:b/>
          <w:u w:val="single"/>
        </w:rPr>
        <w:t>Cold War never became hot</w:t>
      </w:r>
      <w:r w:rsidRPr="00E7547B">
        <w:rPr>
          <w:u w:val="single"/>
        </w:rPr>
        <w:t xml:space="preserve"> is</w:t>
      </w:r>
      <w:r w:rsidRPr="00E7547B">
        <w:rPr>
          <w:sz w:val="16"/>
        </w:rPr>
        <w:t xml:space="preserve"> somewhat </w:t>
      </w:r>
      <w:r w:rsidRPr="00E7547B">
        <w:rPr>
          <w:u w:val="single"/>
        </w:rPr>
        <w:t xml:space="preserve">like saying that a </w:t>
      </w:r>
      <w:r w:rsidRPr="00E7547B">
        <w:rPr>
          <w:rStyle w:val="Emphasis"/>
        </w:rPr>
        <w:t>junkyard car, without an engine or wheels</w:t>
      </w:r>
      <w:r w:rsidRPr="00E7547B">
        <w:rPr>
          <w:sz w:val="16"/>
        </w:rPr>
        <w:t xml:space="preserve">, </w:t>
      </w:r>
      <w:r w:rsidRPr="00E7547B">
        <w:rPr>
          <w:u w:val="single"/>
        </w:rPr>
        <w:t>never sped off the lot</w:t>
      </w:r>
      <w:r w:rsidRPr="00E7547B">
        <w:rPr>
          <w:sz w:val="16"/>
        </w:rPr>
        <w:t xml:space="preserve"> </w:t>
      </w:r>
      <w:r w:rsidRPr="00E7547B">
        <w:rPr>
          <w:rStyle w:val="Emphasis"/>
        </w:rPr>
        <w:t>only because</w:t>
      </w:r>
      <w:r w:rsidRPr="00E7547B">
        <w:rPr>
          <w:b/>
          <w:u w:val="single"/>
        </w:rPr>
        <w:t xml:space="preserve"> no one turned the key</w:t>
      </w:r>
      <w:r w:rsidRPr="00E7547B">
        <w:rPr>
          <w:sz w:val="16"/>
        </w:rPr>
        <w:t xml:space="preserve">. </w:t>
      </w:r>
      <w:proofErr w:type="gramStart"/>
      <w:r w:rsidRPr="00E7547B">
        <w:rPr>
          <w:sz w:val="16"/>
        </w:rPr>
        <w:t xml:space="preserve">Logically speaking, </w:t>
      </w:r>
      <w:r w:rsidRPr="005C2CD7">
        <w:rPr>
          <w:highlight w:val="cyan"/>
          <w:u w:val="single"/>
        </w:rPr>
        <w:t>there</w:t>
      </w:r>
      <w:proofErr w:type="gramEnd"/>
      <w:r w:rsidRPr="005C2CD7">
        <w:rPr>
          <w:highlight w:val="cyan"/>
          <w:u w:val="single"/>
        </w:rPr>
        <w:t xml:space="preserve"> is </w:t>
      </w:r>
      <w:r w:rsidRPr="005C2CD7">
        <w:rPr>
          <w:b/>
          <w:highlight w:val="cyan"/>
          <w:u w:val="single"/>
          <w:bdr w:val="single" w:sz="4" w:space="0" w:color="auto" w:frame="1"/>
        </w:rPr>
        <w:t>no way to demonstrate</w:t>
      </w:r>
      <w:r w:rsidRPr="00E7547B">
        <w:rPr>
          <w:sz w:val="16"/>
        </w:rPr>
        <w:t xml:space="preserve"> that </w:t>
      </w:r>
      <w:r w:rsidRPr="005C2CD7">
        <w:rPr>
          <w:highlight w:val="cyan"/>
          <w:u w:val="single"/>
        </w:rPr>
        <w:t xml:space="preserve">nuclear weapons </w:t>
      </w:r>
      <w:r w:rsidRPr="005C2CD7">
        <w:rPr>
          <w:rStyle w:val="Emphasis"/>
          <w:highlight w:val="cyan"/>
        </w:rPr>
        <w:t>kept the peace</w:t>
      </w:r>
      <w:r w:rsidRPr="00E7547B">
        <w:rPr>
          <w:u w:val="single"/>
        </w:rPr>
        <w:t xml:space="preserve"> during the Cold War, or that they do</w:t>
      </w:r>
      <w:r w:rsidRPr="00E7547B">
        <w:rPr>
          <w:sz w:val="16"/>
        </w:rPr>
        <w:t xml:space="preserve"> so </w:t>
      </w:r>
      <w:r w:rsidRPr="00E7547B">
        <w:rPr>
          <w:u w:val="single"/>
        </w:rPr>
        <w:t>now</w:t>
      </w:r>
      <w:r w:rsidRPr="00E7547B">
        <w:rPr>
          <w:sz w:val="16"/>
        </w:rPr>
        <w:t xml:space="preserve">. Perhaps peace prevailed between the two superpowers simply because they had no quarrel that justified fighting a terribly destructive war, even a conventional one. </w:t>
      </w:r>
      <w:r w:rsidRPr="00E7547B">
        <w:rPr>
          <w:b/>
          <w:u w:val="single"/>
          <w:bdr w:val="single" w:sz="4" w:space="0" w:color="auto" w:frame="1"/>
        </w:rPr>
        <w:t>There is no evidence</w:t>
      </w:r>
      <w:r w:rsidRPr="00E7547B">
        <w:rPr>
          <w:sz w:val="16"/>
        </w:rPr>
        <w:t xml:space="preserve">, for example, </w:t>
      </w:r>
      <w:r w:rsidRPr="00E7547B">
        <w:rPr>
          <w:u w:val="single"/>
        </w:rPr>
        <w:t>that</w:t>
      </w:r>
      <w:r w:rsidRPr="00E7547B">
        <w:rPr>
          <w:sz w:val="16"/>
        </w:rPr>
        <w:t xml:space="preserve"> the </w:t>
      </w:r>
      <w:r w:rsidRPr="00E7547B">
        <w:rPr>
          <w:u w:val="single"/>
        </w:rPr>
        <w:t xml:space="preserve">Soviet leadership </w:t>
      </w:r>
      <w:r w:rsidRPr="00E7547B">
        <w:rPr>
          <w:b/>
          <w:u w:val="single"/>
          <w:bdr w:val="single" w:sz="4" w:space="0" w:color="auto" w:frame="1"/>
        </w:rPr>
        <w:t>ever contemplated</w:t>
      </w:r>
      <w:r w:rsidRPr="00E7547B">
        <w:rPr>
          <w:u w:val="single"/>
        </w:rPr>
        <w:t xml:space="preserve"> trying to conquer</w:t>
      </w:r>
      <w:r w:rsidRPr="00E7547B">
        <w:rPr>
          <w:sz w:val="16"/>
        </w:rPr>
        <w:t xml:space="preserve"> western </w:t>
      </w:r>
      <w:r w:rsidRPr="00E7547B">
        <w:rPr>
          <w:u w:val="single"/>
        </w:rPr>
        <w:t xml:space="preserve">Europe, much </w:t>
      </w:r>
      <w:r w:rsidRPr="00E7547B">
        <w:rPr>
          <w:b/>
          <w:u w:val="single"/>
        </w:rPr>
        <w:t>less that it was restrained</w:t>
      </w:r>
      <w:r w:rsidRPr="00E7547B">
        <w:rPr>
          <w:sz w:val="16"/>
        </w:rPr>
        <w:t xml:space="preserve"> by the West’s nuclear arsenal. </w:t>
      </w:r>
      <w:r w:rsidRPr="005C2CD7">
        <w:rPr>
          <w:rStyle w:val="Emphasis"/>
          <w:highlight w:val="cyan"/>
        </w:rPr>
        <w:t>Post facto arguments</w:t>
      </w:r>
      <w:r w:rsidRPr="00E7547B">
        <w:rPr>
          <w:sz w:val="16"/>
        </w:rPr>
        <w:t xml:space="preserve"> – especially negative ones – </w:t>
      </w:r>
      <w:r w:rsidRPr="00E7547B">
        <w:rPr>
          <w:u w:val="single"/>
        </w:rPr>
        <w:t xml:space="preserve">might be the </w:t>
      </w:r>
      <w:r w:rsidRPr="00E7547B">
        <w:rPr>
          <w:b/>
          <w:u w:val="single"/>
        </w:rPr>
        <w:t>currency of pundits</w:t>
      </w:r>
      <w:r w:rsidRPr="00E7547B">
        <w:rPr>
          <w:sz w:val="16"/>
        </w:rPr>
        <w:t xml:space="preserve">, but </w:t>
      </w:r>
      <w:r w:rsidRPr="005C2CD7">
        <w:rPr>
          <w:highlight w:val="cyan"/>
          <w:u w:val="single"/>
        </w:rPr>
        <w:t>are</w:t>
      </w:r>
      <w:r w:rsidRPr="00E7547B">
        <w:rPr>
          <w:u w:val="single"/>
        </w:rPr>
        <w:t xml:space="preserve"> </w:t>
      </w:r>
      <w:r w:rsidRPr="005C2CD7">
        <w:rPr>
          <w:b/>
          <w:highlight w:val="cyan"/>
          <w:u w:val="single"/>
          <w:bdr w:val="single" w:sz="4" w:space="0" w:color="auto" w:frame="1"/>
        </w:rPr>
        <w:t>impossible to prove</w:t>
      </w:r>
      <w:r w:rsidRPr="005C2CD7">
        <w:rPr>
          <w:b/>
          <w:highlight w:val="cyan"/>
          <w:u w:val="single"/>
        </w:rPr>
        <w:t>,</w:t>
      </w:r>
      <w:r w:rsidRPr="005C2CD7">
        <w:rPr>
          <w:highlight w:val="cyan"/>
          <w:u w:val="single"/>
        </w:rPr>
        <w:t xml:space="preserve"> and offer </w:t>
      </w:r>
      <w:r w:rsidRPr="005C2CD7">
        <w:rPr>
          <w:rStyle w:val="Emphasis"/>
          <w:highlight w:val="cyan"/>
        </w:rPr>
        <w:t>no solid ground</w:t>
      </w:r>
      <w:r w:rsidRPr="00E7547B">
        <w:rPr>
          <w:sz w:val="16"/>
        </w:rPr>
        <w:t xml:space="preserve"> </w:t>
      </w:r>
      <w:r w:rsidRPr="00E7547B">
        <w:rPr>
          <w:rStyle w:val="StyleUnderline"/>
        </w:rPr>
        <w:t>for evaluating a counterfactual claim, conjecturing why something has not happened</w:t>
      </w:r>
      <w:r w:rsidRPr="00E7547B">
        <w:rPr>
          <w:sz w:val="16"/>
        </w:rPr>
        <w:t xml:space="preserve">. In colloquial terms, if a dog does not bark in the night, can we say with certainty that no one walked by the house? </w:t>
      </w:r>
      <w:r w:rsidRPr="00E7547B">
        <w:rPr>
          <w:u w:val="single"/>
        </w:rPr>
        <w:t xml:space="preserve">Deterrence enthusiasts are like the woman who </w:t>
      </w:r>
      <w:r w:rsidRPr="00E7547B">
        <w:rPr>
          <w:b/>
          <w:u w:val="single"/>
        </w:rPr>
        <w:t>sprayed perfume on her lawn</w:t>
      </w:r>
      <w:r w:rsidRPr="00E7547B">
        <w:rPr>
          <w:sz w:val="16"/>
        </w:rPr>
        <w:t xml:space="preserve"> every morning. </w:t>
      </w:r>
      <w:r w:rsidRPr="00E7547B">
        <w:rPr>
          <w:u w:val="single"/>
        </w:rPr>
        <w:t xml:space="preserve">When a perplexed </w:t>
      </w:r>
      <w:proofErr w:type="spellStart"/>
      <w:r w:rsidRPr="00E7547B">
        <w:rPr>
          <w:u w:val="single"/>
        </w:rPr>
        <w:t>neighbour</w:t>
      </w:r>
      <w:proofErr w:type="spellEnd"/>
      <w:r w:rsidRPr="00E7547B">
        <w:rPr>
          <w:u w:val="single"/>
        </w:rPr>
        <w:t xml:space="preserve"> asked about this</w:t>
      </w:r>
      <w:r w:rsidRPr="00E7547B">
        <w:rPr>
          <w:sz w:val="16"/>
        </w:rPr>
        <w:t xml:space="preserve"> strange </w:t>
      </w:r>
      <w:proofErr w:type="spellStart"/>
      <w:r w:rsidRPr="00E7547B">
        <w:rPr>
          <w:sz w:val="16"/>
        </w:rPr>
        <w:t>behaviour</w:t>
      </w:r>
      <w:proofErr w:type="spellEnd"/>
      <w:r w:rsidRPr="00E7547B">
        <w:rPr>
          <w:sz w:val="16"/>
        </w:rPr>
        <w:t xml:space="preserve">, </w:t>
      </w:r>
      <w:r w:rsidRPr="00E7547B">
        <w:rPr>
          <w:u w:val="single"/>
        </w:rPr>
        <w:t xml:space="preserve">she replied: </w:t>
      </w:r>
      <w:r w:rsidRPr="00E7547B">
        <w:rPr>
          <w:b/>
          <w:u w:val="single"/>
        </w:rPr>
        <w:t>‘I do it to keep the elephants away.’</w:t>
      </w:r>
      <w:r w:rsidRPr="00E7547B">
        <w:rPr>
          <w:sz w:val="16"/>
        </w:rPr>
        <w:t xml:space="preserve"> The </w:t>
      </w:r>
      <w:proofErr w:type="spellStart"/>
      <w:r w:rsidRPr="00E7547B">
        <w:rPr>
          <w:sz w:val="16"/>
        </w:rPr>
        <w:t>neighbour</w:t>
      </w:r>
      <w:proofErr w:type="spellEnd"/>
      <w:r w:rsidRPr="00E7547B">
        <w:rPr>
          <w:sz w:val="16"/>
        </w:rPr>
        <w:t xml:space="preserve"> protested: </w:t>
      </w:r>
      <w:r w:rsidRPr="00E7547B">
        <w:rPr>
          <w:u w:val="single"/>
        </w:rPr>
        <w:t xml:space="preserve">‘But </w:t>
      </w:r>
      <w:r w:rsidRPr="00E7547B">
        <w:rPr>
          <w:b/>
          <w:u w:val="single"/>
          <w:bdr w:val="single" w:sz="4" w:space="0" w:color="auto" w:frame="1"/>
        </w:rPr>
        <w:t>there aren’t any elephants</w:t>
      </w:r>
      <w:r w:rsidRPr="00E7547B">
        <w:rPr>
          <w:sz w:val="16"/>
        </w:rPr>
        <w:t xml:space="preserve"> within 10,000 miles of here,’ </w:t>
      </w:r>
      <w:r w:rsidRPr="00E7547B">
        <w:rPr>
          <w:u w:val="single"/>
        </w:rPr>
        <w:t xml:space="preserve">whereupon the perfume-sprayer replied: </w:t>
      </w:r>
      <w:r w:rsidRPr="00E7547B">
        <w:rPr>
          <w:b/>
          <w:u w:val="single"/>
        </w:rPr>
        <w:t xml:space="preserve">‘You see, it works!’ </w:t>
      </w:r>
      <w:r w:rsidRPr="00E7547B">
        <w:rPr>
          <w:u w:val="single"/>
        </w:rPr>
        <w:t>We should not congratulate</w:t>
      </w:r>
      <w:r w:rsidRPr="00E7547B">
        <w:rPr>
          <w:sz w:val="16"/>
        </w:rPr>
        <w:t xml:space="preserve"> our leaders, or </w:t>
      </w:r>
      <w:r w:rsidRPr="00E7547B">
        <w:rPr>
          <w:u w:val="single"/>
        </w:rPr>
        <w:t>deterrence theory</w:t>
      </w:r>
      <w:r w:rsidRPr="00E7547B">
        <w:rPr>
          <w:sz w:val="16"/>
        </w:rPr>
        <w:t xml:space="preserve">, much less nuclear weapons, </w:t>
      </w:r>
      <w:r w:rsidRPr="00E7547B">
        <w:rPr>
          <w:u w:val="single"/>
        </w:rPr>
        <w:t>for keeping the peace</w:t>
      </w:r>
      <w:r w:rsidRPr="00E7547B">
        <w:rPr>
          <w:sz w:val="16"/>
        </w:rPr>
        <w:t xml:space="preserve">. What we can say is that, as of this morning, those with the power to exterminate life have not done so. But </w:t>
      </w:r>
      <w:r w:rsidRPr="00E7547B">
        <w:rPr>
          <w:u w:val="single"/>
        </w:rPr>
        <w:t>this is not</w:t>
      </w:r>
      <w:r w:rsidRPr="00E7547B">
        <w:rPr>
          <w:sz w:val="16"/>
        </w:rPr>
        <w:t xml:space="preserve"> altogether </w:t>
      </w:r>
      <w:r w:rsidRPr="00E7547B">
        <w:rPr>
          <w:u w:val="single"/>
        </w:rPr>
        <w:t xml:space="preserve">comforting, and </w:t>
      </w:r>
      <w:r w:rsidRPr="005C2CD7">
        <w:rPr>
          <w:b/>
          <w:highlight w:val="cyan"/>
          <w:u w:val="single"/>
          <w:bdr w:val="single" w:sz="4" w:space="0" w:color="auto" w:frame="1"/>
        </w:rPr>
        <w:t>history</w:t>
      </w:r>
      <w:r w:rsidRPr="005C2CD7">
        <w:rPr>
          <w:b/>
          <w:highlight w:val="cyan"/>
          <w:u w:val="single"/>
        </w:rPr>
        <w:t xml:space="preserve"> is </w:t>
      </w:r>
      <w:r w:rsidRPr="005C2CD7">
        <w:rPr>
          <w:rStyle w:val="Emphasis"/>
          <w:highlight w:val="cyan"/>
        </w:rPr>
        <w:t>no more reassuring</w:t>
      </w:r>
      <w:r w:rsidRPr="00E7547B">
        <w:rPr>
          <w:sz w:val="16"/>
        </w:rPr>
        <w:t xml:space="preserve">. </w:t>
      </w:r>
      <w:r w:rsidRPr="00E7547B">
        <w:rPr>
          <w:rStyle w:val="StyleUnderline"/>
        </w:rPr>
        <w:t>The duration of ‘nuclear peace’, from the Second World War to the end of the Cold War, lasted less than five decades</w:t>
      </w:r>
      <w:r w:rsidRPr="00E7547B">
        <w:rPr>
          <w:sz w:val="16"/>
        </w:rPr>
        <w:t xml:space="preserve">. </w:t>
      </w:r>
      <w:r w:rsidRPr="00E7547B">
        <w:rPr>
          <w:sz w:val="12"/>
        </w:rPr>
        <w:t xml:space="preserve">More than 20 years separated the First and Second World Wars; before that, there had been more than 40 years of relative peace between the end of the Franco-Prussian War (1871) and the First World War (1914), and 55 years between the Franco-Prussian War and Napoleon’s defeat at Waterloo (1815). Even in war-prone Europe, decades of peace have not been so rare. Each time, when peace ended and the next war began, the war involved weapons available at the time – which, for the next big one, would likely include nuclear weapons. The only way to make sure that nuclear weapons are not used is to make sure that there are no such weapons. There is certainly no reason to think that the presence of nuclear weapons will prevent their use. The first step to ensuring that humans do not unleash nuclear [winter] holocaust might be to show that the Emperor Deterrence has no clothes – which would then open the possibility of replacing the illusion with something more suitable. It is possible that the post-1945 US-Soviet peace came ‘through strength’, but that need not imply nuclear deterrence. </w:t>
      </w:r>
      <w:r w:rsidRPr="00E7547B">
        <w:rPr>
          <w:rStyle w:val="StyleUnderline"/>
        </w:rPr>
        <w:t>It is</w:t>
      </w:r>
      <w:r w:rsidRPr="00E7547B">
        <w:rPr>
          <w:sz w:val="12"/>
        </w:rPr>
        <w:t xml:space="preserve"> also </w:t>
      </w:r>
      <w:r w:rsidRPr="00E7547B">
        <w:rPr>
          <w:rStyle w:val="Emphasis"/>
        </w:rPr>
        <w:t>undeniable</w:t>
      </w:r>
      <w:r w:rsidRPr="00E7547B">
        <w:rPr>
          <w:sz w:val="12"/>
        </w:rPr>
        <w:t xml:space="preserve"> </w:t>
      </w:r>
      <w:r w:rsidRPr="00E7547B">
        <w:rPr>
          <w:rStyle w:val="StyleUnderline"/>
        </w:rPr>
        <w:t>that</w:t>
      </w:r>
      <w:r w:rsidRPr="00E7547B">
        <w:rPr>
          <w:sz w:val="12"/>
        </w:rPr>
        <w:t xml:space="preserve"> the presence of </w:t>
      </w:r>
      <w:r w:rsidRPr="00E7547B">
        <w:rPr>
          <w:rStyle w:val="StyleUnderline"/>
        </w:rPr>
        <w:t xml:space="preserve">nuclear weapons on </w:t>
      </w:r>
      <w:r w:rsidRPr="00E7547B">
        <w:rPr>
          <w:rStyle w:val="Emphasis"/>
        </w:rPr>
        <w:t xml:space="preserve">hair-trigger alert </w:t>
      </w:r>
      <w:r w:rsidRPr="00E7547B">
        <w:t>capable</w:t>
      </w:r>
      <w:r w:rsidRPr="00E7547B">
        <w:rPr>
          <w:sz w:val="12"/>
        </w:rPr>
        <w:t xml:space="preserve"> of reaching each other’s homeland in minutes has </w:t>
      </w:r>
      <w:r w:rsidRPr="00E7547B">
        <w:rPr>
          <w:rStyle w:val="StyleUnderline"/>
        </w:rPr>
        <w:t>made</w:t>
      </w:r>
      <w:r w:rsidRPr="00E7547B">
        <w:rPr>
          <w:sz w:val="12"/>
        </w:rPr>
        <w:t xml:space="preserve"> both </w:t>
      </w:r>
      <w:r w:rsidRPr="00E7547B">
        <w:rPr>
          <w:rStyle w:val="StyleUnderline"/>
        </w:rPr>
        <w:t>sides</w:t>
      </w:r>
      <w:r w:rsidRPr="00E7547B">
        <w:rPr>
          <w:sz w:val="12"/>
        </w:rPr>
        <w:t xml:space="preserve"> </w:t>
      </w:r>
      <w:r w:rsidRPr="00E7547B">
        <w:rPr>
          <w:rStyle w:val="Emphasis"/>
        </w:rPr>
        <w:t>edgy</w:t>
      </w:r>
      <w:r w:rsidRPr="00E7547B">
        <w:rPr>
          <w:sz w:val="12"/>
        </w:rPr>
        <w:t xml:space="preserve">. </w:t>
      </w:r>
      <w:r w:rsidRPr="00E7547B">
        <w:rPr>
          <w:rStyle w:val="StyleUnderline"/>
        </w:rPr>
        <w:t xml:space="preserve">The </w:t>
      </w:r>
      <w:r w:rsidRPr="00E7547B">
        <w:rPr>
          <w:rStyle w:val="Emphasis"/>
        </w:rPr>
        <w:t>Cuban Missile Crisis</w:t>
      </w:r>
      <w:r w:rsidRPr="00E7547B">
        <w:rPr>
          <w:sz w:val="12"/>
        </w:rPr>
        <w:t xml:space="preserve"> of 1962 – </w:t>
      </w:r>
      <w:r w:rsidRPr="00E7547B">
        <w:rPr>
          <w:rStyle w:val="StyleUnderline"/>
        </w:rPr>
        <w:t>when, by all accounts, the world came closer to nuclear war than at any other time</w:t>
      </w:r>
      <w:r w:rsidRPr="00E7547B">
        <w:rPr>
          <w:sz w:val="12"/>
        </w:rPr>
        <w:t xml:space="preserve"> – </w:t>
      </w:r>
      <w:r w:rsidRPr="00E7547B">
        <w:rPr>
          <w:rStyle w:val="StyleUnderline"/>
        </w:rPr>
        <w:t>is</w:t>
      </w:r>
      <w:r w:rsidRPr="00E7547B">
        <w:rPr>
          <w:sz w:val="12"/>
        </w:rPr>
        <w:t xml:space="preserve"> </w:t>
      </w:r>
      <w:r w:rsidRPr="00E7547B">
        <w:rPr>
          <w:rStyle w:val="Emphasis"/>
        </w:rPr>
        <w:t>not testimony</w:t>
      </w:r>
      <w:r w:rsidRPr="00E7547B">
        <w:rPr>
          <w:sz w:val="12"/>
        </w:rPr>
        <w:t xml:space="preserve"> </w:t>
      </w:r>
      <w:r w:rsidRPr="00E7547B">
        <w:rPr>
          <w:rStyle w:val="StyleUnderline"/>
        </w:rPr>
        <w:t>to the effectiveness of deterrence</w:t>
      </w:r>
      <w:r w:rsidRPr="00E7547B">
        <w:rPr>
          <w:sz w:val="12"/>
        </w:rPr>
        <w:t xml:space="preserve">: </w:t>
      </w:r>
      <w:r w:rsidRPr="00E7547B">
        <w:rPr>
          <w:rStyle w:val="StyleUnderline"/>
        </w:rPr>
        <w:t xml:space="preserve">the crisis occurred </w:t>
      </w:r>
      <w:r w:rsidRPr="00E7547B">
        <w:rPr>
          <w:rStyle w:val="Emphasis"/>
        </w:rPr>
        <w:t>because of nuclear weapons</w:t>
      </w:r>
      <w:r w:rsidRPr="00E7547B">
        <w:rPr>
          <w:sz w:val="12"/>
        </w:rPr>
        <w:t xml:space="preserve">. </w:t>
      </w:r>
      <w:r w:rsidRPr="00E7547B">
        <w:rPr>
          <w:rStyle w:val="StyleUnderline"/>
        </w:rPr>
        <w:t xml:space="preserve">It is more likely that we have been spared nuclear war not because of deterrence but </w:t>
      </w:r>
      <w:r w:rsidRPr="00E7547B">
        <w:rPr>
          <w:rStyle w:val="Emphasis"/>
        </w:rPr>
        <w:t>in spite of it</w:t>
      </w:r>
      <w:r w:rsidRPr="00E7547B">
        <w:rPr>
          <w:rStyle w:val="StyleUnderline"/>
        </w:rPr>
        <w:t>.</w:t>
      </w:r>
      <w:r w:rsidRPr="00E7547B">
        <w:rPr>
          <w:sz w:val="12"/>
        </w:rPr>
        <w:t xml:space="preserve"> Even when possessed by just one side, nuclear </w:t>
      </w:r>
      <w:proofErr w:type="gramStart"/>
      <w:r w:rsidRPr="00E7547B">
        <w:rPr>
          <w:sz w:val="12"/>
        </w:rPr>
        <w:t>weapons</w:t>
      </w:r>
      <w:proofErr w:type="gramEnd"/>
      <w:r w:rsidRPr="00E7547B">
        <w:rPr>
          <w:sz w:val="12"/>
        </w:rPr>
        <w:t xml:space="preserve"> have not deterred other forms of war. The Chinese, Cuban, Iranian and Nicaraguan revolutions all took place even though a nuclear-armed US backed the overthrown governments. Similarly, the US lost the Vietnam War, just as the Soviet Union lost in Afghanistan, despite both countries not only possessing nuclear weapons, but also more and better conventional arms than their adversaries. Nor did nuclear weapons aid Russia in its unsuccessful war against Chechen rebels in 1994-96, or in 1999-2000, when Russia’s conventional weapons devastated the suffering Chechen Republic. Nuclear weapons did not help the US achieve its goals in Iraq or Afghanistan, which have become expensive catastrophic failures for the country with the world’s most advanced nuclear weapons. Moreover, despite its nuclear arsenal, the US remains fearful of domestic terrorist attacks, which are more likely to be made with nuclear weapons than be deterred by them. In short, it is not legitimate to argue that nuclear weapons have deterred any sort of war, or that they will do so in the future. During the Cold War, each side engaged in conventional warfare: the Soviets, for example, in Hungary (1956), Czechoslovakia (1968), and Afghanistan (1979-89); the Russians in Chechnya (1994-96; 1999-2009), Georgia (2008), Ukraine (2014-present), as well as Syria (2015-present); and the US in Korea (1950-53), Vietnam (1955-75), Lebanon (1982), Grenada (1983), Panama (1989-90), the Persian Gulf (1990-91), the former Yugoslavia (1991-99), Afghanistan (2001-present), and Iraq (2003-present), to mention just a few cases. Nor have their weapons deterred attacks upon nuclear armed states by non-nuclear opponents. In 1950, China stood 14 years from developing and deploying its own nuclear weapons, whereas the US had a well-developed atomic arsenal. Nonetheless, as the Korean War’s tide was shifting dramatically against the North, that US nuclear arsenal did not inhibit China from sending more than 300,000 soldiers across the Yalu River, resulting in the stalemate on the Korean peninsula that divides it to this day, and has resulted in one of the world’s most dangerous unresolved stand-offs. In 1956, the nuclear-armed United Kingdom warned non-nuclear Egypt to refrain from </w:t>
      </w:r>
      <w:proofErr w:type="spellStart"/>
      <w:r w:rsidRPr="00E7547B">
        <w:rPr>
          <w:sz w:val="12"/>
        </w:rPr>
        <w:t>nationalising</w:t>
      </w:r>
      <w:proofErr w:type="spellEnd"/>
      <w:r w:rsidRPr="00E7547B">
        <w:rPr>
          <w:sz w:val="12"/>
        </w:rPr>
        <w:t xml:space="preserve"> the Suez Canal. To no avail: the UK, France and Israel ended up invading Sinai with conventional forces. In 1982, Argentina attacked the British-held Falkland Islands, even though the UK had nuclear weapons and Argentina did not. Following the US-led invasion in 1991, conventionally armed Iraq was not deterred from lobbing Scud missiles at nuclear-armed Israel, which did not retaliate, although it could have used its nuclear weapons to </w:t>
      </w:r>
      <w:proofErr w:type="spellStart"/>
      <w:r w:rsidRPr="00E7547B">
        <w:rPr>
          <w:sz w:val="12"/>
        </w:rPr>
        <w:t>vaporise</w:t>
      </w:r>
      <w:proofErr w:type="spellEnd"/>
      <w:r w:rsidRPr="00E7547B">
        <w:rPr>
          <w:sz w:val="12"/>
        </w:rPr>
        <w:t xml:space="preserve"> Baghdad. It is hard to imagine how doing so would have benefitted anyone. Obviously, US nuclear weapons did not deter the terrorist attacks on the US of 11 September </w:t>
      </w:r>
      <w:r w:rsidRPr="00BD2163">
        <w:rPr>
          <w:sz w:val="12"/>
        </w:rPr>
        <w:t xml:space="preserve">2001, just as the nuclear arsenals of the UK and France have not prevented repeated terrorist attacks on those countries. </w:t>
      </w:r>
      <w:r w:rsidRPr="00BD2163">
        <w:rPr>
          <w:rStyle w:val="Emphasis"/>
        </w:rPr>
        <w:t>Deterrence, in short, does not deter.</w:t>
      </w:r>
      <w:r w:rsidRPr="00BD2163">
        <w:rPr>
          <w:sz w:val="12"/>
        </w:rPr>
        <w:t xml:space="preserve"> </w:t>
      </w:r>
      <w:r w:rsidRPr="00BD2163">
        <w:rPr>
          <w:rStyle w:val="StyleUnderline"/>
        </w:rPr>
        <w:t xml:space="preserve">The pattern is </w:t>
      </w:r>
      <w:r w:rsidRPr="00BD2163">
        <w:rPr>
          <w:rStyle w:val="Emphasis"/>
        </w:rPr>
        <w:t>deep and geographically widespread</w:t>
      </w:r>
      <w:r w:rsidRPr="00BD2163">
        <w:rPr>
          <w:sz w:val="12"/>
        </w:rPr>
        <w:t>. Nuclear-armed France couldn’t prevail over the non-nuclear Algerian National Liberation Front. The US nuclear arsenal didn’t inhibit North Korea from seizing a US intelligence-gathering vessel, the</w:t>
      </w:r>
      <w:r w:rsidRPr="00E7547B">
        <w:rPr>
          <w:sz w:val="12"/>
        </w:rPr>
        <w:t xml:space="preserve"> USS Pueblo, in 1968. Even today, this boat remains in North Korean hands. US nukes didn’t enable China to get Vietnam to end its invasion of Cambodia in 1979. Nor did US nuclear weapons stop Iranian Revolutionary Guards from capturing US diplomats and holding them hostage (1979-81), just as fear of US nuclear weapons didn’t empower the US and its allies to force Iraq to retreat from Kuwait without a fight in 1990. In </w:t>
      </w:r>
      <w:proofErr w:type="gramStart"/>
      <w:r w:rsidRPr="00E7547B">
        <w:rPr>
          <w:sz w:val="12"/>
        </w:rPr>
        <w:t>Nuclear Weapons</w:t>
      </w:r>
      <w:proofErr w:type="gramEnd"/>
      <w:r w:rsidRPr="00E7547B">
        <w:rPr>
          <w:sz w:val="12"/>
        </w:rPr>
        <w:t xml:space="preserve"> and Coercive Diplomacy (2017), the political scientists Todd </w:t>
      </w:r>
      <w:proofErr w:type="spellStart"/>
      <w:r w:rsidRPr="00E7547B">
        <w:rPr>
          <w:sz w:val="12"/>
        </w:rPr>
        <w:t>Sechser</w:t>
      </w:r>
      <w:proofErr w:type="spellEnd"/>
      <w:r w:rsidRPr="00E7547B">
        <w:rPr>
          <w:sz w:val="12"/>
        </w:rPr>
        <w:t xml:space="preserve"> and Matthew </w:t>
      </w:r>
      <w:r w:rsidRPr="005C2CD7">
        <w:rPr>
          <w:rStyle w:val="Emphasis"/>
          <w:highlight w:val="cyan"/>
        </w:rPr>
        <w:t>Fuhrmann</w:t>
      </w:r>
      <w:r w:rsidRPr="00E7547B">
        <w:rPr>
          <w:sz w:val="12"/>
        </w:rPr>
        <w:t xml:space="preserve"> </w:t>
      </w:r>
      <w:r w:rsidRPr="005C2CD7">
        <w:rPr>
          <w:rStyle w:val="StyleUnderline"/>
          <w:highlight w:val="cyan"/>
        </w:rPr>
        <w:t>examined</w:t>
      </w:r>
      <w:r w:rsidRPr="00E7547B">
        <w:rPr>
          <w:sz w:val="12"/>
        </w:rPr>
        <w:t xml:space="preserve"> </w:t>
      </w:r>
      <w:r w:rsidRPr="005C2CD7">
        <w:rPr>
          <w:rStyle w:val="Emphasis"/>
          <w:highlight w:val="cyan"/>
        </w:rPr>
        <w:t xml:space="preserve">348 </w:t>
      </w:r>
      <w:r w:rsidRPr="00E7547B">
        <w:rPr>
          <w:rStyle w:val="Emphasis"/>
        </w:rPr>
        <w:t xml:space="preserve">territorial </w:t>
      </w:r>
      <w:r w:rsidRPr="005C2CD7">
        <w:rPr>
          <w:rStyle w:val="Emphasis"/>
          <w:highlight w:val="cyan"/>
        </w:rPr>
        <w:t>disputes</w:t>
      </w:r>
      <w:r w:rsidRPr="00E7547B">
        <w:rPr>
          <w:sz w:val="12"/>
        </w:rPr>
        <w:t xml:space="preserve"> </w:t>
      </w:r>
      <w:r w:rsidRPr="00E7547B">
        <w:rPr>
          <w:rStyle w:val="StyleUnderline"/>
        </w:rPr>
        <w:t>occurring between 1919 and 1995</w:t>
      </w:r>
      <w:r w:rsidRPr="00E7547B">
        <w:rPr>
          <w:sz w:val="12"/>
        </w:rPr>
        <w:t xml:space="preserve">. </w:t>
      </w:r>
      <w:r w:rsidRPr="00E7547B">
        <w:rPr>
          <w:rStyle w:val="StyleUnderline"/>
        </w:rPr>
        <w:t xml:space="preserve">They used </w:t>
      </w:r>
      <w:r w:rsidRPr="00E7547B">
        <w:rPr>
          <w:rStyle w:val="Emphasis"/>
        </w:rPr>
        <w:t>statistical analysis</w:t>
      </w:r>
      <w:r w:rsidRPr="00E7547B">
        <w:rPr>
          <w:rStyle w:val="StyleUnderline"/>
        </w:rPr>
        <w:t xml:space="preserve"> </w:t>
      </w:r>
      <w:r w:rsidRPr="005C2CD7">
        <w:rPr>
          <w:rStyle w:val="StyleUnderline"/>
          <w:highlight w:val="cyan"/>
        </w:rPr>
        <w:t>to see whether</w:t>
      </w:r>
      <w:r w:rsidRPr="005C2CD7">
        <w:rPr>
          <w:sz w:val="12"/>
          <w:highlight w:val="cyan"/>
        </w:rPr>
        <w:t xml:space="preserve"> </w:t>
      </w:r>
      <w:r w:rsidRPr="005C2CD7">
        <w:rPr>
          <w:rStyle w:val="Emphasis"/>
          <w:highlight w:val="cyan"/>
        </w:rPr>
        <w:t>nuclear</w:t>
      </w:r>
      <w:r w:rsidRPr="00E7547B">
        <w:rPr>
          <w:rStyle w:val="Emphasis"/>
        </w:rPr>
        <w:t xml:space="preserve">-armed </w:t>
      </w:r>
      <w:r w:rsidRPr="005C2CD7">
        <w:rPr>
          <w:rStyle w:val="Emphasis"/>
          <w:highlight w:val="cyan"/>
        </w:rPr>
        <w:t>states</w:t>
      </w:r>
      <w:r w:rsidRPr="005C2CD7">
        <w:rPr>
          <w:sz w:val="12"/>
          <w:highlight w:val="cyan"/>
        </w:rPr>
        <w:t xml:space="preserve"> </w:t>
      </w:r>
      <w:r w:rsidRPr="005C2CD7">
        <w:rPr>
          <w:rStyle w:val="StyleUnderline"/>
          <w:highlight w:val="cyan"/>
        </w:rPr>
        <w:t>were</w:t>
      </w:r>
      <w:r w:rsidRPr="00E7547B">
        <w:rPr>
          <w:rStyle w:val="StyleUnderline"/>
        </w:rPr>
        <w:t xml:space="preserve"> more </w:t>
      </w:r>
      <w:r w:rsidRPr="005C2CD7">
        <w:rPr>
          <w:rStyle w:val="StyleUnderline"/>
          <w:highlight w:val="cyan"/>
        </w:rPr>
        <w:t>successful</w:t>
      </w:r>
      <w:r w:rsidRPr="00E7547B">
        <w:rPr>
          <w:sz w:val="12"/>
        </w:rPr>
        <w:t xml:space="preserve"> than conventional countries in coercing their adversaries</w:t>
      </w:r>
      <w:r w:rsidRPr="00E7547B">
        <w:rPr>
          <w:sz w:val="2"/>
        </w:rPr>
        <w:t xml:space="preserve"> </w:t>
      </w:r>
      <w:r w:rsidRPr="00E7547B">
        <w:rPr>
          <w:sz w:val="12"/>
        </w:rPr>
        <w:t xml:space="preserve">during territorial disputes. </w:t>
      </w:r>
      <w:r w:rsidRPr="005C2CD7">
        <w:rPr>
          <w:rStyle w:val="Emphasis"/>
          <w:highlight w:val="cyan"/>
        </w:rPr>
        <w:t>They weren’t</w:t>
      </w:r>
      <w:r w:rsidRPr="00E7547B">
        <w:rPr>
          <w:sz w:val="12"/>
        </w:rPr>
        <w:t xml:space="preserve">. Not only that, but nuclear weapons didn’t embolden those who own them to escalate demands; if anything, such countries were somewhat less successful in getting their way. In some cases, </w:t>
      </w:r>
      <w:r w:rsidRPr="00E7547B">
        <w:rPr>
          <w:rStyle w:val="Emphasis"/>
        </w:rPr>
        <w:t>the analysis is almost comical</w:t>
      </w:r>
      <w:r w:rsidRPr="00E7547B">
        <w:rPr>
          <w:sz w:val="12"/>
        </w:rPr>
        <w:t xml:space="preserve">. Thus, among the very few cases in which threats from a nuclear-armed country were coded as having compelled an opponent was the US insistence, in 1961, that the Dominican Republic hold democratic elections following the assassination of the dictator Rafael Trujillo, as well as the US demand, in 1994, following a Haitian military coup, that the Haitian colonels restore Jean-Bertrand Aristide to power. In 1974-75, nuclear China forced non-nuclear Portugal to surrender its claim to Macau. These examples were included because the authors honestly sought to consider all cases in which a nuclear-armed country got its way vis-à-vis a non-nuclear one. But no serious observer would attribute the capitulation of Portugal or the Dominican Republic to the nuclear weapons of China or the US. All of this also suggests that the acquisition of nuclear weapons by Iran or North Korea is unlikely to enable these countries to coerce others, whether their ‘targets’ are armed with nuclear or conventional weapons. It is one thing to conclude that nuclear deterrence hasn’t necessarily </w:t>
      </w:r>
      <w:proofErr w:type="gramStart"/>
      <w:r w:rsidRPr="00E7547B">
        <w:rPr>
          <w:sz w:val="12"/>
        </w:rPr>
        <w:t>deterred, and</w:t>
      </w:r>
      <w:proofErr w:type="gramEnd"/>
      <w:r w:rsidRPr="00E7547B">
        <w:rPr>
          <w:sz w:val="12"/>
        </w:rPr>
        <w:t xml:space="preserve"> hasn’t provided coercive power – but its extraordinary risks are even more discredit</w:t>
      </w:r>
      <w:r w:rsidRPr="00E7547B">
        <w:rPr>
          <w:sz w:val="6"/>
        </w:rPr>
        <w:t xml:space="preserve">ing. </w:t>
      </w:r>
      <w:r w:rsidRPr="00E7547B">
        <w:rPr>
          <w:sz w:val="16"/>
        </w:rPr>
        <w:t xml:space="preserve">First, </w:t>
      </w:r>
      <w:r w:rsidRPr="005C2CD7">
        <w:rPr>
          <w:rStyle w:val="Emphasis"/>
          <w:highlight w:val="cyan"/>
        </w:rPr>
        <w:t>deterrence</w:t>
      </w:r>
      <w:r w:rsidRPr="005C2CD7">
        <w:rPr>
          <w:highlight w:val="cyan"/>
          <w:u w:val="single"/>
        </w:rPr>
        <w:t xml:space="preserve"> </w:t>
      </w:r>
      <w:r w:rsidRPr="00E7547B">
        <w:rPr>
          <w:u w:val="single"/>
        </w:rPr>
        <w:t xml:space="preserve">via nuclear weapons </w:t>
      </w:r>
      <w:r w:rsidRPr="005C2CD7">
        <w:rPr>
          <w:b/>
          <w:highlight w:val="cyan"/>
          <w:u w:val="single"/>
          <w:bdr w:val="single" w:sz="4" w:space="0" w:color="auto" w:frame="1"/>
        </w:rPr>
        <w:t>lacks credibility</w:t>
      </w:r>
      <w:r w:rsidRPr="00E7547B">
        <w:rPr>
          <w:sz w:val="16"/>
        </w:rPr>
        <w:t xml:space="preserve">. A police officer armed with a backpack nuclear weapon would be unlikely to deter a robber: ‘Stop in the name of the law, or I’ll blow us all up!’ Similarly, </w:t>
      </w:r>
      <w:r w:rsidRPr="00E7547B">
        <w:rPr>
          <w:u w:val="single"/>
        </w:rPr>
        <w:t>during the Cold War, NATO generals lamented that</w:t>
      </w:r>
      <w:r w:rsidRPr="00E7547B">
        <w:rPr>
          <w:sz w:val="16"/>
        </w:rPr>
        <w:t xml:space="preserve"> towns in West Germany were less than two kilotons apart – which meant that defending Europe with nuclear weapons would destroy it, and so </w:t>
      </w:r>
      <w:r w:rsidRPr="00E7547B">
        <w:rPr>
          <w:u w:val="single"/>
        </w:rPr>
        <w:t xml:space="preserve">the claim that the Red Army would be deterred by nuclear means was </w:t>
      </w:r>
      <w:r w:rsidRPr="00E7547B">
        <w:rPr>
          <w:b/>
          <w:u w:val="single"/>
          <w:bdr w:val="single" w:sz="4" w:space="0" w:color="auto" w:frame="1"/>
        </w:rPr>
        <w:t>literally incredible</w:t>
      </w:r>
      <w:r w:rsidRPr="00E7547B">
        <w:rPr>
          <w:u w:val="single"/>
        </w:rPr>
        <w:t xml:space="preserve">. The result was the elaboration of smaller, </w:t>
      </w:r>
      <w:r w:rsidRPr="00E7547B">
        <w:rPr>
          <w:b/>
          <w:u w:val="single"/>
          <w:bdr w:val="single" w:sz="4" w:space="0" w:color="auto" w:frame="1"/>
        </w:rPr>
        <w:t>more accurate tactical weapons</w:t>
      </w:r>
      <w:r w:rsidRPr="00E7547B">
        <w:rPr>
          <w:sz w:val="16"/>
        </w:rPr>
        <w:t xml:space="preserve"> that would be more usable and, thus, </w:t>
      </w:r>
      <w:r w:rsidRPr="00E7547B">
        <w:rPr>
          <w:u w:val="single"/>
        </w:rPr>
        <w:t>whose employment in a crisis would be more credible. But deployed weapons</w:t>
      </w:r>
      <w:r w:rsidRPr="00E7547B">
        <w:rPr>
          <w:sz w:val="16"/>
        </w:rPr>
        <w:t xml:space="preserve"> that </w:t>
      </w:r>
      <w:r w:rsidRPr="00E7547B">
        <w:rPr>
          <w:b/>
          <w:u w:val="single"/>
        </w:rPr>
        <w:t>are more usable</w:t>
      </w:r>
      <w:r w:rsidRPr="00E7547B">
        <w:rPr>
          <w:u w:val="single"/>
        </w:rPr>
        <w:t>, and</w:t>
      </w:r>
      <w:r w:rsidRPr="00E7547B">
        <w:rPr>
          <w:sz w:val="16"/>
        </w:rPr>
        <w:t xml:space="preserve"> thus </w:t>
      </w:r>
      <w:r w:rsidRPr="00E7547B">
        <w:rPr>
          <w:b/>
          <w:u w:val="single"/>
          <w:bdr w:val="single" w:sz="4" w:space="0" w:color="auto" w:frame="1"/>
        </w:rPr>
        <w:t>more credible as deterrents</w:t>
      </w:r>
      <w:r w:rsidRPr="00E7547B">
        <w:rPr>
          <w:u w:val="single"/>
        </w:rPr>
        <w:t xml:space="preserve">, are more liable to be used. Second, </w:t>
      </w:r>
      <w:r w:rsidRPr="005C2CD7">
        <w:rPr>
          <w:highlight w:val="cyan"/>
          <w:u w:val="single"/>
        </w:rPr>
        <w:t>deterrence requires</w:t>
      </w:r>
      <w:r w:rsidRPr="00E7547B">
        <w:rPr>
          <w:sz w:val="16"/>
        </w:rPr>
        <w:t xml:space="preserve"> that </w:t>
      </w:r>
      <w:r w:rsidRPr="005C2CD7">
        <w:rPr>
          <w:highlight w:val="cyan"/>
          <w:u w:val="single"/>
        </w:rPr>
        <w:t>each</w:t>
      </w:r>
      <w:r w:rsidRPr="00E7547B">
        <w:rPr>
          <w:u w:val="single"/>
        </w:rPr>
        <w:t xml:space="preserve"> side’s </w:t>
      </w:r>
      <w:r w:rsidRPr="005C2CD7">
        <w:rPr>
          <w:highlight w:val="cyan"/>
          <w:u w:val="single"/>
        </w:rPr>
        <w:t xml:space="preserve">arsenal </w:t>
      </w:r>
      <w:r w:rsidRPr="005C2CD7">
        <w:rPr>
          <w:b/>
          <w:highlight w:val="cyan"/>
          <w:u w:val="single"/>
          <w:bdr w:val="single" w:sz="4" w:space="0" w:color="auto" w:frame="1"/>
        </w:rPr>
        <w:t>remains invulnerable</w:t>
      </w:r>
      <w:r w:rsidRPr="00E7547B">
        <w:rPr>
          <w:sz w:val="16"/>
        </w:rPr>
        <w:t xml:space="preserve"> to attack, </w:t>
      </w:r>
      <w:r w:rsidRPr="00E7547B">
        <w:rPr>
          <w:u w:val="single"/>
        </w:rPr>
        <w:t xml:space="preserve">or at least that such an attack would be prevented insofar as a potential victim </w:t>
      </w:r>
      <w:r w:rsidRPr="00E7547B">
        <w:rPr>
          <w:b/>
          <w:u w:val="single"/>
          <w:bdr w:val="single" w:sz="4" w:space="0" w:color="auto" w:frame="1"/>
        </w:rPr>
        <w:t>retained a ‘second-strike’ retaliatory capability</w:t>
      </w:r>
      <w:r w:rsidRPr="00E7547B">
        <w:rPr>
          <w:u w:val="single"/>
        </w:rPr>
        <w:t>, sufficient to prevent</w:t>
      </w:r>
      <w:r w:rsidRPr="00E7547B">
        <w:rPr>
          <w:sz w:val="16"/>
        </w:rPr>
        <w:t xml:space="preserve"> such an </w:t>
      </w:r>
      <w:r w:rsidRPr="00E7547B">
        <w:rPr>
          <w:u w:val="single"/>
        </w:rPr>
        <w:t xml:space="preserve">attack </w:t>
      </w:r>
      <w:r w:rsidRPr="00E7547B">
        <w:rPr>
          <w:b/>
          <w:u w:val="single"/>
        </w:rPr>
        <w:t>in the first place</w:t>
      </w:r>
      <w:r w:rsidRPr="00E7547B">
        <w:rPr>
          <w:sz w:val="16"/>
        </w:rPr>
        <w:t xml:space="preserve">. Over time, however, </w:t>
      </w:r>
      <w:r w:rsidRPr="00E7547B">
        <w:rPr>
          <w:u w:val="single"/>
        </w:rPr>
        <w:t>nuclear missiles have become increasingly accurate, raising concerns about</w:t>
      </w:r>
      <w:r w:rsidRPr="00E7547B">
        <w:rPr>
          <w:sz w:val="16"/>
        </w:rPr>
        <w:t xml:space="preserve"> the </w:t>
      </w:r>
      <w:r w:rsidRPr="00E7547B">
        <w:rPr>
          <w:u w:val="single"/>
        </w:rPr>
        <w:t>vulnerability</w:t>
      </w:r>
      <w:r w:rsidRPr="00E7547B">
        <w:rPr>
          <w:sz w:val="16"/>
        </w:rPr>
        <w:t xml:space="preserve"> of these weapons </w:t>
      </w:r>
      <w:r w:rsidRPr="00E7547B">
        <w:rPr>
          <w:u w:val="single"/>
        </w:rPr>
        <w:t>to a ‘counterforce’ strike</w:t>
      </w:r>
      <w:r w:rsidRPr="00E7547B">
        <w:rPr>
          <w:sz w:val="16"/>
        </w:rPr>
        <w:t xml:space="preserve">. In brief, </w:t>
      </w:r>
      <w:r w:rsidRPr="00E7547B">
        <w:rPr>
          <w:u w:val="single"/>
        </w:rPr>
        <w:t xml:space="preserve">nuclear states are </w:t>
      </w:r>
      <w:r w:rsidRPr="00E7547B">
        <w:rPr>
          <w:b/>
          <w:u w:val="single"/>
        </w:rPr>
        <w:t>increasingly able</w:t>
      </w:r>
      <w:r w:rsidRPr="00E7547B">
        <w:rPr>
          <w:u w:val="single"/>
        </w:rPr>
        <w:t xml:space="preserve"> to target their adversary’s</w:t>
      </w:r>
      <w:r w:rsidRPr="00E7547B">
        <w:rPr>
          <w:sz w:val="16"/>
        </w:rPr>
        <w:t xml:space="preserve"> nuclear </w:t>
      </w:r>
      <w:r w:rsidRPr="00E7547B">
        <w:rPr>
          <w:u w:val="single"/>
        </w:rPr>
        <w:t xml:space="preserve">weapons for destruction. In the </w:t>
      </w:r>
      <w:r w:rsidRPr="00E7547B">
        <w:rPr>
          <w:b/>
          <w:u w:val="single"/>
        </w:rPr>
        <w:t>perverse argot</w:t>
      </w:r>
      <w:r w:rsidRPr="00E7547B">
        <w:rPr>
          <w:u w:val="single"/>
        </w:rPr>
        <w:t xml:space="preserve"> of deterrence</w:t>
      </w:r>
      <w:r w:rsidRPr="00E7547B">
        <w:rPr>
          <w:sz w:val="16"/>
        </w:rPr>
        <w:t xml:space="preserve"> theory, </w:t>
      </w:r>
      <w:r w:rsidRPr="00E7547B">
        <w:rPr>
          <w:u w:val="single"/>
        </w:rPr>
        <w:t xml:space="preserve">this is called </w:t>
      </w:r>
      <w:r w:rsidRPr="005C2CD7">
        <w:rPr>
          <w:rStyle w:val="Emphasis"/>
          <w:highlight w:val="cyan"/>
        </w:rPr>
        <w:t>counterforce</w:t>
      </w:r>
      <w:r w:rsidRPr="00E7547B">
        <w:rPr>
          <w:b/>
          <w:u w:val="single"/>
        </w:rPr>
        <w:t xml:space="preserve"> vulnerability</w:t>
      </w:r>
      <w:r w:rsidRPr="00E7547B">
        <w:rPr>
          <w:sz w:val="16"/>
        </w:rPr>
        <w:t xml:space="preserve">, with ‘vulnerability’ </w:t>
      </w:r>
      <w:r w:rsidRPr="00E7547B">
        <w:rPr>
          <w:u w:val="single"/>
        </w:rPr>
        <w:t>referring to the target’s nuclear weapons, not</w:t>
      </w:r>
      <w:r w:rsidRPr="00E7547B">
        <w:rPr>
          <w:sz w:val="16"/>
        </w:rPr>
        <w:t xml:space="preserve"> its </w:t>
      </w:r>
      <w:r w:rsidRPr="00E7547B">
        <w:rPr>
          <w:u w:val="single"/>
        </w:rPr>
        <w:t xml:space="preserve">population. The </w:t>
      </w:r>
      <w:r w:rsidRPr="00E7547B">
        <w:rPr>
          <w:b/>
          <w:u w:val="single"/>
          <w:bdr w:val="single" w:sz="4" w:space="0" w:color="auto" w:frame="1"/>
        </w:rPr>
        <w:t>clearest outcome</w:t>
      </w:r>
      <w:r w:rsidRPr="00E7547B">
        <w:rPr>
          <w:u w:val="single"/>
        </w:rPr>
        <w:t xml:space="preserve"> of</w:t>
      </w:r>
      <w:r w:rsidRPr="00E7547B">
        <w:rPr>
          <w:sz w:val="16"/>
        </w:rPr>
        <w:t xml:space="preserve"> increasingly accurate nuclear weapons and the ‘counterforce vulnerability’ component of deterrence theory </w:t>
      </w:r>
      <w:r w:rsidRPr="00E7547B">
        <w:rPr>
          <w:u w:val="single"/>
        </w:rPr>
        <w:t xml:space="preserve">is to </w:t>
      </w:r>
      <w:r w:rsidRPr="005C2CD7">
        <w:rPr>
          <w:b/>
          <w:highlight w:val="cyan"/>
          <w:u w:val="single"/>
          <w:bdr w:val="single" w:sz="4" w:space="0" w:color="auto" w:frame="1"/>
        </w:rPr>
        <w:t>increase</w:t>
      </w:r>
      <w:r w:rsidRPr="00E7547B">
        <w:rPr>
          <w:b/>
          <w:u w:val="single"/>
          <w:bdr w:val="single" w:sz="4" w:space="0" w:color="auto" w:frame="1"/>
        </w:rPr>
        <w:t xml:space="preserve"> the </w:t>
      </w:r>
      <w:r w:rsidRPr="005C2CD7">
        <w:rPr>
          <w:b/>
          <w:highlight w:val="cyan"/>
          <w:u w:val="single"/>
          <w:bdr w:val="single" w:sz="4" w:space="0" w:color="auto" w:frame="1"/>
        </w:rPr>
        <w:t xml:space="preserve">likelihood of </w:t>
      </w:r>
      <w:r w:rsidRPr="00E7547B">
        <w:rPr>
          <w:b/>
          <w:u w:val="single"/>
          <w:bdr w:val="single" w:sz="4" w:space="0" w:color="auto" w:frame="1"/>
        </w:rPr>
        <w:t xml:space="preserve">a </w:t>
      </w:r>
      <w:r w:rsidRPr="005C2CD7">
        <w:rPr>
          <w:b/>
          <w:highlight w:val="cyan"/>
          <w:u w:val="single"/>
          <w:bdr w:val="single" w:sz="4" w:space="0" w:color="auto" w:frame="1"/>
        </w:rPr>
        <w:t>first strike</w:t>
      </w:r>
      <w:r w:rsidRPr="005C2CD7">
        <w:rPr>
          <w:highlight w:val="cyan"/>
          <w:u w:val="single"/>
        </w:rPr>
        <w:t>, while</w:t>
      </w:r>
      <w:r w:rsidRPr="00E7547B">
        <w:rPr>
          <w:sz w:val="16"/>
        </w:rPr>
        <w:t xml:space="preserve"> also </w:t>
      </w:r>
      <w:r w:rsidRPr="005C2CD7">
        <w:rPr>
          <w:b/>
          <w:highlight w:val="cyan"/>
          <w:u w:val="single"/>
        </w:rPr>
        <w:t>increasing</w:t>
      </w:r>
      <w:r w:rsidRPr="00E7547B">
        <w:rPr>
          <w:b/>
          <w:u w:val="single"/>
        </w:rPr>
        <w:t xml:space="preserve"> </w:t>
      </w:r>
      <w:r w:rsidRPr="005C2CD7">
        <w:rPr>
          <w:b/>
          <w:highlight w:val="cyan"/>
          <w:u w:val="single"/>
        </w:rPr>
        <w:t>the danger</w:t>
      </w:r>
      <w:r w:rsidRPr="005C2CD7">
        <w:rPr>
          <w:highlight w:val="cyan"/>
          <w:u w:val="single"/>
        </w:rPr>
        <w:t xml:space="preserve"> </w:t>
      </w:r>
      <w:r w:rsidRPr="00BD2163">
        <w:rPr>
          <w:u w:val="single"/>
        </w:rPr>
        <w:t>that a potential victim</w:t>
      </w:r>
      <w:r w:rsidRPr="00BD2163">
        <w:rPr>
          <w:sz w:val="16"/>
        </w:rPr>
        <w:t>, fearing such an event</w:t>
      </w:r>
      <w:r w:rsidRPr="00E7547B">
        <w:rPr>
          <w:sz w:val="16"/>
        </w:rPr>
        <w:t xml:space="preserve">, </w:t>
      </w:r>
      <w:r w:rsidRPr="00E7547B">
        <w:rPr>
          <w:u w:val="single"/>
        </w:rPr>
        <w:t xml:space="preserve">might be tempted </w:t>
      </w:r>
      <w:r w:rsidRPr="005C2CD7">
        <w:rPr>
          <w:highlight w:val="cyan"/>
          <w:u w:val="single"/>
        </w:rPr>
        <w:t xml:space="preserve">to </w:t>
      </w:r>
      <w:r w:rsidRPr="005C2CD7">
        <w:rPr>
          <w:b/>
          <w:highlight w:val="cyan"/>
          <w:u w:val="single"/>
          <w:bdr w:val="single" w:sz="4" w:space="0" w:color="auto" w:frame="1"/>
        </w:rPr>
        <w:t xml:space="preserve">pre-empt </w:t>
      </w:r>
      <w:r w:rsidRPr="00E7547B">
        <w:rPr>
          <w:b/>
          <w:u w:val="single"/>
          <w:bdr w:val="single" w:sz="4" w:space="0" w:color="auto" w:frame="1"/>
        </w:rPr>
        <w:t>with its own first strike</w:t>
      </w:r>
      <w:r w:rsidRPr="00E7547B">
        <w:rPr>
          <w:u w:val="single"/>
        </w:rPr>
        <w:t xml:space="preserve">. The resulting situation – in which each side </w:t>
      </w:r>
      <w:r w:rsidRPr="00E7547B">
        <w:rPr>
          <w:b/>
          <w:u w:val="single"/>
        </w:rPr>
        <w:t>perceives</w:t>
      </w:r>
      <w:r w:rsidRPr="00E7547B">
        <w:rPr>
          <w:sz w:val="16"/>
        </w:rPr>
        <w:t xml:space="preserve"> a possible </w:t>
      </w:r>
      <w:r w:rsidRPr="00E7547B">
        <w:rPr>
          <w:b/>
          <w:u w:val="single"/>
        </w:rPr>
        <w:t>advantage</w:t>
      </w:r>
      <w:r w:rsidRPr="00E7547B">
        <w:rPr>
          <w:u w:val="single"/>
        </w:rPr>
        <w:t xml:space="preserve"> in striking first – is </w:t>
      </w:r>
      <w:r w:rsidRPr="00E7547B">
        <w:rPr>
          <w:b/>
          <w:u w:val="single"/>
          <w:bdr w:val="single" w:sz="4" w:space="0" w:color="auto" w:frame="1"/>
        </w:rPr>
        <w:t>dangerously unstable</w:t>
      </w:r>
      <w:r w:rsidRPr="00E7547B">
        <w:rPr>
          <w:sz w:val="16"/>
        </w:rPr>
        <w:t xml:space="preserve">. Third, </w:t>
      </w:r>
      <w:r w:rsidRPr="005C2CD7">
        <w:rPr>
          <w:highlight w:val="cyan"/>
          <w:u w:val="single"/>
        </w:rPr>
        <w:t>deterrence</w:t>
      </w:r>
      <w:r w:rsidRPr="00E7547B">
        <w:rPr>
          <w:u w:val="single"/>
        </w:rPr>
        <w:t xml:space="preserve"> theory </w:t>
      </w:r>
      <w:r w:rsidRPr="005C2CD7">
        <w:rPr>
          <w:b/>
          <w:highlight w:val="cyan"/>
          <w:u w:val="single"/>
          <w:bdr w:val="single" w:sz="4" w:space="0" w:color="auto" w:frame="1"/>
        </w:rPr>
        <w:t>assumes optimal rationality</w:t>
      </w:r>
      <w:r w:rsidRPr="00E7547B">
        <w:rPr>
          <w:u w:val="single"/>
        </w:rPr>
        <w:t xml:space="preserve"> on the part of decision-makers. It presumes</w:t>
      </w:r>
      <w:r w:rsidRPr="00E7547B">
        <w:rPr>
          <w:sz w:val="16"/>
        </w:rPr>
        <w:t xml:space="preserve"> that </w:t>
      </w:r>
      <w:r w:rsidRPr="00E7547B">
        <w:rPr>
          <w:u w:val="single"/>
        </w:rPr>
        <w:t xml:space="preserve">those with their fingers on the </w:t>
      </w:r>
      <w:r w:rsidRPr="00E7547B">
        <w:rPr>
          <w:b/>
          <w:u w:val="single"/>
        </w:rPr>
        <w:t>nuclear triggers</w:t>
      </w:r>
      <w:r w:rsidRPr="00E7547B">
        <w:rPr>
          <w:u w:val="single"/>
        </w:rPr>
        <w:t xml:space="preserve"> are </w:t>
      </w:r>
      <w:r w:rsidRPr="00E7547B">
        <w:rPr>
          <w:b/>
          <w:u w:val="single"/>
          <w:bdr w:val="single" w:sz="4" w:space="0" w:color="auto" w:frame="1"/>
        </w:rPr>
        <w:t>rational actors</w:t>
      </w:r>
      <w:r w:rsidRPr="00E7547B">
        <w:rPr>
          <w:u w:val="single"/>
        </w:rPr>
        <w:t xml:space="preserve"> who will</w:t>
      </w:r>
      <w:r w:rsidRPr="00E7547B">
        <w:rPr>
          <w:sz w:val="16"/>
        </w:rPr>
        <w:t xml:space="preserve"> also </w:t>
      </w:r>
      <w:r w:rsidRPr="00E7547B">
        <w:rPr>
          <w:u w:val="single"/>
        </w:rPr>
        <w:t>remain calm</w:t>
      </w:r>
      <w:r w:rsidRPr="00E7547B">
        <w:rPr>
          <w:sz w:val="16"/>
        </w:rPr>
        <w:t xml:space="preserve"> </w:t>
      </w:r>
      <w:r w:rsidRPr="005C2CD7">
        <w:rPr>
          <w:rStyle w:val="StyleUnderline"/>
          <w:highlight w:val="cyan"/>
        </w:rPr>
        <w:t>and</w:t>
      </w:r>
      <w:r w:rsidRPr="00E7547B">
        <w:rPr>
          <w:sz w:val="16"/>
        </w:rPr>
        <w:t xml:space="preserve"> cognitively unimpaired </w:t>
      </w:r>
      <w:r w:rsidRPr="00E7547B">
        <w:rPr>
          <w:u w:val="single"/>
        </w:rPr>
        <w:t xml:space="preserve">under extremely stressful </w:t>
      </w:r>
      <w:r w:rsidRPr="00BD2163">
        <w:rPr>
          <w:u w:val="single"/>
        </w:rPr>
        <w:t>conditions. It</w:t>
      </w:r>
      <w:r w:rsidRPr="00BD2163">
        <w:rPr>
          <w:sz w:val="16"/>
        </w:rPr>
        <w:t xml:space="preserve"> also </w:t>
      </w:r>
      <w:r w:rsidRPr="00BD2163">
        <w:rPr>
          <w:u w:val="single"/>
        </w:rPr>
        <w:t>presumes</w:t>
      </w:r>
      <w:r w:rsidRPr="00BD2163">
        <w:rPr>
          <w:sz w:val="16"/>
        </w:rPr>
        <w:t xml:space="preserve"> that </w:t>
      </w:r>
      <w:r w:rsidRPr="00BD2163">
        <w:rPr>
          <w:u w:val="single"/>
        </w:rPr>
        <w:t xml:space="preserve">leaders will </w:t>
      </w:r>
      <w:r w:rsidRPr="00BD2163">
        <w:rPr>
          <w:b/>
          <w:u w:val="single"/>
        </w:rPr>
        <w:t>always retain control</w:t>
      </w:r>
      <w:r w:rsidRPr="00BD2163">
        <w:rPr>
          <w:u w:val="single"/>
        </w:rPr>
        <w:t xml:space="preserve"> over their</w:t>
      </w:r>
      <w:r w:rsidRPr="00BD2163">
        <w:rPr>
          <w:sz w:val="16"/>
        </w:rPr>
        <w:t xml:space="preserve"> forces and that, moreover, they will always retain control over their emotions as well, </w:t>
      </w:r>
      <w:r w:rsidRPr="00BD2163">
        <w:rPr>
          <w:u w:val="single"/>
        </w:rPr>
        <w:t xml:space="preserve">making decisions based </w:t>
      </w:r>
      <w:r w:rsidRPr="00BD2163">
        <w:rPr>
          <w:b/>
          <w:u w:val="single"/>
        </w:rPr>
        <w:t>solely on a</w:t>
      </w:r>
      <w:r w:rsidRPr="005C2CD7">
        <w:rPr>
          <w:b/>
          <w:highlight w:val="cyan"/>
          <w:u w:val="single"/>
        </w:rPr>
        <w:t xml:space="preserve"> </w:t>
      </w:r>
      <w:r w:rsidRPr="005C2CD7">
        <w:rPr>
          <w:b/>
          <w:highlight w:val="cyan"/>
          <w:u w:val="single"/>
          <w:bdr w:val="single" w:sz="4" w:space="0" w:color="auto" w:frame="1"/>
        </w:rPr>
        <w:t>cool calculation</w:t>
      </w:r>
      <w:r w:rsidRPr="00E7547B">
        <w:rPr>
          <w:u w:val="single"/>
        </w:rPr>
        <w:t xml:space="preserve"> of </w:t>
      </w:r>
      <w:r w:rsidRPr="00BD2163">
        <w:rPr>
          <w:u w:val="single"/>
        </w:rPr>
        <w:t>strategic costs</w:t>
      </w:r>
      <w:r w:rsidRPr="00BD2163">
        <w:rPr>
          <w:sz w:val="16"/>
        </w:rPr>
        <w:t xml:space="preserve"> and benefits. </w:t>
      </w:r>
      <w:r w:rsidRPr="00BD2163">
        <w:rPr>
          <w:u w:val="single"/>
        </w:rPr>
        <w:t>Deterrence theory maintains</w:t>
      </w:r>
      <w:r w:rsidRPr="00BD2163">
        <w:rPr>
          <w:sz w:val="16"/>
        </w:rPr>
        <w:t xml:space="preserve">, in short, </w:t>
      </w:r>
      <w:r w:rsidRPr="005C2CD7">
        <w:rPr>
          <w:highlight w:val="cyan"/>
          <w:u w:val="single"/>
        </w:rPr>
        <w:t>that each side will</w:t>
      </w:r>
      <w:r w:rsidRPr="00BD2163">
        <w:rPr>
          <w:u w:val="single"/>
        </w:rPr>
        <w:t xml:space="preserve"> </w:t>
      </w:r>
      <w:r w:rsidRPr="005C2CD7">
        <w:rPr>
          <w:b/>
          <w:highlight w:val="cyan"/>
          <w:u w:val="single"/>
          <w:bdr w:val="single" w:sz="4" w:space="0" w:color="auto" w:frame="1"/>
        </w:rPr>
        <w:t>scare the pants off the other</w:t>
      </w:r>
      <w:r w:rsidRPr="00BD2163">
        <w:rPr>
          <w:u w:val="single"/>
        </w:rPr>
        <w:t xml:space="preserve"> with</w:t>
      </w:r>
      <w:r w:rsidRPr="00BD2163">
        <w:rPr>
          <w:sz w:val="16"/>
        </w:rPr>
        <w:t xml:space="preserve"> the prospect of </w:t>
      </w:r>
      <w:r w:rsidRPr="00BD2163">
        <w:rPr>
          <w:u w:val="single"/>
        </w:rPr>
        <w:t xml:space="preserve">the most </w:t>
      </w:r>
      <w:r w:rsidRPr="00BD2163">
        <w:rPr>
          <w:b/>
          <w:u w:val="single"/>
          <w:bdr w:val="single" w:sz="4" w:space="0" w:color="auto" w:frame="1"/>
        </w:rPr>
        <w:t>hideous, unimaginable consequences</w:t>
      </w:r>
      <w:r w:rsidRPr="00BD2163">
        <w:rPr>
          <w:u w:val="single"/>
        </w:rPr>
        <w:t xml:space="preserve">, </w:t>
      </w:r>
      <w:r w:rsidRPr="005C2CD7">
        <w:rPr>
          <w:highlight w:val="cyan"/>
          <w:u w:val="single"/>
        </w:rPr>
        <w:t>and</w:t>
      </w:r>
      <w:r w:rsidRPr="00BD2163">
        <w:rPr>
          <w:sz w:val="16"/>
        </w:rPr>
        <w:t xml:space="preserve"> will </w:t>
      </w:r>
      <w:r w:rsidRPr="005C2CD7">
        <w:rPr>
          <w:highlight w:val="cyan"/>
          <w:u w:val="single"/>
        </w:rPr>
        <w:t>then conduct</w:t>
      </w:r>
      <w:r w:rsidRPr="00BD2163">
        <w:rPr>
          <w:u w:val="single"/>
        </w:rPr>
        <w:t xml:space="preserve"> itself </w:t>
      </w:r>
      <w:r w:rsidRPr="005C2CD7">
        <w:rPr>
          <w:highlight w:val="cyan"/>
          <w:u w:val="single"/>
        </w:rPr>
        <w:t>with</w:t>
      </w:r>
      <w:r w:rsidRPr="00BD2163">
        <w:rPr>
          <w:u w:val="single"/>
        </w:rPr>
        <w:t xml:space="preserve"> the </w:t>
      </w:r>
      <w:r w:rsidRPr="00BD2163">
        <w:rPr>
          <w:b/>
          <w:u w:val="single"/>
        </w:rPr>
        <w:t xml:space="preserve">utmost </w:t>
      </w:r>
      <w:r w:rsidRPr="00BD2163">
        <w:rPr>
          <w:b/>
          <w:u w:val="single"/>
          <w:bdr w:val="single" w:sz="4" w:space="0" w:color="auto" w:frame="1"/>
        </w:rPr>
        <w:t xml:space="preserve">deliberate and </w:t>
      </w:r>
      <w:r w:rsidRPr="005C2CD7">
        <w:rPr>
          <w:b/>
          <w:highlight w:val="cyan"/>
          <w:u w:val="single"/>
          <w:bdr w:val="single" w:sz="4" w:space="0" w:color="auto" w:frame="1"/>
        </w:rPr>
        <w:t>precise rationality</w:t>
      </w:r>
      <w:r w:rsidRPr="005C2CD7">
        <w:rPr>
          <w:sz w:val="16"/>
          <w:highlight w:val="cyan"/>
        </w:rPr>
        <w:t>.</w:t>
      </w:r>
      <w:r w:rsidRPr="00BD2163">
        <w:rPr>
          <w:sz w:val="16"/>
        </w:rPr>
        <w:t xml:space="preserve"> Virtually </w:t>
      </w:r>
      <w:r w:rsidRPr="00BD2163">
        <w:rPr>
          <w:u w:val="single"/>
        </w:rPr>
        <w:t>everythi</w:t>
      </w:r>
      <w:r w:rsidRPr="00E7547B">
        <w:rPr>
          <w:u w:val="single"/>
        </w:rPr>
        <w:t xml:space="preserve">ng known about human </w:t>
      </w:r>
      <w:r w:rsidRPr="005C2CD7">
        <w:rPr>
          <w:rStyle w:val="Emphasis"/>
          <w:highlight w:val="cyan"/>
        </w:rPr>
        <w:t>psychology</w:t>
      </w:r>
      <w:r w:rsidRPr="00E7547B">
        <w:rPr>
          <w:u w:val="single"/>
        </w:rPr>
        <w:t xml:space="preserve"> </w:t>
      </w:r>
      <w:r w:rsidRPr="005C2CD7">
        <w:rPr>
          <w:highlight w:val="cyan"/>
          <w:u w:val="single"/>
        </w:rPr>
        <w:t>suggests</w:t>
      </w:r>
      <w:r w:rsidRPr="00E7547B">
        <w:rPr>
          <w:sz w:val="16"/>
        </w:rPr>
        <w:t xml:space="preserve"> that </w:t>
      </w:r>
      <w:r w:rsidRPr="005C2CD7">
        <w:rPr>
          <w:b/>
          <w:highlight w:val="cyan"/>
          <w:u w:val="single"/>
          <w:bdr w:val="single" w:sz="4" w:space="0" w:color="auto" w:frame="1"/>
        </w:rPr>
        <w:t>this is</w:t>
      </w:r>
      <w:r w:rsidRPr="00E7547B">
        <w:rPr>
          <w:b/>
          <w:u w:val="single"/>
          <w:bdr w:val="single" w:sz="4" w:space="0" w:color="auto" w:frame="1"/>
        </w:rPr>
        <w:t xml:space="preserve"> </w:t>
      </w:r>
      <w:r w:rsidRPr="005C2CD7">
        <w:rPr>
          <w:b/>
          <w:highlight w:val="cyan"/>
          <w:u w:val="single"/>
          <w:bdr w:val="single" w:sz="4" w:space="0" w:color="auto" w:frame="1"/>
        </w:rPr>
        <w:t>absurd</w:t>
      </w:r>
      <w:r w:rsidRPr="00E7547B">
        <w:rPr>
          <w:sz w:val="16"/>
        </w:rPr>
        <w:t>. In Black Lamb and Grey Falcon: A Journey Through Yugoslavia (1941), Rebecca West noted that: ‘Only part of us is sane: only part of us loves pleasure and the longer day of happiness, wants to live to our 90s and die in peace …</w:t>
      </w:r>
      <w:r w:rsidRPr="00E7547B">
        <w:rPr>
          <w:u w:val="single"/>
        </w:rPr>
        <w:t>’ It requires no arcane wisdom to know</w:t>
      </w:r>
      <w:r w:rsidRPr="00E7547B">
        <w:rPr>
          <w:sz w:val="16"/>
        </w:rPr>
        <w:t xml:space="preserve"> that </w:t>
      </w:r>
      <w:r w:rsidRPr="005C2CD7">
        <w:rPr>
          <w:highlight w:val="cyan"/>
          <w:u w:val="single"/>
        </w:rPr>
        <w:t>people</w:t>
      </w:r>
      <w:r w:rsidRPr="00E7547B">
        <w:rPr>
          <w:sz w:val="16"/>
        </w:rPr>
        <w:t xml:space="preserve"> often </w:t>
      </w:r>
      <w:r w:rsidRPr="005C2CD7">
        <w:rPr>
          <w:highlight w:val="cyan"/>
          <w:u w:val="single"/>
        </w:rPr>
        <w:t xml:space="preserve">act out of </w:t>
      </w:r>
      <w:r w:rsidRPr="005C2CD7">
        <w:rPr>
          <w:rStyle w:val="Emphasis"/>
          <w:highlight w:val="cyan"/>
        </w:rPr>
        <w:t>misperceptions</w:t>
      </w:r>
      <w:r w:rsidRPr="00E7547B">
        <w:rPr>
          <w:sz w:val="16"/>
        </w:rPr>
        <w:t>, anger, despair, insanity, stubbornness, revenge, pride and/</w:t>
      </w:r>
      <w:r w:rsidRPr="00E7547B">
        <w:rPr>
          <w:u w:val="single"/>
        </w:rPr>
        <w:t>or dogmatic conviction</w:t>
      </w:r>
      <w:r w:rsidRPr="00E7547B">
        <w:rPr>
          <w:sz w:val="16"/>
        </w:rPr>
        <w:t xml:space="preserve">. Moreover, </w:t>
      </w:r>
      <w:r w:rsidRPr="00E7547B">
        <w:rPr>
          <w:u w:val="single"/>
        </w:rPr>
        <w:t>in certain situations</w:t>
      </w:r>
      <w:r w:rsidRPr="00E7547B">
        <w:rPr>
          <w:sz w:val="16"/>
        </w:rPr>
        <w:t xml:space="preserve"> – </w:t>
      </w:r>
      <w:r w:rsidRPr="00E7547B">
        <w:rPr>
          <w:u w:val="single"/>
        </w:rPr>
        <w:t xml:space="preserve">as when either side is </w:t>
      </w:r>
      <w:r w:rsidRPr="00E7547B">
        <w:rPr>
          <w:b/>
          <w:u w:val="single"/>
          <w:bdr w:val="single" w:sz="4" w:space="0" w:color="auto" w:frame="1"/>
        </w:rPr>
        <w:t>convinced that war is inevitable</w:t>
      </w:r>
      <w:r w:rsidRPr="00E7547B">
        <w:rPr>
          <w:u w:val="single"/>
        </w:rPr>
        <w:t>, or when</w:t>
      </w:r>
      <w:r w:rsidRPr="00E7547B">
        <w:rPr>
          <w:sz w:val="16"/>
        </w:rPr>
        <w:t xml:space="preserve"> the </w:t>
      </w:r>
      <w:r w:rsidRPr="00E7547B">
        <w:rPr>
          <w:u w:val="single"/>
        </w:rPr>
        <w:t>pressures to avoid losing</w:t>
      </w:r>
      <w:r w:rsidRPr="00E7547B">
        <w:rPr>
          <w:sz w:val="16"/>
        </w:rPr>
        <w:t xml:space="preserve"> face </w:t>
      </w:r>
      <w:r w:rsidRPr="00E7547B">
        <w:rPr>
          <w:u w:val="single"/>
        </w:rPr>
        <w:t xml:space="preserve">are </w:t>
      </w:r>
      <w:r w:rsidRPr="00E7547B">
        <w:rPr>
          <w:b/>
          <w:u w:val="single"/>
        </w:rPr>
        <w:t>especially intense</w:t>
      </w:r>
      <w:r w:rsidRPr="00E7547B">
        <w:rPr>
          <w:u w:val="single"/>
        </w:rPr>
        <w:t xml:space="preserve"> – an irrational act, including a </w:t>
      </w:r>
      <w:r w:rsidRPr="00E7547B">
        <w:rPr>
          <w:b/>
          <w:u w:val="single"/>
          <w:bdr w:val="single" w:sz="4" w:space="0" w:color="auto" w:frame="1"/>
        </w:rPr>
        <w:t>lethal one</w:t>
      </w:r>
      <w:r w:rsidRPr="00E7547B">
        <w:rPr>
          <w:u w:val="single"/>
        </w:rPr>
        <w:t>, can appear</w:t>
      </w:r>
      <w:r w:rsidRPr="00E7547B">
        <w:rPr>
          <w:sz w:val="16"/>
        </w:rPr>
        <w:t xml:space="preserve"> appropriate, even </w:t>
      </w:r>
      <w:r w:rsidRPr="00E7547B">
        <w:rPr>
          <w:u w:val="single"/>
        </w:rPr>
        <w:t>unavoidable</w:t>
      </w:r>
      <w:r w:rsidRPr="00E7547B">
        <w:rPr>
          <w:sz w:val="16"/>
        </w:rPr>
        <w:t xml:space="preserve">. When he ordered the attack on Pearl Harbor, the Japanese </w:t>
      </w:r>
      <w:proofErr w:type="spellStart"/>
      <w:r w:rsidRPr="00E7547B">
        <w:rPr>
          <w:sz w:val="16"/>
        </w:rPr>
        <w:t>defence</w:t>
      </w:r>
      <w:proofErr w:type="spellEnd"/>
      <w:r w:rsidRPr="00E7547B">
        <w:rPr>
          <w:sz w:val="16"/>
        </w:rPr>
        <w:t xml:space="preserve"> minister observed that: ‘Sometimes it is necessary to close one’s eyes and jump off the platform of the </w:t>
      </w:r>
      <w:proofErr w:type="spellStart"/>
      <w:r w:rsidRPr="00E7547B">
        <w:rPr>
          <w:sz w:val="16"/>
        </w:rPr>
        <w:t>Kiyomizu</w:t>
      </w:r>
      <w:proofErr w:type="spellEnd"/>
      <w:r w:rsidRPr="00E7547B">
        <w:rPr>
          <w:sz w:val="16"/>
        </w:rPr>
        <w:t xml:space="preserve"> Temple [a renowned suicide spot].’ During the First World War, Kaiser Wilhelm II of Germany wrote in the margin of a government document that: ‘Even if we are destroyed, England at least will lose India.’ While in his bunker, during the final days of the Second World War, Adolf Hitler ordered what he hoped would be the total destruction of Germany, because he felt that Germans had ‘failed’ him. </w:t>
      </w:r>
      <w:r w:rsidRPr="00E7547B">
        <w:rPr>
          <w:u w:val="single"/>
        </w:rPr>
        <w:t>Consider</w:t>
      </w:r>
      <w:r w:rsidRPr="00E7547B">
        <w:rPr>
          <w:sz w:val="16"/>
        </w:rPr>
        <w:t xml:space="preserve">, as well, </w:t>
      </w:r>
      <w:r w:rsidRPr="00E7547B">
        <w:rPr>
          <w:u w:val="single"/>
        </w:rPr>
        <w:t>a US president who shows signs of mental illness, and whose statements</w:t>
      </w:r>
      <w:r w:rsidRPr="00E7547B">
        <w:rPr>
          <w:sz w:val="16"/>
        </w:rPr>
        <w:t xml:space="preserve"> and tweets </w:t>
      </w:r>
      <w:r w:rsidRPr="00E7547B">
        <w:rPr>
          <w:u w:val="single"/>
        </w:rPr>
        <w:t xml:space="preserve">are </w:t>
      </w:r>
      <w:r w:rsidRPr="00E7547B">
        <w:rPr>
          <w:b/>
          <w:u w:val="single"/>
        </w:rPr>
        <w:t>frighteningly consistent</w:t>
      </w:r>
      <w:r w:rsidRPr="00E7547B">
        <w:rPr>
          <w:u w:val="single"/>
        </w:rPr>
        <w:t xml:space="preserve"> with dementia or</w:t>
      </w:r>
      <w:r w:rsidRPr="00E7547B">
        <w:rPr>
          <w:sz w:val="16"/>
        </w:rPr>
        <w:t xml:space="preserve"> genuine </w:t>
      </w:r>
      <w:r w:rsidRPr="00E7547B">
        <w:rPr>
          <w:u w:val="single"/>
        </w:rPr>
        <w:t>psychosis. National leaders</w:t>
      </w:r>
      <w:r w:rsidRPr="00E7547B">
        <w:rPr>
          <w:sz w:val="16"/>
        </w:rPr>
        <w:t xml:space="preserve"> </w:t>
      </w:r>
      <w:r w:rsidRPr="00192BF4">
        <w:rPr>
          <w:sz w:val="16"/>
        </w:rPr>
        <w:t xml:space="preserve">– nuclear-armed or not – </w:t>
      </w:r>
      <w:r w:rsidRPr="00192BF4">
        <w:rPr>
          <w:u w:val="single"/>
        </w:rPr>
        <w:t>aren’t immune to mental illness. Yet, deterrence</w:t>
      </w:r>
      <w:r w:rsidRPr="00192BF4">
        <w:rPr>
          <w:sz w:val="16"/>
        </w:rPr>
        <w:t xml:space="preserve"> theory </w:t>
      </w:r>
      <w:r w:rsidRPr="00192BF4">
        <w:rPr>
          <w:b/>
          <w:u w:val="single"/>
          <w:bdr w:val="single" w:sz="4" w:space="0" w:color="auto" w:frame="1"/>
        </w:rPr>
        <w:t>presumes otherwise</w:t>
      </w:r>
      <w:r w:rsidRPr="00192BF4">
        <w:rPr>
          <w:sz w:val="16"/>
        </w:rPr>
        <w:t xml:space="preserve">. Finally, </w:t>
      </w:r>
      <w:r w:rsidRPr="00192BF4">
        <w:rPr>
          <w:u w:val="single"/>
        </w:rPr>
        <w:t xml:space="preserve">there is </w:t>
      </w:r>
      <w:r w:rsidRPr="00192BF4">
        <w:rPr>
          <w:b/>
          <w:u w:val="single"/>
        </w:rPr>
        <w:t>just no way</w:t>
      </w:r>
      <w:r w:rsidRPr="00192BF4">
        <w:rPr>
          <w:u w:val="single"/>
        </w:rPr>
        <w:t xml:space="preserve"> for</w:t>
      </w:r>
      <w:r w:rsidRPr="00192BF4">
        <w:rPr>
          <w:sz w:val="16"/>
        </w:rPr>
        <w:t xml:space="preserve"> civilian or </w:t>
      </w:r>
      <w:r w:rsidRPr="00192BF4">
        <w:rPr>
          <w:b/>
          <w:u w:val="single"/>
          <w:bdr w:val="single" w:sz="4" w:space="0" w:color="auto" w:frame="1"/>
        </w:rPr>
        <w:t>military leaders to know</w:t>
      </w:r>
      <w:r w:rsidRPr="00192BF4">
        <w:rPr>
          <w:u w:val="single"/>
        </w:rPr>
        <w:t xml:space="preserve"> when their country</w:t>
      </w:r>
      <w:r w:rsidRPr="00192BF4">
        <w:rPr>
          <w:sz w:val="16"/>
        </w:rPr>
        <w:t xml:space="preserve"> has </w:t>
      </w:r>
      <w:r w:rsidRPr="00192BF4">
        <w:rPr>
          <w:b/>
          <w:u w:val="single"/>
          <w:bdr w:val="single" w:sz="4" w:space="0" w:color="auto" w:frame="1"/>
        </w:rPr>
        <w:t>accumulated enough nuclear firepower</w:t>
      </w:r>
      <w:r w:rsidRPr="00192BF4">
        <w:rPr>
          <w:u w:val="single"/>
        </w:rPr>
        <w:t xml:space="preserve"> to </w:t>
      </w:r>
      <w:r w:rsidRPr="00192BF4">
        <w:rPr>
          <w:b/>
          <w:u w:val="single"/>
        </w:rPr>
        <w:t>satisfy the requirement</w:t>
      </w:r>
      <w:r w:rsidRPr="00192BF4">
        <w:rPr>
          <w:u w:val="single"/>
        </w:rPr>
        <w:t xml:space="preserve"> of ha</w:t>
      </w:r>
      <w:r w:rsidRPr="00E7547B">
        <w:rPr>
          <w:u w:val="single"/>
        </w:rPr>
        <w:t>ving an ‘effective deterrent’</w:t>
      </w:r>
      <w:r w:rsidRPr="00E7547B">
        <w:rPr>
          <w:sz w:val="16"/>
        </w:rPr>
        <w:t xml:space="preserve">. For example,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willing to be annihilated</w:t>
      </w:r>
      <w:r w:rsidRPr="00E7547B">
        <w:rPr>
          <w:sz w:val="16"/>
        </w:rPr>
        <w:t xml:space="preserve"> in a counterattack, </w:t>
      </w:r>
      <w:r w:rsidRPr="005C2CD7">
        <w:rPr>
          <w:b/>
          <w:highlight w:val="cyan"/>
          <w:u w:val="single"/>
          <w:bdr w:val="single" w:sz="4" w:space="0" w:color="auto" w:frame="1"/>
        </w:rPr>
        <w:t>it</w:t>
      </w:r>
      <w:r w:rsidRPr="00E7547B">
        <w:rPr>
          <w:b/>
          <w:u w:val="single"/>
          <w:bdr w:val="single" w:sz="4" w:space="0" w:color="auto" w:frame="1"/>
        </w:rPr>
        <w:t xml:space="preserve"> simply </w:t>
      </w:r>
      <w:r w:rsidRPr="005C2CD7">
        <w:rPr>
          <w:b/>
          <w:highlight w:val="cyan"/>
          <w:u w:val="single"/>
          <w:bdr w:val="single" w:sz="4" w:space="0" w:color="auto" w:frame="1"/>
        </w:rPr>
        <w:t>cannot be deterred</w:t>
      </w:r>
      <w:r w:rsidRPr="00E7547B">
        <w:rPr>
          <w:u w:val="single"/>
        </w:rPr>
        <w:t>, no matter the threatened retaliation</w:t>
      </w:r>
      <w:r w:rsidRPr="00E7547B">
        <w:rPr>
          <w:sz w:val="16"/>
        </w:rPr>
        <w:t>. Alternatively</w:t>
      </w:r>
      <w:r w:rsidRPr="005C2CD7">
        <w:rPr>
          <w:sz w:val="16"/>
          <w:highlight w:val="cyan"/>
        </w:rPr>
        <w:t xml:space="preserv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convinced</w:t>
      </w:r>
      <w:r w:rsidRPr="005C2CD7">
        <w:rPr>
          <w:highlight w:val="cyan"/>
          <w:u w:val="single"/>
        </w:rPr>
        <w:t xml:space="preserve"> of the other’s</w:t>
      </w:r>
      <w:r w:rsidRPr="00E7547B">
        <w:rPr>
          <w:sz w:val="16"/>
        </w:rPr>
        <w:t xml:space="preserve"> implacable </w:t>
      </w:r>
      <w:r w:rsidRPr="005C2CD7">
        <w:rPr>
          <w:highlight w:val="cyan"/>
          <w:u w:val="single"/>
        </w:rPr>
        <w:t>hostility</w:t>
      </w:r>
      <w:r w:rsidRPr="00E7547B">
        <w:rPr>
          <w:sz w:val="16"/>
        </w:rPr>
        <w:t xml:space="preserve">, or of its presumed indifference to loss of life, </w:t>
      </w:r>
      <w:r w:rsidRPr="005C2CD7">
        <w:rPr>
          <w:b/>
          <w:highlight w:val="cyan"/>
          <w:u w:val="single"/>
          <w:bdr w:val="single" w:sz="4" w:space="0" w:color="auto" w:frame="1"/>
        </w:rPr>
        <w:t>no amount of weaponry</w:t>
      </w:r>
      <w:r w:rsidRPr="005C2CD7">
        <w:rPr>
          <w:highlight w:val="cyan"/>
          <w:u w:val="single"/>
        </w:rPr>
        <w:t xml:space="preserve"> can suffice</w:t>
      </w:r>
      <w:r w:rsidRPr="00E7547B">
        <w:rPr>
          <w:sz w:val="16"/>
        </w:rPr>
        <w:t xml:space="preserve">. Not only that, but </w:t>
      </w:r>
      <w:r w:rsidRPr="00E7547B">
        <w:rPr>
          <w:u w:val="single"/>
        </w:rPr>
        <w:t xml:space="preserve">so long as accumulating weapons </w:t>
      </w:r>
      <w:r w:rsidRPr="00E7547B">
        <w:rPr>
          <w:b/>
          <w:u w:val="single"/>
        </w:rPr>
        <w:t>makes money</w:t>
      </w:r>
      <w:r w:rsidRPr="00E7547B">
        <w:rPr>
          <w:sz w:val="16"/>
        </w:rPr>
        <w:t xml:space="preserve"> for </w:t>
      </w:r>
      <w:proofErr w:type="spellStart"/>
      <w:r w:rsidRPr="00E7547B">
        <w:rPr>
          <w:sz w:val="16"/>
        </w:rPr>
        <w:t>defence</w:t>
      </w:r>
      <w:proofErr w:type="spellEnd"/>
      <w:r w:rsidRPr="00E7547B">
        <w:rPr>
          <w:sz w:val="16"/>
        </w:rPr>
        <w:t xml:space="preserve"> contractors, </w:t>
      </w:r>
      <w:r w:rsidRPr="00E7547B">
        <w:rPr>
          <w:u w:val="single"/>
        </w:rPr>
        <w:t>and so long as</w:t>
      </w:r>
      <w:r w:rsidRPr="00E7547B">
        <w:rPr>
          <w:sz w:val="16"/>
        </w:rPr>
        <w:t xml:space="preserve"> designing, </w:t>
      </w:r>
      <w:proofErr w:type="gramStart"/>
      <w:r w:rsidRPr="00E7547B">
        <w:rPr>
          <w:sz w:val="16"/>
        </w:rPr>
        <w:t>producing</w:t>
      </w:r>
      <w:proofErr w:type="gramEnd"/>
      <w:r w:rsidRPr="00E7547B">
        <w:rPr>
          <w:sz w:val="16"/>
        </w:rPr>
        <w:t xml:space="preserve"> and deploying </w:t>
      </w:r>
      <w:r w:rsidRPr="00E7547B">
        <w:rPr>
          <w:u w:val="single"/>
        </w:rPr>
        <w:t>new ‘generations’ of nuclear stuff advances</w:t>
      </w:r>
      <w:r w:rsidRPr="00E7547B">
        <w:rPr>
          <w:sz w:val="16"/>
        </w:rPr>
        <w:t xml:space="preserve"> careers, the </w:t>
      </w:r>
      <w:r w:rsidRPr="00E7547B">
        <w:rPr>
          <w:u w:val="single"/>
        </w:rPr>
        <w:t xml:space="preserve">truth about deterrence theory will </w:t>
      </w:r>
      <w:r w:rsidRPr="00E7547B">
        <w:rPr>
          <w:b/>
          <w:u w:val="single"/>
        </w:rPr>
        <w:t>remain obscured</w:t>
      </w:r>
      <w:r w:rsidRPr="00E7547B">
        <w:rPr>
          <w:sz w:val="16"/>
        </w:rPr>
        <w:t xml:space="preserve">. Even the sky is not the limit; militarists want to put weapons in outer space. Insofar as nuclear weapons also serve symbolic, psychological needs, </w:t>
      </w:r>
      <w:r w:rsidRPr="00E7547B">
        <w:rPr>
          <w:u w:val="single"/>
        </w:rPr>
        <w:t xml:space="preserve">by demonstrating the </w:t>
      </w:r>
      <w:r w:rsidRPr="00E7547B">
        <w:rPr>
          <w:b/>
          <w:u w:val="single"/>
        </w:rPr>
        <w:t>technological accomplishments</w:t>
      </w:r>
      <w:r w:rsidRPr="00E7547B">
        <w:rPr>
          <w:sz w:val="16"/>
        </w:rPr>
        <w:t xml:space="preserve"> of a nation </w:t>
      </w:r>
      <w:r w:rsidRPr="00E7547B">
        <w:rPr>
          <w:u w:val="single"/>
        </w:rPr>
        <w:t>and</w:t>
      </w:r>
      <w:r w:rsidRPr="00E7547B">
        <w:rPr>
          <w:sz w:val="16"/>
        </w:rPr>
        <w:t xml:space="preserve"> thus </w:t>
      </w:r>
      <w:r w:rsidRPr="00E7547B">
        <w:rPr>
          <w:u w:val="single"/>
        </w:rPr>
        <w:t>conveying legitimacy to</w:t>
      </w:r>
      <w:r w:rsidRPr="00E7547B">
        <w:rPr>
          <w:sz w:val="16"/>
        </w:rPr>
        <w:t xml:space="preserve"> otherwise </w:t>
      </w:r>
      <w:r w:rsidRPr="00E7547B">
        <w:rPr>
          <w:b/>
          <w:u w:val="single"/>
          <w:bdr w:val="single" w:sz="4" w:space="0" w:color="auto" w:frame="1"/>
        </w:rPr>
        <w:t>insecure leaders and countries</w:t>
      </w:r>
      <w:r w:rsidRPr="00E7547B">
        <w:rPr>
          <w:sz w:val="16"/>
        </w:rPr>
        <w:t xml:space="preserve">, then, once again, </w:t>
      </w:r>
      <w:r w:rsidRPr="00E7547B">
        <w:rPr>
          <w:u w:val="single"/>
        </w:rPr>
        <w:t xml:space="preserve">there is no </w:t>
      </w:r>
      <w:r w:rsidRPr="00E7547B">
        <w:rPr>
          <w:b/>
          <w:u w:val="single"/>
          <w:bdr w:val="single" w:sz="4" w:space="0" w:color="auto" w:frame="1"/>
        </w:rPr>
        <w:t>rational way</w:t>
      </w:r>
      <w:r w:rsidRPr="00E7547B">
        <w:rPr>
          <w:u w:val="single"/>
        </w:rPr>
        <w:t xml:space="preserve"> to establish the minimum</w:t>
      </w:r>
      <w:r w:rsidRPr="00E7547B">
        <w:rPr>
          <w:sz w:val="16"/>
        </w:rPr>
        <w:t xml:space="preserve"> (or cap the maximum) </w:t>
      </w:r>
      <w:r w:rsidRPr="00E7547B">
        <w:rPr>
          <w:u w:val="single"/>
        </w:rPr>
        <w:t>size of one’s arsenal</w:t>
      </w:r>
      <w:r w:rsidRPr="00E7547B">
        <w:rPr>
          <w:sz w:val="16"/>
        </w:rPr>
        <w:t xml:space="preserve">. At some point, </w:t>
      </w:r>
      <w:r w:rsidRPr="00E7547B">
        <w:rPr>
          <w:u w:val="single"/>
        </w:rPr>
        <w:t>additional detonations</w:t>
      </w:r>
      <w:r w:rsidRPr="00E7547B">
        <w:rPr>
          <w:sz w:val="16"/>
        </w:rPr>
        <w:t xml:space="preserve"> nonetheless </w:t>
      </w:r>
      <w:r w:rsidRPr="00E7547B">
        <w:rPr>
          <w:u w:val="single"/>
        </w:rPr>
        <w:t xml:space="preserve">come up against the </w:t>
      </w:r>
      <w:r w:rsidRPr="00E7547B">
        <w:rPr>
          <w:b/>
          <w:u w:val="single"/>
        </w:rPr>
        <w:t>law of diminishing returns</w:t>
      </w:r>
      <w:r w:rsidRPr="00E7547B">
        <w:rPr>
          <w:sz w:val="16"/>
        </w:rPr>
        <w:t xml:space="preserve">, or as Winston Churchill pointed out, they simply ‘make the rubble bounce’. In addition, ethical deterrence is an oxymoron. Theologians know that a nuclear war could never meet so-called ‘just war’ criteria. In 1966, the Second Vatican Council concluded: ‘Any act of war aimed indiscriminately at the destruction of entire cities or of extensive areas along with their populations is a crime against God and man itself. It merits unequivocal and unhesitating condemnation.’ And in a pastoral letter in 1983, the US Catholic bishops added: ‘This condemnation, in our judgment, applies even to the retaliatory use of weapons striking enemy cities after our own have already been struck.’ They continued that, if something is immoral to do, then it is also immoral to threaten. In a message to the 2014 Vienna Conference on the Humanitarian Impact of </w:t>
      </w:r>
      <w:proofErr w:type="gramStart"/>
      <w:r w:rsidRPr="00E7547B">
        <w:rPr>
          <w:sz w:val="16"/>
        </w:rPr>
        <w:t>Nuclear Weapons</w:t>
      </w:r>
      <w:proofErr w:type="gramEnd"/>
      <w:r w:rsidRPr="00E7547B">
        <w:rPr>
          <w:sz w:val="16"/>
        </w:rPr>
        <w:t xml:space="preserve">, Pope Francis declared that: </w:t>
      </w:r>
      <w:r w:rsidRPr="00E7547B">
        <w:rPr>
          <w:u w:val="single"/>
        </w:rPr>
        <w:t>‘Nuclear deterrence and</w:t>
      </w:r>
      <w:r w:rsidRPr="00E7547B">
        <w:rPr>
          <w:sz w:val="16"/>
        </w:rPr>
        <w:t xml:space="preserve"> the threat of </w:t>
      </w:r>
      <w:r w:rsidRPr="00E7547B">
        <w:rPr>
          <w:u w:val="single"/>
        </w:rPr>
        <w:t>mutually assured destruction cannot be the basis of</w:t>
      </w:r>
      <w:r w:rsidRPr="00E7547B">
        <w:rPr>
          <w:sz w:val="16"/>
        </w:rPr>
        <w:t xml:space="preserve"> an ethics of fraternity and </w:t>
      </w:r>
      <w:r w:rsidRPr="00E7547B">
        <w:rPr>
          <w:b/>
          <w:u w:val="single"/>
        </w:rPr>
        <w:t>peaceful coexistence</w:t>
      </w:r>
      <w:r w:rsidRPr="00E7547B">
        <w:rPr>
          <w:sz w:val="16"/>
        </w:rPr>
        <w:t xml:space="preserve"> among peoples and states.’ The United Methodist Council of Bishops go further than their Catholic counterparts, concluding in 1986 that: ‘Deterrence must no longer receive the churches’ blessing, even as a temporary warrant for the maintenance of nuclear weapons.’ In The Just War (1968), the Protestant ethicist Paul Ramsey asked his readers to imagine that traffic accidents in a particular city had suddenly been reduced to zero, after which it was found that everyone had been required to strap a newborn infant to the bumper of every car. Perhaps </w:t>
      </w:r>
      <w:r w:rsidRPr="00E7547B">
        <w:rPr>
          <w:u w:val="single"/>
        </w:rPr>
        <w:t xml:space="preserve">the most frightening thing about nuclear deterrence is its </w:t>
      </w:r>
      <w:r w:rsidRPr="00E7547B">
        <w:rPr>
          <w:b/>
          <w:u w:val="single"/>
          <w:bdr w:val="single" w:sz="4" w:space="0" w:color="auto" w:frame="1"/>
        </w:rPr>
        <w:t>many paths to failure</w:t>
      </w:r>
      <w:r w:rsidRPr="00E7547B">
        <w:rPr>
          <w:u w:val="single"/>
        </w:rPr>
        <w:t xml:space="preserve">. Contrary to what is widely assumed, the </w:t>
      </w:r>
      <w:r w:rsidRPr="00E7547B">
        <w:rPr>
          <w:b/>
          <w:u w:val="single"/>
        </w:rPr>
        <w:t>least likely</w:t>
      </w:r>
      <w:r w:rsidRPr="00E7547B">
        <w:rPr>
          <w:u w:val="single"/>
        </w:rPr>
        <w:t xml:space="preserve"> is a </w:t>
      </w:r>
      <w:r w:rsidRPr="00E7547B">
        <w:rPr>
          <w:b/>
          <w:u w:val="single"/>
          <w:bdr w:val="single" w:sz="4" w:space="0" w:color="auto" w:frame="1"/>
        </w:rPr>
        <w:t>‘bolt out of the blue’</w:t>
      </w:r>
      <w:r w:rsidRPr="00E7547B">
        <w:rPr>
          <w:sz w:val="16"/>
        </w:rPr>
        <w:t xml:space="preserve"> (BOOB) attack. Meanwhile, </w:t>
      </w:r>
      <w:r w:rsidRPr="00E7547B">
        <w:rPr>
          <w:u w:val="single"/>
        </w:rPr>
        <w:t xml:space="preserve">there are </w:t>
      </w:r>
      <w:r w:rsidRPr="00E7547B">
        <w:rPr>
          <w:b/>
          <w:u w:val="single"/>
        </w:rPr>
        <w:t>substantial risks</w:t>
      </w:r>
      <w:r w:rsidRPr="00E7547B">
        <w:rPr>
          <w:sz w:val="16"/>
        </w:rPr>
        <w:t xml:space="preserve"> associated </w:t>
      </w:r>
      <w:r w:rsidRPr="00E7547B">
        <w:rPr>
          <w:u w:val="single"/>
        </w:rPr>
        <w:t xml:space="preserve">with </w:t>
      </w:r>
      <w:r w:rsidRPr="005C2CD7">
        <w:rPr>
          <w:b/>
          <w:highlight w:val="cyan"/>
          <w:u w:val="single"/>
          <w:bdr w:val="single" w:sz="4" w:space="0" w:color="auto" w:frame="1"/>
        </w:rPr>
        <w:t>escalated</w:t>
      </w:r>
      <w:r w:rsidRPr="00E7547B">
        <w:rPr>
          <w:b/>
          <w:u w:val="single"/>
          <w:bdr w:val="single" w:sz="4" w:space="0" w:color="auto" w:frame="1"/>
        </w:rPr>
        <w:t xml:space="preserve"> conventional </w:t>
      </w:r>
      <w:r w:rsidRPr="005C2CD7">
        <w:rPr>
          <w:rStyle w:val="Emphasis"/>
          <w:highlight w:val="cyan"/>
        </w:rPr>
        <w:t xml:space="preserve">war, accidental or </w:t>
      </w:r>
      <w:proofErr w:type="spellStart"/>
      <w:r w:rsidRPr="005C2CD7">
        <w:rPr>
          <w:rStyle w:val="Emphasis"/>
          <w:highlight w:val="cyan"/>
        </w:rPr>
        <w:t>unauthorised</w:t>
      </w:r>
      <w:proofErr w:type="spellEnd"/>
      <w:r w:rsidRPr="005C2CD7">
        <w:rPr>
          <w:rStyle w:val="Emphasis"/>
          <w:highlight w:val="cyan"/>
        </w:rPr>
        <w:t xml:space="preserve"> use</w:t>
      </w:r>
      <w:r w:rsidRPr="00E7547B">
        <w:rPr>
          <w:sz w:val="16"/>
        </w:rPr>
        <w:t xml:space="preserve">, irrational use (although it can be argued that any use of nuclear weapons would be irrational) </w:t>
      </w:r>
      <w:r w:rsidRPr="005C2CD7">
        <w:rPr>
          <w:highlight w:val="cyan"/>
          <w:u w:val="single"/>
        </w:rPr>
        <w:t xml:space="preserve">or </w:t>
      </w:r>
      <w:r w:rsidRPr="005C2CD7">
        <w:rPr>
          <w:b/>
          <w:highlight w:val="cyan"/>
          <w:u w:val="single"/>
          <w:bdr w:val="single" w:sz="4" w:space="0" w:color="auto" w:frame="1"/>
        </w:rPr>
        <w:t>false alarms</w:t>
      </w:r>
      <w:r w:rsidRPr="005C2CD7">
        <w:rPr>
          <w:highlight w:val="cyan"/>
          <w:u w:val="single"/>
        </w:rPr>
        <w:t xml:space="preserve">, </w:t>
      </w:r>
      <w:r w:rsidRPr="00E7547B">
        <w:rPr>
          <w:u w:val="single"/>
        </w:rPr>
        <w:t>which</w:t>
      </w:r>
      <w:r w:rsidRPr="00E7547B">
        <w:rPr>
          <w:sz w:val="16"/>
        </w:rPr>
        <w:t xml:space="preserve"> have </w:t>
      </w:r>
      <w:r w:rsidRPr="005C2CD7">
        <w:rPr>
          <w:highlight w:val="cyan"/>
          <w:u w:val="single"/>
        </w:rPr>
        <w:t>happen</w:t>
      </w:r>
      <w:r w:rsidRPr="00E7547B">
        <w:rPr>
          <w:u w:val="single"/>
        </w:rPr>
        <w:t xml:space="preserve">ed </w:t>
      </w:r>
      <w:r w:rsidRPr="005C2CD7">
        <w:rPr>
          <w:highlight w:val="cyan"/>
          <w:u w:val="single"/>
        </w:rPr>
        <w:t xml:space="preserve">with </w:t>
      </w:r>
      <w:r w:rsidRPr="005C2CD7">
        <w:rPr>
          <w:b/>
          <w:highlight w:val="cyan"/>
          <w:u w:val="single"/>
          <w:bdr w:val="single" w:sz="4" w:space="0" w:color="auto" w:frame="1"/>
        </w:rPr>
        <w:t>frightening regularity</w:t>
      </w:r>
      <w:r w:rsidRPr="005C2CD7">
        <w:rPr>
          <w:highlight w:val="cyan"/>
          <w:u w:val="single"/>
        </w:rPr>
        <w:t xml:space="preserve">, and could lead to </w:t>
      </w:r>
      <w:r w:rsidRPr="005C2CD7">
        <w:rPr>
          <w:b/>
          <w:highlight w:val="cyan"/>
          <w:u w:val="single"/>
          <w:bdr w:val="single" w:sz="4" w:space="0" w:color="auto" w:frame="1"/>
        </w:rPr>
        <w:t xml:space="preserve">‘retaliation’ </w:t>
      </w:r>
      <w:r w:rsidRPr="00E7547B">
        <w:rPr>
          <w:b/>
          <w:u w:val="single"/>
          <w:bdr w:val="single" w:sz="4" w:space="0" w:color="auto" w:frame="1"/>
        </w:rPr>
        <w:t>against an attack that hadn’t happened</w:t>
      </w:r>
      <w:r w:rsidRPr="005C2CD7">
        <w:rPr>
          <w:highlight w:val="cyan"/>
          <w:u w:val="single"/>
        </w:rPr>
        <w:t>. There have</w:t>
      </w:r>
      <w:r w:rsidRPr="00E7547B">
        <w:rPr>
          <w:u w:val="single"/>
        </w:rPr>
        <w:t xml:space="preserve"> also </w:t>
      </w:r>
      <w:r w:rsidRPr="005C2CD7">
        <w:rPr>
          <w:highlight w:val="cyan"/>
          <w:u w:val="single"/>
        </w:rPr>
        <w:t>been</w:t>
      </w:r>
      <w:r w:rsidRPr="00E7547B">
        <w:rPr>
          <w:u w:val="single"/>
        </w:rPr>
        <w:t xml:space="preserve"> numerous </w:t>
      </w:r>
      <w:r w:rsidRPr="005C2CD7">
        <w:rPr>
          <w:b/>
          <w:highlight w:val="cyan"/>
          <w:u w:val="single"/>
        </w:rPr>
        <w:t>‘broken arrow’ accidents</w:t>
      </w:r>
      <w:r w:rsidRPr="00E7547B">
        <w:rPr>
          <w:sz w:val="16"/>
        </w:rPr>
        <w:t xml:space="preserve"> – accidental </w:t>
      </w:r>
      <w:r w:rsidRPr="00E7547B">
        <w:rPr>
          <w:u w:val="single"/>
        </w:rPr>
        <w:t xml:space="preserve">launching, firing, </w:t>
      </w:r>
      <w:proofErr w:type="gramStart"/>
      <w:r w:rsidRPr="00E7547B">
        <w:rPr>
          <w:u w:val="single"/>
        </w:rPr>
        <w:t>theft</w:t>
      </w:r>
      <w:proofErr w:type="gramEnd"/>
      <w:r w:rsidRPr="00E7547B">
        <w:rPr>
          <w:u w:val="single"/>
        </w:rPr>
        <w:t xml:space="preserve"> or loss of a nuclear</w:t>
      </w:r>
      <w:r w:rsidRPr="00E7547B">
        <w:rPr>
          <w:sz w:val="16"/>
        </w:rPr>
        <w:t xml:space="preserve"> weapon – as well as circumstances in which such </w:t>
      </w:r>
      <w:r w:rsidRPr="00E7547B">
        <w:rPr>
          <w:u w:val="single"/>
        </w:rPr>
        <w:t xml:space="preserve">events as </w:t>
      </w:r>
      <w:r w:rsidRPr="005C2CD7">
        <w:rPr>
          <w:highlight w:val="cyan"/>
          <w:u w:val="single"/>
        </w:rPr>
        <w:t xml:space="preserve">a </w:t>
      </w:r>
      <w:r w:rsidRPr="005C2CD7">
        <w:rPr>
          <w:b/>
          <w:highlight w:val="cyan"/>
          <w:u w:val="single"/>
          <w:bdr w:val="single" w:sz="4" w:space="0" w:color="auto" w:frame="1"/>
        </w:rPr>
        <w:t>flock of geese</w:t>
      </w:r>
      <w:r w:rsidRPr="00192BF4">
        <w:rPr>
          <w:b/>
          <w:u w:val="single"/>
        </w:rPr>
        <w:t xml:space="preserve">, </w:t>
      </w:r>
      <w:r w:rsidRPr="00192BF4">
        <w:rPr>
          <w:b/>
          <w:u w:val="single"/>
          <w:bdr w:val="single" w:sz="4" w:space="0" w:color="auto" w:frame="1"/>
        </w:rPr>
        <w:t>a ruptured gas pipeline</w:t>
      </w:r>
      <w:r w:rsidRPr="00192BF4">
        <w:rPr>
          <w:b/>
          <w:u w:val="single"/>
        </w:rPr>
        <w:t xml:space="preserve"> </w:t>
      </w:r>
      <w:r w:rsidRPr="005C2CD7">
        <w:rPr>
          <w:b/>
          <w:highlight w:val="cyan"/>
          <w:u w:val="single"/>
        </w:rPr>
        <w:t xml:space="preserve">or faulty </w:t>
      </w:r>
      <w:r w:rsidRPr="005C2CD7">
        <w:rPr>
          <w:b/>
          <w:highlight w:val="cyan"/>
          <w:u w:val="single"/>
          <w:bdr w:val="single" w:sz="4" w:space="0" w:color="auto" w:frame="1"/>
        </w:rPr>
        <w:t>computer codes</w:t>
      </w:r>
      <w:r w:rsidRPr="005C2CD7">
        <w:rPr>
          <w:highlight w:val="cyan"/>
          <w:u w:val="single"/>
        </w:rPr>
        <w:t xml:space="preserve"> have been interpreted as</w:t>
      </w:r>
      <w:r w:rsidRPr="00E7547B">
        <w:rPr>
          <w:u w:val="single"/>
        </w:rPr>
        <w:t xml:space="preserve"> a </w:t>
      </w:r>
      <w:r w:rsidRPr="005C2CD7">
        <w:rPr>
          <w:b/>
          <w:highlight w:val="cyan"/>
          <w:u w:val="single"/>
        </w:rPr>
        <w:t>hostile</w:t>
      </w:r>
      <w:r w:rsidRPr="00E7547B">
        <w:rPr>
          <w:b/>
          <w:u w:val="single"/>
        </w:rPr>
        <w:t xml:space="preserve"> missile </w:t>
      </w:r>
      <w:r w:rsidRPr="005C2CD7">
        <w:rPr>
          <w:b/>
          <w:highlight w:val="cyan"/>
          <w:u w:val="single"/>
        </w:rPr>
        <w:t>launch</w:t>
      </w:r>
      <w:r w:rsidRPr="005C2CD7">
        <w:rPr>
          <w:highlight w:val="cyan"/>
          <w:u w:val="single"/>
        </w:rPr>
        <w:t xml:space="preserve">. </w:t>
      </w:r>
      <w:r w:rsidRPr="00E7547B">
        <w:rPr>
          <w:u w:val="single"/>
        </w:rPr>
        <w:t>The above describes</w:t>
      </w:r>
      <w:r w:rsidRPr="00E7547B">
        <w:rPr>
          <w:sz w:val="16"/>
        </w:rPr>
        <w:t xml:space="preserve"> only some of the </w:t>
      </w:r>
      <w:r w:rsidRPr="00E7547B">
        <w:rPr>
          <w:b/>
          <w:u w:val="single"/>
        </w:rPr>
        <w:t>inadequacies</w:t>
      </w:r>
      <w:r w:rsidRPr="00E7547B">
        <w:rPr>
          <w:u w:val="single"/>
        </w:rPr>
        <w:t xml:space="preserve"> and </w:t>
      </w:r>
      <w:r w:rsidRPr="00E7547B">
        <w:rPr>
          <w:b/>
          <w:u w:val="single"/>
          <w:bdr w:val="single" w:sz="4" w:space="0" w:color="auto" w:frame="1"/>
        </w:rPr>
        <w:t>outright dangers</w:t>
      </w:r>
      <w:r w:rsidRPr="00E7547B">
        <w:rPr>
          <w:sz w:val="16"/>
        </w:rPr>
        <w:t xml:space="preserve"> posed </w:t>
      </w:r>
      <w:r w:rsidRPr="00E7547B">
        <w:rPr>
          <w:u w:val="single"/>
        </w:rPr>
        <w:t xml:space="preserve">by deterrence, the </w:t>
      </w:r>
      <w:r w:rsidRPr="00E7547B">
        <w:rPr>
          <w:b/>
          <w:u w:val="single"/>
        </w:rPr>
        <w:t>doctrinal fulcrum</w:t>
      </w:r>
      <w:r w:rsidRPr="00E7547B">
        <w:rPr>
          <w:u w:val="single"/>
        </w:rPr>
        <w:t xml:space="preserve"> that manipulates nuclear</w:t>
      </w:r>
      <w:r w:rsidRPr="00E7547B">
        <w:rPr>
          <w:sz w:val="16"/>
        </w:rPr>
        <w:t xml:space="preserve"> hardware, software, deployments, </w:t>
      </w:r>
      <w:proofErr w:type="gramStart"/>
      <w:r w:rsidRPr="00E7547B">
        <w:rPr>
          <w:sz w:val="16"/>
        </w:rPr>
        <w:t>accumulation</w:t>
      </w:r>
      <w:proofErr w:type="gramEnd"/>
      <w:r w:rsidRPr="00E7547B">
        <w:rPr>
          <w:sz w:val="16"/>
        </w:rPr>
        <w:t xml:space="preserve"> and </w:t>
      </w:r>
      <w:r w:rsidRPr="00E7547B">
        <w:rPr>
          <w:u w:val="single"/>
        </w:rPr>
        <w:t>escalation. Undoing the ideology</w:t>
      </w:r>
      <w:r w:rsidRPr="00E7547B">
        <w:rPr>
          <w:sz w:val="16"/>
        </w:rPr>
        <w:t xml:space="preserve"> – verging on theology – of deterrence </w:t>
      </w:r>
      <w:r w:rsidRPr="00E7547B">
        <w:rPr>
          <w:u w:val="single"/>
        </w:rPr>
        <w:t xml:space="preserve">won’t be easy, but neither is living under the </w:t>
      </w:r>
      <w:r w:rsidRPr="00E7547B">
        <w:rPr>
          <w:b/>
          <w:u w:val="single"/>
          <w:bdr w:val="single" w:sz="4" w:space="0" w:color="auto" w:frame="1"/>
        </w:rPr>
        <w:t>threat of worldwide annihilation</w:t>
      </w:r>
      <w:r w:rsidRPr="00E7547B">
        <w:rPr>
          <w:sz w:val="16"/>
        </w:rPr>
        <w:t>. As the poet T S Eliot once wrote, unless you are in over your head, how do you know how tall you are? And when it comes to nuclear deterrence, we’re all in over our heads.</w:t>
      </w:r>
    </w:p>
    <w:p w14:paraId="6F881858" w14:textId="77777777" w:rsidR="00E5784F" w:rsidRPr="00927BDF" w:rsidRDefault="00E5784F" w:rsidP="00E5784F">
      <w:pPr>
        <w:pStyle w:val="Heading4"/>
      </w:pPr>
      <w:r w:rsidRPr="002365EE">
        <w:t xml:space="preserve">Second-generation proliferators have less </w:t>
      </w:r>
      <w:r w:rsidRPr="002365EE">
        <w:rPr>
          <w:u w:val="single"/>
        </w:rPr>
        <w:t>expertise</w:t>
      </w:r>
      <w:r w:rsidRPr="002365EE">
        <w:t xml:space="preserve"> AND </w:t>
      </w:r>
      <w:r w:rsidRPr="002365EE">
        <w:rPr>
          <w:u w:val="single"/>
        </w:rPr>
        <w:t>technological capacity</w:t>
      </w:r>
      <w:r w:rsidRPr="002365EE">
        <w:t xml:space="preserve"> with nuclear weapons-increases the odds of deterrence failure. </w:t>
      </w:r>
    </w:p>
    <w:p w14:paraId="531AC7F3" w14:textId="77777777" w:rsidR="00E5784F" w:rsidRPr="002365EE" w:rsidRDefault="00E5784F" w:rsidP="00E5784F">
      <w:r w:rsidRPr="002365EE">
        <w:t xml:space="preserve">W. Michael </w:t>
      </w:r>
      <w:r w:rsidRPr="00927BDF">
        <w:rPr>
          <w:rStyle w:val="Style13ptBold"/>
        </w:rPr>
        <w:t>Reisman 18</w:t>
      </w:r>
      <w:r w:rsidRPr="002365EE">
        <w:t xml:space="preserve">. </w:t>
      </w:r>
      <w:proofErr w:type="spellStart"/>
      <w:r w:rsidRPr="002365EE">
        <w:t>Myres</w:t>
      </w:r>
      <w:proofErr w:type="spellEnd"/>
      <w:r w:rsidRPr="002365EE">
        <w:t xml:space="preserve"> S. McDougal Professor of International Law, Yale Law School. 03/08/2018. Will a Policy of Preemptive Self-Defense Make Us All Safer? SSRN Scholarly Paper, ID 3162033, Social Science Research Network. papers.ssrn.com, https://papers.ssrn.com/abstract=3162033.</w:t>
      </w:r>
    </w:p>
    <w:p w14:paraId="4575A957" w14:textId="77777777" w:rsidR="00E5784F" w:rsidRPr="003D1D74" w:rsidRDefault="00E5784F" w:rsidP="00E5784F">
      <w:pPr>
        <w:rPr>
          <w:rStyle w:val="StyleUnderline"/>
        </w:rPr>
      </w:pPr>
      <w:r w:rsidRPr="002365EE">
        <w:rPr>
          <w:sz w:val="16"/>
        </w:rPr>
        <w:t xml:space="preserve">V </w:t>
      </w:r>
      <w:r w:rsidRPr="00DB2537">
        <w:rPr>
          <w:rStyle w:val="StyleUnderline"/>
        </w:rPr>
        <w:t>Until now, what one might call the “</w:t>
      </w:r>
      <w:r w:rsidRPr="002365EE">
        <w:rPr>
          <w:rStyle w:val="Emphasis"/>
        </w:rPr>
        <w:t>operational code</w:t>
      </w:r>
      <w:r w:rsidRPr="00DB2537">
        <w:rPr>
          <w:rStyle w:val="StyleUnderline"/>
        </w:rPr>
        <w:t xml:space="preserve">” with respect to the deployment of nuclear weapons has differed from that of other weapons systems. </w:t>
      </w:r>
      <w:r w:rsidRPr="002365EE">
        <w:rPr>
          <w:rStyle w:val="Emphasis"/>
        </w:rPr>
        <w:t>Wholly apart</w:t>
      </w:r>
      <w:r w:rsidRPr="00DB2537">
        <w:rPr>
          <w:rStyle w:val="StyleUnderline"/>
        </w:rPr>
        <w:t xml:space="preserve"> from the presence or absence of </w:t>
      </w:r>
      <w:r w:rsidRPr="002365EE">
        <w:rPr>
          <w:rStyle w:val="Emphasis"/>
        </w:rPr>
        <w:t>formal “no-first-strike” commitments</w:t>
      </w:r>
      <w:r w:rsidRPr="00DB2537">
        <w:rPr>
          <w:rStyle w:val="StyleUnderline"/>
        </w:rPr>
        <w:t xml:space="preserve"> and putting aside the question of their </w:t>
      </w:r>
      <w:r w:rsidRPr="002365EE">
        <w:rPr>
          <w:rStyle w:val="Emphasis"/>
        </w:rPr>
        <w:t>credibility</w:t>
      </w:r>
      <w:r w:rsidRPr="00DB2537">
        <w:rPr>
          <w:rStyle w:val="StyleUnderline"/>
        </w:rPr>
        <w:t xml:space="preserve">, a system of “mutually assured destruction” or </w:t>
      </w:r>
      <w:r w:rsidRPr="005C2CD7">
        <w:rPr>
          <w:rStyle w:val="StyleUnderline"/>
          <w:highlight w:val="cyan"/>
        </w:rPr>
        <w:t xml:space="preserve">“MAD” </w:t>
      </w:r>
      <w:r w:rsidRPr="005C2CD7">
        <w:rPr>
          <w:rStyle w:val="Emphasis"/>
          <w:highlight w:val="cyan"/>
        </w:rPr>
        <w:t>has</w:t>
      </w:r>
      <w:r w:rsidRPr="005C2CD7">
        <w:rPr>
          <w:rStyle w:val="StyleUnderline"/>
          <w:highlight w:val="cyan"/>
        </w:rPr>
        <w:t xml:space="preserve"> effectively deterred</w:t>
      </w:r>
      <w:r w:rsidRPr="00DB2537">
        <w:rPr>
          <w:rStyle w:val="StyleUnderline"/>
        </w:rPr>
        <w:t xml:space="preserve"> any preemptive gamble as between the major nuclear powers. For these states, essential national security has come to rest on the ability to ensure that an adversary’s first strike will not disable the target state which would still be able to </w:t>
      </w:r>
      <w:r w:rsidRPr="002365EE">
        <w:rPr>
          <w:rStyle w:val="Emphasis"/>
        </w:rPr>
        <w:t>respond</w:t>
      </w:r>
      <w:r w:rsidRPr="00DB2537">
        <w:rPr>
          <w:rStyle w:val="StyleUnderline"/>
        </w:rPr>
        <w:t xml:space="preserve"> with </w:t>
      </w:r>
      <w:r w:rsidRPr="002365EE">
        <w:rPr>
          <w:rStyle w:val="Emphasis"/>
        </w:rPr>
        <w:t>devastating effect</w:t>
      </w:r>
      <w:r w:rsidRPr="00DB2537">
        <w:rPr>
          <w:rStyle w:val="StyleUnderline"/>
        </w:rPr>
        <w:t xml:space="preserve"> on the attacker. Any </w:t>
      </w:r>
      <w:r w:rsidRPr="002365EE">
        <w:rPr>
          <w:rStyle w:val="Emphasis"/>
        </w:rPr>
        <w:t>sought</w:t>
      </w:r>
      <w:r w:rsidRPr="00DB2537">
        <w:rPr>
          <w:rStyle w:val="StyleUnderline"/>
        </w:rPr>
        <w:t xml:space="preserve"> advantage of a </w:t>
      </w:r>
      <w:proofErr w:type="gramStart"/>
      <w:r w:rsidRPr="00DB2537">
        <w:rPr>
          <w:rStyle w:val="StyleUnderline"/>
        </w:rPr>
        <w:t>first-strike</w:t>
      </w:r>
      <w:proofErr w:type="gramEnd"/>
      <w:r w:rsidRPr="00DB2537">
        <w:rPr>
          <w:rStyle w:val="StyleUnderline"/>
        </w:rPr>
        <w:t xml:space="preserve"> is, thus, </w:t>
      </w:r>
      <w:r w:rsidRPr="002365EE">
        <w:rPr>
          <w:rStyle w:val="Emphasis"/>
        </w:rPr>
        <w:t>guaranteed to be pyrrhic</w:t>
      </w:r>
      <w:r w:rsidRPr="00DB2537">
        <w:rPr>
          <w:rStyle w:val="StyleUnderline"/>
        </w:rPr>
        <w:t xml:space="preserve">. </w:t>
      </w:r>
      <w:r w:rsidRPr="005C2CD7">
        <w:rPr>
          <w:rStyle w:val="StyleUnderline"/>
          <w:highlight w:val="cyan"/>
        </w:rPr>
        <w:t>This</w:t>
      </w:r>
      <w:r w:rsidRPr="00DB2537">
        <w:rPr>
          <w:rStyle w:val="StyleUnderline"/>
        </w:rPr>
        <w:t xml:space="preserve"> odd, counter-</w:t>
      </w:r>
      <w:proofErr w:type="gramStart"/>
      <w:r w:rsidRPr="00DB2537">
        <w:rPr>
          <w:rStyle w:val="StyleUnderline"/>
        </w:rPr>
        <w:t>intuitive</w:t>
      </w:r>
      <w:proofErr w:type="gramEnd"/>
      <w:r w:rsidRPr="00DB2537">
        <w:rPr>
          <w:rStyle w:val="StyleUnderline"/>
        </w:rPr>
        <w:t xml:space="preserve"> and even morally perplexing </w:t>
      </w:r>
      <w:r w:rsidRPr="005C2CD7">
        <w:rPr>
          <w:rStyle w:val="StyleUnderline"/>
          <w:highlight w:val="cyan"/>
        </w:rPr>
        <w:t>system</w:t>
      </w:r>
      <w:r w:rsidRPr="00DB2537">
        <w:rPr>
          <w:rStyle w:val="StyleUnderline"/>
        </w:rPr>
        <w:t xml:space="preserve"> of reciprocal defense </w:t>
      </w:r>
      <w:r w:rsidRPr="005C2CD7">
        <w:rPr>
          <w:rStyle w:val="StyleUnderline"/>
          <w:highlight w:val="cyan"/>
        </w:rPr>
        <w:t xml:space="preserve">must </w:t>
      </w:r>
      <w:r w:rsidRPr="005C2CD7">
        <w:rPr>
          <w:rStyle w:val="Emphasis"/>
          <w:highlight w:val="cyan"/>
        </w:rPr>
        <w:t>assume</w:t>
      </w:r>
      <w:r w:rsidRPr="00DB2537">
        <w:rPr>
          <w:rStyle w:val="StyleUnderline"/>
        </w:rPr>
        <w:t xml:space="preserve">, first, a world of </w:t>
      </w:r>
      <w:r w:rsidRPr="005C2CD7">
        <w:rPr>
          <w:rStyle w:val="Emphasis"/>
          <w:highlight w:val="cyan"/>
        </w:rPr>
        <w:t>administratively effective</w:t>
      </w:r>
      <w:r w:rsidRPr="005C2CD7">
        <w:rPr>
          <w:sz w:val="16"/>
          <w:highlight w:val="cyan"/>
        </w:rPr>
        <w:t xml:space="preserve"> </w:t>
      </w:r>
      <w:r w:rsidRPr="005C2CD7">
        <w:rPr>
          <w:rStyle w:val="StyleUnderline"/>
          <w:highlight w:val="cyan"/>
        </w:rPr>
        <w:t xml:space="preserve">and not </w:t>
      </w:r>
      <w:r w:rsidRPr="005C2CD7">
        <w:rPr>
          <w:rStyle w:val="Emphasis"/>
          <w:highlight w:val="cyan"/>
        </w:rPr>
        <w:t>failed</w:t>
      </w:r>
      <w:r w:rsidRPr="005C2CD7">
        <w:rPr>
          <w:rStyle w:val="StyleUnderline"/>
          <w:highlight w:val="cyan"/>
        </w:rPr>
        <w:t xml:space="preserve"> or </w:t>
      </w:r>
      <w:r w:rsidRPr="005C2CD7">
        <w:rPr>
          <w:rStyle w:val="Emphasis"/>
          <w:highlight w:val="cyan"/>
        </w:rPr>
        <w:t>faux states</w:t>
      </w:r>
      <w:r w:rsidRPr="00DB2537">
        <w:rPr>
          <w:rStyle w:val="StyleUnderline"/>
        </w:rPr>
        <w:t xml:space="preserve">; second, the </w:t>
      </w:r>
      <w:r w:rsidRPr="005C2CD7">
        <w:rPr>
          <w:rStyle w:val="Emphasis"/>
          <w:highlight w:val="cyan"/>
        </w:rPr>
        <w:t>rationality</w:t>
      </w:r>
      <w:r w:rsidRPr="00DB2537">
        <w:rPr>
          <w:rStyle w:val="StyleUnderline"/>
        </w:rPr>
        <w:t xml:space="preserve"> of the principal actors; </w:t>
      </w:r>
      <w:r w:rsidRPr="005C2CD7">
        <w:rPr>
          <w:rStyle w:val="StyleUnderline"/>
          <w:highlight w:val="cyan"/>
        </w:rPr>
        <w:t>and</w:t>
      </w:r>
      <w:r w:rsidRPr="00DB2537">
        <w:rPr>
          <w:rStyle w:val="StyleUnderline"/>
        </w:rPr>
        <w:t xml:space="preserve"> third, the </w:t>
      </w:r>
      <w:r w:rsidRPr="005C2CD7">
        <w:rPr>
          <w:rStyle w:val="Emphasis"/>
          <w:highlight w:val="cyan"/>
        </w:rPr>
        <w:t>capacity</w:t>
      </w:r>
      <w:r w:rsidRPr="005C2CD7">
        <w:rPr>
          <w:rStyle w:val="StyleUnderline"/>
          <w:highlight w:val="cyan"/>
        </w:rPr>
        <w:t xml:space="preserve"> of</w:t>
      </w:r>
      <w:r w:rsidRPr="00DB2537">
        <w:rPr>
          <w:rStyle w:val="StyleUnderline"/>
        </w:rPr>
        <w:t xml:space="preserve"> their </w:t>
      </w:r>
      <w:r w:rsidRPr="005C2CD7">
        <w:rPr>
          <w:rStyle w:val="Emphasis"/>
          <w:highlight w:val="cyan"/>
        </w:rPr>
        <w:t>early warning systems</w:t>
      </w:r>
      <w:r w:rsidRPr="005C2CD7">
        <w:rPr>
          <w:rStyle w:val="StyleUnderline"/>
          <w:highlight w:val="cyan"/>
        </w:rPr>
        <w:t xml:space="preserve"> to</w:t>
      </w:r>
      <w:r w:rsidRPr="00DB2537">
        <w:rPr>
          <w:rStyle w:val="StyleUnderline"/>
        </w:rPr>
        <w:t xml:space="preserve"> both timeously </w:t>
      </w:r>
      <w:r w:rsidRPr="005C2CD7">
        <w:rPr>
          <w:rStyle w:val="Emphasis"/>
          <w:highlight w:val="cyan"/>
        </w:rPr>
        <w:t>detect</w:t>
      </w:r>
      <w:r w:rsidRPr="005C2CD7">
        <w:rPr>
          <w:rStyle w:val="StyleUnderline"/>
          <w:highlight w:val="cyan"/>
        </w:rPr>
        <w:t xml:space="preserve"> attacks as well as</w:t>
      </w:r>
      <w:r w:rsidRPr="00DB2537">
        <w:rPr>
          <w:rStyle w:val="StyleUnderline"/>
        </w:rPr>
        <w:t xml:space="preserve"> to </w:t>
      </w:r>
      <w:r w:rsidRPr="005C2CD7">
        <w:rPr>
          <w:rStyle w:val="Emphasis"/>
          <w:highlight w:val="cyan"/>
        </w:rPr>
        <w:t>avoid false positives</w:t>
      </w:r>
      <w:r w:rsidRPr="00DB2537">
        <w:rPr>
          <w:rStyle w:val="StyleUnderline"/>
        </w:rPr>
        <w:t xml:space="preserve">. </w:t>
      </w:r>
      <w:r w:rsidRPr="002365EE">
        <w:rPr>
          <w:sz w:val="16"/>
        </w:rPr>
        <w:t>According to Murphy’s Law,</w:t>
      </w:r>
      <w:r w:rsidRPr="002365EE">
        <w:rPr>
          <w:rStyle w:val="Emphasis"/>
          <w:sz w:val="16"/>
        </w:rPr>
        <w:t xml:space="preserve"> </w:t>
      </w:r>
      <w:r w:rsidRPr="005C2CD7">
        <w:rPr>
          <w:rStyle w:val="Emphasis"/>
          <w:highlight w:val="cyan"/>
        </w:rPr>
        <w:t>whatever can go wrong in engineered systems will</w:t>
      </w:r>
      <w:r w:rsidRPr="002365EE">
        <w:rPr>
          <w:rStyle w:val="Emphasis"/>
        </w:rPr>
        <w:t xml:space="preserve"> go wrong. </w:t>
      </w:r>
      <w:r w:rsidRPr="00DB2537">
        <w:rPr>
          <w:rStyle w:val="StyleUnderline"/>
        </w:rPr>
        <w:t xml:space="preserve">To date, that category contains only near misses, both in the United States and Russia, but </w:t>
      </w:r>
      <w:r w:rsidRPr="005C2CD7">
        <w:rPr>
          <w:rStyle w:val="StyleUnderline"/>
          <w:highlight w:val="cyan"/>
        </w:rPr>
        <w:t>it does not take great imagination to construct</w:t>
      </w:r>
      <w:r w:rsidRPr="00DB2537">
        <w:rPr>
          <w:rStyle w:val="StyleUnderline"/>
        </w:rPr>
        <w:t xml:space="preserve"> plausible scenarios, which, either because of human </w:t>
      </w:r>
      <w:r w:rsidRPr="005C2CD7">
        <w:rPr>
          <w:rStyle w:val="Emphasis"/>
          <w:highlight w:val="cyan"/>
        </w:rPr>
        <w:t>error</w:t>
      </w:r>
      <w:r w:rsidRPr="00DB2537">
        <w:rPr>
          <w:rStyle w:val="StyleUnderline"/>
        </w:rPr>
        <w:t xml:space="preserve">, </w:t>
      </w:r>
      <w:r w:rsidRPr="002365EE">
        <w:rPr>
          <w:rStyle w:val="Emphasis"/>
        </w:rPr>
        <w:t xml:space="preserve">technical </w:t>
      </w:r>
      <w:proofErr w:type="gramStart"/>
      <w:r w:rsidRPr="005C2CD7">
        <w:rPr>
          <w:rStyle w:val="Emphasis"/>
          <w:highlight w:val="cyan"/>
        </w:rPr>
        <w:t>glitches</w:t>
      </w:r>
      <w:proofErr w:type="gramEnd"/>
      <w:r w:rsidRPr="005C2CD7">
        <w:rPr>
          <w:rStyle w:val="StyleUnderline"/>
          <w:highlight w:val="cyan"/>
        </w:rPr>
        <w:t xml:space="preserve"> or </w:t>
      </w:r>
      <w:r w:rsidRPr="005C2CD7">
        <w:rPr>
          <w:rStyle w:val="Emphasis"/>
          <w:sz w:val="32"/>
          <w:highlight w:val="cyan"/>
        </w:rPr>
        <w:t>sabotage</w:t>
      </w:r>
      <w:r w:rsidRPr="00DB2537">
        <w:rPr>
          <w:rStyle w:val="StyleUnderline"/>
        </w:rPr>
        <w:t xml:space="preserve">, </w:t>
      </w:r>
      <w:r w:rsidRPr="002365EE">
        <w:rPr>
          <w:rStyle w:val="Emphasis"/>
        </w:rPr>
        <w:t>do not have happy endings</w:t>
      </w:r>
      <w:r w:rsidRPr="00DB2537">
        <w:rPr>
          <w:rStyle w:val="StyleUnderline"/>
        </w:rPr>
        <w:t xml:space="preserve">. </w:t>
      </w:r>
      <w:r w:rsidRPr="005C2CD7">
        <w:rPr>
          <w:rStyle w:val="StyleUnderline"/>
          <w:highlight w:val="cyan"/>
        </w:rPr>
        <w:t>The peril</w:t>
      </w:r>
      <w:r w:rsidRPr="00DB2537">
        <w:rPr>
          <w:rStyle w:val="StyleUnderline"/>
        </w:rPr>
        <w:t xml:space="preserve"> of the eventuation of unhappy endings </w:t>
      </w:r>
      <w:r w:rsidRPr="005C2CD7">
        <w:rPr>
          <w:rStyle w:val="Emphasis"/>
          <w:highlight w:val="cyan"/>
        </w:rPr>
        <w:t>increases exponentially</w:t>
      </w:r>
      <w:r w:rsidRPr="005C2CD7">
        <w:rPr>
          <w:rStyle w:val="StyleUnderline"/>
          <w:highlight w:val="cyan"/>
        </w:rPr>
        <w:t xml:space="preserve"> in</w:t>
      </w:r>
      <w:r w:rsidRPr="00DB2537">
        <w:rPr>
          <w:rStyle w:val="StyleUnderline"/>
        </w:rPr>
        <w:t xml:space="preserve"> two, interrelated scenarios; first, the </w:t>
      </w:r>
      <w:r w:rsidRPr="005C2CD7">
        <w:rPr>
          <w:rStyle w:val="Emphasis"/>
          <w:highlight w:val="cyan"/>
        </w:rPr>
        <w:t>prolif</w:t>
      </w:r>
      <w:r w:rsidRPr="00DB2537">
        <w:rPr>
          <w:rStyle w:val="StyleUnderline"/>
        </w:rPr>
        <w:t xml:space="preserve">eration of nuclear states </w:t>
      </w:r>
      <w:r w:rsidRPr="005C2CD7">
        <w:rPr>
          <w:rStyle w:val="StyleUnderline"/>
          <w:highlight w:val="cyan"/>
        </w:rPr>
        <w:t>and</w:t>
      </w:r>
      <w:r w:rsidRPr="00DB2537">
        <w:rPr>
          <w:rStyle w:val="StyleUnderline"/>
        </w:rPr>
        <w:t xml:space="preserve">, second, the possible emergence of </w:t>
      </w:r>
      <w:r w:rsidRPr="005C2CD7">
        <w:rPr>
          <w:rStyle w:val="StyleUnderline"/>
          <w:highlight w:val="cyan"/>
        </w:rPr>
        <w:t>nuclear</w:t>
      </w:r>
      <w:r w:rsidRPr="00DB2537">
        <w:rPr>
          <w:rStyle w:val="StyleUnderline"/>
        </w:rPr>
        <w:t>-capable</w:t>
      </w:r>
      <w:r w:rsidRPr="002365EE">
        <w:rPr>
          <w:sz w:val="16"/>
        </w:rPr>
        <w:t xml:space="preserve"> </w:t>
      </w:r>
      <w:r w:rsidRPr="005C2CD7">
        <w:rPr>
          <w:rStyle w:val="Emphasis"/>
          <w:highlight w:val="cyan"/>
        </w:rPr>
        <w:t>n</w:t>
      </w:r>
      <w:r w:rsidRPr="00DB2537">
        <w:rPr>
          <w:rStyle w:val="StyleUnderline"/>
        </w:rPr>
        <w:t>on-</w:t>
      </w:r>
      <w:r w:rsidRPr="005C2CD7">
        <w:rPr>
          <w:rStyle w:val="Emphasis"/>
          <w:highlight w:val="cyan"/>
        </w:rPr>
        <w:t>s</w:t>
      </w:r>
      <w:r w:rsidRPr="00DB2537">
        <w:rPr>
          <w:rStyle w:val="StyleUnderline"/>
        </w:rPr>
        <w:t xml:space="preserve">tate </w:t>
      </w:r>
      <w:r w:rsidRPr="005C2CD7">
        <w:rPr>
          <w:rStyle w:val="Emphasis"/>
          <w:highlight w:val="cyan"/>
        </w:rPr>
        <w:t>a</w:t>
      </w:r>
      <w:r w:rsidRPr="00DB2537">
        <w:rPr>
          <w:rStyle w:val="StyleUnderline"/>
        </w:rPr>
        <w:t>ctor</w:t>
      </w:r>
      <w:r w:rsidRPr="005C2CD7">
        <w:rPr>
          <w:rStyle w:val="Emphasis"/>
          <w:highlight w:val="cyan"/>
        </w:rPr>
        <w:t>s</w:t>
      </w:r>
      <w:r w:rsidRPr="00DB2537">
        <w:rPr>
          <w:rStyle w:val="StyleUnderline"/>
        </w:rPr>
        <w:t>. To stem</w:t>
      </w:r>
      <w:r w:rsidRPr="002365EE">
        <w:rPr>
          <w:sz w:val="16"/>
        </w:rPr>
        <w:t xml:space="preserve"> the </w:t>
      </w:r>
      <w:r w:rsidRPr="00DB2537">
        <w:rPr>
          <w:rStyle w:val="StyleUnderline"/>
        </w:rPr>
        <w:t>proliferation</w:t>
      </w:r>
      <w:r w:rsidRPr="002365EE">
        <w:rPr>
          <w:sz w:val="16"/>
        </w:rPr>
        <w:t xml:space="preserve"> of nuclear states, </w:t>
      </w:r>
      <w:r w:rsidRPr="00DB2537">
        <w:rPr>
          <w:rStyle w:val="StyleUnderline"/>
        </w:rPr>
        <w:t xml:space="preserve">the major nuclear powers share an interest in </w:t>
      </w:r>
      <w:r w:rsidRPr="002365EE">
        <w:rPr>
          <w:rStyle w:val="Emphasis"/>
        </w:rPr>
        <w:t>preserving their monopoly</w:t>
      </w:r>
      <w:r w:rsidRPr="002365EE">
        <w:rPr>
          <w:sz w:val="16"/>
        </w:rPr>
        <w:t xml:space="preserve">. That also requires the cooperation of non-nuclear states, part of which was secured by a commitment by the major nuclear powers to cooperate in reducing their nuclear arsenals and moving toward nuclear disarmament. Article 6 of the 191- party Non-Proliferation Treaty requires them “to pursue negotiations in good faith on effective measures relating to cessation of the nuclear arms race at an early date and to nuclear disarmament, and on a treaty on general and complete disarmament under strict and effective international control.”42 Although the Obama Administration took some initial steps to comply with this obligation, no intention has been expressed by the new Administration to pursue this goal. President Trump’s Draft Nuclear Review goes in the other direction. He is reported to have said that he would add a nearly ten-fold increase in the U.S. nuclear arsenal.43 (President Putin, not to be outdone, has trumpeted new weapons.)44 In the meanwhile, thanks to statements that have been made, the credibility of alliances, which until now reassured some non-nuclear states, may be eroding. </w:t>
      </w:r>
      <w:r w:rsidRPr="00DB2537">
        <w:rPr>
          <w:rStyle w:val="StyleUnderline"/>
        </w:rPr>
        <w:t xml:space="preserve">The more nuclear states, the more likely that there will be still more nuclear states. The more nuclear states, the greater the likelihood that fissile material may reach </w:t>
      </w:r>
      <w:r w:rsidRPr="002365EE">
        <w:rPr>
          <w:rStyle w:val="Emphasis"/>
        </w:rPr>
        <w:t>non-state actors</w:t>
      </w:r>
      <w:r w:rsidRPr="00DB2537">
        <w:rPr>
          <w:rStyle w:val="StyleUnderline"/>
        </w:rPr>
        <w:t xml:space="preserve">. It is well to remember that the leakage of nuclear and missile material to nuclear aspirants has not come </w:t>
      </w:r>
      <w:r w:rsidRPr="002365EE">
        <w:rPr>
          <w:rStyle w:val="Emphasis"/>
        </w:rPr>
        <w:t>only</w:t>
      </w:r>
      <w:r w:rsidRPr="00DB2537">
        <w:rPr>
          <w:rStyle w:val="StyleUnderline"/>
        </w:rPr>
        <w:t xml:space="preserve"> from </w:t>
      </w:r>
      <w:r w:rsidRPr="002365EE">
        <w:rPr>
          <w:rStyle w:val="Emphasis"/>
        </w:rPr>
        <w:t>No</w:t>
      </w:r>
      <w:r w:rsidRPr="00DB2537">
        <w:rPr>
          <w:rStyle w:val="StyleUnderline"/>
        </w:rPr>
        <w:t xml:space="preserve">rth </w:t>
      </w:r>
      <w:r w:rsidRPr="002365EE">
        <w:rPr>
          <w:rStyle w:val="Emphasis"/>
        </w:rPr>
        <w:t>Ko</w:t>
      </w:r>
      <w:r w:rsidRPr="00DB2537">
        <w:rPr>
          <w:rStyle w:val="StyleUnderline"/>
        </w:rPr>
        <w:t xml:space="preserve">rea. </w:t>
      </w:r>
      <w:r w:rsidRPr="002365EE">
        <w:rPr>
          <w:sz w:val="16"/>
        </w:rPr>
        <w:t xml:space="preserve">Under international law, preemptive attacks against illegal WMD facilities in rogue states are prohibited but in the two incidents on record, they appear in retrospect, to have been the right thing to do, based upon their circumstances and the consequences of inaction. Both succeeded in preventing, at least in the short term, the proliferation of nuclear weapons. When, however, the objectives of the military operation were broadened to include regime change, preemptive actions ostensibly in the self-defense of the actor may in fact, as the U.S. experience in Iraq showed, result in less rather than more security, and legal and moral condemnation rather than approval. That is not to minimize the dangers of allowing proliferation but simply to acknowledge that </w:t>
      </w:r>
      <w:r w:rsidRPr="00DB2537">
        <w:rPr>
          <w:rStyle w:val="StyleUnderline"/>
        </w:rPr>
        <w:t xml:space="preserve">preemptive action under the </w:t>
      </w:r>
      <w:r w:rsidRPr="002365EE">
        <w:rPr>
          <w:rStyle w:val="Emphasis"/>
        </w:rPr>
        <w:t>guise</w:t>
      </w:r>
      <w:r w:rsidRPr="00DB2537">
        <w:rPr>
          <w:rStyle w:val="StyleUnderline"/>
        </w:rPr>
        <w:t xml:space="preserve"> of </w:t>
      </w:r>
      <w:r w:rsidRPr="002365EE">
        <w:rPr>
          <w:rStyle w:val="Emphasis"/>
        </w:rPr>
        <w:t>self-defense</w:t>
      </w:r>
      <w:r w:rsidRPr="00DB2537">
        <w:rPr>
          <w:rStyle w:val="StyleUnderline"/>
        </w:rPr>
        <w:t xml:space="preserve"> may, by itself, be an </w:t>
      </w:r>
      <w:r w:rsidRPr="002365EE">
        <w:rPr>
          <w:rStyle w:val="Emphasis"/>
        </w:rPr>
        <w:t>insufficient tool</w:t>
      </w:r>
      <w:r w:rsidRPr="00DB2537">
        <w:rPr>
          <w:rStyle w:val="StyleUnderline"/>
        </w:rPr>
        <w:t xml:space="preserve"> on which to rest national and global security</w:t>
      </w:r>
      <w:r w:rsidRPr="002365EE">
        <w:rPr>
          <w:sz w:val="16"/>
        </w:rPr>
        <w:t xml:space="preserve"> and that </w:t>
      </w:r>
      <w:r w:rsidRPr="00DB2537">
        <w:rPr>
          <w:rStyle w:val="StyleUnderline"/>
        </w:rPr>
        <w:t xml:space="preserve">a </w:t>
      </w:r>
      <w:r w:rsidRPr="002365EE">
        <w:rPr>
          <w:rStyle w:val="Emphasis"/>
        </w:rPr>
        <w:t>broad program of all-around denuclearization</w:t>
      </w:r>
      <w:r w:rsidRPr="00DB2537">
        <w:rPr>
          <w:rStyle w:val="StyleUnderline"/>
        </w:rPr>
        <w:t xml:space="preserve"> is required, lest the world </w:t>
      </w:r>
      <w:r w:rsidRPr="002365EE">
        <w:rPr>
          <w:rStyle w:val="Emphasis"/>
        </w:rPr>
        <w:t xml:space="preserve">end with a bang and not a whimper. </w:t>
      </w:r>
    </w:p>
    <w:p w14:paraId="4DEE564E" w14:textId="77777777" w:rsidR="00E5784F" w:rsidRPr="00635356" w:rsidRDefault="00E5784F" w:rsidP="00E5784F">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4B71D729" w14:textId="77777777" w:rsidR="00E5784F" w:rsidRPr="001E0213" w:rsidRDefault="00E5784F" w:rsidP="00E5784F">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8"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9"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20"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69581E27" w14:textId="77777777" w:rsidR="00E5784F" w:rsidRDefault="00E5784F" w:rsidP="00E5784F">
      <w:pPr>
        <w:rPr>
          <w:u w:val="single"/>
        </w:rPr>
      </w:pPr>
      <w:bookmarkStart w:id="0" w:name="slide2"/>
      <w:bookmarkEnd w:id="0"/>
      <w:r w:rsidRPr="001E0213">
        <w:rPr>
          <w:sz w:val="16"/>
        </w:rPr>
        <w:t xml:space="preserve">A </w:t>
      </w:r>
      <w:r w:rsidRPr="005C2CD7">
        <w:rPr>
          <w:highlight w:val="cyan"/>
          <w:u w:val="single"/>
        </w:rPr>
        <w:t>war</w:t>
      </w:r>
      <w:r w:rsidRPr="001E0213">
        <w:rPr>
          <w:u w:val="single"/>
        </w:rPr>
        <w:t xml:space="preserve"> fought </w:t>
      </w:r>
      <w:r w:rsidRPr="005C2CD7">
        <w:rPr>
          <w:highlight w:val="cyan"/>
          <w:u w:val="single"/>
        </w:rPr>
        <w:t>with</w:t>
      </w:r>
      <w:r w:rsidRPr="001E0213">
        <w:rPr>
          <w:u w:val="single"/>
        </w:rPr>
        <w:t xml:space="preserve"> 21st century strategic </w:t>
      </w:r>
      <w:r w:rsidRPr="005C2CD7">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5C2CD7">
        <w:rPr>
          <w:rStyle w:val="Emphasis"/>
          <w:highlight w:val="cyan"/>
        </w:rPr>
        <w:t>mass extinction event</w:t>
      </w:r>
      <w:r w:rsidRPr="00D969BB">
        <w:rPr>
          <w:u w:val="single"/>
        </w:rPr>
        <w:t xml:space="preserve"> that </w:t>
      </w:r>
      <w:hyperlink r:id="rId21"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5C2CD7">
        <w:rPr>
          <w:highlight w:val="cyan"/>
          <w:u w:val="single"/>
        </w:rPr>
        <w:t>of</w:t>
      </w:r>
      <w:r w:rsidRPr="00D969BB">
        <w:rPr>
          <w:u w:val="single"/>
        </w:rPr>
        <w:t xml:space="preserve"> </w:t>
      </w:r>
      <w:r w:rsidRPr="00D969BB">
        <w:rPr>
          <w:rStyle w:val="Emphasis"/>
        </w:rPr>
        <w:t xml:space="preserve">utter </w:t>
      </w:r>
      <w:r w:rsidRPr="005C2CD7">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2" w:history="1">
        <w:r w:rsidRPr="00D969BB">
          <w:rPr>
            <w:u w:val="single"/>
          </w:rPr>
          <w:t xml:space="preserve">a post-war environment in which for many years </w:t>
        </w:r>
        <w:r w:rsidRPr="00D969BB">
          <w:rPr>
            <w:rStyle w:val="StyleUnderline"/>
          </w:rPr>
          <w:t xml:space="preserve">it would be </w:t>
        </w:r>
        <w:r w:rsidRPr="005C2CD7">
          <w:rPr>
            <w:rStyle w:val="Emphasis"/>
            <w:highlight w:val="cyan"/>
          </w:rPr>
          <w:t>too cold and dark to</w:t>
        </w:r>
        <w:r w:rsidRPr="00D969BB">
          <w:rPr>
            <w:rStyle w:val="Emphasis"/>
          </w:rPr>
          <w:t xml:space="preserve"> even </w:t>
        </w:r>
        <w:r w:rsidRPr="005C2CD7">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5C2CD7">
        <w:rPr>
          <w:rStyle w:val="Emphasis"/>
          <w:highlight w:val="cyan"/>
        </w:rPr>
        <w:t>complex life</w:t>
      </w:r>
      <w:r w:rsidRPr="00D969BB">
        <w:rPr>
          <w:u w:val="single"/>
        </w:rPr>
        <w:t xml:space="preserve"> would likely </w:t>
      </w:r>
      <w:r w:rsidRPr="005C2CD7">
        <w:rPr>
          <w:rStyle w:val="Emphasis"/>
          <w:highlight w:val="cyan"/>
        </w:rPr>
        <w:t>vanish</w:t>
      </w:r>
      <w:r w:rsidRPr="005C2CD7">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5C2CD7">
        <w:rPr>
          <w:rStyle w:val="Emphasis"/>
          <w:highlight w:val="cyan"/>
        </w:rPr>
        <w:t>fallout</w:t>
      </w:r>
      <w:r w:rsidRPr="00D969BB">
        <w:rPr>
          <w:u w:val="single"/>
        </w:rPr>
        <w:t xml:space="preserve">, produced not only by nuclear bombs, but also by the destruction of nuclear power plants and their spent fuel pools, would </w:t>
      </w:r>
      <w:r w:rsidRPr="005C2CD7">
        <w:rPr>
          <w:rStyle w:val="Emphasis"/>
          <w:highlight w:val="cyan"/>
        </w:rPr>
        <w:t>poison</w:t>
      </w:r>
      <w:r w:rsidRPr="005C2CD7">
        <w:rPr>
          <w:highlight w:val="cyan"/>
          <w:u w:val="single"/>
        </w:rPr>
        <w:t xml:space="preserve"> the biosphere</w:t>
      </w:r>
      <w:r w:rsidRPr="00D969BB">
        <w:rPr>
          <w:u w:val="single"/>
        </w:rPr>
        <w:t xml:space="preserve">. Millions of tons of </w:t>
      </w:r>
      <w:r w:rsidRPr="005C2CD7">
        <w:rPr>
          <w:highlight w:val="cyan"/>
          <w:u w:val="single"/>
        </w:rPr>
        <w:t>smoke</w:t>
      </w:r>
      <w:r w:rsidRPr="00D969BB">
        <w:rPr>
          <w:u w:val="single"/>
        </w:rPr>
        <w:t xml:space="preserve"> would act to </w:t>
      </w:r>
      <w:hyperlink r:id="rId23" w:history="1">
        <w:r w:rsidRPr="005C2CD7">
          <w:rPr>
            <w:highlight w:val="cyan"/>
            <w:u w:val="single"/>
          </w:rPr>
          <w:t>destroy</w:t>
        </w:r>
        <w:r w:rsidRPr="00D969BB">
          <w:rPr>
            <w:u w:val="single"/>
          </w:rPr>
          <w:t xml:space="preserve"> Earth’s protective </w:t>
        </w:r>
        <w:r w:rsidRPr="005C2CD7">
          <w:rPr>
            <w:highlight w:val="cyan"/>
            <w:u w:val="single"/>
          </w:rPr>
          <w:t>ozone layer</w:t>
        </w:r>
      </w:hyperlink>
      <w:r w:rsidRPr="00D969BB">
        <w:rPr>
          <w:u w:val="single"/>
        </w:rPr>
        <w:t xml:space="preserve"> and </w:t>
      </w:r>
      <w:r w:rsidRPr="005C2CD7">
        <w:rPr>
          <w:rStyle w:val="Emphasis"/>
          <w:highlight w:val="cyan"/>
        </w:rPr>
        <w:t>block</w:t>
      </w:r>
      <w:r w:rsidRPr="00D969BB">
        <w:rPr>
          <w:rStyle w:val="Emphasis"/>
        </w:rPr>
        <w:t xml:space="preserve"> most </w:t>
      </w:r>
      <w:r w:rsidRPr="005C2CD7">
        <w:rPr>
          <w:rStyle w:val="Emphasis"/>
          <w:highlight w:val="cyan"/>
        </w:rPr>
        <w:t>sunlight</w:t>
      </w:r>
      <w:r w:rsidRPr="00D969BB">
        <w:rPr>
          <w:rStyle w:val="Emphasis"/>
        </w:rPr>
        <w:t xml:space="preserve"> from reaching Earth’s surface, </w:t>
      </w:r>
      <w:r w:rsidRPr="005C2CD7">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5C2CD7">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5C2CD7">
        <w:rPr>
          <w:highlight w:val="cyan"/>
          <w:u w:val="single"/>
        </w:rPr>
        <w:t>leave the Earth</w:t>
      </w:r>
      <w:r w:rsidRPr="001E0213">
        <w:rPr>
          <w:u w:val="single"/>
        </w:rPr>
        <w:t xml:space="preserve"> </w:t>
      </w:r>
      <w:r w:rsidRPr="001E0213">
        <w:rPr>
          <w:rStyle w:val="Emphasis"/>
        </w:rPr>
        <w:t xml:space="preserve">essentially </w:t>
      </w:r>
      <w:r w:rsidRPr="005C2CD7">
        <w:rPr>
          <w:rStyle w:val="Emphasis"/>
          <w:highlight w:val="cyan"/>
        </w:rPr>
        <w:t>uninhabitable</w:t>
      </w:r>
      <w:r w:rsidRPr="001E0213">
        <w:rPr>
          <w:u w:val="single"/>
        </w:rPr>
        <w:t>.</w:t>
      </w:r>
    </w:p>
    <w:p w14:paraId="7489AB56" w14:textId="77777777" w:rsidR="00E5784F" w:rsidRDefault="00E5784F" w:rsidP="00E5784F">
      <w:pPr>
        <w:pStyle w:val="Heading3"/>
      </w:pPr>
      <w:r>
        <w:t>1AC: Framing</w:t>
      </w:r>
    </w:p>
    <w:p w14:paraId="607EF508" w14:textId="77777777" w:rsidR="00E5784F" w:rsidRPr="00807451" w:rsidRDefault="00E5784F" w:rsidP="00E5784F">
      <w:pPr>
        <w:pStyle w:val="Heading4"/>
        <w:rPr>
          <w:bCs/>
        </w:rPr>
      </w:pPr>
      <w:r w:rsidRPr="00807451">
        <w:t>The standard is maximizing expected wellbeing.</w:t>
      </w:r>
    </w:p>
    <w:p w14:paraId="018B183D" w14:textId="77777777" w:rsidR="00E5784F" w:rsidRPr="00807451" w:rsidRDefault="00E5784F" w:rsidP="00E5784F">
      <w:pPr>
        <w:pStyle w:val="Heading4"/>
        <w:rPr>
          <w:bCs/>
        </w:rPr>
      </w:pPr>
      <w:r w:rsidRPr="00807451">
        <w:t>Prefer:</w:t>
      </w:r>
    </w:p>
    <w:p w14:paraId="502D97F4" w14:textId="77777777" w:rsidR="00E5784F" w:rsidRPr="00807451" w:rsidRDefault="00E5784F" w:rsidP="00E5784F">
      <w:pPr>
        <w:pStyle w:val="Heading4"/>
        <w:rPr>
          <w:bCs/>
          <w:u w:val="single"/>
        </w:rPr>
      </w:pPr>
      <w:r w:rsidRPr="00807451">
        <w:t>1</w:t>
      </w:r>
      <w:r>
        <w:t>]</w:t>
      </w:r>
      <w:r w:rsidRPr="00807451">
        <w:t xml:space="preserve"> Pleasure and pain </w:t>
      </w:r>
      <w:r w:rsidRPr="00807451">
        <w:rPr>
          <w:i/>
        </w:rPr>
        <w:t>are</w:t>
      </w:r>
      <w:r w:rsidRPr="00807451">
        <w:t xml:space="preserve"> intrinsic </w:t>
      </w:r>
      <w:r w:rsidRPr="00807451">
        <w:rPr>
          <w:u w:val="single"/>
        </w:rPr>
        <w:t>value</w:t>
      </w:r>
      <w:r w:rsidRPr="00807451">
        <w:t xml:space="preserve"> and </w:t>
      </w:r>
      <w:r w:rsidRPr="00807451">
        <w:rPr>
          <w:u w:val="single"/>
        </w:rPr>
        <w:t>disvalue</w:t>
      </w:r>
      <w:r w:rsidRPr="00807451">
        <w:t xml:space="preserve"> – everything else </w:t>
      </w:r>
      <w:r w:rsidRPr="00807451">
        <w:rPr>
          <w:i/>
        </w:rPr>
        <w:t>regresses</w:t>
      </w:r>
      <w:r w:rsidRPr="00807451">
        <w:t xml:space="preserve"> – </w:t>
      </w:r>
      <w:r w:rsidRPr="00807451">
        <w:rPr>
          <w:u w:val="single"/>
        </w:rPr>
        <w:t>robust neuroscience.</w:t>
      </w:r>
    </w:p>
    <w:p w14:paraId="002B4389" w14:textId="77777777" w:rsidR="00E5784F" w:rsidRDefault="00E5784F" w:rsidP="00E5784F">
      <w:pPr>
        <w:rPr>
          <w:rStyle w:val="Style13ptBold"/>
        </w:rPr>
      </w:pPr>
      <w:r>
        <w:rPr>
          <w:rStyle w:val="Style13ptBold"/>
        </w:rPr>
        <w:t>Blum et al. 18</w:t>
      </w:r>
    </w:p>
    <w:p w14:paraId="16CAA02F" w14:textId="77777777" w:rsidR="00E5784F" w:rsidRDefault="00E5784F" w:rsidP="00E5784F">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766FF481" w14:textId="77777777" w:rsidR="00E5784F" w:rsidRDefault="00E5784F" w:rsidP="00E5784F">
      <w:pPr>
        <w:rPr>
          <w:rFonts w:asciiTheme="minorHAnsi" w:hAnsiTheme="minorHAnsi" w:cstheme="minorHAnsi"/>
          <w:sz w:val="16"/>
        </w:rPr>
      </w:pPr>
      <w:r w:rsidRPr="005C2CD7">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sidRPr="005C2CD7">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5C2CD7">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5C2CD7">
        <w:rPr>
          <w:rFonts w:asciiTheme="minorHAnsi" w:hAnsiTheme="minorHAnsi" w:cstheme="minorHAnsi"/>
          <w:highlight w:val="cyan"/>
          <w:u w:val="single"/>
        </w:rPr>
        <w:t>are rewarding</w:t>
      </w:r>
      <w:r>
        <w:rPr>
          <w:rFonts w:asciiTheme="minorHAnsi" w:hAnsiTheme="minorHAnsi" w:cstheme="minorHAnsi"/>
          <w:sz w:val="16"/>
        </w:rPr>
        <w:t xml:space="preserve"> may be </w:t>
      </w:r>
      <w:r w:rsidRPr="005C2CD7">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5C2CD7">
        <w:rPr>
          <w:rFonts w:asciiTheme="minorHAnsi" w:hAnsiTheme="minorHAnsi" w:cstheme="minorHAnsi"/>
          <w:highlight w:val="cyan"/>
          <w:u w:val="single"/>
        </w:rPr>
        <w:t xml:space="preserve">provides the </w:t>
      </w:r>
      <w:r w:rsidRPr="005C2CD7">
        <w:rPr>
          <w:rFonts w:asciiTheme="minorHAnsi" w:hAnsiTheme="minorHAnsi" w:cstheme="minorHAnsi"/>
          <w:b/>
          <w:bCs/>
          <w:highlight w:val="cyan"/>
          <w:u w:val="single"/>
        </w:rPr>
        <w:t>basis for hedonic theories</w:t>
      </w:r>
      <w:r w:rsidRPr="005C2CD7">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4003E15F"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6FE9C3C3" w14:textId="77777777" w:rsidR="00E5784F" w:rsidRDefault="00E5784F" w:rsidP="00E5784F">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6081044"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2E64E76E"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00F41FF"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5C2CD7">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5C2CD7">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5C2CD7">
        <w:rPr>
          <w:rFonts w:asciiTheme="minorHAnsi" w:hAnsiTheme="minorHAnsi" w:cstheme="minorHAnsi"/>
          <w:highlight w:val="cyan"/>
          <w:u w:val="single"/>
        </w:rPr>
        <w:t>rewards</w:t>
      </w:r>
      <w:r>
        <w:rPr>
          <w:rFonts w:asciiTheme="minorHAnsi" w:hAnsiTheme="minorHAnsi" w:cstheme="minorHAnsi"/>
          <w:u w:val="single"/>
        </w:rPr>
        <w:t xml:space="preserve"> is to </w:t>
      </w:r>
      <w:r w:rsidRPr="005C2CD7">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5C2CD7">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463C814" w14:textId="77777777" w:rsidR="00E5784F" w:rsidRDefault="00E5784F" w:rsidP="00E5784F">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5C2CD7">
        <w:rPr>
          <w:rFonts w:asciiTheme="minorHAnsi" w:hAnsiTheme="minorHAnsi" w:cstheme="minorHAnsi"/>
          <w:highlight w:val="cyan"/>
          <w:u w:val="single"/>
        </w:rPr>
        <w:t>foods, drinks, mates, and offspring are rewarding.</w:t>
      </w:r>
    </w:p>
    <w:p w14:paraId="52FF653B"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ADB6A97"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E94FABF"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74644DB2"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F634EC5" w14:textId="77777777" w:rsidR="007D19AE" w:rsidRDefault="00E5784F" w:rsidP="00E5784F">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5C2CD7">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5C2CD7">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5C2CD7">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the opposite</w:t>
      </w:r>
      <w:r>
        <w:rPr>
          <w:rFonts w:asciiTheme="minorHAnsi" w:hAnsiTheme="minorHAnsi" w:cstheme="minorHAnsi"/>
          <w:sz w:val="16"/>
        </w:rPr>
        <w:t xml:space="preserve"> </w:t>
      </w:r>
    </w:p>
    <w:p w14:paraId="2E56A3DB" w14:textId="77777777" w:rsidR="007D19AE" w:rsidRDefault="007D19AE" w:rsidP="00E5784F">
      <w:pPr>
        <w:rPr>
          <w:rFonts w:asciiTheme="minorHAnsi" w:hAnsiTheme="minorHAnsi" w:cstheme="minorHAnsi"/>
          <w:sz w:val="16"/>
        </w:rPr>
      </w:pPr>
    </w:p>
    <w:p w14:paraId="47059D79" w14:textId="7FD1CA9B" w:rsidR="00E5784F" w:rsidRDefault="00E5784F" w:rsidP="00E5784F">
      <w:pPr>
        <w:rPr>
          <w:rFonts w:asciiTheme="minorHAnsi" w:hAnsiTheme="minorHAnsi" w:cstheme="minorHAnsi"/>
          <w:sz w:val="16"/>
        </w:rPr>
      </w:pPr>
      <w:r>
        <w:rPr>
          <w:rFonts w:asciiTheme="minorHAnsi" w:hAnsiTheme="minorHAnsi" w:cstheme="minorHAnsi"/>
          <w:sz w:val="16"/>
        </w:rPr>
        <w:t xml:space="preserve">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D7715E1"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Desire and reward centers </w:t>
      </w:r>
    </w:p>
    <w:p w14:paraId="1C8F3A4C"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DBC3C1E"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795B21D0"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5C2CD7">
        <w:rPr>
          <w:rFonts w:asciiTheme="minorHAnsi" w:hAnsiTheme="minorHAnsi" w:cstheme="minorHAnsi"/>
          <w:highlight w:val="cyan"/>
          <w:u w:val="single"/>
        </w:rPr>
        <w:t>liking</w:t>
      </w:r>
      <w:r>
        <w:rPr>
          <w:rFonts w:asciiTheme="minorHAnsi" w:hAnsiTheme="minorHAnsi" w:cstheme="minorHAnsi"/>
          <w:u w:val="single"/>
        </w:rPr>
        <w:t xml:space="preserve">” of </w:t>
      </w:r>
      <w:r w:rsidRPr="005C2CD7">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5C2CD7">
        <w:rPr>
          <w:rFonts w:asciiTheme="minorHAnsi" w:hAnsiTheme="minorHAnsi" w:cstheme="minorHAnsi"/>
          <w:highlight w:val="cyan"/>
          <w:u w:val="single"/>
        </w:rPr>
        <w:t>represented by</w:t>
      </w:r>
      <w:r>
        <w:rPr>
          <w:rFonts w:asciiTheme="minorHAnsi" w:hAnsiTheme="minorHAnsi" w:cstheme="minorHAnsi"/>
          <w:sz w:val="16"/>
        </w:rPr>
        <w:t xml:space="preserve"> small </w:t>
      </w:r>
      <w:r w:rsidRPr="005C2CD7">
        <w:rPr>
          <w:rFonts w:asciiTheme="minorHAnsi" w:hAnsiTheme="minorHAnsi" w:cstheme="minorHAnsi"/>
          <w:highlight w:val="cyan"/>
          <w:u w:val="single"/>
        </w:rPr>
        <w:t>regions</w:t>
      </w:r>
      <w:r>
        <w:rPr>
          <w:rFonts w:asciiTheme="minorHAnsi" w:hAnsiTheme="minorHAnsi" w:cstheme="minorHAnsi"/>
          <w:sz w:val="16"/>
        </w:rPr>
        <w:t xml:space="preserve"> mainly </w:t>
      </w:r>
      <w:r w:rsidRPr="005C2CD7">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82D1D60"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5CCCC9C"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0CD24342"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96AF27F"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6E5E2D5"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C3BC00D"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C2CD7">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5C2CD7">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5C2CD7">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5C2CD7">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5C2CD7">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5C2CD7">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6B436ED0"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5C2CD7">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5C2CD7">
        <w:rPr>
          <w:rFonts w:asciiTheme="minorHAnsi" w:hAnsiTheme="minorHAnsi" w:cstheme="minorHAnsi"/>
          <w:highlight w:val="cyan"/>
          <w:u w:val="single"/>
        </w:rPr>
        <w:t>role in</w:t>
      </w:r>
      <w:r>
        <w:rPr>
          <w:rFonts w:asciiTheme="minorHAnsi" w:hAnsiTheme="minorHAnsi" w:cstheme="minorHAnsi"/>
          <w:u w:val="single"/>
        </w:rPr>
        <w:t xml:space="preserve"> humans’ </w:t>
      </w:r>
      <w:r w:rsidRPr="005C2CD7">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5C2CD7">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5C2CD7">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4FF1554" w14:textId="77777777" w:rsidR="00E5784F" w:rsidRPr="00727D67" w:rsidRDefault="00E5784F" w:rsidP="00E5784F">
      <w:pPr>
        <w:pStyle w:val="Heading4"/>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 </w:t>
      </w:r>
    </w:p>
    <w:p w14:paraId="18E2036C" w14:textId="77777777" w:rsidR="00E5784F" w:rsidRPr="00F601E6" w:rsidRDefault="00E5784F" w:rsidP="00E5784F">
      <w:pPr>
        <w:pStyle w:val="Heading4"/>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w:t>
      </w:r>
    </w:p>
    <w:p w14:paraId="31A9F9C9" w14:textId="77777777" w:rsidR="00E5784F" w:rsidRPr="00F601E6" w:rsidRDefault="00E5784F" w:rsidP="00E5784F"/>
    <w:p w14:paraId="60E06CA8" w14:textId="77777777" w:rsidR="00E5784F" w:rsidRPr="00F601E6" w:rsidRDefault="00E5784F" w:rsidP="00E5784F"/>
    <w:p w14:paraId="1CB564AA"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6933495">
    <w:abstractNumId w:val="10"/>
  </w:num>
  <w:num w:numId="2" w16cid:durableId="1216353531">
    <w:abstractNumId w:val="8"/>
  </w:num>
  <w:num w:numId="3" w16cid:durableId="1672946513">
    <w:abstractNumId w:val="7"/>
  </w:num>
  <w:num w:numId="4" w16cid:durableId="1555119063">
    <w:abstractNumId w:val="6"/>
  </w:num>
  <w:num w:numId="5" w16cid:durableId="202986759">
    <w:abstractNumId w:val="5"/>
  </w:num>
  <w:num w:numId="6" w16cid:durableId="683630561">
    <w:abstractNumId w:val="9"/>
  </w:num>
  <w:num w:numId="7" w16cid:durableId="845748292">
    <w:abstractNumId w:val="4"/>
  </w:num>
  <w:num w:numId="8" w16cid:durableId="537157838">
    <w:abstractNumId w:val="3"/>
  </w:num>
  <w:num w:numId="9" w16cid:durableId="928348141">
    <w:abstractNumId w:val="2"/>
  </w:num>
  <w:num w:numId="10" w16cid:durableId="346639544">
    <w:abstractNumId w:val="1"/>
  </w:num>
  <w:num w:numId="11" w16cid:durableId="1015961821">
    <w:abstractNumId w:val="0"/>
  </w:num>
  <w:num w:numId="12" w16cid:durableId="1798179316">
    <w:abstractNumId w:val="11"/>
  </w:num>
  <w:num w:numId="13" w16cid:durableId="2135753106">
    <w:abstractNumId w:val="12"/>
  </w:num>
  <w:num w:numId="14" w16cid:durableId="2010253210">
    <w:abstractNumId w:val="13"/>
  </w:num>
  <w:num w:numId="15" w16cid:durableId="1057555711">
    <w:abstractNumId w:val="15"/>
  </w:num>
  <w:num w:numId="16" w16cid:durableId="18280130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E5784F"/>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D19AE"/>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62B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784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EF226"/>
  <w15:chartTrackingRefBased/>
  <w15:docId w15:val="{4AB4B5F4-69B7-4BCC-81C7-5513752C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D19AE"/>
    <w:rPr>
      <w:rFonts w:ascii="Calibri" w:hAnsi="Calibri" w:cs="Calibri"/>
      <w:sz w:val="24"/>
    </w:rPr>
  </w:style>
  <w:style w:type="paragraph" w:styleId="Heading1">
    <w:name w:val="heading 1"/>
    <w:aliases w:val="Pocket"/>
    <w:basedOn w:val="Normal"/>
    <w:next w:val="Normal"/>
    <w:link w:val="Heading1Char"/>
    <w:qFormat/>
    <w:rsid w:val="007D19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D19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D19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7D19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D19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19AE"/>
  </w:style>
  <w:style w:type="character" w:customStyle="1" w:styleId="Heading1Char">
    <w:name w:val="Heading 1 Char"/>
    <w:aliases w:val="Pocket Char"/>
    <w:basedOn w:val="DefaultParagraphFont"/>
    <w:link w:val="Heading1"/>
    <w:rsid w:val="007D19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D19A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D19AE"/>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7D19AE"/>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7D19AE"/>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7D19A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7D19AE"/>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7D19AE"/>
    <w:rPr>
      <w:color w:val="auto"/>
      <w:u w:val="none"/>
    </w:rPr>
  </w:style>
  <w:style w:type="character" w:styleId="FollowedHyperlink">
    <w:name w:val="FollowedHyperlink"/>
    <w:basedOn w:val="DefaultParagraphFont"/>
    <w:uiPriority w:val="99"/>
    <w:semiHidden/>
    <w:unhideWhenUsed/>
    <w:rsid w:val="007D19AE"/>
    <w:rPr>
      <w:color w:val="auto"/>
      <w:u w:val="none"/>
    </w:rPr>
  </w:style>
  <w:style w:type="paragraph" w:styleId="DocumentMap">
    <w:name w:val="Document Map"/>
    <w:basedOn w:val="Normal"/>
    <w:link w:val="DocumentMapChar"/>
    <w:uiPriority w:val="99"/>
    <w:semiHidden/>
    <w:unhideWhenUsed/>
    <w:rsid w:val="00E5784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5784F"/>
    <w:rPr>
      <w:rFonts w:ascii="Lucida Grande" w:hAnsi="Lucida Grande" w:cs="Lucida Grande"/>
      <w:sz w:val="24"/>
    </w:rPr>
  </w:style>
  <w:style w:type="paragraph" w:customStyle="1" w:styleId="Emphasis1">
    <w:name w:val="Emphasis1"/>
    <w:basedOn w:val="Normal"/>
    <w:link w:val="Emphasis"/>
    <w:autoRedefine/>
    <w:uiPriority w:val="7"/>
    <w:qFormat/>
    <w:rsid w:val="00E5784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E5784F"/>
    <w:rPr>
      <w:color w:val="605E5C"/>
      <w:shd w:val="clear" w:color="auto" w:fill="E1DFDD"/>
    </w:rPr>
  </w:style>
  <w:style w:type="paragraph" w:customStyle="1" w:styleId="textbold">
    <w:name w:val="text bold"/>
    <w:basedOn w:val="Normal"/>
    <w:autoRedefine/>
    <w:uiPriority w:val="7"/>
    <w:qFormat/>
    <w:rsid w:val="00E5784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E5784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E5784F"/>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5784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aliases w:val="Cites and Cards,UNDERLINE,Bold Underlined,title,Block Heading,Read This"/>
    <w:basedOn w:val="Normal"/>
    <w:link w:val="TitleChar"/>
    <w:uiPriority w:val="6"/>
    <w:qFormat/>
    <w:rsid w:val="00E5784F"/>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E5784F"/>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E5784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E5784F"/>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futuredirections.org.au/publication/global-food-and-water-security-in-2050-demographic-change-and-increased-demand/" TargetMode="External"/><Relationship Id="rId18" Type="http://schemas.openxmlformats.org/officeDocument/2006/relationships/hyperlink" Target="http://www.psr.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ratical.org/radiation/NuclearExtinction/StarrNuclearWinterOct09.pdf" TargetMode="Externa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hyperlink" Target="https://www.theguardian.com/world/2018/jan/14/nuclear-deterrence-myth-lethal-david-barash"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rchive.is/MQ4sC" TargetMode="External"/><Relationship Id="rId20"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24"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engineering.berkeley.edu/news/2020/03/can-tiny-invisible-particles-help-stop-the-spread-of-nuclear-weapons/" TargetMode="External"/><Relationship Id="rId23" Type="http://schemas.openxmlformats.org/officeDocument/2006/relationships/hyperlink" Target="https://www2.ucar.edu/atmosnews/just-published/3995/nuclear-war-and-ultraviolet-radiation" TargetMode="External"/><Relationship Id="rId10" Type="http://schemas.openxmlformats.org/officeDocument/2006/relationships/hyperlink" Target="https://www.nasa.gov/feature/nasa-outlines-lunar-surface-sustainability-concept" TargetMode="External"/><Relationship Id="rId19" Type="http://schemas.openxmlformats.org/officeDocument/2006/relationships/hyperlink" Target="http://www.nucleardarkness.org/" TargetMode="Externa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www.cambridge.org/core/books/abs/food-or-war/hotspots-for-food-conflict-in-the-twentyfirst-century/1CD674412E09B8E6F325C9C0A0A6778A" TargetMode="External"/><Relationship Id="rId22" Type="http://schemas.openxmlformats.org/officeDocument/2006/relationships/hyperlink" Target="http://climate.envsci.rutgers.edu/pdf/RobockToonSA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35960</Words>
  <Characters>204973</Characters>
  <Application>Microsoft Office Word</Application>
  <DocSecurity>0</DocSecurity>
  <Lines>1708</Lines>
  <Paragraphs>480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2022-04-10T17:00:00Z</dcterms:created>
  <dcterms:modified xsi:type="dcterms:W3CDTF">2022-04-10T18:23:00Z</dcterms:modified>
</cp:coreProperties>
</file>