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6523B" w14:textId="77777777" w:rsidR="00AC655C" w:rsidRDefault="00AC655C" w:rsidP="00AC655C">
      <w:pPr>
        <w:pStyle w:val="Heading2"/>
      </w:pPr>
      <w:r>
        <w:t>1AC Shell v5 – Cal</w:t>
      </w:r>
    </w:p>
    <w:p w14:paraId="65BD80AA" w14:textId="77777777" w:rsidR="00AC655C" w:rsidRDefault="00AC655C" w:rsidP="00AC655C">
      <w:pPr>
        <w:pStyle w:val="Heading3"/>
      </w:pPr>
      <w:r>
        <w:t>1AC: Plan</w:t>
      </w:r>
    </w:p>
    <w:p w14:paraId="31FDF4CB" w14:textId="77777777" w:rsidR="00AC655C" w:rsidRDefault="00AC655C" w:rsidP="00AC655C">
      <w:pPr>
        <w:pStyle w:val="Heading4"/>
      </w:pPr>
      <w:r>
        <w:t xml:space="preserve">Plan - </w:t>
      </w:r>
      <w:r w:rsidRPr="007F3FA1">
        <w:t>Private entities ought not appropriate lunar heritage sites</w:t>
      </w:r>
      <w:r>
        <w:t xml:space="preserve"> in outer space. </w:t>
      </w:r>
    </w:p>
    <w:p w14:paraId="76A4CCF6" w14:textId="77777777" w:rsidR="00AC655C" w:rsidRPr="00BD4BDA" w:rsidRDefault="00AC655C" w:rsidP="00AC655C">
      <w:pPr>
        <w:pStyle w:val="ListParagraph"/>
        <w:numPr>
          <w:ilvl w:val="0"/>
          <w:numId w:val="16"/>
        </w:numPr>
      </w:pPr>
      <w:r>
        <w:t xml:space="preserve">We will defend NASA’s interpretation of lunar heritage sites </w:t>
      </w:r>
    </w:p>
    <w:p w14:paraId="2B57E291" w14:textId="77777777" w:rsidR="00AC655C" w:rsidRDefault="00AC655C" w:rsidP="00AC655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59BAF69" w14:textId="77777777" w:rsidR="00AC655C" w:rsidRPr="00BD4BDA" w:rsidRDefault="00AC655C" w:rsidP="00AC655C">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20A54E13" w14:textId="77777777" w:rsidR="00AC655C" w:rsidRPr="00FE6C2C" w:rsidRDefault="00AC655C" w:rsidP="00AC655C"/>
    <w:p w14:paraId="00B0FD35" w14:textId="77777777" w:rsidR="00AC655C" w:rsidRDefault="00AC655C" w:rsidP="00AC655C">
      <w:pPr>
        <w:pStyle w:val="Heading3"/>
      </w:pPr>
      <w:r>
        <w:t>1AC: Lunar Heritage</w:t>
      </w:r>
    </w:p>
    <w:p w14:paraId="20EE869D" w14:textId="77777777" w:rsidR="00AC655C" w:rsidRPr="00926B03" w:rsidRDefault="00AC655C" w:rsidP="00AC655C">
      <w:pPr>
        <w:pStyle w:val="Heading4"/>
      </w:pPr>
      <w:r>
        <w:t xml:space="preserve">The Advantage is </w:t>
      </w:r>
      <w:r>
        <w:rPr>
          <w:u w:val="single"/>
        </w:rPr>
        <w:t>Lunar Heritage</w:t>
      </w:r>
      <w:r>
        <w:t>:</w:t>
      </w:r>
    </w:p>
    <w:p w14:paraId="79AEFCE4" w14:textId="77777777" w:rsidR="00AC655C" w:rsidRDefault="00AC655C" w:rsidP="00AC655C">
      <w:pPr>
        <w:pStyle w:val="Heading4"/>
      </w:pPr>
      <w:r>
        <w:t xml:space="preserve">Global Moon Rush by </w:t>
      </w:r>
      <w:r>
        <w:rPr>
          <w:u w:val="single"/>
        </w:rPr>
        <w:t>private actors</w:t>
      </w:r>
      <w:r>
        <w:t xml:space="preserve"> is </w:t>
      </w:r>
      <w:r>
        <w:rPr>
          <w:u w:val="single"/>
        </w:rPr>
        <w:t>coming now</w:t>
      </w:r>
      <w:r>
        <w:t>.</w:t>
      </w:r>
    </w:p>
    <w:p w14:paraId="4928A396" w14:textId="77777777" w:rsidR="00AC655C" w:rsidRPr="00042143" w:rsidRDefault="00AC655C" w:rsidP="00AC655C">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3718912D" w14:textId="77777777" w:rsidR="00AC655C" w:rsidRDefault="00AC655C" w:rsidP="00AC655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44864377" w14:textId="77777777" w:rsidR="00AC655C" w:rsidRDefault="00AC655C" w:rsidP="00AC655C">
      <w:pPr>
        <w:pStyle w:val="Heading4"/>
      </w:pPr>
      <w:r>
        <w:t xml:space="preserve">Corporate development, tourism, and looting will destroy </w:t>
      </w:r>
      <w:r w:rsidRPr="00D961AA">
        <w:rPr>
          <w:u w:val="single"/>
        </w:rPr>
        <w:t>scientifically rich</w:t>
      </w:r>
      <w:r>
        <w:t xml:space="preserve"> Tranquility base artifacts.</w:t>
      </w:r>
    </w:p>
    <w:p w14:paraId="6DD6F715" w14:textId="77777777" w:rsidR="00AC655C" w:rsidRPr="00380B2A" w:rsidRDefault="00AC655C" w:rsidP="00AC655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AD1CC13" w14:textId="77777777" w:rsidR="00AC655C" w:rsidRDefault="00AC655C" w:rsidP="00AC655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D8EE107" w14:textId="77777777" w:rsidR="00AC655C" w:rsidRDefault="00AC655C" w:rsidP="00AC655C">
      <w:pPr>
        <w:pStyle w:val="Heading4"/>
      </w:pPr>
      <w:r>
        <w:t xml:space="preserve">Private entities are a </w:t>
      </w:r>
      <w:r>
        <w:rPr>
          <w:u w:val="single"/>
        </w:rPr>
        <w:t>unique threat</w:t>
      </w:r>
      <w:r>
        <w:t>---universal rules key.</w:t>
      </w:r>
    </w:p>
    <w:p w14:paraId="3D5B8137" w14:textId="77777777" w:rsidR="00AC655C" w:rsidRPr="00D82DE1" w:rsidRDefault="00AC655C" w:rsidP="00AC655C">
      <w:pPr>
        <w:pStyle w:val="ListParagraph"/>
        <w:numPr>
          <w:ilvl w:val="0"/>
          <w:numId w:val="12"/>
        </w:numPr>
      </w:pPr>
      <w:r>
        <w:t>Private Key Card – AT: Alt Causes</w:t>
      </w:r>
    </w:p>
    <w:p w14:paraId="7A78F33E" w14:textId="77777777" w:rsidR="00AC655C" w:rsidRDefault="00AC655C" w:rsidP="00AC655C">
      <w:pPr>
        <w:pStyle w:val="ListParagraph"/>
        <w:numPr>
          <w:ilvl w:val="0"/>
          <w:numId w:val="12"/>
        </w:numPr>
      </w:pPr>
      <w:r>
        <w:t xml:space="preserve">AT: </w:t>
      </w:r>
      <w:proofErr w:type="spellStart"/>
      <w:r>
        <w:t>Unilat</w:t>
      </w:r>
      <w:proofErr w:type="spellEnd"/>
      <w:r>
        <w:t xml:space="preserve"> CP</w:t>
      </w:r>
    </w:p>
    <w:p w14:paraId="0D1890AE" w14:textId="77777777" w:rsidR="00AC655C" w:rsidRDefault="00AC655C" w:rsidP="00AC655C">
      <w:pPr>
        <w:pStyle w:val="ListParagraph"/>
        <w:numPr>
          <w:ilvl w:val="0"/>
          <w:numId w:val="12"/>
        </w:numPr>
      </w:pPr>
      <w:r>
        <w:t>AT: Adv CP</w:t>
      </w:r>
    </w:p>
    <w:p w14:paraId="02732022" w14:textId="77777777" w:rsidR="00AC655C" w:rsidRDefault="00AC655C" w:rsidP="00AC655C">
      <w:pPr>
        <w:pStyle w:val="ListParagraph"/>
        <w:numPr>
          <w:ilvl w:val="0"/>
          <w:numId w:val="12"/>
        </w:numPr>
      </w:pPr>
      <w:r>
        <w:t>AT: Generic DA</w:t>
      </w:r>
    </w:p>
    <w:p w14:paraId="15A45F51" w14:textId="77777777" w:rsidR="00AC655C" w:rsidRDefault="00AC655C" w:rsidP="00AC655C">
      <w:pPr>
        <w:pStyle w:val="ListParagraph"/>
        <w:numPr>
          <w:ilvl w:val="0"/>
          <w:numId w:val="12"/>
        </w:numPr>
      </w:pPr>
      <w:r>
        <w:t>AT: OST DA</w:t>
      </w:r>
    </w:p>
    <w:p w14:paraId="5DE96B49" w14:textId="77777777" w:rsidR="00AC655C" w:rsidRDefault="00AC655C" w:rsidP="00AC655C">
      <w:pPr>
        <w:pStyle w:val="ListParagraph"/>
        <w:numPr>
          <w:ilvl w:val="0"/>
          <w:numId w:val="12"/>
        </w:numPr>
      </w:pPr>
      <w:r>
        <w:t>Solvency Advocate</w:t>
      </w:r>
    </w:p>
    <w:p w14:paraId="5EC5BD96" w14:textId="77777777" w:rsidR="00AC655C" w:rsidRPr="00BE44DC" w:rsidRDefault="00AC655C" w:rsidP="00AC655C">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3071D2D" w14:textId="77777777" w:rsidR="00AC655C" w:rsidRPr="00420B02" w:rsidRDefault="00AC655C" w:rsidP="00AC655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5C2CD7">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2F72097" w14:textId="77777777" w:rsidR="00AC655C" w:rsidRDefault="00AC655C" w:rsidP="00AC655C">
      <w:pPr>
        <w:pStyle w:val="Heading4"/>
      </w:pPr>
      <w:r>
        <w:t xml:space="preserve">Heritage Sites </w:t>
      </w:r>
      <w:r>
        <w:rPr>
          <w:u w:val="single"/>
        </w:rPr>
        <w:t>are critical</w:t>
      </w:r>
      <w:r>
        <w:t xml:space="preserve"> for </w:t>
      </w:r>
      <w:r>
        <w:rPr>
          <w:u w:val="single"/>
        </w:rPr>
        <w:t>science research</w:t>
      </w:r>
      <w:r>
        <w:t xml:space="preserve"> around Dust. </w:t>
      </w:r>
    </w:p>
    <w:p w14:paraId="7DAA0124" w14:textId="77777777" w:rsidR="00AC655C" w:rsidRPr="002C1327" w:rsidRDefault="00AC655C" w:rsidP="00AC655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DFABC6F" w14:textId="77777777" w:rsidR="00AC655C" w:rsidRPr="00300410" w:rsidRDefault="00AC655C" w:rsidP="00AC655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71BDFFE" w14:textId="77777777" w:rsidR="00AC655C" w:rsidRDefault="00AC655C" w:rsidP="00AC655C">
      <w:pPr>
        <w:pStyle w:val="Heading4"/>
      </w:pPr>
      <w:r>
        <w:t xml:space="preserve">Moon Dust Research key to </w:t>
      </w:r>
      <w:r>
        <w:rPr>
          <w:u w:val="single"/>
        </w:rPr>
        <w:t>Moon Basing</w:t>
      </w:r>
      <w:r>
        <w:t>.</w:t>
      </w:r>
    </w:p>
    <w:p w14:paraId="236CDBE2" w14:textId="77777777" w:rsidR="00AC655C" w:rsidRPr="00362E4C" w:rsidRDefault="00AC655C" w:rsidP="00AC655C">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23C20F4" w14:textId="77777777" w:rsidR="00AC655C" w:rsidRDefault="00AC655C" w:rsidP="00AC655C">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7C8FECA" w14:textId="77777777" w:rsidR="00AC655C" w:rsidRDefault="00AC655C" w:rsidP="00AC655C">
      <w:pPr>
        <w:pStyle w:val="Heading4"/>
      </w:pPr>
      <w:r>
        <w:t>A lunar base</w:t>
      </w:r>
      <w:r w:rsidRPr="003019D2">
        <w:t xml:space="preserve"> </w:t>
      </w:r>
      <w:r>
        <w:t xml:space="preserve">is </w:t>
      </w:r>
      <w:r w:rsidRPr="003019D2">
        <w:t>coming now but preservation of the environment is key</w:t>
      </w:r>
      <w:r>
        <w:t>.</w:t>
      </w:r>
    </w:p>
    <w:p w14:paraId="74E37687" w14:textId="77777777" w:rsidR="00AC655C" w:rsidRPr="003019D2" w:rsidRDefault="00AC655C" w:rsidP="00AC655C">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55470FA7" w14:textId="77777777" w:rsidR="00AC655C" w:rsidRPr="003019D2" w:rsidRDefault="00AC655C" w:rsidP="00AC655C">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22306830" w14:textId="77777777" w:rsidR="00AC655C" w:rsidRPr="003019D2" w:rsidRDefault="00AC655C" w:rsidP="00AC655C">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3619D035" w14:textId="77777777" w:rsidR="00AC655C" w:rsidRPr="003019D2" w:rsidRDefault="00AC655C" w:rsidP="00AC655C">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xml:space="preserve">. But the bottoms of some deep craters are shrouded in near constant </w:t>
      </w:r>
      <w:proofErr w:type="gramStart"/>
      <w:r w:rsidRPr="003019D2">
        <w:rPr>
          <w:sz w:val="16"/>
        </w:rPr>
        <w:t>darkness, since</w:t>
      </w:r>
      <w:proofErr w:type="gramEnd"/>
      <w:r w:rsidRPr="003019D2">
        <w:rPr>
          <w:sz w:val="16"/>
        </w:rPr>
        <w:t xml:space="preserve"> sunlight at the South Pole strikes at such a low angle it only brushes their rims.</w:t>
      </w:r>
    </w:p>
    <w:p w14:paraId="175541C5" w14:textId="77777777" w:rsidR="00AC655C" w:rsidRPr="003019D2" w:rsidRDefault="00AC655C" w:rsidP="00AC655C">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CC8E51A" w14:textId="77777777" w:rsidR="00AC655C" w:rsidRPr="003019D2" w:rsidRDefault="00AC655C" w:rsidP="00AC655C">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0209FBAD" w14:textId="77777777" w:rsidR="00AC655C" w:rsidRPr="003019D2" w:rsidRDefault="00AC655C" w:rsidP="00AC655C">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408DE88" w14:textId="77777777" w:rsidR="00AC655C" w:rsidRPr="003019D2" w:rsidRDefault="00AC655C" w:rsidP="00AC655C">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734DFA92" w14:textId="77777777" w:rsidR="00AC655C" w:rsidRPr="003019D2" w:rsidRDefault="00AC655C" w:rsidP="00AC655C">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1192AADA" w14:textId="77777777" w:rsidR="00AC655C" w:rsidRPr="003019D2" w:rsidRDefault="00AC655C" w:rsidP="00AC655C">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2B131C1" w14:textId="77777777" w:rsidR="00AC655C" w:rsidRPr="003019D2" w:rsidRDefault="00AC655C" w:rsidP="00AC655C">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2CE9AAC" w14:textId="77777777" w:rsidR="00AC655C" w:rsidRPr="003019D2" w:rsidRDefault="00AC655C" w:rsidP="00AC655C">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6B107EFD" w14:textId="77777777" w:rsidR="00AC655C" w:rsidRPr="005A7108" w:rsidRDefault="00AC655C" w:rsidP="00AC655C">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72E4AD30" w14:textId="77777777" w:rsidR="00AC655C" w:rsidRDefault="00AC655C" w:rsidP="00AC655C">
      <w:pPr>
        <w:pStyle w:val="Heading4"/>
      </w:pPr>
      <w:r>
        <w:t xml:space="preserve">Scenario 1 – </w:t>
      </w:r>
      <w:r>
        <w:rPr>
          <w:u w:val="single"/>
        </w:rPr>
        <w:t>Aquaculture</w:t>
      </w:r>
      <w:r>
        <w:t>:</w:t>
      </w:r>
    </w:p>
    <w:p w14:paraId="49D4FF40" w14:textId="77777777" w:rsidR="00AC655C" w:rsidRPr="007E3E90" w:rsidRDefault="00AC655C" w:rsidP="00AC655C">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0B511AFC" w14:textId="77777777" w:rsidR="00AC655C" w:rsidRPr="007E3E90" w:rsidRDefault="00AC655C" w:rsidP="00AC655C">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4184FC21" w14:textId="77777777" w:rsidR="00AC655C" w:rsidRPr="007E3E90" w:rsidRDefault="00AC655C" w:rsidP="00AC655C">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25C95BE0" w14:textId="77777777" w:rsidR="00AC655C" w:rsidRDefault="00AC655C" w:rsidP="00AC655C">
      <w:pPr>
        <w:pStyle w:val="Heading4"/>
      </w:pPr>
      <w:r>
        <w:t xml:space="preserve">Food security quickly declining </w:t>
      </w:r>
    </w:p>
    <w:p w14:paraId="38D66AB4" w14:textId="77777777" w:rsidR="00AC655C" w:rsidRPr="00A8696B" w:rsidRDefault="00AC655C" w:rsidP="00AC655C">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14C85C6D" w14:textId="77777777" w:rsidR="00AC655C" w:rsidRPr="00B719D8" w:rsidRDefault="00AC655C" w:rsidP="00AC655C">
      <w:r w:rsidRPr="00B719D8">
        <w:t>*</w:t>
      </w:r>
      <w:proofErr w:type="gramStart"/>
      <w:r w:rsidRPr="00B719D8">
        <w:t>size</w:t>
      </w:r>
      <w:proofErr w:type="gramEnd"/>
      <w:r w:rsidRPr="00B719D8">
        <w:t xml:space="preserve"> 2 font is an incredibly long rant about plant-based diets.</w:t>
      </w:r>
    </w:p>
    <w:p w14:paraId="658E7DB0" w14:textId="77777777" w:rsidR="00AC655C" w:rsidRDefault="00AC655C" w:rsidP="00AC655C">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2678BCB4" w14:textId="77777777" w:rsidR="00AC655C" w:rsidRPr="00B373D6" w:rsidRDefault="00AC655C" w:rsidP="00AC655C">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0EC1139" w14:textId="77777777" w:rsidR="00AC655C" w:rsidRPr="00B373D6" w:rsidRDefault="00AC655C" w:rsidP="00AC655C">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7B5D6449" w14:textId="77777777" w:rsidR="00AC655C" w:rsidRPr="00B373D6" w:rsidRDefault="00AC655C" w:rsidP="00AC655C">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48DD47A5" w14:textId="77777777" w:rsidR="00AC655C" w:rsidRPr="00B373D6" w:rsidRDefault="00AC655C" w:rsidP="00AC655C">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6C12655F" w14:textId="77777777" w:rsidR="00AC655C" w:rsidRPr="00B373D6" w:rsidRDefault="00AC655C" w:rsidP="00AC655C">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18C7E4F3" w14:textId="77777777" w:rsidR="00AC655C" w:rsidRPr="00B373D6" w:rsidRDefault="00AC655C" w:rsidP="00AC655C">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47A7066F" w14:textId="77777777" w:rsidR="00AC655C" w:rsidRPr="00B373D6" w:rsidRDefault="00AC655C" w:rsidP="00AC655C">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DAEA717" w14:textId="77777777" w:rsidR="00AC655C" w:rsidRPr="00B373D6" w:rsidRDefault="00AC655C" w:rsidP="00AC655C">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604D043B" w14:textId="77777777" w:rsidR="00AC655C" w:rsidRPr="00B373D6" w:rsidRDefault="00AC655C" w:rsidP="00AC655C">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5A83469" w14:textId="77777777" w:rsidR="00AC655C" w:rsidRDefault="00AC655C" w:rsidP="00AC655C">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20EF65FB" w14:textId="77777777" w:rsidR="00AC655C" w:rsidRDefault="00AC655C" w:rsidP="00AC655C">
      <w:pPr>
        <w:pStyle w:val="Heading4"/>
      </w:pPr>
      <w:r>
        <w:t xml:space="preserve">Food Insecurity goes </w:t>
      </w:r>
      <w:r>
        <w:rPr>
          <w:u w:val="single"/>
        </w:rPr>
        <w:t>nuclear</w:t>
      </w:r>
      <w:r>
        <w:t xml:space="preserve"> – escalates </w:t>
      </w:r>
      <w:r>
        <w:rPr>
          <w:u w:val="single"/>
        </w:rPr>
        <w:t>multiple hotspots</w:t>
      </w:r>
      <w:r>
        <w:t>.</w:t>
      </w:r>
    </w:p>
    <w:p w14:paraId="1B280CC0" w14:textId="77777777" w:rsidR="00AC655C" w:rsidRPr="00E07505" w:rsidRDefault="00AC655C" w:rsidP="00AC655C">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6A7DEEED" w14:textId="77777777" w:rsidR="00AC655C" w:rsidRPr="00541660" w:rsidRDefault="00AC655C" w:rsidP="00AC655C">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w:t>
      </w:r>
      <w:proofErr w:type="gramStart"/>
      <w:r w:rsidRPr="00E335A7">
        <w:rPr>
          <w:sz w:val="10"/>
        </w:rPr>
        <w:t>Houston</w:t>
      </w:r>
      <w:proofErr w:type="gramEnd"/>
      <w:r w:rsidRPr="00E335A7">
        <w:rPr>
          <w:sz w:val="10"/>
        </w:rPr>
        <w:t xml:space="preserve">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5C2CD7">
        <w:rPr>
          <w:rStyle w:val="Emphasis"/>
          <w:highlight w:val="cyan"/>
        </w:rPr>
        <w:t>The</w:t>
      </w:r>
      <w:proofErr w:type="gramEnd"/>
      <w:r w:rsidRPr="005C2CD7">
        <w:rPr>
          <w:rStyle w:val="Emphasis"/>
          <w:highlight w:val="cyan"/>
        </w:rPr>
        <w:t xml:space="preserv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5C2CD7">
        <w:rPr>
          <w:rStyle w:val="StyleUnderline"/>
          <w:highlight w:val="cyan"/>
        </w:rPr>
        <w:t>The</w:t>
      </w:r>
      <w:proofErr w:type="gramEnd"/>
      <w:r w:rsidRPr="005C2CD7">
        <w:rPr>
          <w:rStyle w:val="StyleUnderline"/>
          <w:highlight w:val="cyan"/>
        </w:rPr>
        <w:t xml:space="preserv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w:t>
      </w:r>
      <w:proofErr w:type="gramStart"/>
      <w:r w:rsidRPr="00511499">
        <w:rPr>
          <w:sz w:val="10"/>
        </w:rPr>
        <w:t>aquaponics</w:t>
      </w:r>
      <w:proofErr w:type="gramEnd"/>
      <w:r w:rsidRPr="00511499">
        <w:rPr>
          <w:sz w:val="10"/>
        </w:rPr>
        <w:t xml:space="preserve">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t>
      </w:r>
      <w:proofErr w:type="gramStart"/>
      <w:r w:rsidRPr="00E335A7">
        <w:rPr>
          <w:sz w:val="10"/>
        </w:rPr>
        <w:t>wealth</w:t>
      </w:r>
      <w:proofErr w:type="gramEnd"/>
      <w:r w:rsidRPr="00E335A7">
        <w:rPr>
          <w:sz w:val="10"/>
        </w:rPr>
        <w:t xml:space="preserve">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C43D761" w14:textId="77777777" w:rsidR="00AC655C" w:rsidRDefault="00AC655C" w:rsidP="00AC655C">
      <w:pPr>
        <w:pStyle w:val="Heading4"/>
      </w:pPr>
      <w:r>
        <w:t>Marine aquaculture solves extinction.</w:t>
      </w:r>
    </w:p>
    <w:p w14:paraId="51AAA9E9" w14:textId="77777777" w:rsidR="00AC655C" w:rsidRDefault="00AC655C" w:rsidP="00AC655C">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1B452B49" w14:textId="77777777" w:rsidR="00AC655C" w:rsidRPr="00050391" w:rsidRDefault="00AC655C" w:rsidP="00AC655C">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479A489D" w14:textId="77777777" w:rsidR="00AC655C" w:rsidRPr="00050391" w:rsidRDefault="00AC655C" w:rsidP="00AC655C">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04E0989D" w14:textId="77777777" w:rsidR="00AC655C" w:rsidRPr="00050391" w:rsidRDefault="00AC655C" w:rsidP="00AC655C">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374B6FE4" w14:textId="77777777" w:rsidR="00AC655C" w:rsidRPr="00050391" w:rsidRDefault="00AC655C" w:rsidP="00AC655C">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641041C9" w14:textId="77777777" w:rsidR="00AC655C" w:rsidRPr="00050391" w:rsidRDefault="00AC655C" w:rsidP="00AC655C">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5EB8B28E" w14:textId="77777777" w:rsidR="00AC655C" w:rsidRPr="00050391" w:rsidRDefault="00AC655C" w:rsidP="00AC655C">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6EA6D90F" w14:textId="77777777" w:rsidR="00AC655C" w:rsidRPr="00050391" w:rsidRDefault="00AC655C" w:rsidP="00AC655C">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11E20EBC" w14:textId="77777777" w:rsidR="00AC655C" w:rsidRPr="00050391" w:rsidRDefault="00AC655C" w:rsidP="00AC655C">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285C068F" w14:textId="77777777" w:rsidR="00AC655C" w:rsidRPr="00050391" w:rsidRDefault="00AC655C" w:rsidP="00AC655C">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7461A1" w14:textId="77777777" w:rsidR="00AC655C" w:rsidRPr="00050391" w:rsidRDefault="00AC655C" w:rsidP="00AC655C">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24D25AD8" w14:textId="77777777" w:rsidR="00AC655C" w:rsidRPr="00050391" w:rsidRDefault="00AC655C" w:rsidP="00AC655C">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34F3E5F7" w14:textId="77777777" w:rsidR="00AC655C" w:rsidRPr="00050391" w:rsidRDefault="00AC655C" w:rsidP="00AC655C">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0BC9F1E0" w14:textId="77777777" w:rsidR="00AC655C" w:rsidRPr="00050391" w:rsidRDefault="00AC655C" w:rsidP="00AC655C">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5D50DA3E" w14:textId="77777777" w:rsidR="00AC655C" w:rsidRPr="00050391" w:rsidRDefault="00AC655C" w:rsidP="00AC655C">
      <w:pPr>
        <w:rPr>
          <w:sz w:val="16"/>
        </w:rPr>
      </w:pPr>
      <w:r w:rsidRPr="00050391">
        <w:rPr>
          <w:sz w:val="16"/>
        </w:rPr>
        <w:t>4 Moving Food Production to the Sea</w:t>
      </w:r>
    </w:p>
    <w:p w14:paraId="01D15B63" w14:textId="77777777" w:rsidR="00AC655C" w:rsidRPr="00050391" w:rsidRDefault="00AC655C" w:rsidP="00AC655C">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57AB96CB" w14:textId="77777777" w:rsidR="00AC655C" w:rsidRPr="00541660" w:rsidRDefault="00AC655C" w:rsidP="00AC655C">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6CC4BB91" w14:textId="77777777" w:rsidR="00AC655C" w:rsidRDefault="00AC655C" w:rsidP="00AC655C">
      <w:pPr>
        <w:pStyle w:val="Heading4"/>
      </w:pPr>
      <w:r>
        <w:t xml:space="preserve">Scenario 2 – </w:t>
      </w:r>
      <w:r>
        <w:rPr>
          <w:u w:val="single"/>
        </w:rPr>
        <w:t>Neutrinos</w:t>
      </w:r>
      <w:r>
        <w:t>:</w:t>
      </w:r>
    </w:p>
    <w:p w14:paraId="525CA801" w14:textId="77777777" w:rsidR="00AC655C" w:rsidRDefault="00AC655C" w:rsidP="00AC655C">
      <w:pPr>
        <w:pStyle w:val="Heading4"/>
      </w:pPr>
      <w:r>
        <w:t xml:space="preserve">Earth’s Atmosphere </w:t>
      </w:r>
      <w:r>
        <w:rPr>
          <w:u w:val="single"/>
        </w:rPr>
        <w:t>limits</w:t>
      </w:r>
      <w:r>
        <w:t xml:space="preserve"> Neutrino Research – only a Moon base </w:t>
      </w:r>
      <w:r>
        <w:rPr>
          <w:u w:val="single"/>
        </w:rPr>
        <w:t>solves</w:t>
      </w:r>
      <w:r>
        <w:t>.</w:t>
      </w:r>
    </w:p>
    <w:p w14:paraId="47A611CB" w14:textId="77777777" w:rsidR="00AC655C" w:rsidRPr="006A60D6" w:rsidRDefault="00AC655C" w:rsidP="00AC655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9057402" w14:textId="77777777" w:rsidR="00AC655C" w:rsidRPr="00AA4515" w:rsidRDefault="00AC655C" w:rsidP="00AC655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14053B4" w14:textId="77777777" w:rsidR="00AC655C" w:rsidRDefault="00AC655C" w:rsidP="00AC655C">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BD81E92" w14:textId="77777777" w:rsidR="00AC655C" w:rsidRPr="00DB6AEB" w:rsidRDefault="00AC655C" w:rsidP="00AC655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D199C62" w14:textId="77777777" w:rsidR="00AC655C" w:rsidRPr="001E4C04" w:rsidRDefault="00AC655C" w:rsidP="00AC655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A91312C" w14:textId="77777777" w:rsidR="00AC655C" w:rsidRPr="00F06024" w:rsidRDefault="00AC655C" w:rsidP="00AC655C">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F182918" w14:textId="77777777" w:rsidR="00AC655C" w:rsidRPr="00D06C87" w:rsidRDefault="00AC655C" w:rsidP="00AC655C">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CED5BD4" w14:textId="77777777" w:rsidR="00AC655C" w:rsidRPr="00055F1F" w:rsidRDefault="00AC655C" w:rsidP="00AC655C">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68E8B33F" w14:textId="77777777" w:rsidR="00AC655C" w:rsidRDefault="00AC655C" w:rsidP="00AC655C">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423172FE" w14:textId="77777777" w:rsidR="00AC655C" w:rsidRPr="00FD7DA6" w:rsidRDefault="00AC655C" w:rsidP="00AC655C">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7E1564D1" w14:textId="77777777" w:rsidR="00AC655C" w:rsidRPr="00536760" w:rsidRDefault="00AC655C" w:rsidP="00AC655C">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15C9B15F" w14:textId="77777777" w:rsidR="00AC655C" w:rsidRPr="00216297" w:rsidRDefault="00AC655C" w:rsidP="00AC655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75A63E55" w14:textId="77777777" w:rsidR="00AC655C" w:rsidRPr="00FE2CDD" w:rsidRDefault="00AC655C" w:rsidP="00AC655C">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5B24542" w14:textId="77777777" w:rsidR="00AC655C" w:rsidRDefault="00AC655C" w:rsidP="00AC655C">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2317AA8D" w14:textId="77777777" w:rsidR="00AC655C" w:rsidRPr="00192BF4" w:rsidRDefault="00AC655C" w:rsidP="00AC655C">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5DF6B831" w14:textId="77777777" w:rsidR="00AC655C" w:rsidRPr="00E7547B" w:rsidRDefault="00AC655C" w:rsidP="00AC655C">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7" w:history="1">
        <w:r w:rsidRPr="00E7547B">
          <w:rPr>
            <w:rStyle w:val="Hyperlink"/>
            <w:sz w:val="16"/>
            <w:szCs w:val="16"/>
          </w:rPr>
          <w:t>https://www.theguardian.com/world/2018/jan/14/nuclear-deterrence-myth-lethal-david-barash</w:t>
        </w:r>
      </w:hyperlink>
      <w:r w:rsidRPr="00E7547B">
        <w:rPr>
          <w:sz w:val="16"/>
          <w:szCs w:val="16"/>
        </w:rPr>
        <w:t>)</w:t>
      </w:r>
    </w:p>
    <w:p w14:paraId="5D0508E4" w14:textId="77777777" w:rsidR="00AC655C" w:rsidRDefault="00AC655C" w:rsidP="00AC655C">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5C2CD7">
        <w:rPr>
          <w:highlight w:val="cyan"/>
          <w:u w:val="single"/>
        </w:rPr>
        <w:t>there</w:t>
      </w:r>
      <w:proofErr w:type="gramEnd"/>
      <w:r w:rsidRPr="005C2CD7">
        <w:rPr>
          <w:highlight w:val="cyan"/>
          <w:u w:val="single"/>
        </w:rPr>
        <w:t xml:space="preserv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 xml:space="preserve">launching, firing, </w:t>
      </w:r>
      <w:proofErr w:type="gramStart"/>
      <w:r w:rsidRPr="00E7547B">
        <w:rPr>
          <w:u w:val="single"/>
        </w:rPr>
        <w:t>theft</w:t>
      </w:r>
      <w:proofErr w:type="gramEnd"/>
      <w:r w:rsidRPr="00E7547B">
        <w:rPr>
          <w:u w:val="single"/>
        </w:rPr>
        <w:t xml:space="preserve">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2532EB8C" w14:textId="77777777" w:rsidR="00AC655C" w:rsidRPr="00635356" w:rsidRDefault="00AC655C" w:rsidP="00AC655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D830FBC" w14:textId="77777777" w:rsidR="00AC655C" w:rsidRPr="001E0213" w:rsidRDefault="00AC655C" w:rsidP="00AC655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17FF69C7" w14:textId="77777777" w:rsidR="00AC655C" w:rsidRDefault="00AC655C" w:rsidP="00AC655C">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1"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2"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3"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3C89BFE6" w14:textId="77777777" w:rsidR="00AC655C" w:rsidRDefault="00AC655C" w:rsidP="00AC655C">
      <w:pPr>
        <w:pStyle w:val="Heading3"/>
      </w:pPr>
      <w:r>
        <w:t>1AC: Framing</w:t>
      </w:r>
    </w:p>
    <w:p w14:paraId="22BB2FCA" w14:textId="77777777" w:rsidR="00AC655C" w:rsidRPr="00CA39EC" w:rsidRDefault="00AC655C" w:rsidP="00AC655C">
      <w:pPr>
        <w:pStyle w:val="Heading4"/>
      </w:pPr>
      <w:r w:rsidRPr="00CA39EC">
        <w:t>Ethics begin a posteriori.</w:t>
      </w:r>
    </w:p>
    <w:p w14:paraId="02250CE9" w14:textId="77777777" w:rsidR="00AC655C" w:rsidRPr="00CA39EC" w:rsidRDefault="00AC655C" w:rsidP="00AC655C">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3EE2ED6C" w14:textId="51C7013D" w:rsidR="00AC655C" w:rsidRDefault="00AC655C" w:rsidP="00AC655C">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0B93B4C6" w14:textId="3B942F2F" w:rsidR="00AC655C" w:rsidRPr="00807451" w:rsidRDefault="00AC655C" w:rsidP="00AC655C">
      <w:pPr>
        <w:pStyle w:val="Heading4"/>
        <w:rPr>
          <w:bCs/>
        </w:rPr>
      </w:pPr>
      <w:r w:rsidRPr="00807451">
        <w:t>The standard is maximizing expected wellbeing.</w:t>
      </w:r>
    </w:p>
    <w:p w14:paraId="3C8AB7B8" w14:textId="77777777" w:rsidR="00AC655C" w:rsidRPr="00807451" w:rsidRDefault="00AC655C" w:rsidP="00AC655C">
      <w:pPr>
        <w:pStyle w:val="Heading4"/>
        <w:rPr>
          <w:bCs/>
        </w:rPr>
      </w:pPr>
      <w:r w:rsidRPr="00807451">
        <w:t>Prefer:</w:t>
      </w:r>
    </w:p>
    <w:p w14:paraId="30B6D2A1" w14:textId="77777777" w:rsidR="00AC655C" w:rsidRPr="00807451" w:rsidRDefault="00AC655C" w:rsidP="00AC655C">
      <w:pPr>
        <w:pStyle w:val="Heading4"/>
        <w:rPr>
          <w:bCs/>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0BB3A95" w14:textId="77777777" w:rsidR="00AC655C" w:rsidRDefault="00AC655C" w:rsidP="00AC655C">
      <w:pPr>
        <w:rPr>
          <w:rStyle w:val="Style13ptBold"/>
        </w:rPr>
      </w:pPr>
      <w:r>
        <w:rPr>
          <w:rStyle w:val="Style13ptBold"/>
        </w:rPr>
        <w:t>Blum et al. 18</w:t>
      </w:r>
    </w:p>
    <w:p w14:paraId="59C36D00" w14:textId="77777777" w:rsidR="00AC655C" w:rsidRDefault="00AC655C" w:rsidP="00AC655C">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939710B" w14:textId="77777777" w:rsidR="00AC655C" w:rsidRDefault="00AC655C" w:rsidP="00AC655C">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BB276E1"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3887854F" w14:textId="77777777" w:rsidR="00AC655C" w:rsidRDefault="00AC655C" w:rsidP="00AC655C">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211ED02"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4BE403D"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1B34E2F"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6CB3BBC" w14:textId="77777777" w:rsidR="00AC655C" w:rsidRDefault="00AC655C" w:rsidP="00AC655C">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1DBF9342"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9811D65"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951A467"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C1CCECB"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836379B"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3002ACC"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Desire and reward centers </w:t>
      </w:r>
    </w:p>
    <w:p w14:paraId="2876A6C2"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AE8215D"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6654D229"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F0F65F4"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CC73387"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3110C5D8"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B82B66C"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09D4DF7"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59EA541" w14:textId="77777777" w:rsidR="00C10B9B" w:rsidRDefault="00AC655C" w:rsidP="00AC655C">
      <w:pPr>
        <w:rPr>
          <w:rFonts w:asciiTheme="minorHAnsi" w:hAnsiTheme="minorHAnsi" w:cstheme="minorHAnsi"/>
          <w:u w:val="single"/>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w:t>
      </w:r>
    </w:p>
    <w:p w14:paraId="22318F66" w14:textId="77777777" w:rsidR="00C10B9B" w:rsidRDefault="00C10B9B" w:rsidP="00AC655C">
      <w:pPr>
        <w:rPr>
          <w:rFonts w:asciiTheme="minorHAnsi" w:hAnsiTheme="minorHAnsi" w:cstheme="minorHAnsi"/>
          <w:u w:val="single"/>
        </w:rPr>
      </w:pPr>
    </w:p>
    <w:p w14:paraId="7DC4B29A" w14:textId="22368FA6" w:rsidR="00AC655C" w:rsidRDefault="00AC655C" w:rsidP="00AC655C">
      <w:pPr>
        <w:rPr>
          <w:rFonts w:asciiTheme="minorHAnsi" w:hAnsiTheme="minorHAnsi" w:cstheme="minorHAnsi"/>
          <w:sz w:val="16"/>
        </w:rPr>
      </w:pPr>
      <w:r>
        <w:rPr>
          <w:rFonts w:asciiTheme="minorHAnsi" w:hAnsiTheme="minorHAnsi" w:cstheme="minorHAnsi"/>
          <w:u w:val="single"/>
        </w:rPr>
        <w:t>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7E04AEC9" w14:textId="77777777" w:rsidR="00AC655C" w:rsidRDefault="00AC655C" w:rsidP="00AC655C">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C49345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297802">
    <w:abstractNumId w:val="10"/>
  </w:num>
  <w:num w:numId="2" w16cid:durableId="1907568576">
    <w:abstractNumId w:val="8"/>
  </w:num>
  <w:num w:numId="3" w16cid:durableId="1679381088">
    <w:abstractNumId w:val="7"/>
  </w:num>
  <w:num w:numId="4" w16cid:durableId="784496842">
    <w:abstractNumId w:val="6"/>
  </w:num>
  <w:num w:numId="5" w16cid:durableId="537864478">
    <w:abstractNumId w:val="5"/>
  </w:num>
  <w:num w:numId="6" w16cid:durableId="1423454367">
    <w:abstractNumId w:val="9"/>
  </w:num>
  <w:num w:numId="7" w16cid:durableId="1851411621">
    <w:abstractNumId w:val="4"/>
  </w:num>
  <w:num w:numId="8" w16cid:durableId="687416809">
    <w:abstractNumId w:val="3"/>
  </w:num>
  <w:num w:numId="9" w16cid:durableId="1065833002">
    <w:abstractNumId w:val="2"/>
  </w:num>
  <w:num w:numId="10" w16cid:durableId="1236863825">
    <w:abstractNumId w:val="1"/>
  </w:num>
  <w:num w:numId="11" w16cid:durableId="450053160">
    <w:abstractNumId w:val="0"/>
  </w:num>
  <w:num w:numId="12" w16cid:durableId="1658260447">
    <w:abstractNumId w:val="11"/>
  </w:num>
  <w:num w:numId="13" w16cid:durableId="319433773">
    <w:abstractNumId w:val="12"/>
  </w:num>
  <w:num w:numId="14" w16cid:durableId="1973168455">
    <w:abstractNumId w:val="13"/>
  </w:num>
  <w:num w:numId="15" w16cid:durableId="955870497">
    <w:abstractNumId w:val="15"/>
  </w:num>
  <w:num w:numId="16" w16cid:durableId="18168000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330897075584"/>
    <w:docVar w:name="VerbatimVersion" w:val="5.1"/>
  </w:docVars>
  <w:rsids>
    <w:rsidRoot w:val="00AC655C"/>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655C"/>
    <w:rsid w:val="00B33C6D"/>
    <w:rsid w:val="00B4508F"/>
    <w:rsid w:val="00B55AD5"/>
    <w:rsid w:val="00B8057C"/>
    <w:rsid w:val="00BD6238"/>
    <w:rsid w:val="00BF593B"/>
    <w:rsid w:val="00BF773A"/>
    <w:rsid w:val="00BF7E81"/>
    <w:rsid w:val="00C10B9B"/>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5B4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8C9E"/>
  <w15:chartTrackingRefBased/>
  <w15:docId w15:val="{F5B8DA37-08D9-4DC2-BA7E-C7CFB0C48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655C"/>
    <w:rPr>
      <w:rFonts w:ascii="Calibri" w:hAnsi="Calibri" w:cs="Calibri"/>
      <w:sz w:val="24"/>
    </w:rPr>
  </w:style>
  <w:style w:type="paragraph" w:styleId="Heading1">
    <w:name w:val="heading 1"/>
    <w:aliases w:val="Pocket"/>
    <w:basedOn w:val="Normal"/>
    <w:next w:val="Normal"/>
    <w:link w:val="Heading1Char"/>
    <w:qFormat/>
    <w:rsid w:val="00AC65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65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65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C65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6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655C"/>
  </w:style>
  <w:style w:type="character" w:customStyle="1" w:styleId="Heading1Char">
    <w:name w:val="Heading 1 Char"/>
    <w:aliases w:val="Pocket Char"/>
    <w:basedOn w:val="DefaultParagraphFont"/>
    <w:link w:val="Heading1"/>
    <w:rsid w:val="00AC65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65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C655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C655C"/>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AC655C"/>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C655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C655C"/>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C655C"/>
    <w:rPr>
      <w:color w:val="auto"/>
      <w:u w:val="none"/>
    </w:rPr>
  </w:style>
  <w:style w:type="character" w:styleId="FollowedHyperlink">
    <w:name w:val="FollowedHyperlink"/>
    <w:basedOn w:val="DefaultParagraphFont"/>
    <w:uiPriority w:val="99"/>
    <w:semiHidden/>
    <w:unhideWhenUsed/>
    <w:rsid w:val="00AC655C"/>
    <w:rPr>
      <w:color w:val="auto"/>
      <w:u w:val="none"/>
    </w:rPr>
  </w:style>
  <w:style w:type="paragraph" w:styleId="DocumentMap">
    <w:name w:val="Document Map"/>
    <w:basedOn w:val="Normal"/>
    <w:link w:val="DocumentMapChar"/>
    <w:uiPriority w:val="99"/>
    <w:semiHidden/>
    <w:unhideWhenUsed/>
    <w:rsid w:val="00AC655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C655C"/>
    <w:rPr>
      <w:rFonts w:ascii="Lucida Grande" w:hAnsi="Lucida Grande" w:cs="Lucida Grande"/>
      <w:sz w:val="24"/>
    </w:rPr>
  </w:style>
  <w:style w:type="paragraph" w:customStyle="1" w:styleId="Emphasis1">
    <w:name w:val="Emphasis1"/>
    <w:basedOn w:val="Normal"/>
    <w:link w:val="Emphasis"/>
    <w:autoRedefine/>
    <w:uiPriority w:val="7"/>
    <w:qFormat/>
    <w:rsid w:val="00AC655C"/>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AC655C"/>
    <w:rPr>
      <w:color w:val="605E5C"/>
      <w:shd w:val="clear" w:color="auto" w:fill="E1DFDD"/>
    </w:rPr>
  </w:style>
  <w:style w:type="paragraph" w:customStyle="1" w:styleId="textbold">
    <w:name w:val="text bold"/>
    <w:basedOn w:val="Normal"/>
    <w:autoRedefine/>
    <w:uiPriority w:val="7"/>
    <w:qFormat/>
    <w:rsid w:val="00AC655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AC655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AC655C"/>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C65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AC655C"/>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C655C"/>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C65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C655C"/>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theguardian.com/world/2018/jan/14/nuclear-deterrence-myth-lethal-david-baras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is/MQ4sC"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2.ucar.edu/atmosnews/just-published/3995/nuclear-war-and-ultraviolet-radiation"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www.nucleardarkness.org/"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climate.envsci.rutgers.edu/pdf/RobockToonS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35261</Words>
  <Characters>200992</Characters>
  <Application>Microsoft Office Word</Application>
  <DocSecurity>0</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2022-04-09T22:10:00Z</dcterms:created>
  <dcterms:modified xsi:type="dcterms:W3CDTF">2022-04-09T23:22:00Z</dcterms:modified>
</cp:coreProperties>
</file>