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5238A" w14:textId="77777777" w:rsidR="00C117CB" w:rsidRDefault="00C117CB" w:rsidP="00C117CB">
      <w:pPr>
        <w:pStyle w:val="Heading3"/>
      </w:pPr>
      <w:r>
        <w:t>1AC: Innovation</w:t>
      </w:r>
    </w:p>
    <w:p w14:paraId="754161F6" w14:textId="77777777" w:rsidR="00C117CB" w:rsidRDefault="00C117CB" w:rsidP="00C117CB">
      <w:pPr>
        <w:pStyle w:val="Heading4"/>
      </w:pPr>
      <w:r>
        <w:t xml:space="preserve">Advantage 1 is Innovation: </w:t>
      </w:r>
    </w:p>
    <w:p w14:paraId="68580BE2" w14:textId="77777777" w:rsidR="00C117CB" w:rsidRDefault="00C117CB" w:rsidP="00C117CB">
      <w:pPr>
        <w:pStyle w:val="Heading4"/>
      </w:pPr>
      <w:r>
        <w:t xml:space="preserve">Most recent evidence concludes Aff – 78% of New Drugs </w:t>
      </w:r>
      <w:r>
        <w:rPr>
          <w:u w:val="single"/>
        </w:rPr>
        <w:t>aren’t innovative</w:t>
      </w:r>
      <w:r>
        <w:t xml:space="preserve"> but rather repurposed.</w:t>
      </w:r>
    </w:p>
    <w:p w14:paraId="14CCBE23" w14:textId="77777777" w:rsidR="00C117CB" w:rsidRPr="008A0F84" w:rsidRDefault="00C117CB" w:rsidP="00C117CB">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6"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0DA700D0" w14:textId="77777777" w:rsidR="00C117CB" w:rsidRPr="008A0F84" w:rsidRDefault="00C117CB" w:rsidP="00C117CB">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8B3217">
        <w:rPr>
          <w:b/>
          <w:sz w:val="26"/>
          <w:u w:val="single"/>
          <w:bdr w:val="single" w:sz="12" w:space="0" w:color="auto"/>
        </w:rPr>
        <w:t>only a fraction</w:t>
      </w:r>
      <w:r w:rsidRPr="008B3217">
        <w:rPr>
          <w:b/>
          <w:sz w:val="26"/>
          <w:u w:val="single"/>
        </w:rPr>
        <w:t xml:space="preserve"> of new medications are truly innovative</w:t>
      </w:r>
      <w:r w:rsidRPr="008B3217">
        <w:rPr>
          <w:sz w:val="16"/>
        </w:rPr>
        <w:t xml:space="preserve">. </w:t>
      </w:r>
      <w:r w:rsidRPr="00B27D37">
        <w:rPr>
          <w:b/>
          <w:sz w:val="26"/>
          <w:highlight w:val="cyan"/>
          <w:u w:val="single"/>
        </w:rPr>
        <w:t>Since 1975</w:t>
      </w:r>
      <w:r w:rsidRPr="008B3217">
        <w:rPr>
          <w:sz w:val="16"/>
        </w:rPr>
        <w:t xml:space="preserve">, </w:t>
      </w:r>
      <w:r w:rsidRPr="008B3217">
        <w:rPr>
          <w:b/>
          <w:sz w:val="26"/>
          <w:u w:val="single"/>
        </w:rPr>
        <w:t xml:space="preserve">only </w:t>
      </w:r>
      <w:r w:rsidRPr="00B27D37">
        <w:rPr>
          <w:b/>
          <w:sz w:val="26"/>
          <w:highlight w:val="cyan"/>
          <w:u w:val="single"/>
        </w:rPr>
        <w:t>10</w:t>
      </w:r>
      <w:r w:rsidRPr="008B3217">
        <w:rPr>
          <w:sz w:val="16"/>
        </w:rPr>
        <w:t xml:space="preserve"> to 15 </w:t>
      </w:r>
      <w:r w:rsidRPr="00B27D37">
        <w:rPr>
          <w:b/>
          <w:sz w:val="26"/>
          <w:highlight w:val="cyan"/>
          <w:u w:val="single"/>
        </w:rPr>
        <w:t>percent</w:t>
      </w:r>
      <w:r w:rsidRPr="008B3217">
        <w:rPr>
          <w:sz w:val="16"/>
        </w:rPr>
        <w:t xml:space="preserve"> of drugs entering the market </w:t>
      </w:r>
      <w:r w:rsidRPr="00B27D37">
        <w:rPr>
          <w:b/>
          <w:sz w:val="26"/>
          <w:highlight w:val="cyan"/>
          <w:u w:val="single"/>
        </w:rPr>
        <w:t>represented</w:t>
      </w:r>
      <w:r w:rsidRPr="008B3217">
        <w:rPr>
          <w:sz w:val="16"/>
        </w:rPr>
        <w:t xml:space="preserve"> </w:t>
      </w:r>
      <w:r w:rsidRPr="008B3217">
        <w:rPr>
          <w:b/>
          <w:sz w:val="26"/>
          <w:u w:val="single"/>
        </w:rPr>
        <w:t xml:space="preserve">therapeutic </w:t>
      </w:r>
      <w:r w:rsidRPr="00B27D37">
        <w:rPr>
          <w:b/>
          <w:sz w:val="26"/>
          <w:highlight w:val="cyan"/>
          <w:u w:val="single"/>
        </w:rPr>
        <w:t>advances</w:t>
      </w:r>
      <w:r w:rsidRPr="008B3217">
        <w:rPr>
          <w:sz w:val="16"/>
        </w:rPr>
        <w:t xml:space="preserve">; </w:t>
      </w:r>
      <w:r w:rsidRPr="008B3217">
        <w:rPr>
          <w:b/>
          <w:sz w:val="26"/>
          <w:u w:val="single"/>
        </w:rPr>
        <w:t>instead</w:t>
      </w:r>
      <w:r w:rsidRPr="008B3217">
        <w:rPr>
          <w:sz w:val="16"/>
        </w:rPr>
        <w:t xml:space="preserve">, </w:t>
      </w:r>
      <w:r w:rsidRPr="008B3217">
        <w:rPr>
          <w:b/>
          <w:sz w:val="26"/>
          <w:u w:val="single"/>
        </w:rPr>
        <w:t xml:space="preserve">drug companies prioritized the development of existing drugs with </w:t>
      </w:r>
      <w:r w:rsidRPr="00B27D37">
        <w:rPr>
          <w:b/>
          <w:sz w:val="26"/>
          <w:highlight w:val="cyan"/>
          <w:u w:val="single"/>
          <w:bdr w:val="single" w:sz="12" w:space="0" w:color="auto"/>
        </w:rPr>
        <w:t>minor variations</w:t>
      </w:r>
      <w:r w:rsidRPr="008B3217">
        <w:rPr>
          <w:b/>
          <w:sz w:val="26"/>
          <w:u w:val="single"/>
          <w:bdr w:val="single" w:sz="12" w:space="0" w:color="auto"/>
        </w:rPr>
        <w:t xml:space="preserve"> that </w:t>
      </w:r>
      <w:r w:rsidRPr="00B27D37">
        <w:rPr>
          <w:b/>
          <w:sz w:val="26"/>
          <w:highlight w:val="cyan"/>
          <w:u w:val="single"/>
          <w:bdr w:val="single" w:sz="12" w:space="0" w:color="auto"/>
        </w:rPr>
        <w:t>lack</w:t>
      </w:r>
      <w:r w:rsidRPr="008B3217">
        <w:rPr>
          <w:b/>
          <w:sz w:val="26"/>
          <w:u w:val="single"/>
          <w:bdr w:val="single" w:sz="12" w:space="0" w:color="auto"/>
        </w:rPr>
        <w:t xml:space="preserve"> clinical </w:t>
      </w:r>
      <w:r w:rsidRPr="00B27D37">
        <w:rPr>
          <w:b/>
          <w:sz w:val="26"/>
          <w:highlight w:val="cyan"/>
          <w:u w:val="single"/>
          <w:bdr w:val="single" w:sz="12" w:space="0" w:color="auto"/>
        </w:rPr>
        <w:t>significance</w:t>
      </w:r>
      <w:r w:rsidRPr="008B3217">
        <w:rPr>
          <w:sz w:val="16"/>
        </w:rPr>
        <w:t>.21 Drug</w:t>
      </w:r>
      <w:r w:rsidRPr="008A0F84">
        <w:rPr>
          <w:sz w:val="16"/>
        </w:rPr>
        <w:t xml:space="preserve"> patents offer a stark illustration of this point. Between 2005 and 2015, </w:t>
      </w:r>
      <w:r w:rsidRPr="00B27D37">
        <w:rPr>
          <w:b/>
          <w:sz w:val="26"/>
          <w:highlight w:val="cyan"/>
          <w:u w:val="single"/>
          <w:bdr w:val="single" w:sz="12" w:space="0" w:color="auto"/>
        </w:rPr>
        <w:t xml:space="preserve">78 percent of drug patents </w:t>
      </w:r>
      <w:r w:rsidRPr="008B3217">
        <w:rPr>
          <w:b/>
          <w:sz w:val="26"/>
          <w:u w:val="single"/>
          <w:bdr w:val="single" w:sz="12" w:space="0" w:color="auto"/>
        </w:rPr>
        <w:t xml:space="preserve">were related </w:t>
      </w:r>
      <w:r w:rsidRPr="00B27D37">
        <w:rPr>
          <w:b/>
          <w:sz w:val="26"/>
          <w:highlight w:val="cyan"/>
          <w:u w:val="single"/>
          <w:bdr w:val="single" w:sz="12" w:space="0" w:color="auto"/>
        </w:rPr>
        <w:t>to</w:t>
      </w:r>
      <w:r w:rsidRPr="008B3217">
        <w:rPr>
          <w:b/>
          <w:sz w:val="26"/>
          <w:u w:val="single"/>
          <w:bdr w:val="single" w:sz="12" w:space="0" w:color="auto"/>
        </w:rPr>
        <w:t xml:space="preserve"> </w:t>
      </w:r>
      <w:r w:rsidRPr="00B27D37">
        <w:rPr>
          <w:b/>
          <w:sz w:val="26"/>
          <w:highlight w:val="cyan"/>
          <w:u w:val="single"/>
          <w:bdr w:val="single" w:sz="12" w:space="0" w:color="auto"/>
        </w:rPr>
        <w:t xml:space="preserve">drugs </w:t>
      </w:r>
      <w:r w:rsidRPr="008B3217">
        <w:rPr>
          <w:b/>
          <w:sz w:val="26"/>
          <w:u w:val="single"/>
          <w:bdr w:val="single" w:sz="12" w:space="0" w:color="auto"/>
        </w:rPr>
        <w:t xml:space="preserve">already </w:t>
      </w:r>
      <w:r w:rsidRPr="00B27D37">
        <w:rPr>
          <w:b/>
          <w:sz w:val="26"/>
          <w:highlight w:val="cyan"/>
          <w:u w:val="single"/>
          <w:bdr w:val="single" w:sz="12" w:space="0" w:color="auto"/>
        </w:rPr>
        <w:t>on the market.</w:t>
      </w:r>
      <w:r w:rsidRPr="008A0F84">
        <w:rPr>
          <w:sz w:val="16"/>
        </w:rPr>
        <w:t xml:space="preserve">22 </w:t>
      </w:r>
      <w:r w:rsidRPr="008B3217">
        <w:rPr>
          <w:b/>
          <w:sz w:val="26"/>
          <w:u w:val="single"/>
        </w:rPr>
        <w:t>Instead of investing in R&amp;D that could lead to new</w:t>
      </w:r>
      <w:r w:rsidRPr="008B3217">
        <w:rPr>
          <w:sz w:val="16"/>
        </w:rPr>
        <w:t xml:space="preserve"> breakthrough </w:t>
      </w:r>
      <w:r w:rsidRPr="008B3217">
        <w:rPr>
          <w:b/>
          <w:sz w:val="26"/>
          <w:u w:val="single"/>
        </w:rPr>
        <w:t>therapies</w:t>
      </w:r>
      <w:r w:rsidRPr="008A0F84">
        <w:rPr>
          <w:sz w:val="16"/>
        </w:rPr>
        <w:t xml:space="preserve">, </w:t>
      </w:r>
      <w:r w:rsidRPr="00B27D37">
        <w:rPr>
          <w:b/>
          <w:sz w:val="26"/>
          <w:highlight w:val="cyan"/>
          <w:u w:val="single"/>
        </w:rPr>
        <w:t xml:space="preserve">drug companies spend resources </w:t>
      </w:r>
      <w:r w:rsidRPr="00B27D37">
        <w:rPr>
          <w:b/>
          <w:sz w:val="26"/>
          <w:highlight w:val="cyan"/>
          <w:u w:val="single"/>
          <w:bdr w:val="single" w:sz="12" w:space="0" w:color="auto"/>
        </w:rPr>
        <w:t>obtaining patents on old drugs</w:t>
      </w:r>
      <w:r w:rsidRPr="00B27D37">
        <w:rPr>
          <w:sz w:val="16"/>
          <w:highlight w:val="cyan"/>
        </w:rPr>
        <w:t xml:space="preserve"> </w:t>
      </w:r>
      <w:r w:rsidRPr="008A0F84">
        <w:rPr>
          <w:u w:val="single"/>
        </w:rPr>
        <w:t xml:space="preserve">— not to improve user experience — but </w:t>
      </w:r>
      <w:r w:rsidRPr="008B3217">
        <w:rPr>
          <w:b/>
          <w:sz w:val="26"/>
          <w:u w:val="single"/>
        </w:rPr>
        <w:t xml:space="preserve">to </w:t>
      </w:r>
      <w:r w:rsidRPr="00B27D37">
        <w:rPr>
          <w:b/>
          <w:sz w:val="26"/>
          <w:highlight w:val="cyan"/>
          <w:u w:val="single"/>
        </w:rPr>
        <w:t>extend patent protection</w:t>
      </w:r>
      <w:r w:rsidRPr="008A0F84">
        <w:rPr>
          <w:u w:val="single"/>
        </w:rPr>
        <w:t xml:space="preserve">, prolong monopoly pricing periods, and </w:t>
      </w:r>
      <w:r w:rsidRPr="00B95154">
        <w:rPr>
          <w:u w:val="single"/>
        </w:rPr>
        <w:t>keep</w:t>
      </w:r>
      <w:r w:rsidRPr="008A0F84">
        <w:rPr>
          <w:u w:val="single"/>
        </w:rPr>
        <w:t xml:space="preserve">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5AD6D299" w14:textId="77777777" w:rsidR="00C117CB" w:rsidRDefault="00C117CB" w:rsidP="00C117CB">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7E5A29C5" w14:textId="77777777" w:rsidR="00C117CB" w:rsidRPr="00791206" w:rsidRDefault="00C117CB" w:rsidP="00C117CB">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7"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640163E0" w14:textId="77777777" w:rsidR="00C117CB" w:rsidRPr="00E974A9" w:rsidRDefault="00C117CB" w:rsidP="00C117CB">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B27D37">
        <w:rPr>
          <w:szCs w:val="24"/>
          <w:highlight w:val="cyan"/>
          <w:u w:val="single"/>
        </w:rPr>
        <w:t xml:space="preserve">Revlimid </w:t>
      </w:r>
      <w:r w:rsidRPr="00864080">
        <w:rPr>
          <w:szCs w:val="24"/>
          <w:u w:val="single"/>
        </w:rPr>
        <w:t xml:space="preserve">should have </w:t>
      </w:r>
      <w:r w:rsidRPr="00864080">
        <w:rPr>
          <w:b/>
          <w:bCs/>
          <w:szCs w:val="24"/>
          <w:u w:val="single"/>
        </w:rPr>
        <w:t>been subject to competition</w:t>
      </w:r>
      <w:r w:rsidRPr="00864080">
        <w:rPr>
          <w:szCs w:val="24"/>
          <w:u w:val="single"/>
        </w:rPr>
        <w:t xml:space="preserve"> from generic drug makers starting in 2009, bringing down its cost by many orders of magnitude</w:t>
      </w:r>
      <w:r w:rsidRPr="00864080">
        <w:rPr>
          <w:sz w:val="16"/>
          <w:szCs w:val="24"/>
        </w:rPr>
        <w:t xml:space="preserve">. But </w:t>
      </w:r>
      <w:r w:rsidRPr="00864080">
        <w:rPr>
          <w:szCs w:val="24"/>
          <w:u w:val="single"/>
        </w:rPr>
        <w:t>by obtaining</w:t>
      </w:r>
      <w:r w:rsidRPr="00864080">
        <w:rPr>
          <w:sz w:val="16"/>
          <w:szCs w:val="24"/>
        </w:rPr>
        <w:t xml:space="preserve"> </w:t>
      </w:r>
      <w:r w:rsidRPr="00B27D37">
        <w:rPr>
          <w:b/>
          <w:bCs/>
          <w:szCs w:val="24"/>
          <w:highlight w:val="cya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864080">
        <w:rPr>
          <w:szCs w:val="24"/>
          <w:u w:val="single"/>
        </w:rPr>
        <w:t>its manufacturer, Celgene,</w:t>
      </w:r>
      <w:r w:rsidRPr="00E974A9">
        <w:rPr>
          <w:szCs w:val="24"/>
          <w:u w:val="single"/>
        </w:rPr>
        <w:t xml:space="preserve"> has </w:t>
      </w:r>
      <w:r w:rsidRPr="00B27D37">
        <w:rPr>
          <w:szCs w:val="24"/>
          <w:highlight w:val="cyan"/>
          <w:u w:val="single"/>
        </w:rPr>
        <w:t xml:space="preserve">extended </w:t>
      </w:r>
      <w:r w:rsidRPr="00E974A9">
        <w:rPr>
          <w:szCs w:val="24"/>
          <w:u w:val="single"/>
        </w:rPr>
        <w:t xml:space="preserve">the drug’s </w:t>
      </w:r>
      <w:r w:rsidRPr="00B27D37">
        <w:rPr>
          <w:b/>
          <w:bCs/>
          <w:szCs w:val="24"/>
          <w:highlight w:val="cyan"/>
          <w:u w:val="single"/>
          <w:bdr w:val="single" w:sz="4" w:space="0" w:color="auto"/>
        </w:rPr>
        <w:t>monopoly</w:t>
      </w:r>
      <w:r w:rsidRPr="00B27D37">
        <w:rPr>
          <w:szCs w:val="24"/>
          <w:highlight w:val="cyan"/>
          <w:u w:val="single"/>
          <w:bdr w:val="single" w:sz="4" w:space="0" w:color="auto"/>
        </w:rPr>
        <w:t xml:space="preserve"> </w:t>
      </w:r>
      <w:r w:rsidRPr="00B27D37">
        <w:rPr>
          <w:b/>
          <w:bCs/>
          <w:szCs w:val="24"/>
          <w:highlight w:val="cyan"/>
          <w:u w:val="single"/>
          <w:bdr w:val="single" w:sz="4" w:space="0" w:color="auto"/>
        </w:rPr>
        <w:t>period</w:t>
      </w:r>
      <w:r w:rsidRPr="00B27D37">
        <w:rPr>
          <w:szCs w:val="24"/>
          <w:highlight w:val="cyan"/>
          <w:u w:val="single"/>
          <w:bdr w:val="single" w:sz="4" w:space="0" w:color="auto"/>
        </w:rPr>
        <w:t xml:space="preserve"> </w:t>
      </w:r>
      <w:r w:rsidRPr="00B27D37">
        <w:rPr>
          <w:b/>
          <w:bCs/>
          <w:szCs w:val="24"/>
          <w:highlight w:val="cyan"/>
          <w:u w:val="single"/>
          <w:bdr w:val="single" w:sz="4" w:space="0" w:color="auto"/>
        </w:rPr>
        <w:t>by 18 years</w:t>
      </w:r>
      <w:r w:rsidRPr="00B27D37">
        <w:rPr>
          <w:szCs w:val="24"/>
          <w:highlight w:val="cya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w:t>
      </w:r>
      <w:r w:rsidRPr="00864080">
        <w:rPr>
          <w:szCs w:val="24"/>
          <w:u w:val="single"/>
        </w:rPr>
        <w:t xml:space="preserve">on </w:t>
      </w:r>
      <w:r w:rsidRPr="00864080">
        <w:rPr>
          <w:b/>
          <w:bCs/>
          <w:szCs w:val="24"/>
          <w:u w:val="single"/>
          <w:bdr w:val="single" w:sz="4" w:space="0" w:color="auto"/>
        </w:rPr>
        <w:t>squeezing people with cancer</w:t>
      </w:r>
      <w:r w:rsidRPr="00864080">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864080">
        <w:rPr>
          <w:szCs w:val="24"/>
          <w:u w:val="single"/>
        </w:rPr>
        <w:t>They didn’t invent a new drug, rather, they found a new use for it,” she said.</w:t>
      </w:r>
      <w:r w:rsidRPr="00864080">
        <w:rPr>
          <w:sz w:val="16"/>
          <w:szCs w:val="24"/>
        </w:rPr>
        <w:t xml:space="preserve"> “</w:t>
      </w:r>
      <w:r w:rsidRPr="00864080">
        <w:rPr>
          <w:szCs w:val="24"/>
          <w:u w:val="single"/>
        </w:rPr>
        <w:t>The cost of Revlimid has imposed constraints on our retirement</w:t>
      </w:r>
      <w:r w:rsidRPr="00864080">
        <w:rPr>
          <w:sz w:val="16"/>
          <w:szCs w:val="24"/>
        </w:rPr>
        <w:t>,” Dixler said, “but when I hear other people’s</w:t>
      </w:r>
      <w:r w:rsidRPr="00E974A9">
        <w:rPr>
          <w:sz w:val="16"/>
          <w:szCs w:val="24"/>
        </w:rPr>
        <w:t xml:space="preserve"> stories, I feel very lucky. A lot of people have been devastated financially.” </w:t>
      </w:r>
      <w:r w:rsidRPr="00E974A9">
        <w:rPr>
          <w:szCs w:val="24"/>
          <w:u w:val="single"/>
        </w:rPr>
        <w:t>Revlimid is a case study in a process known as “</w:t>
      </w:r>
      <w:r w:rsidRPr="00B27D37">
        <w:rPr>
          <w:szCs w:val="24"/>
          <w:highlight w:val="cyan"/>
          <w:u w:val="single"/>
        </w:rPr>
        <w:t>evergreening</w:t>
      </w:r>
      <w:r w:rsidRPr="00E974A9">
        <w:rPr>
          <w:szCs w:val="24"/>
          <w:u w:val="single"/>
        </w:rPr>
        <w:t xml:space="preserve">” — </w:t>
      </w:r>
      <w:r w:rsidRPr="00B27D37">
        <w:rPr>
          <w:szCs w:val="24"/>
          <w:highlight w:val="cyan"/>
          <w:u w:val="single"/>
        </w:rPr>
        <w:t>artificially sustaining a monopoly for</w:t>
      </w:r>
      <w:r w:rsidRPr="00E974A9">
        <w:rPr>
          <w:szCs w:val="24"/>
          <w:u w:val="single"/>
        </w:rPr>
        <w:t xml:space="preserve"> years and even </w:t>
      </w:r>
      <w:r w:rsidRPr="00B27D37">
        <w:rPr>
          <w:szCs w:val="24"/>
          <w:highlight w:val="cya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w:t>
      </w:r>
      <w:r w:rsidRPr="00B27D37">
        <w:rPr>
          <w:szCs w:val="24"/>
          <w:u w:val="single"/>
        </w:rPr>
        <w:t xml:space="preserve">is most commonly used with blockbuster drugs generating the highest prices and profits. </w:t>
      </w:r>
      <w:r w:rsidRPr="00B27D37">
        <w:rPr>
          <w:b/>
          <w:bCs/>
          <w:szCs w:val="24"/>
          <w:u w:val="single"/>
        </w:rPr>
        <w:t xml:space="preserve">Of the roughly </w:t>
      </w:r>
      <w:r w:rsidRPr="00B27D37">
        <w:rPr>
          <w:b/>
          <w:bCs/>
          <w:szCs w:val="24"/>
          <w:highlight w:val="cyan"/>
          <w:u w:val="single"/>
        </w:rPr>
        <w:t>100 best-selling drugs</w:t>
      </w:r>
      <w:r w:rsidRPr="00B27D37">
        <w:rPr>
          <w:b/>
          <w:bCs/>
          <w:szCs w:val="24"/>
          <w:u w:val="single"/>
        </w:rPr>
        <w:t xml:space="preserve">, more than </w:t>
      </w:r>
      <w:r w:rsidRPr="00B27D37">
        <w:rPr>
          <w:b/>
          <w:bCs/>
          <w:szCs w:val="24"/>
          <w:highlight w:val="cyan"/>
          <w:u w:val="single"/>
        </w:rPr>
        <w:t>70 percent</w:t>
      </w:r>
      <w:r w:rsidRPr="00B27D37">
        <w:rPr>
          <w:b/>
          <w:bCs/>
          <w:szCs w:val="24"/>
          <w:u w:val="single"/>
        </w:rPr>
        <w:t xml:space="preserve"> have </w:t>
      </w:r>
      <w:r w:rsidRPr="00B27D37">
        <w:rPr>
          <w:b/>
          <w:bCs/>
          <w:szCs w:val="24"/>
          <w:highlight w:val="cyan"/>
          <w:u w:val="single"/>
        </w:rPr>
        <w:t>extended</w:t>
      </w:r>
      <w:r w:rsidRPr="00B27D37">
        <w:rPr>
          <w:b/>
          <w:bCs/>
          <w:szCs w:val="24"/>
          <w:u w:val="single"/>
        </w:rPr>
        <w:t xml:space="preserve"> their </w:t>
      </w:r>
      <w:r w:rsidRPr="00B27D37">
        <w:rPr>
          <w:b/>
          <w:bCs/>
          <w:szCs w:val="24"/>
          <w:highlight w:val="cyan"/>
          <w:u w:val="single"/>
        </w:rPr>
        <w:t>protection</w:t>
      </w:r>
      <w:r w:rsidRPr="00B27D37">
        <w:rPr>
          <w:szCs w:val="24"/>
          <w:u w:val="single"/>
        </w:rPr>
        <w:t xml:space="preserve"> from competition at least once.</w:t>
      </w:r>
      <w:r w:rsidRPr="00B27D37">
        <w:rPr>
          <w:sz w:val="16"/>
          <w:szCs w:val="24"/>
        </w:rPr>
        <w:t xml:space="preserve"> More</w:t>
      </w:r>
      <w:r w:rsidRPr="00E974A9">
        <w:rPr>
          <w:sz w:val="16"/>
          <w:szCs w:val="24"/>
        </w:rPr>
        <w:t xml:space="preserve"> than half have extended the protection cliff multiple times. </w:t>
      </w:r>
      <w:r w:rsidRPr="00E974A9">
        <w:rPr>
          <w:szCs w:val="24"/>
          <w:u w:val="single"/>
        </w:rPr>
        <w:t xml:space="preserve">The true scope and cost of evergreening has </w:t>
      </w:r>
      <w:r w:rsidRPr="00864080">
        <w:rPr>
          <w:szCs w:val="24"/>
          <w:u w:val="single"/>
        </w:rPr>
        <w:t>been brought into sharper focus by a groundbreaking, publicly available, comprehensive database released Thursday by the Center for Innovation at the University of California Hastings College of Law and supported by Arnold Ventures</w:t>
      </w:r>
      <w:r w:rsidRPr="00864080">
        <w:rPr>
          <w:sz w:val="16"/>
          <w:szCs w:val="24"/>
        </w:rPr>
        <w:t xml:space="preserve">. </w:t>
      </w:r>
      <w:r w:rsidRPr="00864080">
        <w:rPr>
          <w:b/>
          <w:bCs/>
          <w:szCs w:val="24"/>
          <w:u w:val="single"/>
        </w:rPr>
        <w:t>The Evergreen Drug Patent Search is the first database to exhaustively track the patent protections filed by pharmaceutical companies</w:t>
      </w:r>
      <w:r w:rsidRPr="00864080">
        <w:rPr>
          <w:sz w:val="16"/>
          <w:szCs w:val="24"/>
        </w:rPr>
        <w:t xml:space="preserve">. </w:t>
      </w:r>
      <w:r w:rsidRPr="00864080">
        <w:rPr>
          <w:szCs w:val="24"/>
          <w:u w:val="single"/>
        </w:rPr>
        <w:t>Using data from 2005 to 2018</w:t>
      </w:r>
      <w:r w:rsidRPr="00864080">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864080">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864080">
        <w:rPr>
          <w:sz w:val="16"/>
          <w:szCs w:val="24"/>
        </w:rPr>
        <w:t xml:space="preserve"> she said. “They pile these protections on over and over again — so often that 78 percent of the drugs associated with new patents were not new drugs coming on the market, but existing drugs.” </w:t>
      </w:r>
      <w:r w:rsidRPr="00864080">
        <w:rPr>
          <w:szCs w:val="24"/>
          <w:u w:val="single"/>
        </w:rPr>
        <w:t xml:space="preserve">Competition is the backbone of the U.S. economy. But it’s not what we’re </w:t>
      </w:r>
      <w:r w:rsidRPr="00864080">
        <w:rPr>
          <w:b/>
          <w:bCs/>
          <w:szCs w:val="24"/>
          <w:u w:val="single"/>
        </w:rPr>
        <w:t>seeing in the drug industry</w:t>
      </w:r>
      <w:r w:rsidRPr="00864080">
        <w:rPr>
          <w:sz w:val="16"/>
          <w:szCs w:val="24"/>
        </w:rPr>
        <w:t xml:space="preserve">. Professor Robin Feldman Director of the UC Hastings Center for Innovation In recent decades, </w:t>
      </w:r>
      <w:r w:rsidRPr="00864080">
        <w:rPr>
          <w:szCs w:val="24"/>
          <w:u w:val="single"/>
        </w:rPr>
        <w:t>evergreening has systematically undermined the Drug Price Competition and Patent Term Restoration Act of 1984</w:t>
      </w:r>
      <w:r w:rsidRPr="00E974A9">
        <w:rPr>
          <w:szCs w:val="24"/>
          <w:u w:val="single"/>
        </w:rPr>
        <w:t>,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B27D37">
        <w:rPr>
          <w:szCs w:val="24"/>
          <w:highlight w:val="cyan"/>
          <w:u w:val="single"/>
        </w:rPr>
        <w:t xml:space="preserve">Drug prices </w:t>
      </w:r>
      <w:r w:rsidRPr="00E974A9">
        <w:rPr>
          <w:szCs w:val="24"/>
          <w:u w:val="single"/>
        </w:rPr>
        <w:t xml:space="preserve">typically </w:t>
      </w:r>
      <w:r w:rsidRPr="00B27D37">
        <w:rPr>
          <w:szCs w:val="24"/>
          <w:highlight w:val="cyan"/>
          <w:u w:val="single"/>
        </w:rPr>
        <w:t xml:space="preserve">drop by </w:t>
      </w:r>
      <w:r w:rsidRPr="00E974A9">
        <w:rPr>
          <w:szCs w:val="24"/>
          <w:u w:val="single"/>
        </w:rPr>
        <w:t xml:space="preserve">as much as </w:t>
      </w:r>
      <w:r w:rsidRPr="00B27D37">
        <w:rPr>
          <w:szCs w:val="24"/>
          <w:highlight w:val="cyan"/>
          <w:u w:val="single"/>
        </w:rPr>
        <w:t xml:space="preserve">20 percent when </w:t>
      </w:r>
      <w:r w:rsidRPr="00E974A9">
        <w:rPr>
          <w:szCs w:val="24"/>
          <w:u w:val="single"/>
        </w:rPr>
        <w:t xml:space="preserve">the first </w:t>
      </w:r>
      <w:r w:rsidRPr="00B27D37">
        <w:rPr>
          <w:szCs w:val="24"/>
          <w:highlight w:val="cya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w:t>
      </w:r>
      <w:r w:rsidRPr="00B27D37">
        <w:rPr>
          <w:sz w:val="16"/>
          <w:szCs w:val="24"/>
        </w:rPr>
        <w:t xml:space="preserve">enhance public understanding about how competition may be limited rather than enhanced through the drug patent system.” </w:t>
      </w:r>
      <w:r w:rsidRPr="00B27D37">
        <w:rPr>
          <w:szCs w:val="24"/>
          <w:u w:val="single"/>
        </w:rPr>
        <w:t xml:space="preserve">The </w:t>
      </w:r>
      <w:r w:rsidRPr="00B27D37">
        <w:rPr>
          <w:b/>
          <w:sz w:val="26"/>
          <w:szCs w:val="24"/>
          <w:u w:val="single"/>
        </w:rPr>
        <w:t>database</w:t>
      </w:r>
      <w:r w:rsidRPr="00B27D37">
        <w:rPr>
          <w:szCs w:val="24"/>
          <w:u w:val="single"/>
        </w:rPr>
        <w:t xml:space="preserve"> was </w:t>
      </w:r>
      <w:r w:rsidRPr="00B27D37">
        <w:rPr>
          <w:b/>
          <w:sz w:val="26"/>
          <w:szCs w:val="24"/>
          <w:u w:val="single"/>
        </w:rPr>
        <w:t>created through</w:t>
      </w:r>
      <w:r w:rsidRPr="00B27D37">
        <w:rPr>
          <w:szCs w:val="24"/>
          <w:u w:val="single"/>
        </w:rPr>
        <w:t xml:space="preserve"> a painstaking process of </w:t>
      </w:r>
      <w:r w:rsidRPr="00B27D37">
        <w:rPr>
          <w:b/>
          <w:sz w:val="26"/>
          <w:szCs w:val="24"/>
          <w:u w:val="single"/>
        </w:rPr>
        <w:t>combing</w:t>
      </w:r>
      <w:r w:rsidRPr="00B27D37">
        <w:rPr>
          <w:szCs w:val="24"/>
          <w:u w:val="single"/>
        </w:rPr>
        <w:t xml:space="preserve"> through </w:t>
      </w:r>
      <w:r w:rsidRPr="00B27D37">
        <w:rPr>
          <w:b/>
          <w:sz w:val="26"/>
          <w:szCs w:val="24"/>
          <w:u w:val="single"/>
        </w:rPr>
        <w:t>160,000 data points</w:t>
      </w:r>
      <w:r w:rsidRPr="00B27D37">
        <w:rPr>
          <w:szCs w:val="24"/>
          <w:u w:val="single"/>
        </w:rPr>
        <w:t xml:space="preserve"> </w:t>
      </w:r>
      <w:r w:rsidRPr="00B27D37">
        <w:rPr>
          <w:b/>
          <w:sz w:val="26"/>
          <w:szCs w:val="24"/>
          <w:u w:val="single"/>
          <w:bdr w:val="single" w:sz="4" w:space="0" w:color="auto"/>
        </w:rPr>
        <w:t xml:space="preserve">to </w:t>
      </w:r>
      <w:r w:rsidRPr="00B27D37">
        <w:rPr>
          <w:b/>
          <w:sz w:val="26"/>
          <w:szCs w:val="24"/>
          <w:highlight w:val="cyan"/>
          <w:u w:val="single"/>
          <w:bdr w:val="single" w:sz="4" w:space="0" w:color="auto"/>
        </w:rPr>
        <w:t>examine</w:t>
      </w:r>
      <w:r w:rsidRPr="00B27D37">
        <w:rPr>
          <w:b/>
          <w:sz w:val="26"/>
          <w:szCs w:val="24"/>
          <w:u w:val="single"/>
          <w:bdr w:val="single" w:sz="4" w:space="0" w:color="auto"/>
        </w:rPr>
        <w:t xml:space="preserve"> </w:t>
      </w:r>
      <w:r w:rsidRPr="00B27D37">
        <w:rPr>
          <w:b/>
          <w:sz w:val="26"/>
          <w:szCs w:val="24"/>
          <w:highlight w:val="cyan"/>
          <w:u w:val="single"/>
          <w:bdr w:val="single" w:sz="4" w:space="0" w:color="auto"/>
        </w:rPr>
        <w:t>every</w:t>
      </w:r>
      <w:r w:rsidRPr="00B27D37">
        <w:rPr>
          <w:b/>
          <w:sz w:val="26"/>
          <w:szCs w:val="24"/>
          <w:u w:val="single"/>
          <w:bdr w:val="single" w:sz="4" w:space="0" w:color="auto"/>
        </w:rPr>
        <w:t xml:space="preserve"> instance where a pharmaceutical company added a </w:t>
      </w:r>
      <w:r w:rsidRPr="00B27D37">
        <w:rPr>
          <w:b/>
          <w:sz w:val="26"/>
          <w:szCs w:val="24"/>
          <w:highlight w:val="cyan"/>
          <w:u w:val="single"/>
          <w:bdr w:val="single" w:sz="4" w:space="0" w:color="auto"/>
        </w:rPr>
        <w:t>new drug patent or exclusivity</w:t>
      </w:r>
      <w:r w:rsidRPr="00B27D37">
        <w:rPr>
          <w:szCs w:val="24"/>
          <w:u w:val="single"/>
        </w:rPr>
        <w:t>. “Most of</w:t>
      </w:r>
      <w:r w:rsidRPr="00E974A9">
        <w:rPr>
          <w:szCs w:val="24"/>
          <w:u w:val="single"/>
        </w:rPr>
        <w:t xml:space="preserve"> it was done by hand,” Feldman said, “with multiple people reviewing it at every stage. And along the way we repeatedly made conservative choices</w:t>
      </w:r>
      <w:r w:rsidRPr="00B27D37">
        <w:rPr>
          <w:szCs w:val="24"/>
          <w:u w:val="single"/>
        </w:rPr>
        <w:t xml:space="preserve">. </w:t>
      </w:r>
      <w:r w:rsidRPr="00B27D37">
        <w:rPr>
          <w:b/>
          <w:sz w:val="26"/>
          <w:szCs w:val="24"/>
          <w:u w:val="single"/>
        </w:rPr>
        <w:t>We erred on the side of underrepresenting the evergreen gain</w:t>
      </w:r>
      <w:r w:rsidRPr="00B27D37">
        <w:rPr>
          <w:sz w:val="16"/>
          <w:szCs w:val="24"/>
        </w:rPr>
        <w:t xml:space="preserve"> </w:t>
      </w:r>
      <w:r w:rsidRPr="00B27D37">
        <w:rPr>
          <w:szCs w:val="24"/>
          <w:u w:val="single"/>
        </w:rPr>
        <w:t>to be sure we were as fair and</w:t>
      </w:r>
      <w:r w:rsidRPr="00E974A9">
        <w:rPr>
          <w:szCs w:val="24"/>
          <w:u w:val="single"/>
        </w:rPr>
        <w:t xml:space="preserve">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B27D37">
        <w:rPr>
          <w:szCs w:val="24"/>
          <w:highlight w:val="cyan"/>
          <w:u w:val="single"/>
        </w:rPr>
        <w:t xml:space="preserve">Nexium’s </w:t>
      </w:r>
      <w:r w:rsidRPr="00864080">
        <w:rPr>
          <w:szCs w:val="24"/>
          <w:u w:val="single"/>
        </w:rPr>
        <w:t>exclusivity was then</w:t>
      </w:r>
      <w:r w:rsidRPr="00E974A9">
        <w:rPr>
          <w:szCs w:val="24"/>
          <w:u w:val="single"/>
        </w:rPr>
        <w:t xml:space="preserve"> </w:t>
      </w:r>
      <w:r w:rsidRPr="00B27D37">
        <w:rPr>
          <w:szCs w:val="24"/>
          <w:highlight w:val="cyan"/>
          <w:u w:val="single"/>
        </w:rPr>
        <w:t>extended by</w:t>
      </w:r>
      <w:r w:rsidRPr="00E974A9">
        <w:rPr>
          <w:szCs w:val="24"/>
          <w:u w:val="single"/>
        </w:rPr>
        <w:t xml:space="preserve"> more than </w:t>
      </w:r>
      <w:r w:rsidRPr="00B27D37">
        <w:rPr>
          <w:szCs w:val="24"/>
          <w:highlight w:val="cya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B27D37">
        <w:rPr>
          <w:szCs w:val="24"/>
          <w:highlight w:val="cyan"/>
          <w:u w:val="single"/>
        </w:rPr>
        <w:t>Truvada</w:t>
      </w:r>
      <w:r w:rsidRPr="00E974A9">
        <w:rPr>
          <w:szCs w:val="24"/>
          <w:u w:val="single"/>
        </w:rPr>
        <w:t xml:space="preserve">, commonly referred to as PrEP, was approved in 2004, this HIV-prevention drug was a breakthrough. But </w:t>
      </w:r>
      <w:r w:rsidRPr="00B27D37">
        <w:rPr>
          <w:szCs w:val="24"/>
          <w:highlight w:val="cya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w:t>
      </w:r>
      <w:r w:rsidRPr="00864080">
        <w:rPr>
          <w:sz w:val="16"/>
          <w:szCs w:val="24"/>
        </w:rPr>
        <w:t xml:space="preserve">protections since it came on the market, extending its exclusivity for more than 17 years, until July 3, 2024. In countries where generic Truvada is available, PrEP costs $100 or less per month, compared to $1,600 to $2,000 in the U.S. </w:t>
      </w:r>
      <w:r w:rsidRPr="00864080">
        <w:rPr>
          <w:szCs w:val="24"/>
          <w:u w:val="single"/>
        </w:rPr>
        <w:t xml:space="preserve">As a result, Truvada is unaffordable to many people </w:t>
      </w:r>
      <w:r w:rsidRPr="00864080">
        <w:rPr>
          <w:b/>
          <w:bCs/>
          <w:szCs w:val="24"/>
          <w:u w:val="single"/>
        </w:rPr>
        <w:t>who need protection from HIV</w:t>
      </w:r>
      <w:r w:rsidRPr="00864080">
        <w:rPr>
          <w:szCs w:val="24"/>
          <w:u w:val="single"/>
        </w:rPr>
        <w:t>. Barred from access, they are left vulnerable to infection.</w:t>
      </w:r>
      <w:r w:rsidRPr="00864080">
        <w:rPr>
          <w:sz w:val="16"/>
          <w:szCs w:val="24"/>
        </w:rPr>
        <w:t xml:space="preserve"> “</w:t>
      </w:r>
      <w:r w:rsidRPr="00864080">
        <w:rPr>
          <w:szCs w:val="24"/>
          <w:u w:val="single"/>
        </w:rPr>
        <w:t>We’re establishing a precedent that a pharmaceutical company can charge whatever it wants even as it allows an epidemic to continue, and the government refuses to intervene,” said James Krellenstein</w:t>
      </w:r>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B27D37">
        <w:rPr>
          <w:szCs w:val="24"/>
          <w:highlight w:val="cyan"/>
          <w:u w:val="single"/>
        </w:rPr>
        <w:t>EpiPen</w:t>
      </w:r>
      <w:r w:rsidRPr="00B27D37">
        <w:rPr>
          <w:sz w:val="16"/>
          <w:szCs w:val="24"/>
          <w:highlight w:val="cyan"/>
        </w:rPr>
        <w:t xml:space="preserve"> </w:t>
      </w:r>
      <w:r w:rsidRPr="00E974A9">
        <w:rPr>
          <w:sz w:val="16"/>
          <w:szCs w:val="24"/>
        </w:rPr>
        <w:t>has saved the lives of countless numbers of people with deadly allergies</w:t>
      </w:r>
      <w:r w:rsidRPr="00E974A9">
        <w:rPr>
          <w:szCs w:val="24"/>
          <w:u w:val="single"/>
        </w:rPr>
        <w:t xml:space="preserve">. But it </w:t>
      </w:r>
      <w:r w:rsidRPr="00864080">
        <w:rPr>
          <w:szCs w:val="24"/>
          <w:u w:val="single"/>
        </w:rPr>
        <w:t>is protected from competition</w:t>
      </w:r>
      <w:r w:rsidRPr="00E974A9">
        <w:rPr>
          <w:szCs w:val="24"/>
          <w:u w:val="single"/>
        </w:rPr>
        <w:t xml:space="preserve"> until 2025 — </w:t>
      </w:r>
      <w:r w:rsidRPr="00B27D37">
        <w:rPr>
          <w:szCs w:val="24"/>
          <w:highlight w:val="cya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24616537" w14:textId="77777777" w:rsidR="00C117CB" w:rsidRDefault="00C117CB" w:rsidP="00C117CB">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4774A47B" w14:textId="77777777" w:rsidR="00C117CB" w:rsidRDefault="00C117CB" w:rsidP="00C117CB">
      <w:pPr>
        <w:pStyle w:val="ListParagraph"/>
        <w:numPr>
          <w:ilvl w:val="0"/>
          <w:numId w:val="16"/>
        </w:numPr>
      </w:pPr>
      <w:r>
        <w:t>AT Advantage CPs to solve Drug Prices</w:t>
      </w:r>
    </w:p>
    <w:p w14:paraId="60D6D0AF" w14:textId="77777777" w:rsidR="00C117CB" w:rsidRDefault="00C117CB" w:rsidP="00C117CB">
      <w:r w:rsidRPr="006A5D4C">
        <w:rPr>
          <w:rStyle w:val="Style13ptBold"/>
        </w:rPr>
        <w:t>Radhakrishnan 16</w:t>
      </w:r>
      <w:r>
        <w:t xml:space="preserve"> </w:t>
      </w:r>
      <w:r w:rsidRPr="006A5D4C">
        <w:t>Priti Radhakrishnan 6-14-2016 "Pharma’s secret weapon to keep drug prices high"</w:t>
      </w:r>
      <w:r>
        <w:t xml:space="preserve"> </w:t>
      </w:r>
      <w:hyperlink r:id="rId8"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2C10A6C9" w14:textId="77777777" w:rsidR="00C117CB" w:rsidRDefault="00C117CB" w:rsidP="00C117CB">
      <w:pPr>
        <w:rPr>
          <w:sz w:val="16"/>
        </w:rPr>
      </w:pPr>
      <w:r w:rsidRPr="006A5D4C">
        <w:rPr>
          <w:u w:val="single"/>
        </w:rPr>
        <w:t xml:space="preserve">Skyrocketing drug prices are forcing states to take </w:t>
      </w:r>
      <w:r w:rsidRPr="00B27D37">
        <w:rPr>
          <w:b/>
          <w:bCs/>
          <w:sz w:val="26"/>
          <w:highlight w:val="cyan"/>
          <w:u w:val="single"/>
        </w:rPr>
        <w:t>unprecedented measures</w:t>
      </w:r>
      <w:r w:rsidRPr="00B27D37">
        <w:rPr>
          <w:highlight w:val="cya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B27D37">
        <w:rPr>
          <w:b/>
          <w:sz w:val="26"/>
          <w:highlight w:val="cyan"/>
          <w:u w:val="single"/>
        </w:rPr>
        <w:t>are important steps</w:t>
      </w:r>
      <w:r w:rsidRPr="006A5D4C">
        <w:rPr>
          <w:sz w:val="16"/>
        </w:rPr>
        <w:t xml:space="preserve">. </w:t>
      </w:r>
      <w:r w:rsidRPr="00B27D37">
        <w:rPr>
          <w:b/>
          <w:sz w:val="26"/>
          <w:highlight w:val="cyan"/>
          <w:u w:val="single"/>
        </w:rPr>
        <w:t>But</w:t>
      </w:r>
      <w:r w:rsidRPr="00B27D37">
        <w:rPr>
          <w:sz w:val="16"/>
          <w:highlight w:val="cyan"/>
        </w:rPr>
        <w:t xml:space="preserve"> </w:t>
      </w:r>
      <w:r w:rsidRPr="006A5D4C">
        <w:rPr>
          <w:sz w:val="16"/>
        </w:rPr>
        <w:t xml:space="preserve">they </w:t>
      </w:r>
      <w:r w:rsidRPr="00B27D37">
        <w:rPr>
          <w:b/>
          <w:sz w:val="26"/>
          <w:highlight w:val="cyan"/>
          <w:u w:val="single"/>
        </w:rPr>
        <w:t xml:space="preserve">ignore a key driver of the problem: </w:t>
      </w:r>
      <w:r w:rsidRPr="00B27D37">
        <w:rPr>
          <w:b/>
          <w:sz w:val="26"/>
          <w:highlight w:val="cya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B27D37">
        <w:rPr>
          <w:b/>
          <w:sz w:val="26"/>
          <w:highlight w:val="cyan"/>
          <w:u w:val="single"/>
        </w:rPr>
        <w:t>rarely represent anything new in terms of science</w:t>
      </w:r>
      <w:r w:rsidRPr="006A5D4C">
        <w:rPr>
          <w:u w:val="single"/>
        </w:rPr>
        <w:t xml:space="preserve">. Instead, their </w:t>
      </w:r>
      <w:r w:rsidRPr="00B27D37">
        <w:rPr>
          <w:b/>
          <w:sz w:val="26"/>
          <w:highlight w:val="cyan"/>
          <w:u w:val="single"/>
        </w:rPr>
        <w:t>purpose is to</w:t>
      </w:r>
      <w:r w:rsidRPr="00B27D37">
        <w:rPr>
          <w:highlight w:val="cyan"/>
          <w:u w:val="single"/>
        </w:rPr>
        <w:t xml:space="preserve"> </w:t>
      </w:r>
      <w:r w:rsidRPr="00B27D37">
        <w:rPr>
          <w:b/>
          <w:sz w:val="26"/>
          <w:highlight w:val="cyan"/>
          <w:u w:val="single"/>
        </w:rPr>
        <w:t>prolong</w:t>
      </w:r>
      <w:r w:rsidRPr="00B27D37">
        <w:rPr>
          <w:highlight w:val="cyan"/>
          <w:u w:val="single"/>
        </w:rPr>
        <w:t xml:space="preserve"> </w:t>
      </w:r>
      <w:r w:rsidRPr="00B27D37">
        <w:rPr>
          <w:b/>
          <w:sz w:val="26"/>
          <w:highlight w:val="cyan"/>
          <w:u w:val="single"/>
        </w:rPr>
        <w:t>a</w:t>
      </w:r>
      <w:r w:rsidRPr="00B27D37">
        <w:rPr>
          <w:highlight w:val="cyan"/>
          <w:u w:val="single"/>
        </w:rPr>
        <w:t xml:space="preserve"> </w:t>
      </w:r>
      <w:r w:rsidRPr="006A5D4C">
        <w:rPr>
          <w:u w:val="single"/>
        </w:rPr>
        <w:t xml:space="preserve">company’s </w:t>
      </w:r>
      <w:r w:rsidRPr="00B27D37">
        <w:rPr>
          <w:b/>
          <w:sz w:val="26"/>
          <w:highlight w:val="cyan"/>
          <w:u w:val="single"/>
        </w:rPr>
        <w:t>monopoly</w:t>
      </w:r>
      <w:r w:rsidRPr="00B27D37">
        <w:rPr>
          <w:highlight w:val="cya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B27D37">
        <w:rPr>
          <w:b/>
          <w:sz w:val="26"/>
          <w:highlight w:val="cyan"/>
          <w:u w:val="single"/>
        </w:rPr>
        <w:t>Pharmaceutical companies love to claim that winnowing</w:t>
      </w:r>
      <w:r w:rsidRPr="00B27D37">
        <w:rPr>
          <w:highlight w:val="cyan"/>
          <w:u w:val="single"/>
        </w:rPr>
        <w:t xml:space="preserve"> </w:t>
      </w:r>
      <w:r w:rsidRPr="006A5D4C">
        <w:rPr>
          <w:u w:val="single"/>
        </w:rPr>
        <w:t xml:space="preserve">their armada of </w:t>
      </w:r>
      <w:r w:rsidRPr="00B27D37">
        <w:rPr>
          <w:b/>
          <w:bCs/>
          <w:sz w:val="26"/>
          <w:highlight w:val="cyan"/>
          <w:u w:val="single"/>
        </w:rPr>
        <w:t>patents</w:t>
      </w:r>
      <w:r w:rsidRPr="00B27D37">
        <w:rPr>
          <w:b/>
          <w:sz w:val="26"/>
          <w:highlight w:val="cyan"/>
          <w:u w:val="single"/>
        </w:rPr>
        <w:t xml:space="preserve"> would be a disincentive to innovation </w:t>
      </w:r>
      <w:r w:rsidRPr="006A5D4C">
        <w:rPr>
          <w:u w:val="single"/>
        </w:rPr>
        <w:t xml:space="preserve">and would limit research into new drugs. </w:t>
      </w:r>
      <w:r w:rsidRPr="00B27D37">
        <w:rPr>
          <w:b/>
          <w:sz w:val="26"/>
          <w:highlight w:val="cyan"/>
          <w:u w:val="single"/>
        </w:rPr>
        <w:t>Don’t believe it</w:t>
      </w:r>
      <w:r w:rsidRPr="006A5D4C">
        <w:rPr>
          <w:u w:val="single"/>
        </w:rPr>
        <w:t xml:space="preserve">. </w:t>
      </w:r>
      <w:r w:rsidRPr="00B27D37">
        <w:rPr>
          <w:b/>
          <w:sz w:val="26"/>
          <w:highlight w:val="cyan"/>
          <w:u w:val="single"/>
        </w:rPr>
        <w:t xml:space="preserve">The industry devotes </w:t>
      </w:r>
      <w:r w:rsidRPr="00B27D37">
        <w:rPr>
          <w:b/>
          <w:sz w:val="26"/>
          <w:highlight w:val="cyan"/>
          <w:u w:val="single"/>
          <w:bdr w:val="single" w:sz="4" w:space="0" w:color="auto"/>
        </w:rPr>
        <w:t>shockingly little funding to research and development</w:t>
      </w:r>
      <w:r w:rsidRPr="006A5D4C">
        <w:rPr>
          <w:u w:val="single"/>
        </w:rPr>
        <w:t xml:space="preserve">. Companies </w:t>
      </w:r>
      <w:r w:rsidRPr="00B27D37">
        <w:rPr>
          <w:b/>
          <w:sz w:val="26"/>
          <w:highlight w:val="cyan"/>
          <w:u w:val="single"/>
        </w:rPr>
        <w:t>spend</w:t>
      </w:r>
      <w:r w:rsidRPr="00B27D37">
        <w:rPr>
          <w:highlight w:val="cyan"/>
          <w:u w:val="single"/>
        </w:rPr>
        <w:t xml:space="preserve"> </w:t>
      </w:r>
      <w:r w:rsidRPr="006A5D4C">
        <w:rPr>
          <w:u w:val="single"/>
        </w:rPr>
        <w:t xml:space="preserve">roughly </w:t>
      </w:r>
      <w:r w:rsidRPr="00B27D37">
        <w:rPr>
          <w:b/>
          <w:sz w:val="26"/>
          <w:highlight w:val="cyan"/>
          <w:u w:val="single"/>
        </w:rPr>
        <w:t>one-third</w:t>
      </w:r>
      <w:r w:rsidRPr="00B27D37">
        <w:rPr>
          <w:highlight w:val="cyan"/>
          <w:u w:val="single"/>
        </w:rPr>
        <w:t xml:space="preserve"> </w:t>
      </w:r>
      <w:r w:rsidRPr="006A5D4C">
        <w:rPr>
          <w:u w:val="single"/>
        </w:rPr>
        <w:t xml:space="preserve">of their revenues </w:t>
      </w:r>
      <w:r w:rsidRPr="00B27D37">
        <w:rPr>
          <w:b/>
          <w:sz w:val="26"/>
          <w:highlight w:val="cyan"/>
          <w:u w:val="single"/>
        </w:rPr>
        <w:t>on marketing</w:t>
      </w:r>
      <w:r w:rsidRPr="00B27D37">
        <w:rPr>
          <w:highlight w:val="cyan"/>
          <w:u w:val="single"/>
        </w:rPr>
        <w:t xml:space="preserve"> </w:t>
      </w:r>
      <w:r w:rsidRPr="00B27D37">
        <w:rPr>
          <w:b/>
          <w:sz w:val="26"/>
          <w:highlight w:val="cyan"/>
          <w:u w:val="single"/>
        </w:rPr>
        <w:t>and only half as much on research</w:t>
      </w:r>
      <w:r w:rsidRPr="00B27D37">
        <w:rPr>
          <w:highlight w:val="cya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B27D37">
        <w:rPr>
          <w:b/>
          <w:sz w:val="26"/>
          <w:highlight w:val="cyan"/>
          <w:u w:val="single"/>
        </w:rPr>
        <w:t xml:space="preserve">research funding </w:t>
      </w:r>
      <w:r w:rsidRPr="006A5D4C">
        <w:rPr>
          <w:u w:val="single"/>
        </w:rPr>
        <w:t xml:space="preserve">has been </w:t>
      </w:r>
      <w:r w:rsidRPr="00B27D37">
        <w:rPr>
          <w:b/>
          <w:sz w:val="26"/>
          <w:highlight w:val="cyan"/>
          <w:u w:val="single"/>
        </w:rPr>
        <w:t>declining for more than a decade</w:t>
      </w:r>
      <w:r w:rsidRPr="006A5D4C">
        <w:rPr>
          <w:u w:val="single"/>
        </w:rPr>
        <w:t xml:space="preserve">, </w:t>
      </w:r>
      <w:r w:rsidRPr="00B27D37">
        <w:rPr>
          <w:b/>
          <w:sz w:val="26"/>
          <w:highlight w:val="cyan"/>
          <w:u w:val="single"/>
        </w:rPr>
        <w:t>while</w:t>
      </w:r>
      <w:r w:rsidRPr="00B27D37">
        <w:rPr>
          <w:highlight w:val="cyan"/>
          <w:u w:val="single"/>
        </w:rPr>
        <w:t xml:space="preserve"> </w:t>
      </w:r>
      <w:r w:rsidRPr="006A5D4C">
        <w:rPr>
          <w:u w:val="single"/>
        </w:rPr>
        <w:t xml:space="preserve">strategies of </w:t>
      </w:r>
      <w:r w:rsidRPr="00B27D37">
        <w:rPr>
          <w:b/>
          <w:sz w:val="26"/>
          <w:highlight w:val="cyan"/>
          <w:u w:val="single"/>
        </w:rPr>
        <w:t>secondary patenting have steadily increased.</w:t>
      </w:r>
      <w:r w:rsidRPr="00B27D37">
        <w:rPr>
          <w:highlight w:val="cya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15DB455D" w14:textId="77777777" w:rsidR="00C117CB" w:rsidRDefault="00C117CB" w:rsidP="00C117CB">
      <w:pPr>
        <w:pStyle w:val="Heading4"/>
      </w:pPr>
      <w:r>
        <w:t xml:space="preserve">Patents incentivize </w:t>
      </w:r>
      <w:r>
        <w:rPr>
          <w:u w:val="single"/>
        </w:rPr>
        <w:t>Negative Innovation</w:t>
      </w:r>
      <w:r>
        <w:t>.</w:t>
      </w:r>
    </w:p>
    <w:p w14:paraId="1800BA2F" w14:textId="77777777" w:rsidR="00C117CB" w:rsidRPr="00F80F73" w:rsidRDefault="00C117CB" w:rsidP="00C117CB">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9"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6EF355CB" w14:textId="77777777" w:rsidR="00C117CB" w:rsidRPr="0037420D" w:rsidRDefault="00C117CB" w:rsidP="00C117CB">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innovation1 .</w:t>
      </w:r>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w:t>
      </w:r>
      <w:r w:rsidRPr="00B27D37">
        <w:rPr>
          <w:sz w:val="16"/>
        </w:rPr>
        <w:t xml:space="preserve">perspective, US patent law centers on the benefit to the public, with the inventor’s reward providing the vehicle for accomplishing this jurisprudential goal. In the health care space, these incentives have resulted in extraordinary success stories, but the </w:t>
      </w:r>
      <w:r w:rsidRPr="00B27D37">
        <w:rPr>
          <w:b/>
          <w:sz w:val="26"/>
          <w:u w:val="single"/>
        </w:rPr>
        <w:t xml:space="preserve">same </w:t>
      </w:r>
      <w:r w:rsidRPr="00B27D37">
        <w:rPr>
          <w:b/>
          <w:sz w:val="26"/>
          <w:highlight w:val="cyan"/>
          <w:u w:val="single"/>
        </w:rPr>
        <w:t>incentives</w:t>
      </w:r>
      <w:r w:rsidRPr="00B27D37">
        <w:rPr>
          <w:sz w:val="16"/>
        </w:rPr>
        <w:t xml:space="preserve"> can also </w:t>
      </w:r>
      <w:r w:rsidRPr="00B27D37">
        <w:rPr>
          <w:b/>
          <w:sz w:val="26"/>
          <w:highlight w:val="cyan"/>
          <w:u w:val="single"/>
        </w:rPr>
        <w:t>result in</w:t>
      </w:r>
      <w:r w:rsidRPr="00B27D37">
        <w:rPr>
          <w:sz w:val="16"/>
        </w:rPr>
        <w:t xml:space="preserve"> a range of undesirable consequences, including excessive development of </w:t>
      </w:r>
      <w:r w:rsidRPr="00B27D37">
        <w:rPr>
          <w:b/>
          <w:sz w:val="26"/>
          <w:u w:val="single"/>
          <w:bdr w:val="single" w:sz="18" w:space="0" w:color="auto"/>
        </w:rPr>
        <w:t>similar (but not better) products</w:t>
      </w:r>
      <w:r w:rsidRPr="00B27D37">
        <w:rPr>
          <w:sz w:val="16"/>
        </w:rPr>
        <w:t xml:space="preserve"> (‘me-too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B27D37">
        <w:rPr>
          <w:u w:val="single"/>
        </w:rPr>
        <w:t xml:space="preserve">Similarly, drug companies will </w:t>
      </w:r>
      <w:r w:rsidRPr="00B27D37">
        <w:rPr>
          <w:b/>
          <w:sz w:val="26"/>
          <w:u w:val="single"/>
        </w:rPr>
        <w:t>not research the utility of a known</w:t>
      </w:r>
      <w:r w:rsidRPr="00B27D37">
        <w:rPr>
          <w:u w:val="single"/>
        </w:rPr>
        <w:t xml:space="preserve"> (</w:t>
      </w:r>
      <w:r w:rsidRPr="00B27D37">
        <w:rPr>
          <w:b/>
          <w:sz w:val="26"/>
          <w:u w:val="single"/>
        </w:rPr>
        <w:t>and hence unpatentable) chemical</w:t>
      </w:r>
      <w:r w:rsidRPr="00B27D37">
        <w:rPr>
          <w:u w:val="single"/>
        </w:rPr>
        <w:t>, since</w:t>
      </w:r>
      <w:r w:rsidRPr="00E27FEE">
        <w:rPr>
          <w:u w:val="single"/>
        </w:rPr>
        <w:t xml:space="preserve"> the ability to obtain patent protection is central to their business model5</w:t>
      </w:r>
      <w:r w:rsidRPr="0037420D">
        <w:rPr>
          <w:sz w:val="16"/>
        </w:rPr>
        <w:t xml:space="preserve"> . </w:t>
      </w:r>
      <w:r w:rsidRPr="00E27FEE">
        <w:rPr>
          <w:u w:val="single"/>
        </w:rPr>
        <w:t>Past literature has highlighted these problems but has largely overlooked the problem of ‘</w:t>
      </w:r>
      <w:r w:rsidRPr="00B27D37">
        <w:rPr>
          <w:b/>
          <w:sz w:val="26"/>
          <w:highlight w:val="cyan"/>
          <w:u w:val="single"/>
          <w:bdr w:val="single" w:sz="18" w:space="0" w:color="auto"/>
        </w:rPr>
        <w:t>negative innovation’</w:t>
      </w:r>
      <w:r w:rsidRPr="00E27FEE">
        <w:rPr>
          <w:u w:val="single"/>
        </w:rPr>
        <w:t xml:space="preserve">, in which </w:t>
      </w:r>
      <w:r w:rsidRPr="00B27D37">
        <w:rPr>
          <w:b/>
          <w:sz w:val="26"/>
          <w:highlight w:val="cyan"/>
          <w:u w:val="single"/>
        </w:rPr>
        <w:t>patent</w:t>
      </w:r>
      <w:r w:rsidRPr="00B27D37">
        <w:rPr>
          <w:highlight w:val="cyan"/>
          <w:u w:val="single"/>
        </w:rPr>
        <w:t xml:space="preserve"> </w:t>
      </w:r>
      <w:r w:rsidRPr="00E27FEE">
        <w:rPr>
          <w:u w:val="single"/>
        </w:rPr>
        <w:t xml:space="preserve">law </w:t>
      </w:r>
      <w:r w:rsidRPr="00B27D37">
        <w:rPr>
          <w:b/>
          <w:sz w:val="26"/>
          <w:highlight w:val="cyan"/>
          <w:u w:val="single"/>
        </w:rPr>
        <w:t xml:space="preserve">drives innovation into spaces that are </w:t>
      </w:r>
      <w:r w:rsidRPr="00B27D37">
        <w:rPr>
          <w:b/>
          <w:sz w:val="26"/>
          <w:highlight w:val="cyan"/>
          <w:u w:val="single"/>
          <w:bdr w:val="single" w:sz="18" w:space="0" w:color="auto"/>
        </w:rPr>
        <w:t>affirmatively harmful to patients</w:t>
      </w:r>
      <w:r w:rsidRPr="00E27FEE">
        <w:rPr>
          <w:u w:val="single"/>
        </w:rPr>
        <w:t xml:space="preserve">. By this, we mean </w:t>
      </w:r>
      <w:r w:rsidRPr="00B27D37">
        <w:rPr>
          <w:b/>
          <w:sz w:val="26"/>
          <w:u w:val="single"/>
        </w:rPr>
        <w:t>scenarios</w:t>
      </w:r>
      <w:r w:rsidRPr="00B27D37">
        <w:rPr>
          <w:u w:val="single"/>
        </w:rPr>
        <w:t xml:space="preserve"> </w:t>
      </w:r>
      <w:r w:rsidRPr="00B27D37">
        <w:rPr>
          <w:b/>
          <w:sz w:val="26"/>
          <w:u w:val="single"/>
        </w:rPr>
        <w:t>whereby</w:t>
      </w:r>
      <w:r w:rsidRPr="00B27D37">
        <w:rPr>
          <w:u w:val="single"/>
        </w:rPr>
        <w:t xml:space="preserve"> </w:t>
      </w:r>
      <w:r w:rsidRPr="00B27D37">
        <w:rPr>
          <w:b/>
          <w:bCs/>
          <w:sz w:val="26"/>
          <w:u w:val="single"/>
        </w:rPr>
        <w:t>patents</w:t>
      </w:r>
      <w:r w:rsidRPr="00B27D37">
        <w:rPr>
          <w:b/>
          <w:sz w:val="26"/>
          <w:u w:val="single"/>
        </w:rPr>
        <w:t xml:space="preserve"> create incentives to bring a product to market in a way that is </w:t>
      </w:r>
      <w:r w:rsidRPr="00B27D37">
        <w:rPr>
          <w:u w:val="single"/>
        </w:rPr>
        <w:t xml:space="preserve">relatively </w:t>
      </w:r>
      <w:r w:rsidRPr="00B27D37">
        <w:rPr>
          <w:b/>
          <w:sz w:val="26"/>
          <w:u w:val="single"/>
        </w:rPr>
        <w:t>harmful to consumers</w:t>
      </w:r>
      <w:r w:rsidRPr="00B27D37">
        <w:rPr>
          <w:u w:val="single"/>
        </w:rPr>
        <w:t>,</w:t>
      </w:r>
      <w:r w:rsidRPr="00B27D37">
        <w:rPr>
          <w:sz w:val="16"/>
        </w:rPr>
        <w:t xml:space="preserve"> and the</w:t>
      </w:r>
      <w:r w:rsidRPr="0037420D">
        <w:rPr>
          <w:sz w:val="16"/>
        </w:rPr>
        <w:t xml:space="preserv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system8 . All of these scenarios are different in kind from negative innovation, which results in a harmful (but profitable) product. </w:t>
      </w:r>
      <w:r w:rsidRPr="00E27FEE">
        <w:rPr>
          <w:u w:val="single"/>
        </w:rPr>
        <w:t>We focus on this dangerous but overlooked space of the patent landscape, wherein patents themselves lead fairly directly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E27FEE">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conclusion9 .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B27D37">
        <w:rPr>
          <w:b/>
          <w:bCs/>
          <w:sz w:val="26"/>
          <w:highlight w:val="cyan"/>
          <w:u w:val="single"/>
        </w:rPr>
        <w:t>Only the highest doses</w:t>
      </w:r>
      <w:r w:rsidRPr="00E27FEE">
        <w:rPr>
          <w:u w:val="single"/>
        </w:rPr>
        <w:t>—420 mg and higher—</w:t>
      </w:r>
      <w:r w:rsidRPr="00B27D37">
        <w:rPr>
          <w:b/>
          <w:bCs/>
          <w:sz w:val="26"/>
          <w:highlight w:val="cyan"/>
          <w:u w:val="single"/>
        </w:rPr>
        <w:t>were granted</w:t>
      </w:r>
      <w:r w:rsidRPr="00B27D37">
        <w:rPr>
          <w:highlight w:val="cyan"/>
          <w:u w:val="single"/>
        </w:rPr>
        <w:t xml:space="preserve"> </w:t>
      </w:r>
      <w:r w:rsidRPr="00E27FEE">
        <w:rPr>
          <w:u w:val="single"/>
        </w:rPr>
        <w:t xml:space="preserve">in the issued method of </w:t>
      </w:r>
      <w:r w:rsidRPr="00B27D37">
        <w:rPr>
          <w:b/>
          <w:bCs/>
          <w:sz w:val="26"/>
          <w:highlight w:val="cyan"/>
          <w:u w:val="single"/>
        </w:rPr>
        <w:t>treatment patent16</w:t>
      </w:r>
      <w:r w:rsidRPr="00E27FEE">
        <w:rPr>
          <w:u w:val="single"/>
        </w:rPr>
        <w:t xml:space="preserve">. </w:t>
      </w:r>
      <w:r w:rsidRPr="00B27D37">
        <w:rPr>
          <w:b/>
          <w:bCs/>
          <w:sz w:val="26"/>
          <w:highlight w:val="cyan"/>
          <w:u w:val="single"/>
        </w:rPr>
        <w:t>Patent</w:t>
      </w:r>
      <w:r w:rsidRPr="00B27D37">
        <w:rPr>
          <w:b/>
          <w:bCs/>
          <w:highlight w:val="cyan"/>
          <w:u w:val="single"/>
        </w:rPr>
        <w:t xml:space="preserve"> </w:t>
      </w:r>
      <w:r w:rsidRPr="0037420D">
        <w:rPr>
          <w:b/>
          <w:bCs/>
          <w:u w:val="single"/>
        </w:rPr>
        <w:t xml:space="preserve">law thus created </w:t>
      </w:r>
      <w:r w:rsidRPr="00B27D37">
        <w:rPr>
          <w:b/>
          <w:bCs/>
          <w:sz w:val="26"/>
          <w:highlight w:val="cyan"/>
          <w:u w:val="single"/>
        </w:rPr>
        <w:t>incentives to pursue a higher, more toxic dose</w:t>
      </w:r>
      <w:r w:rsidRPr="00B27D37">
        <w:rPr>
          <w:b/>
          <w:bCs/>
          <w:highlight w:val="cyan"/>
          <w:u w:val="single"/>
        </w:rPr>
        <w:t xml:space="preserve"> </w:t>
      </w:r>
      <w:r w:rsidRPr="0037420D">
        <w:rPr>
          <w:b/>
          <w:bCs/>
          <w:u w:val="single"/>
        </w:rPr>
        <w:t>rather than the lower doses the FDA suggested be explored</w:t>
      </w:r>
      <w:r w:rsidRPr="00E27FEE">
        <w:rPr>
          <w:u w:val="single"/>
        </w:rPr>
        <w:t xml:space="preserve">. </w:t>
      </w:r>
      <w:r w:rsidRPr="0037420D">
        <w:rPr>
          <w:sz w:val="16"/>
        </w:rPr>
        <w:t xml:space="preserve">And, adding insult to injury, </w:t>
      </w:r>
      <w:r w:rsidRPr="00B27D37">
        <w:rPr>
          <w:b/>
          <w:sz w:val="26"/>
          <w:highlight w:val="cyan"/>
          <w:u w:val="single"/>
        </w:rPr>
        <w:t xml:space="preserve">once the patent was issued </w:t>
      </w:r>
      <w:r w:rsidRPr="0037420D">
        <w:rPr>
          <w:sz w:val="16"/>
        </w:rPr>
        <w:t xml:space="preserve">with narrower claims covering the high doses only, </w:t>
      </w:r>
      <w:r w:rsidRPr="00B27D37">
        <w:rPr>
          <w:b/>
          <w:sz w:val="26"/>
          <w:highlight w:val="cyan"/>
          <w:u w:val="single"/>
        </w:rPr>
        <w:t>the drug sponsor</w:t>
      </w:r>
      <w:r w:rsidRPr="00B27D37">
        <w:rPr>
          <w:highlight w:val="cyan"/>
          <w:u w:val="single"/>
        </w:rPr>
        <w:t xml:space="preserve"> </w:t>
      </w:r>
      <w:r w:rsidRPr="0037420D">
        <w:rPr>
          <w:u w:val="single"/>
        </w:rPr>
        <w:t xml:space="preserve">not only lacked incentives to explore the possibility of lower doses, it </w:t>
      </w:r>
      <w:r w:rsidRPr="00B27D37">
        <w:rPr>
          <w:b/>
          <w:sz w:val="26"/>
          <w:highlight w:val="cyan"/>
          <w:u w:val="single"/>
        </w:rPr>
        <w:t>had an active incentive not to explore</w:t>
      </w:r>
      <w:r w:rsidRPr="00B27D37">
        <w:rPr>
          <w:highlight w:val="cyan"/>
          <w:u w:val="single"/>
        </w:rPr>
        <w:t xml:space="preserve"> </w:t>
      </w:r>
      <w:r w:rsidRPr="0037420D">
        <w:rPr>
          <w:u w:val="single"/>
        </w:rPr>
        <w:t xml:space="preserve">those </w:t>
      </w:r>
      <w:r w:rsidRPr="00B27D37">
        <w:rPr>
          <w:b/>
          <w:sz w:val="26"/>
          <w:highlight w:val="cyan"/>
          <w:u w:val="single"/>
        </w:rPr>
        <w:t>doses</w:t>
      </w:r>
      <w:r w:rsidRPr="00B27D37">
        <w:rPr>
          <w:highlight w:val="cyan"/>
          <w:u w:val="single"/>
        </w:rPr>
        <w:t xml:space="preserve"> </w:t>
      </w:r>
      <w:r w:rsidRPr="00B27D37">
        <w:rPr>
          <w:b/>
          <w:sz w:val="26"/>
          <w:highlight w:val="cyan"/>
          <w:u w:val="single"/>
        </w:rPr>
        <w:t>because evidence that lower doses were safe</w:t>
      </w:r>
      <w:r w:rsidRPr="00B27D37">
        <w:rPr>
          <w:highlight w:val="cyan"/>
          <w:u w:val="single"/>
        </w:rPr>
        <w:t xml:space="preserve"> </w:t>
      </w:r>
      <w:r w:rsidRPr="0037420D">
        <w:rPr>
          <w:u w:val="single"/>
        </w:rPr>
        <w:t xml:space="preserve">and effective </w:t>
      </w:r>
      <w:r w:rsidRPr="00B27D37">
        <w:rPr>
          <w:b/>
          <w:sz w:val="26"/>
          <w:highlight w:val="cyan"/>
          <w:u w:val="single"/>
        </w:rPr>
        <w:t>would</w:t>
      </w:r>
      <w:r w:rsidRPr="00B27D37">
        <w:rPr>
          <w:highlight w:val="cyan"/>
          <w:u w:val="single"/>
        </w:rPr>
        <w:t xml:space="preserve"> </w:t>
      </w:r>
      <w:r w:rsidRPr="0037420D">
        <w:rPr>
          <w:u w:val="single"/>
        </w:rPr>
        <w:t xml:space="preserve">sharply </w:t>
      </w:r>
      <w:r w:rsidRPr="00B27D37">
        <w:rPr>
          <w:b/>
          <w:sz w:val="26"/>
          <w:highlight w:val="cya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safety and efficacy. Millions of women received the birth control pill Enovid (mestranol/ noretynodrel), containing ten times the necessary dose, before studies pointed to a concerning risk of blood clots19. </w:t>
      </w:r>
      <w:r w:rsidRPr="00E27FEE">
        <w:rPr>
          <w:u w:val="single"/>
        </w:rPr>
        <w:t xml:space="preserve">In another sign of negative innovation, </w:t>
      </w:r>
      <w:r w:rsidRPr="00B27D37">
        <w:rPr>
          <w:b/>
          <w:sz w:val="26"/>
          <w:highlight w:val="cyan"/>
          <w:u w:val="single"/>
        </w:rPr>
        <w:t>Gilead</w:t>
      </w:r>
      <w:r w:rsidRPr="00B27D37">
        <w:rPr>
          <w:highlight w:val="cyan"/>
          <w:u w:val="single"/>
        </w:rPr>
        <w:t xml:space="preserve"> </w:t>
      </w:r>
      <w:r w:rsidRPr="00E27FEE">
        <w:rPr>
          <w:u w:val="single"/>
        </w:rPr>
        <w:t xml:space="preserve">Sciences is alleged to have </w:t>
      </w:r>
      <w:r w:rsidRPr="00B27D37">
        <w:rPr>
          <w:b/>
          <w:sz w:val="26"/>
          <w:highlight w:val="cyan"/>
          <w:u w:val="single"/>
        </w:rPr>
        <w:t>intentionally delayed a less-toxic version of its HIV medicine</w:t>
      </w:r>
      <w:r w:rsidRPr="00B27D37">
        <w:rPr>
          <w:highlight w:val="cyan"/>
          <w:u w:val="single"/>
        </w:rPr>
        <w:t xml:space="preserve"> </w:t>
      </w:r>
      <w:r w:rsidRPr="00B27D37">
        <w:rPr>
          <w:b/>
          <w:sz w:val="26"/>
          <w:highlight w:val="cya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were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082F39D8" w14:textId="77777777" w:rsidR="00C117CB" w:rsidRPr="00E2724F" w:rsidRDefault="00C117CB" w:rsidP="00C117CB">
      <w:pPr>
        <w:pStyle w:val="Heading4"/>
      </w:pPr>
      <w:r>
        <w:t xml:space="preserve">Extinction - generic defense doesn’t apply. </w:t>
      </w:r>
    </w:p>
    <w:p w14:paraId="16CAD8EE" w14:textId="77777777" w:rsidR="00C117CB" w:rsidRPr="00A10F89" w:rsidRDefault="00C117CB" w:rsidP="00C117CB">
      <w:r w:rsidRPr="00A10F89">
        <w:rPr>
          <w:rStyle w:val="Style13ptBold"/>
        </w:rPr>
        <w:t>Srivatsa 17</w:t>
      </w:r>
      <w:r>
        <w:t xml:space="preserve"> Kadiyali Srivatsa 1-12-2017 “</w:t>
      </w:r>
      <w:r w:rsidRPr="00587797">
        <w:t>Superbug Pandemics and How to Prevent Them</w:t>
      </w:r>
      <w:r>
        <w:t xml:space="preserve">” </w:t>
      </w:r>
      <w:hyperlink r:id="rId10"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7EF0E48B" w14:textId="77777777" w:rsidR="00C117CB" w:rsidRPr="00A10F89" w:rsidRDefault="00C117CB" w:rsidP="00C117CB">
      <w:pPr>
        <w:rPr>
          <w:b/>
          <w:iCs/>
          <w:u w:val="single"/>
          <w:bdr w:val="single" w:sz="18" w:space="0" w:color="auto"/>
        </w:rPr>
      </w:pPr>
      <w:r w:rsidRPr="00A10F89">
        <w:rPr>
          <w:rStyle w:val="StyleUnderline"/>
        </w:rPr>
        <w:t xml:space="preserve">It is by now no secret that </w:t>
      </w:r>
      <w:r w:rsidRPr="00B27D37">
        <w:rPr>
          <w:rStyle w:val="StyleUnderline"/>
          <w:highlight w:val="cyan"/>
        </w:rPr>
        <w:t>the</w:t>
      </w:r>
      <w:r w:rsidRPr="00A10F89">
        <w:rPr>
          <w:rStyle w:val="StyleUnderline"/>
        </w:rPr>
        <w:t xml:space="preserve"> human </w:t>
      </w:r>
      <w:r w:rsidRPr="00B27D37">
        <w:rPr>
          <w:rStyle w:val="StyleUnderline"/>
          <w:highlight w:val="cyan"/>
        </w:rPr>
        <w:t>species is locked in a race</w:t>
      </w:r>
      <w:r w:rsidRPr="00A10F89">
        <w:rPr>
          <w:rStyle w:val="StyleUnderline"/>
        </w:rPr>
        <w:t xml:space="preserve"> of its own making </w:t>
      </w:r>
      <w:r w:rsidRPr="00B27D37">
        <w:rPr>
          <w:rStyle w:val="StyleUnderline"/>
          <w:highlight w:val="cyan"/>
        </w:rPr>
        <w:t>with “</w:t>
      </w:r>
      <w:r w:rsidRPr="00B27D37">
        <w:rPr>
          <w:rStyle w:val="StyleUnderline"/>
          <w:b/>
          <w:bCs/>
          <w:highlight w:val="cyan"/>
        </w:rPr>
        <w:t>superbugs</w:t>
      </w:r>
      <w:r w:rsidRPr="00B27D37">
        <w:rPr>
          <w:rStyle w:val="StyleUnderline"/>
          <w:highlight w:val="cya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rPr>
        <w:t xml:space="preserve">I do not exclude the possibility that bad actors might deliberately engineer deadly superbugs.1 But even if that does not happen, humanity faces </w:t>
      </w:r>
      <w:r w:rsidRPr="00B27D37">
        <w:rPr>
          <w:rStyle w:val="StyleUnderline"/>
          <w:highlight w:val="cyan"/>
        </w:rPr>
        <w:t>an</w:t>
      </w:r>
      <w:r w:rsidRPr="00A10F89">
        <w:rPr>
          <w:rStyle w:val="StyleUnderline"/>
        </w:rPr>
        <w:t xml:space="preserve"> </w:t>
      </w:r>
      <w:r w:rsidRPr="00B27D37">
        <w:rPr>
          <w:rStyle w:val="Emphasis"/>
          <w:highlight w:val="cyan"/>
        </w:rPr>
        <w:t>existential threat</w:t>
      </w:r>
      <w:r w:rsidRPr="00A10F89">
        <w:rPr>
          <w:rStyle w:val="StyleUnderline"/>
        </w:rPr>
        <w:t xml:space="preserve"> largely </w:t>
      </w:r>
      <w:r w:rsidRPr="00B27D37">
        <w:rPr>
          <w:rStyle w:val="StyleUnderline"/>
          <w:highlight w:val="cyan"/>
        </w:rPr>
        <w:t>of its</w:t>
      </w:r>
      <w:r w:rsidRPr="00A10F89">
        <w:rPr>
          <w:rStyle w:val="StyleUnderline"/>
        </w:rPr>
        <w:t xml:space="preserve"> </w:t>
      </w:r>
      <w:r w:rsidRPr="00B27D37">
        <w:rPr>
          <w:rStyle w:val="Emphasis"/>
          <w:highlight w:val="cyan"/>
        </w:rPr>
        <w:t>own making</w:t>
      </w:r>
      <w:r w:rsidRPr="00A10F89">
        <w:rPr>
          <w:rStyle w:val="StyleUnderline"/>
        </w:rPr>
        <w:t xml:space="preserve"> in the absence of malign intentions</w:t>
      </w:r>
      <w:r w:rsidRPr="0010630F">
        <w:rPr>
          <w:sz w:val="16"/>
        </w:rPr>
        <w:t xml:space="preserve">. </w:t>
      </w:r>
      <w:r w:rsidRPr="00A10F89">
        <w:rPr>
          <w:rStyle w:val="StyleUnderline"/>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rPr>
        <w:t xml:space="preserve">If one likes catchy labels, it better fits the term “gray rhino,” which, explains Michele Wucker, is </w:t>
      </w:r>
      <w:r w:rsidRPr="00B27D37">
        <w:rPr>
          <w:rStyle w:val="StyleUnderline"/>
          <w:highlight w:val="cyan"/>
        </w:rPr>
        <w:t>a</w:t>
      </w:r>
      <w:r w:rsidRPr="00A10F89">
        <w:rPr>
          <w:rStyle w:val="StyleUnderline"/>
        </w:rPr>
        <w:t xml:space="preserve"> </w:t>
      </w:r>
      <w:r w:rsidRPr="00B27D37">
        <w:rPr>
          <w:rStyle w:val="Emphasis"/>
          <w:highlight w:val="cyan"/>
        </w:rPr>
        <w:t>high-probability, high-impact event</w:t>
      </w:r>
      <w:r w:rsidRPr="00A10F89">
        <w:rPr>
          <w:rStyle w:val="StyleUnderline"/>
        </w:rPr>
        <w:t xml:space="preserve"> </w:t>
      </w:r>
      <w:r w:rsidRPr="00B27D37">
        <w:rPr>
          <w:rStyle w:val="StyleUnderline"/>
          <w:highlight w:val="cyan"/>
        </w:rPr>
        <w:t>that people</w:t>
      </w:r>
      <w:r w:rsidRPr="00A10F89">
        <w:rPr>
          <w:rStyle w:val="StyleUnderline"/>
        </w:rPr>
        <w:t xml:space="preserve"> manage to </w:t>
      </w:r>
      <w:r w:rsidRPr="00B27D37">
        <w:rPr>
          <w:rStyle w:val="Emphasis"/>
          <w:highlight w:val="cyan"/>
        </w:rPr>
        <w:t>ignore anyway</w:t>
      </w:r>
      <w:r w:rsidRPr="00A10F89">
        <w:rPr>
          <w:rStyle w:val="StyleUnderline"/>
        </w:rPr>
        <w:t xml:space="preserve"> </w:t>
      </w:r>
      <w:r w:rsidRPr="00B27D37">
        <w:rPr>
          <w:rStyle w:val="StyleUnderline"/>
          <w:highlight w:val="cyan"/>
        </w:rPr>
        <w:t>for</w:t>
      </w:r>
      <w:r w:rsidRPr="00A10F89">
        <w:rPr>
          <w:rStyle w:val="StyleUnderline"/>
        </w:rPr>
        <w:t xml:space="preserve"> a raft of </w:t>
      </w:r>
      <w:r w:rsidRPr="00B27D37">
        <w:rPr>
          <w:rStyle w:val="Emphasis"/>
          <w:highlight w:val="cyan"/>
        </w:rPr>
        <w:t>social-psychological reasons</w:t>
      </w:r>
      <w:r w:rsidRPr="00A10F89">
        <w:rPr>
          <w:rStyle w:val="StyleUnderline"/>
        </w:rPr>
        <w:t xml:space="preserve">.2 </w:t>
      </w:r>
      <w:r w:rsidRPr="00B27D37">
        <w:rPr>
          <w:rStyle w:val="StyleUnderline"/>
          <w:highlight w:val="cyan"/>
        </w:rPr>
        <w:t>A pandemic</w:t>
      </w:r>
      <w:r w:rsidRPr="00A10F89">
        <w:rPr>
          <w:rStyle w:val="StyleUnderline"/>
        </w:rPr>
        <w:t xml:space="preserve"> is a quintessential gray rhino, for it </w:t>
      </w:r>
      <w:r w:rsidRPr="00B27D37">
        <w:rPr>
          <w:rStyle w:val="StyleUnderline"/>
          <w:highlight w:val="cyan"/>
        </w:rPr>
        <w:t xml:space="preserve">is no longer a matter of if but of </w:t>
      </w:r>
      <w:r w:rsidRPr="00B27D37">
        <w:rPr>
          <w:rStyle w:val="Emphasis"/>
          <w:highlight w:val="cyan"/>
        </w:rPr>
        <w:t>when</w:t>
      </w:r>
      <w:r w:rsidRPr="00A10F89">
        <w:rPr>
          <w:rStyle w:val="StyleUnderline"/>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rPr>
        <w:t>A pandemic disease is the</w:t>
      </w:r>
      <w:r w:rsidRPr="00A10F89">
        <w:rPr>
          <w:rStyle w:val="StyleUnderline"/>
        </w:rPr>
        <w:t xml:space="preserve"> </w:t>
      </w:r>
      <w:r w:rsidRPr="00B27D37">
        <w:rPr>
          <w:rStyle w:val="Emphasis"/>
          <w:highlight w:val="cyan"/>
        </w:rPr>
        <w:t>most predictable catastrophe in</w:t>
      </w:r>
      <w:r w:rsidRPr="00A10F89">
        <w:rPr>
          <w:rStyle w:val="StyleUnderline"/>
        </w:rPr>
        <w:t xml:space="preserve"> the </w:t>
      </w:r>
      <w:r w:rsidRPr="00B27D37">
        <w:rPr>
          <w:rStyle w:val="Emphasis"/>
          <w:highlight w:val="cyan"/>
        </w:rPr>
        <w:t>history</w:t>
      </w:r>
      <w:r w:rsidRPr="00A10F89">
        <w:rPr>
          <w:rStyle w:val="StyleUnderline"/>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rPr>
        <w:t xml:space="preserve">Perhaps even worse, </w:t>
      </w:r>
      <w:r w:rsidRPr="00B27D37">
        <w:rPr>
          <w:rStyle w:val="StyleUnderline"/>
          <w:highlight w:val="cyan"/>
        </w:rPr>
        <w:t>hospitals</w:t>
      </w:r>
      <w:r w:rsidRPr="00A10F89">
        <w:rPr>
          <w:rStyle w:val="StyleUnderline"/>
        </w:rPr>
        <w:t xml:space="preserve"> have </w:t>
      </w:r>
      <w:r w:rsidRPr="00B27D37">
        <w:rPr>
          <w:rStyle w:val="StyleUnderline"/>
          <w:highlight w:val="cyan"/>
        </w:rPr>
        <w:t>deployed antimicrobial products on an industrial scale</w:t>
      </w:r>
      <w:r w:rsidRPr="00A10F89">
        <w:rPr>
          <w:rStyle w:val="StyleUnderline"/>
        </w:rPr>
        <w:t xml:space="preserve"> for a long time now, the result being a sharp rise in iatrogenic bacterial illnesses. </w:t>
      </w:r>
      <w:r w:rsidRPr="00B27D37">
        <w:rPr>
          <w:rStyle w:val="StyleUnderline"/>
          <w:highlight w:val="cyan"/>
        </w:rPr>
        <w:t>Overuse</w:t>
      </w:r>
      <w:r w:rsidRPr="00A10F89">
        <w:rPr>
          <w:rStyle w:val="StyleUnderline"/>
        </w:rPr>
        <w:t xml:space="preserve"> of antibiotics and commercial products containing them has </w:t>
      </w:r>
      <w:r w:rsidRPr="00B27D37">
        <w:rPr>
          <w:rStyle w:val="StyleUnderline"/>
          <w:highlight w:val="cyan"/>
        </w:rPr>
        <w:t>helped superbugs</w:t>
      </w:r>
      <w:r w:rsidRPr="00A10F89">
        <w:rPr>
          <w:rStyle w:val="StyleUnderline"/>
        </w:rPr>
        <w:t xml:space="preserve"> to </w:t>
      </w:r>
      <w:r w:rsidRPr="00B27D37">
        <w:rPr>
          <w:rStyle w:val="StyleUnderline"/>
          <w:highlight w:val="cyan"/>
        </w:rPr>
        <w:t>evolve</w:t>
      </w:r>
      <w:r w:rsidRPr="00A10F89">
        <w:rPr>
          <w:rStyle w:val="StyleUnderline"/>
        </w:rPr>
        <w:t>. We now increasingly face microorganisms that cannot be killed by antibiotics, antifungals, antivirals, or any other chemical weapon we throw at them</w:t>
      </w:r>
      <w:r w:rsidRPr="0010630F">
        <w:rPr>
          <w:sz w:val="16"/>
        </w:rPr>
        <w:t xml:space="preserve">. </w:t>
      </w:r>
      <w:r w:rsidRPr="00A10F89">
        <w:rPr>
          <w:rStyle w:val="Emphasis"/>
        </w:rPr>
        <w:t xml:space="preserve">Pandemics are the major risk we run as a result, but it is not the only one. Overuse of antibiotics by doctors, homemakers, and hospital managers could mean that, in the not-too-distant future, </w:t>
      </w:r>
      <w:r w:rsidRPr="00B27D37">
        <w:rPr>
          <w:rStyle w:val="Emphasis"/>
          <w:highlight w:val="cyan"/>
        </w:rPr>
        <w:t>something as simple as a minor cut could</w:t>
      </w:r>
      <w:r w:rsidRPr="00A10F89">
        <w:rPr>
          <w:rStyle w:val="Emphasis"/>
        </w:rPr>
        <w:t xml:space="preserve"> again </w:t>
      </w:r>
      <w:r w:rsidRPr="00B27D37">
        <w:rPr>
          <w:rStyle w:val="Emphasis"/>
          <w:highlight w:val="cyan"/>
        </w:rPr>
        <w:t>become life-threatening if</w:t>
      </w:r>
      <w:r w:rsidRPr="00A10F89">
        <w:rPr>
          <w:rStyle w:val="Emphasis"/>
        </w:rPr>
        <w:t xml:space="preserve"> it becomes </w:t>
      </w:r>
      <w:r w:rsidRPr="00B27D37">
        <w:rPr>
          <w:rStyle w:val="Emphasis"/>
          <w:highlight w:val="cyan"/>
        </w:rPr>
        <w:t>infected</w:t>
      </w:r>
      <w:r w:rsidRPr="0010630F">
        <w:rPr>
          <w:sz w:val="16"/>
        </w:rPr>
        <w:t xml:space="preserve">. </w:t>
      </w:r>
      <w:r w:rsidRPr="00A10F89">
        <w:rPr>
          <w:rStyle w:val="StyleUnderline"/>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rPr>
        <w:t xml:space="preserve">Therefore, the major problem for clinicians is to identify a common symptom that may potentially be an early sign of a major infection that could result in an epidemic. </w:t>
      </w:r>
      <w:r w:rsidRPr="00A10F89">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rPr>
        <w:t xml:space="preserve">This isn’t just an issue of bureaucratic incompetence. The </w:t>
      </w:r>
      <w:r w:rsidRPr="00B27D37">
        <w:rPr>
          <w:rStyle w:val="StyleUnderline"/>
          <w:b/>
          <w:bCs/>
          <w:highlight w:val="cyan"/>
        </w:rPr>
        <w:t xml:space="preserve">WHO </w:t>
      </w:r>
      <w:r w:rsidRPr="0010630F">
        <w:rPr>
          <w:rStyle w:val="StyleUnderline"/>
          <w:b/>
          <w:bCs/>
        </w:rPr>
        <w:t xml:space="preserve">is </w:t>
      </w:r>
      <w:r w:rsidRPr="00B27D37">
        <w:rPr>
          <w:rStyle w:val="StyleUnderline"/>
          <w:b/>
          <w:bCs/>
          <w:highlight w:val="cyan"/>
        </w:rPr>
        <w:t xml:space="preserve">under-resourced </w:t>
      </w:r>
      <w:r w:rsidRPr="0010630F">
        <w:rPr>
          <w:rStyle w:val="StyleUnderline"/>
          <w:b/>
          <w:bCs/>
        </w:rPr>
        <w:t xml:space="preserve">for the problems it is meant to solve. </w:t>
      </w:r>
      <w:r w:rsidRPr="00B27D37">
        <w:rPr>
          <w:rStyle w:val="StyleUnderline"/>
          <w:b/>
          <w:bCs/>
          <w:highlight w:val="cyan"/>
        </w:rPr>
        <w:t>Funding comes from voluntary donations</w:t>
      </w:r>
      <w:r w:rsidRPr="0010630F">
        <w:rPr>
          <w:rStyle w:val="StyleUnderline"/>
          <w:b/>
          <w:bCs/>
        </w:rPr>
        <w:t xml:space="preserve">, and there is </w:t>
      </w:r>
      <w:r w:rsidRPr="00B27D37">
        <w:rPr>
          <w:rStyle w:val="StyleUnderline"/>
          <w:b/>
          <w:bCs/>
          <w:highlight w:val="cyan"/>
        </w:rPr>
        <w:t xml:space="preserve">no mechanism by which </w:t>
      </w:r>
      <w:r w:rsidRPr="0010630F">
        <w:rPr>
          <w:rStyle w:val="StyleUnderline"/>
          <w:b/>
          <w:bCs/>
        </w:rPr>
        <w:t xml:space="preserve">it can quickly </w:t>
      </w:r>
      <w:r w:rsidRPr="00B27D37">
        <w:rPr>
          <w:rStyle w:val="StyleUnderline"/>
          <w:b/>
          <w:bCs/>
          <w:highlight w:val="cyan"/>
        </w:rPr>
        <w:t xml:space="preserve">scale up </w:t>
      </w:r>
      <w:r w:rsidRPr="0010630F">
        <w:rPr>
          <w:rStyle w:val="StyleUnderline"/>
          <w:b/>
          <w:bCs/>
        </w:rPr>
        <w:t xml:space="preserve">its efforts during an emergency. The </w:t>
      </w:r>
      <w:r w:rsidRPr="00B27D37">
        <w:rPr>
          <w:rStyle w:val="StyleUnderline"/>
          <w:b/>
          <w:bCs/>
          <w:highlight w:val="cyan"/>
        </w:rPr>
        <w:t xml:space="preserve">result is </w:t>
      </w:r>
      <w:r w:rsidRPr="0010630F">
        <w:rPr>
          <w:rStyle w:val="StyleUnderline"/>
          <w:b/>
          <w:bCs/>
        </w:rPr>
        <w:t xml:space="preserve">that its </w:t>
      </w:r>
      <w:r w:rsidRPr="00B27D37">
        <w:rPr>
          <w:rStyle w:val="StyleUnderline"/>
          <w:b/>
          <w:bCs/>
          <w:highlight w:val="cyan"/>
        </w:rPr>
        <w:t>response</w:t>
      </w:r>
      <w:r w:rsidRPr="0010630F">
        <w:rPr>
          <w:rStyle w:val="StyleUnderline"/>
          <w:b/>
          <w:bCs/>
        </w:rPr>
        <w:t xml:space="preserve"> to the next major disease outbreak </w:t>
      </w:r>
      <w:r w:rsidRPr="00B27D37">
        <w:rPr>
          <w:rStyle w:val="StyleUnderline"/>
          <w:b/>
          <w:bCs/>
          <w:highlight w:val="cyan"/>
        </w:rPr>
        <w:t xml:space="preserve">is </w:t>
      </w:r>
      <w:r w:rsidRPr="0010630F">
        <w:rPr>
          <w:rStyle w:val="StyleUnderline"/>
          <w:b/>
          <w:bCs/>
        </w:rPr>
        <w:t xml:space="preserve">likely to be as </w:t>
      </w:r>
      <w:r w:rsidRPr="00B27D37">
        <w:rPr>
          <w:rStyle w:val="StyleUnderline"/>
          <w:b/>
          <w:bCs/>
          <w:highlight w:val="cyan"/>
        </w:rPr>
        <w:t xml:space="preserve">inadequate </w:t>
      </w:r>
      <w:r w:rsidRPr="0010630F">
        <w:rPr>
          <w:rStyle w:val="StyleUnderline"/>
          <w:b/>
          <w:bCs/>
        </w:rPr>
        <w:t>as were its responses to Ebola, H1N1, and SARS</w:t>
      </w:r>
      <w:r w:rsidRPr="00A10F89">
        <w:rPr>
          <w:rStyle w:val="StyleUnderline"/>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rPr>
        <w:t xml:space="preserve">Worse, the situation is not static. While we sit paralyzed, </w:t>
      </w:r>
      <w:r w:rsidRPr="00B27D37">
        <w:rPr>
          <w:rStyle w:val="Emphasis"/>
          <w:highlight w:val="cyan"/>
        </w:rPr>
        <w:t>superbugs are evolving</w:t>
      </w:r>
      <w:r w:rsidRPr="00A10F89">
        <w:rPr>
          <w:rStyle w:val="Emphasis"/>
        </w:rPr>
        <w:t xml:space="preserve">. Epidemiological </w:t>
      </w:r>
      <w:r w:rsidRPr="00B27D37">
        <w:rPr>
          <w:rStyle w:val="Emphasis"/>
          <w:highlight w:val="cyan"/>
        </w:rPr>
        <w:t xml:space="preserve">models </w:t>
      </w:r>
      <w:r w:rsidRPr="00A10F89">
        <w:rPr>
          <w:rStyle w:val="Emphasis"/>
        </w:rPr>
        <w:t xml:space="preserve">now </w:t>
      </w:r>
      <w:r w:rsidRPr="00B27D37">
        <w:rPr>
          <w:rStyle w:val="Emphasis"/>
          <w:highlight w:val="cyan"/>
        </w:rPr>
        <w:t xml:space="preserve">predict </w:t>
      </w:r>
      <w:r w:rsidRPr="00A10F89">
        <w:rPr>
          <w:rStyle w:val="Emphasis"/>
        </w:rPr>
        <w:t xml:space="preserve">how an algorithmic process of </w:t>
      </w:r>
      <w:r w:rsidRPr="00B27D37">
        <w:rPr>
          <w:rStyle w:val="Emphasis"/>
          <w:highlight w:val="cyan"/>
        </w:rPr>
        <w:t xml:space="preserve">disease </w:t>
      </w:r>
      <w:r w:rsidRPr="00A10F89">
        <w:rPr>
          <w:rStyle w:val="Emphasis"/>
        </w:rPr>
        <w:t xml:space="preserve">spread </w:t>
      </w:r>
      <w:r w:rsidRPr="0010630F">
        <w:rPr>
          <w:rStyle w:val="Emphasis"/>
        </w:rPr>
        <w:t xml:space="preserve">will </w:t>
      </w:r>
      <w:r w:rsidRPr="00B27D37">
        <w:rPr>
          <w:rStyle w:val="Emphasis"/>
          <w:highlight w:val="cyan"/>
        </w:rPr>
        <w:t>move through the modern world</w:t>
      </w:r>
      <w:r w:rsidRPr="00A10F89">
        <w:rPr>
          <w:rStyle w:val="Emphasis"/>
        </w:rPr>
        <w:t xml:space="preserve">. </w:t>
      </w:r>
      <w:r w:rsidRPr="00B27D37">
        <w:rPr>
          <w:rStyle w:val="Emphasis"/>
          <w:highlight w:val="cyan"/>
        </w:rPr>
        <w:t xml:space="preserve">All urban centers </w:t>
      </w:r>
      <w:r w:rsidRPr="00A10F89">
        <w:rPr>
          <w:rStyle w:val="Emphasis"/>
        </w:rPr>
        <w:t xml:space="preserve">around the entire globe </w:t>
      </w:r>
      <w:r w:rsidRPr="00B27D37">
        <w:rPr>
          <w:rStyle w:val="Emphasis"/>
          <w:highlight w:val="cyan"/>
        </w:rPr>
        <w:t xml:space="preserve">can become infected within sixty days </w:t>
      </w:r>
      <w:r w:rsidRPr="0010630F">
        <w:rPr>
          <w:rStyle w:val="Emphasis"/>
        </w:rPr>
        <w:t>because we move around and cross borders much more than our ancestors did, thanks to air travel. A</w:t>
      </w:r>
      <w:r w:rsidRPr="00A10F89">
        <w:rPr>
          <w:rStyle w:val="Emphasis"/>
        </w:rPr>
        <w:t xml:space="preserve"> new </w:t>
      </w:r>
      <w:r w:rsidRPr="00B27D37">
        <w:rPr>
          <w:rStyle w:val="Emphasis"/>
          <w:highlight w:val="cyan"/>
        </w:rPr>
        <w:t xml:space="preserve">pandemic </w:t>
      </w:r>
      <w:r w:rsidRPr="0010630F">
        <w:rPr>
          <w:rStyle w:val="Emphasis"/>
        </w:rPr>
        <w:t>could start crossing borders before we even know it exists. A flu-like</w:t>
      </w:r>
      <w:r w:rsidRPr="00A10F89">
        <w:rPr>
          <w:rStyle w:val="Emphasis"/>
        </w:rPr>
        <w:t xml:space="preserve"> disease </w:t>
      </w:r>
      <w:r w:rsidRPr="00B27D37">
        <w:rPr>
          <w:rStyle w:val="Emphasis"/>
          <w:highlight w:val="cyan"/>
        </w:rPr>
        <w:t xml:space="preserve">could kill </w:t>
      </w:r>
      <w:r w:rsidRPr="00A10F89">
        <w:rPr>
          <w:rStyle w:val="Emphasis"/>
        </w:rPr>
        <w:t xml:space="preserve">more than </w:t>
      </w:r>
      <w:r w:rsidRPr="00B27D37">
        <w:rPr>
          <w:rStyle w:val="Emphasis"/>
          <w:highlight w:val="cyan"/>
        </w:rPr>
        <w:t xml:space="preserve">33 million </w:t>
      </w:r>
      <w:r w:rsidRPr="00A10F89">
        <w:rPr>
          <w:rStyle w:val="Emphasis"/>
        </w:rPr>
        <w:t xml:space="preserve">people </w:t>
      </w:r>
      <w:r w:rsidRPr="00B27D37">
        <w:rPr>
          <w:rStyle w:val="Emphasis"/>
          <w:highlight w:val="cyan"/>
        </w:rPr>
        <w:t xml:space="preserve">in </w:t>
      </w:r>
      <w:r w:rsidRPr="00A10F89">
        <w:rPr>
          <w:rStyle w:val="Emphasis"/>
        </w:rPr>
        <w:t xml:space="preserve">250 </w:t>
      </w:r>
      <w:r w:rsidRPr="00B27D37">
        <w:rPr>
          <w:rStyle w:val="Emphasis"/>
          <w:highlight w:val="cyan"/>
        </w:rPr>
        <w:t>days</w:t>
      </w:r>
      <w:r w:rsidRPr="00A10F89">
        <w:rPr>
          <w:rStyle w:val="Emphasis"/>
        </w:rPr>
        <w:t>.3</w:t>
      </w:r>
    </w:p>
    <w:p w14:paraId="7A7CB0A3" w14:textId="77777777" w:rsidR="00C117CB" w:rsidRDefault="00C117CB" w:rsidP="00C117CB">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1C915F11" w14:textId="77777777" w:rsidR="00C117CB" w:rsidRPr="00BF0E80" w:rsidRDefault="00C117CB" w:rsidP="00C117CB">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0FF8E0C7" w14:textId="77777777" w:rsidR="00C117CB" w:rsidRPr="00BF0E80" w:rsidRDefault="00C117CB" w:rsidP="00C117CB">
      <w:pPr>
        <w:rPr>
          <w:sz w:val="16"/>
        </w:rPr>
      </w:pPr>
      <w:r w:rsidRPr="00BF0E80">
        <w:rPr>
          <w:sz w:val="16"/>
        </w:rPr>
        <w:t xml:space="preserve">3.1 Current risks Pandemic 3.1.4 Global </w:t>
      </w:r>
      <w:r w:rsidRPr="00B27D37">
        <w:rPr>
          <w:b/>
          <w:sz w:val="26"/>
          <w:highlight w:val="cyan"/>
          <w:u w:val="single"/>
        </w:rPr>
        <w:t>A pandemic</w:t>
      </w:r>
      <w:r w:rsidRPr="00BF0E80">
        <w:rPr>
          <w:sz w:val="16"/>
        </w:rPr>
        <w:t xml:space="preserve"> (from Greek πᾶν, pan, “all”, and δῆμος demos, “people”) is an epidemic of infectious disease that has spread through human populations across a large region; for instance several continents, or even </w:t>
      </w:r>
      <w:r w:rsidRPr="00B27D37">
        <w:rPr>
          <w:b/>
          <w:sz w:val="26"/>
          <w:highlight w:val="cya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B27D37">
        <w:rPr>
          <w:b/>
          <w:sz w:val="26"/>
          <w:highlight w:val="cya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B27D37">
        <w:rPr>
          <w:b/>
          <w:sz w:val="26"/>
          <w:highlight w:val="cyan"/>
          <w:u w:val="single"/>
        </w:rPr>
        <w:t>Plotting</w:t>
      </w:r>
      <w:r w:rsidRPr="00B27D37">
        <w:rPr>
          <w:highlight w:val="cyan"/>
          <w:u w:val="single"/>
        </w:rPr>
        <w:t xml:space="preserve"> </w:t>
      </w:r>
      <w:r w:rsidRPr="00BF0E80">
        <w:rPr>
          <w:u w:val="single"/>
        </w:rPr>
        <w:t xml:space="preserve">historic epidemic </w:t>
      </w:r>
      <w:r w:rsidRPr="00B27D37">
        <w:rPr>
          <w:b/>
          <w:sz w:val="26"/>
          <w:highlight w:val="cyan"/>
          <w:u w:val="single"/>
        </w:rPr>
        <w:t>fatalities</w:t>
      </w:r>
      <w:r w:rsidRPr="00B27D37">
        <w:rPr>
          <w:highlight w:val="cyan"/>
          <w:u w:val="single"/>
        </w:rPr>
        <w:t xml:space="preserve"> </w:t>
      </w:r>
      <w:r w:rsidRPr="00BF0E80">
        <w:rPr>
          <w:u w:val="single"/>
        </w:rPr>
        <w:t xml:space="preserve">on a log scale </w:t>
      </w:r>
      <w:r w:rsidRPr="00B27D37">
        <w:rPr>
          <w:b/>
          <w:sz w:val="26"/>
          <w:highlight w:val="cyan"/>
          <w:u w:val="single"/>
        </w:rPr>
        <w:t>reveals</w:t>
      </w:r>
      <w:r w:rsidRPr="00B27D37">
        <w:rPr>
          <w:highlight w:val="cyan"/>
          <w:u w:val="single"/>
        </w:rPr>
        <w:t xml:space="preserve"> </w:t>
      </w:r>
      <w:r w:rsidRPr="00BF0E80">
        <w:rPr>
          <w:u w:val="single"/>
        </w:rPr>
        <w:t xml:space="preserve">that these tend to follow </w:t>
      </w:r>
      <w:r w:rsidRPr="00B27D37">
        <w:rPr>
          <w:b/>
          <w:sz w:val="26"/>
          <w:highlight w:val="cya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B27D37">
        <w:rPr>
          <w:b/>
          <w:sz w:val="26"/>
          <w:highlight w:val="cyan"/>
          <w:u w:val="single"/>
        </w:rPr>
        <w:t>heavy-tailed</w:t>
      </w:r>
      <w:r w:rsidRPr="00BF0E80">
        <w:rPr>
          <w:sz w:val="16"/>
        </w:rPr>
        <w:t xml:space="preserve">262 </w:t>
      </w:r>
      <w:r w:rsidRPr="00B27D37">
        <w:rPr>
          <w:b/>
          <w:sz w:val="26"/>
          <w:highlight w:val="cya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B27D37">
        <w:rPr>
          <w:b/>
          <w:sz w:val="26"/>
          <w:highlight w:val="cyan"/>
          <w:u w:val="single"/>
          <w:bdr w:val="single" w:sz="12" w:space="0" w:color="auto"/>
        </w:rPr>
        <w:t>greater probability than usually assumed</w:t>
      </w:r>
      <w:r w:rsidRPr="00BF0E80">
        <w:rPr>
          <w:u w:val="single"/>
        </w:rPr>
        <w:t xml:space="preserve">. </w:t>
      </w:r>
      <w:r w:rsidRPr="00B27D37">
        <w:rPr>
          <w:b/>
          <w:sz w:val="26"/>
          <w:highlight w:val="cyan"/>
          <w:u w:val="single"/>
        </w:rPr>
        <w:t>All the features</w:t>
      </w:r>
      <w:r w:rsidRPr="00B27D37">
        <w:rPr>
          <w:highlight w:val="cyan"/>
          <w:u w:val="single"/>
        </w:rPr>
        <w:t xml:space="preserve"> </w:t>
      </w:r>
      <w:r w:rsidRPr="00BF0E80">
        <w:rPr>
          <w:u w:val="single"/>
        </w:rPr>
        <w:t xml:space="preserve">of an extremely devastating disease </w:t>
      </w:r>
      <w:r w:rsidRPr="00B27D37">
        <w:rPr>
          <w:b/>
          <w:sz w:val="26"/>
          <w:highlight w:val="cyan"/>
          <w:u w:val="single"/>
        </w:rPr>
        <w:t>already exist</w:t>
      </w:r>
      <w:r w:rsidRPr="00B27D37">
        <w:rPr>
          <w:highlight w:val="cyan"/>
          <w:u w:val="single"/>
        </w:rPr>
        <w:t xml:space="preserve"> </w:t>
      </w:r>
      <w:r w:rsidRPr="00BF0E80">
        <w:rPr>
          <w:u w:val="single"/>
        </w:rPr>
        <w:t xml:space="preserve">in nature: essentially </w:t>
      </w:r>
      <w:r w:rsidRPr="00B27D37">
        <w:rPr>
          <w:b/>
          <w:sz w:val="26"/>
          <w:highlight w:val="cyan"/>
          <w:u w:val="single"/>
        </w:rPr>
        <w:t>incurable</w:t>
      </w:r>
      <w:r w:rsidRPr="00B27D37">
        <w:rPr>
          <w:highlight w:val="cyan"/>
          <w:u w:val="single"/>
        </w:rPr>
        <w:t xml:space="preserve"> </w:t>
      </w:r>
      <w:r w:rsidRPr="00BF0E80">
        <w:rPr>
          <w:u w:val="single"/>
        </w:rPr>
        <w:t xml:space="preserve">(Ebola268), nearly </w:t>
      </w:r>
      <w:r w:rsidRPr="00B27D37">
        <w:rPr>
          <w:b/>
          <w:sz w:val="26"/>
          <w:highlight w:val="cyan"/>
          <w:u w:val="single"/>
        </w:rPr>
        <w:t>always fatal</w:t>
      </w:r>
      <w:r w:rsidRPr="00B27D37">
        <w:rPr>
          <w:highlight w:val="cyan"/>
          <w:u w:val="single"/>
        </w:rPr>
        <w:t xml:space="preserve"> </w:t>
      </w:r>
      <w:r w:rsidRPr="00BF0E80">
        <w:rPr>
          <w:u w:val="single"/>
        </w:rPr>
        <w:t xml:space="preserve">(rabies269), </w:t>
      </w:r>
      <w:r w:rsidRPr="00B27D37">
        <w:rPr>
          <w:b/>
          <w:sz w:val="26"/>
          <w:highlight w:val="cyan"/>
          <w:u w:val="single"/>
        </w:rPr>
        <w:t>extremely infectious</w:t>
      </w:r>
      <w:r w:rsidRPr="00B27D37">
        <w:rPr>
          <w:highlight w:val="cyan"/>
          <w:u w:val="single"/>
        </w:rPr>
        <w:t xml:space="preserve"> </w:t>
      </w:r>
      <w:r w:rsidRPr="00BF0E80">
        <w:rPr>
          <w:u w:val="single"/>
        </w:rPr>
        <w:t xml:space="preserve">(common cold270), and </w:t>
      </w:r>
      <w:r w:rsidRPr="00B27D37">
        <w:rPr>
          <w:b/>
          <w:sz w:val="26"/>
          <w:highlight w:val="cyan"/>
          <w:u w:val="single"/>
        </w:rPr>
        <w:t>long incubation periods</w:t>
      </w:r>
      <w:r w:rsidRPr="00B27D37">
        <w:rPr>
          <w:highlight w:val="cyan"/>
          <w:u w:val="single"/>
        </w:rPr>
        <w:t xml:space="preserve"> </w:t>
      </w:r>
      <w:r w:rsidRPr="00BF0E80">
        <w:rPr>
          <w:u w:val="single"/>
        </w:rPr>
        <w:t xml:space="preserve">(HIV271). </w:t>
      </w:r>
      <w:r w:rsidRPr="00B27D37">
        <w:rPr>
          <w:b/>
          <w:sz w:val="26"/>
          <w:highlight w:val="cyan"/>
          <w:u w:val="single"/>
        </w:rPr>
        <w:t>If a pathogen</w:t>
      </w:r>
      <w:r w:rsidRPr="00B27D37">
        <w:rPr>
          <w:highlight w:val="cyan"/>
          <w:u w:val="single"/>
        </w:rPr>
        <w:t xml:space="preserve"> </w:t>
      </w:r>
      <w:r w:rsidRPr="00BF0E80">
        <w:rPr>
          <w:u w:val="single"/>
        </w:rPr>
        <w:t xml:space="preserve">were to emerge that somehow </w:t>
      </w:r>
      <w:r w:rsidRPr="00B27D37">
        <w:rPr>
          <w:b/>
          <w:sz w:val="26"/>
          <w:highlight w:val="cyan"/>
          <w:u w:val="single"/>
        </w:rPr>
        <w:t>combined these</w:t>
      </w:r>
      <w:r w:rsidRPr="00B27D37">
        <w:rPr>
          <w:highlight w:val="cyan"/>
          <w:u w:val="single"/>
        </w:rPr>
        <w:t xml:space="preserve"> </w:t>
      </w:r>
      <w:r w:rsidRPr="00BF0E80">
        <w:rPr>
          <w:u w:val="single"/>
        </w:rPr>
        <w:t xml:space="preserve">features (and </w:t>
      </w:r>
      <w:r w:rsidRPr="00B27D37">
        <w:rPr>
          <w:b/>
          <w:sz w:val="26"/>
          <w:highlight w:val="cyan"/>
          <w:u w:val="single"/>
        </w:rPr>
        <w:t>influenza</w:t>
      </w:r>
      <w:r w:rsidRPr="00B27D37">
        <w:rPr>
          <w:highlight w:val="cyan"/>
          <w:u w:val="single"/>
        </w:rPr>
        <w:t xml:space="preserve"> </w:t>
      </w:r>
      <w:r w:rsidRPr="00BF0E80">
        <w:rPr>
          <w:u w:val="single"/>
        </w:rPr>
        <w:t xml:space="preserve">has </w:t>
      </w:r>
      <w:r w:rsidRPr="00B27D37">
        <w:rPr>
          <w:b/>
          <w:sz w:val="26"/>
          <w:highlight w:val="cyan"/>
          <w:u w:val="single"/>
        </w:rPr>
        <w:t>demonstrated antigenic shift</w:t>
      </w:r>
      <w:r w:rsidRPr="00BF0E80">
        <w:rPr>
          <w:u w:val="single"/>
        </w:rPr>
        <w:t xml:space="preserve">, the </w:t>
      </w:r>
      <w:r w:rsidRPr="00B27D37">
        <w:rPr>
          <w:b/>
          <w:sz w:val="26"/>
          <w:highlight w:val="cyan"/>
          <w:u w:val="single"/>
        </w:rPr>
        <w:t>ability to combine features from different viruses</w:t>
      </w:r>
      <w:r w:rsidRPr="00BF0E80">
        <w:rPr>
          <w:b/>
          <w:sz w:val="26"/>
          <w:u w:val="single"/>
        </w:rPr>
        <w:t>272</w:t>
      </w:r>
      <w:r w:rsidRPr="00BF0E80">
        <w:rPr>
          <w:u w:val="single"/>
        </w:rPr>
        <w:t xml:space="preserve">), </w:t>
      </w:r>
      <w:r w:rsidRPr="00B27D37">
        <w:rPr>
          <w:b/>
          <w:sz w:val="26"/>
          <w:highlight w:val="cyan"/>
          <w:u w:val="single"/>
          <w:bdr w:val="single" w:sz="12" w:space="0" w:color="auto"/>
        </w:rPr>
        <w:t>its death toll would be extreme</w:t>
      </w:r>
      <w:r w:rsidRPr="00BF0E80">
        <w:rPr>
          <w:sz w:val="16"/>
        </w:rPr>
        <w:t xml:space="preserve">. Many relevant features of </w:t>
      </w:r>
      <w:r w:rsidRPr="00B27D37">
        <w:rPr>
          <w:b/>
          <w:sz w:val="26"/>
          <w:highlight w:val="cyan"/>
          <w:u w:val="single"/>
        </w:rPr>
        <w:t>the world have</w:t>
      </w:r>
      <w:r w:rsidRPr="00BF0E80">
        <w:rPr>
          <w:sz w:val="16"/>
        </w:rPr>
        <w:t xml:space="preserve"> </w:t>
      </w:r>
      <w:r w:rsidRPr="00B27D37">
        <w:rPr>
          <w:b/>
          <w:sz w:val="26"/>
          <w:highlight w:val="cyan"/>
          <w:u w:val="single"/>
        </w:rPr>
        <w:t>changed</w:t>
      </w:r>
      <w:r w:rsidRPr="00BF0E80">
        <w:rPr>
          <w:sz w:val="16"/>
        </w:rPr>
        <w:t xml:space="preserve"> considerably, </w:t>
      </w:r>
      <w:r w:rsidRPr="00B27D37">
        <w:rPr>
          <w:b/>
          <w:sz w:val="26"/>
          <w:highlight w:val="cya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B27D37">
        <w:rPr>
          <w:b/>
          <w:sz w:val="26"/>
          <w:highlight w:val="cyan"/>
          <w:u w:val="single"/>
        </w:rPr>
        <w:t>modern transport</w:t>
      </w:r>
      <w:r w:rsidRPr="00B27D37">
        <w:rPr>
          <w:highlight w:val="cyan"/>
          <w:u w:val="single"/>
        </w:rPr>
        <w:t xml:space="preserve"> </w:t>
      </w:r>
      <w:r w:rsidRPr="00BF0E80">
        <w:rPr>
          <w:u w:val="single"/>
        </w:rPr>
        <w:t xml:space="preserve">and </w:t>
      </w:r>
      <w:r w:rsidRPr="00B27D37">
        <w:rPr>
          <w:b/>
          <w:sz w:val="26"/>
          <w:highlight w:val="cyan"/>
          <w:u w:val="single"/>
        </w:rPr>
        <w:t>dense</w:t>
      </w:r>
      <w:r w:rsidRPr="00B27D37">
        <w:rPr>
          <w:highlight w:val="cyan"/>
          <w:u w:val="single"/>
        </w:rPr>
        <w:t xml:space="preserve"> </w:t>
      </w:r>
      <w:r w:rsidRPr="00BF0E80">
        <w:rPr>
          <w:u w:val="single"/>
        </w:rPr>
        <w:t xml:space="preserve">human </w:t>
      </w:r>
      <w:r w:rsidRPr="00B27D37">
        <w:rPr>
          <w:b/>
          <w:sz w:val="26"/>
          <w:highlight w:val="cya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B27D37">
        <w:rPr>
          <w:b/>
          <w:sz w:val="26"/>
          <w:highlight w:val="cyan"/>
          <w:u w:val="single"/>
        </w:rPr>
        <w:t>ripple effect</w:t>
      </w:r>
      <w:r w:rsidRPr="00B27D37">
        <w:rPr>
          <w:highlight w:val="cyan"/>
          <w:u w:val="single"/>
        </w:rPr>
        <w:t xml:space="preserve"> </w:t>
      </w:r>
      <w:r w:rsidRPr="00BF0E80">
        <w:rPr>
          <w:u w:val="single"/>
        </w:rPr>
        <w:t xml:space="preserve">of the fatalities and the policy responses. These would include </w:t>
      </w:r>
      <w:r w:rsidRPr="00B27D37">
        <w:rPr>
          <w:b/>
          <w:sz w:val="26"/>
          <w:highlight w:val="cyan"/>
          <w:u w:val="single"/>
          <w:bdr w:val="single" w:sz="12" w:space="0" w:color="auto"/>
        </w:rPr>
        <w:t>political and agricultural disruption</w:t>
      </w:r>
      <w:r w:rsidRPr="00B27D37">
        <w:rPr>
          <w:highlight w:val="cya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B27D37">
        <w:rPr>
          <w:b/>
          <w:sz w:val="26"/>
          <w:highlight w:val="cyan"/>
          <w:u w:val="single"/>
        </w:rPr>
        <w:t>epidemic fragments</w:t>
      </w:r>
      <w:r w:rsidRPr="00B27D37">
        <w:rPr>
          <w:highlight w:val="cyan"/>
          <w:u w:val="single"/>
        </w:rPr>
        <w:t xml:space="preserve"> </w:t>
      </w:r>
      <w:r w:rsidRPr="00BF0E80">
        <w:rPr>
          <w:u w:val="single"/>
        </w:rPr>
        <w:t xml:space="preserve">and diminishes </w:t>
      </w:r>
      <w:r w:rsidRPr="00B27D37">
        <w:rPr>
          <w:b/>
          <w:sz w:val="26"/>
          <w:highlight w:val="cyan"/>
          <w:u w:val="single"/>
        </w:rPr>
        <w:t xml:space="preserve">human society to the extent that recovery becomes </w:t>
      </w:r>
      <w:r w:rsidRPr="00B27D37">
        <w:rPr>
          <w:b/>
          <w:bCs/>
          <w:sz w:val="26"/>
          <w:highlight w:val="cyan"/>
          <w:u w:val="single"/>
        </w:rPr>
        <w:t>impossible</w:t>
      </w:r>
      <w:r w:rsidRPr="00BF0E80">
        <w:rPr>
          <w:b/>
          <w:bCs/>
          <w:sz w:val="26"/>
          <w:u w:val="single"/>
        </w:rPr>
        <w:t xml:space="preserve">277 </w:t>
      </w:r>
      <w:r w:rsidRPr="00B27D37">
        <w:rPr>
          <w:b/>
          <w:bCs/>
          <w:sz w:val="26"/>
          <w:highlight w:val="cyan"/>
          <w:u w:val="single"/>
        </w:rPr>
        <w:t>before humanity succumbs to other risks (such as</w:t>
      </w:r>
      <w:r w:rsidRPr="00B27D37">
        <w:rPr>
          <w:highlight w:val="cyan"/>
          <w:u w:val="single"/>
        </w:rPr>
        <w:t xml:space="preserve"> </w:t>
      </w:r>
      <w:r w:rsidRPr="00B27D37">
        <w:rPr>
          <w:b/>
          <w:sz w:val="26"/>
          <w:highlight w:val="cyan"/>
          <w:u w:val="single"/>
        </w:rPr>
        <w:t>climate</w:t>
      </w:r>
      <w:r w:rsidRPr="00B27D37">
        <w:rPr>
          <w:highlight w:val="cyan"/>
          <w:u w:val="single"/>
        </w:rPr>
        <w:t xml:space="preserve"> </w:t>
      </w:r>
      <w:r w:rsidRPr="00BF0E80">
        <w:rPr>
          <w:u w:val="single"/>
        </w:rPr>
        <w:t xml:space="preserve">change </w:t>
      </w:r>
      <w:r w:rsidRPr="00B27D37">
        <w:rPr>
          <w:b/>
          <w:sz w:val="26"/>
          <w:highlight w:val="cya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59D3DE59" w14:textId="77777777" w:rsidR="00C117CB" w:rsidRDefault="00C117CB" w:rsidP="00C117CB">
      <w:pPr>
        <w:pStyle w:val="Heading4"/>
      </w:pPr>
      <w:r>
        <w:t xml:space="preserve">We’re on the Brink – </w:t>
      </w:r>
      <w:r>
        <w:rPr>
          <w:u w:val="single"/>
        </w:rPr>
        <w:t>new diseases</w:t>
      </w:r>
      <w:r>
        <w:t xml:space="preserve"> are </w:t>
      </w:r>
      <w:r>
        <w:rPr>
          <w:u w:val="single"/>
        </w:rPr>
        <w:t>emerging</w:t>
      </w:r>
      <w:r>
        <w:t>.</w:t>
      </w:r>
    </w:p>
    <w:p w14:paraId="3005F50B" w14:textId="77777777" w:rsidR="00C117CB" w:rsidRDefault="00C117CB" w:rsidP="00C117CB">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6F96725F" w14:textId="77777777" w:rsidR="00C117CB" w:rsidRDefault="00C117CB" w:rsidP="00C117CB">
      <w:pPr>
        <w:rPr>
          <w:u w:val="single"/>
        </w:rPr>
      </w:pPr>
      <w:r w:rsidRPr="00BB6EBB">
        <w:rPr>
          <w:sz w:val="16"/>
        </w:rPr>
        <w:t xml:space="preserve">A </w:t>
      </w:r>
      <w:r w:rsidRPr="00B27D37">
        <w:rPr>
          <w:b/>
          <w:sz w:val="26"/>
          <w:highlight w:val="cyan"/>
          <w:u w:val="single"/>
        </w:rPr>
        <w:t>woman</w:t>
      </w:r>
      <w:r w:rsidRPr="00B27D37">
        <w:rPr>
          <w:sz w:val="16"/>
          <w:highlight w:val="cyan"/>
        </w:rPr>
        <w:t xml:space="preserve"> </w:t>
      </w:r>
      <w:r w:rsidRPr="00BB6EBB">
        <w:rPr>
          <w:sz w:val="16"/>
        </w:rPr>
        <w:t xml:space="preserve">in a remote town in the Democratic Republic of Congo has been </w:t>
      </w:r>
      <w:r w:rsidRPr="00B27D37">
        <w:rPr>
          <w:b/>
          <w:sz w:val="26"/>
          <w:highlight w:val="cyan"/>
          <w:u w:val="single"/>
        </w:rPr>
        <w:t>showing</w:t>
      </w:r>
      <w:r w:rsidRPr="00B27D37">
        <w:rPr>
          <w:sz w:val="16"/>
          <w:highlight w:val="cyan"/>
        </w:rPr>
        <w:t xml:space="preserve"> </w:t>
      </w:r>
      <w:r w:rsidRPr="00BB6EBB">
        <w:rPr>
          <w:sz w:val="16"/>
        </w:rPr>
        <w:t xml:space="preserve">symptoms of hemorrhagic fever, which scientists fear may be a </w:t>
      </w:r>
      <w:r w:rsidRPr="00B27D37">
        <w:rPr>
          <w:b/>
          <w:sz w:val="26"/>
          <w:highlight w:val="cyan"/>
          <w:u w:val="single"/>
        </w:rPr>
        <w:t xml:space="preserve">sign of a new deadly virus, </w:t>
      </w:r>
      <w:r w:rsidRPr="00B27D37">
        <w:rPr>
          <w:b/>
          <w:sz w:val="26"/>
          <w:highlight w:val="cyan"/>
          <w:u w:val="single"/>
          <w:bdr w:val="single" w:sz="12" w:space="0" w:color="auto"/>
        </w:rPr>
        <w:t>termed ‘Disease X’,</w:t>
      </w:r>
      <w:r w:rsidRPr="00B27D37">
        <w:rPr>
          <w:sz w:val="16"/>
          <w:highlight w:val="cyan"/>
        </w:rPr>
        <w:t xml:space="preserve"> </w:t>
      </w:r>
      <w:r w:rsidRPr="00BB6EBB">
        <w:rPr>
          <w:sz w:val="16"/>
        </w:rPr>
        <w:t xml:space="preserve">which could be </w:t>
      </w:r>
      <w:r w:rsidRPr="00B27D37">
        <w:rPr>
          <w:b/>
          <w:sz w:val="26"/>
          <w:highlight w:val="cyan"/>
          <w:u w:val="single"/>
        </w:rPr>
        <w:t>as contagious as</w:t>
      </w:r>
      <w:r w:rsidRPr="00B27D37">
        <w:rPr>
          <w:sz w:val="16"/>
          <w:highlight w:val="cyan"/>
        </w:rPr>
        <w:t xml:space="preserve"> </w:t>
      </w:r>
      <w:r w:rsidRPr="00B27D37">
        <w:rPr>
          <w:b/>
          <w:sz w:val="26"/>
          <w:highlight w:val="cyan"/>
          <w:u w:val="single"/>
        </w:rPr>
        <w:t>COVID</w:t>
      </w:r>
      <w:r w:rsidRPr="00BB6EBB">
        <w:rPr>
          <w:sz w:val="16"/>
        </w:rPr>
        <w:t xml:space="preserve">-19 virus </w:t>
      </w:r>
      <w:r w:rsidRPr="00B27D37">
        <w:rPr>
          <w:b/>
          <w:sz w:val="26"/>
          <w:highlight w:val="cyan"/>
          <w:u w:val="single"/>
        </w:rPr>
        <w:t>but have Ebola’s fatality</w:t>
      </w:r>
      <w:r w:rsidRPr="00B27D37">
        <w:rPr>
          <w:sz w:val="16"/>
          <w:highlight w:val="cyan"/>
        </w:rPr>
        <w:t xml:space="preserve"> </w:t>
      </w:r>
      <w:r w:rsidRPr="00B27D37">
        <w:rPr>
          <w:b/>
          <w:sz w:val="26"/>
          <w:highlight w:val="cyan"/>
          <w:u w:val="single"/>
        </w:rPr>
        <w:t>rate of</w:t>
      </w:r>
      <w:r w:rsidRPr="00B27D37">
        <w:rPr>
          <w:sz w:val="16"/>
          <w:highlight w:val="cyan"/>
        </w:rPr>
        <w:t xml:space="preserve"> </w:t>
      </w:r>
      <w:r w:rsidRPr="00BB6EBB">
        <w:rPr>
          <w:sz w:val="16"/>
        </w:rPr>
        <w:t>50-</w:t>
      </w:r>
      <w:r w:rsidRPr="00B27D37">
        <w:rPr>
          <w:b/>
          <w:sz w:val="26"/>
          <w:highlight w:val="cya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B27D37">
        <w:rPr>
          <w:b/>
          <w:sz w:val="26"/>
          <w:highlight w:val="cyan"/>
          <w:u w:val="single"/>
        </w:rPr>
        <w:t>that deadly virus</w:t>
      </w:r>
      <w:r w:rsidRPr="00BB6EBB">
        <w:rPr>
          <w:u w:val="single"/>
        </w:rPr>
        <w:t xml:space="preserve">, one of many that </w:t>
      </w:r>
      <w:r w:rsidRPr="00B27D37">
        <w:rPr>
          <w:b/>
          <w:sz w:val="26"/>
          <w:highlight w:val="cyan"/>
          <w:u w:val="single"/>
        </w:rPr>
        <w:t>could emerge from the</w:t>
      </w:r>
      <w:r w:rsidRPr="00B27D37">
        <w:rPr>
          <w:highlight w:val="cyan"/>
          <w:u w:val="single"/>
        </w:rPr>
        <w:t xml:space="preserve"> </w:t>
      </w:r>
      <w:r w:rsidRPr="00BB6EBB">
        <w:rPr>
          <w:u w:val="single"/>
        </w:rPr>
        <w:t xml:space="preserve">African tropical </w:t>
      </w:r>
      <w:r w:rsidRPr="00B27D37">
        <w:rPr>
          <w:b/>
          <w:sz w:val="26"/>
          <w:highlight w:val="cyan"/>
          <w:u w:val="single"/>
        </w:rPr>
        <w:t>rainforests</w:t>
      </w:r>
      <w:r w:rsidRPr="00BB6EBB">
        <w:rPr>
          <w:u w:val="single"/>
        </w:rPr>
        <w:t xml:space="preserve">. “We are now </w:t>
      </w:r>
      <w:r w:rsidRPr="00B27D37">
        <w:rPr>
          <w:b/>
          <w:sz w:val="26"/>
          <w:highlight w:val="cyan"/>
          <w:u w:val="single"/>
        </w:rPr>
        <w:t xml:space="preserve">in a world </w:t>
      </w:r>
      <w:r w:rsidRPr="00B27D37">
        <w:rPr>
          <w:b/>
          <w:sz w:val="26"/>
          <w:highlight w:val="cyan"/>
          <w:u w:val="single"/>
          <w:bdr w:val="single" w:sz="12" w:space="0" w:color="auto"/>
        </w:rPr>
        <w:t>where new pathogens will come out</w:t>
      </w:r>
      <w:r w:rsidRPr="00BB6EBB">
        <w:rPr>
          <w:u w:val="single"/>
        </w:rPr>
        <w:t xml:space="preserve">. And that is what </w:t>
      </w:r>
      <w:r w:rsidRPr="00B27D37">
        <w:rPr>
          <w:b/>
          <w:sz w:val="26"/>
          <w:highlight w:val="cyan"/>
          <w:u w:val="single"/>
        </w:rPr>
        <w:t>constitutes</w:t>
      </w:r>
      <w:r w:rsidRPr="00B27D37">
        <w:rPr>
          <w:highlight w:val="cyan"/>
          <w:u w:val="single"/>
        </w:rPr>
        <w:t xml:space="preserve"> </w:t>
      </w:r>
      <w:r w:rsidRPr="00BB6EBB">
        <w:rPr>
          <w:u w:val="single"/>
        </w:rPr>
        <w:t xml:space="preserve">a </w:t>
      </w:r>
      <w:r w:rsidRPr="00B27D37">
        <w:rPr>
          <w:b/>
          <w:sz w:val="26"/>
          <w:highlight w:val="cya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B27D37">
        <w:rPr>
          <w:b/>
          <w:sz w:val="26"/>
          <w:highlight w:val="cyan"/>
          <w:u w:val="single"/>
        </w:rPr>
        <w:t xml:space="preserve">these new viruses </w:t>
      </w:r>
      <w:r w:rsidRPr="00BB6EBB">
        <w:rPr>
          <w:u w:val="single"/>
        </w:rPr>
        <w:t xml:space="preserve">could be </w:t>
      </w:r>
      <w:r w:rsidRPr="00B27D37">
        <w:rPr>
          <w:b/>
          <w:sz w:val="26"/>
          <w:highlight w:val="cyan"/>
          <w:u w:val="single"/>
        </w:rPr>
        <w:t>much deadlier than Covid-19</w:t>
      </w:r>
      <w:r w:rsidRPr="00BB6EBB">
        <w:rPr>
          <w:u w:val="single"/>
        </w:rPr>
        <w:t xml:space="preserve">. The scientist has warned of </w:t>
      </w:r>
      <w:r w:rsidRPr="00B27D37">
        <w:rPr>
          <w:b/>
          <w:sz w:val="26"/>
          <w:highlight w:val="cyan"/>
          <w:u w:val="single"/>
        </w:rPr>
        <w:t>many</w:t>
      </w:r>
      <w:r w:rsidRPr="00B27D37">
        <w:rPr>
          <w:highlight w:val="cyan"/>
          <w:u w:val="single"/>
        </w:rPr>
        <w:t xml:space="preserve"> </w:t>
      </w:r>
      <w:r w:rsidRPr="00BB6EBB">
        <w:rPr>
          <w:u w:val="single"/>
        </w:rPr>
        <w:t xml:space="preserve">animal-based </w:t>
      </w:r>
      <w:r w:rsidRPr="00B27D37">
        <w:rPr>
          <w:b/>
          <w:sz w:val="26"/>
          <w:highlight w:val="cyan"/>
          <w:u w:val="single"/>
        </w:rPr>
        <w:t>viruses</w:t>
      </w:r>
      <w:r w:rsidRPr="00B27D37">
        <w:rPr>
          <w:highlight w:val="cyan"/>
          <w:u w:val="single"/>
        </w:rPr>
        <w:t xml:space="preserve"> </w:t>
      </w:r>
      <w:r w:rsidRPr="00BB6EBB">
        <w:rPr>
          <w:u w:val="single"/>
        </w:rPr>
        <w:t xml:space="preserve">or those viruses that </w:t>
      </w:r>
      <w:r w:rsidRPr="00B27D37">
        <w:rPr>
          <w:b/>
          <w:sz w:val="26"/>
          <w:highlight w:val="cyan"/>
          <w:u w:val="single"/>
        </w:rPr>
        <w:t>can jump the species barrier</w:t>
      </w:r>
      <w:r w:rsidRPr="00B27D37">
        <w:rPr>
          <w:highlight w:val="cyan"/>
          <w:u w:val="single"/>
        </w:rPr>
        <w:t xml:space="preserve"> </w:t>
      </w:r>
      <w:r w:rsidRPr="00BB6EBB">
        <w:rPr>
          <w:u w:val="single"/>
        </w:rPr>
        <w:t>and infect humans. He said that Covid-19 is among those diseases, along with rabies and yellow fever.</w:t>
      </w:r>
    </w:p>
    <w:p w14:paraId="79AE9C5F" w14:textId="77777777" w:rsidR="00C117CB" w:rsidRDefault="00C117CB" w:rsidP="00C117CB">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3AB1DE13" w14:textId="77777777" w:rsidR="00C117CB" w:rsidRPr="00CB1B2A" w:rsidRDefault="00C117CB" w:rsidP="00C117CB">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54A15897" w14:textId="77777777" w:rsidR="00C117CB" w:rsidRPr="00CB1B2A" w:rsidRDefault="00C117CB" w:rsidP="00C117CB">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B27D37">
        <w:rPr>
          <w:rStyle w:val="Emphasis"/>
          <w:highlight w:val="cyan"/>
        </w:rPr>
        <w:t>r</w:t>
      </w:r>
      <w:r w:rsidRPr="00CB1B2A">
        <w:rPr>
          <w:rStyle w:val="Emphasis"/>
        </w:rPr>
        <w:t xml:space="preserve">esearch </w:t>
      </w:r>
      <w:r w:rsidRPr="00B27D37">
        <w:rPr>
          <w:rStyle w:val="Emphasis"/>
          <w:highlight w:val="cyan"/>
        </w:rPr>
        <w:t>and d</w:t>
      </w:r>
      <w:r w:rsidRPr="00CB1B2A">
        <w:rPr>
          <w:rStyle w:val="Emphasis"/>
        </w:rPr>
        <w:t>evelopment agenda</w:t>
      </w:r>
      <w:r w:rsidRPr="00CB1B2A">
        <w:rPr>
          <w:sz w:val="16"/>
        </w:rPr>
        <w:t xml:space="preserve"> </w:t>
      </w:r>
      <w:r w:rsidRPr="00B27D37">
        <w:rPr>
          <w:rStyle w:val="StyleUnderline"/>
          <w:highlight w:val="cyan"/>
        </w:rPr>
        <w:t>for</w:t>
      </w:r>
      <w:r w:rsidRPr="00CB1B2A">
        <w:rPr>
          <w:sz w:val="16"/>
        </w:rPr>
        <w:t xml:space="preserve"> the </w:t>
      </w:r>
      <w:r w:rsidRPr="00B27D37">
        <w:rPr>
          <w:rStyle w:val="StyleUnderline"/>
          <w:b/>
          <w:bCs/>
          <w:highlight w:val="cyan"/>
        </w:rPr>
        <w:t>NTDs</w:t>
      </w:r>
      <w:r w:rsidRPr="00B27D37">
        <w:rPr>
          <w:rStyle w:val="StyleUnderline"/>
          <w:highlight w:val="cyan"/>
        </w:rPr>
        <w:t xml:space="preserve"> in the U</w:t>
      </w:r>
      <w:r w:rsidRPr="00CB1B2A">
        <w:rPr>
          <w:rStyle w:val="StyleUnderline"/>
        </w:rPr>
        <w:t xml:space="preserve">nited </w:t>
      </w:r>
      <w:r w:rsidRPr="00B27D37">
        <w:rPr>
          <w:rStyle w:val="StyleUnderline"/>
          <w:highlight w:val="cya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B27D37">
        <w:rPr>
          <w:rStyle w:val="StyleUnderline"/>
          <w:highlight w:val="cyan"/>
        </w:rPr>
        <w:t xml:space="preserve">need </w:t>
      </w:r>
      <w:r w:rsidRPr="00B27D37">
        <w:rPr>
          <w:rStyle w:val="Emphasis"/>
          <w:highlight w:val="cyan"/>
        </w:rPr>
        <w:t>new</w:t>
      </w:r>
      <w:r w:rsidRPr="00CB1B2A">
        <w:rPr>
          <w:rStyle w:val="Emphasis"/>
        </w:rPr>
        <w:t xml:space="preserve"> and improved </w:t>
      </w:r>
      <w:r w:rsidRPr="00B27D37">
        <w:rPr>
          <w:rStyle w:val="Emphasis"/>
          <w:highlight w:val="cyan"/>
        </w:rPr>
        <w:t>treatments and vaccines</w:t>
      </w:r>
      <w:r w:rsidRPr="00CB1B2A">
        <w:rPr>
          <w:sz w:val="16"/>
        </w:rPr>
        <w:t xml:space="preserve">. </w:t>
      </w:r>
      <w:r w:rsidRPr="00CB1B2A">
        <w:rPr>
          <w:rStyle w:val="StyleUnderline"/>
        </w:rPr>
        <w:t xml:space="preserve">Because the </w:t>
      </w:r>
      <w:r w:rsidRPr="00B27D37">
        <w:rPr>
          <w:rStyle w:val="StyleUnderline"/>
          <w:highlight w:val="cyan"/>
        </w:rPr>
        <w:t>NTDs</w:t>
      </w:r>
      <w:r w:rsidRPr="00CB1B2A">
        <w:rPr>
          <w:rStyle w:val="StyleUnderline"/>
        </w:rPr>
        <w:t xml:space="preserve"> are poverty-related diseases, they often </w:t>
      </w:r>
      <w:r w:rsidRPr="00B27D37">
        <w:rPr>
          <w:rStyle w:val="Emphasis"/>
          <w:highlight w:val="cyan"/>
        </w:rPr>
        <w:t>fly below the radar</w:t>
      </w:r>
      <w:r w:rsidRPr="00CB1B2A">
        <w:rPr>
          <w:rStyle w:val="StyleUnderline"/>
        </w:rPr>
        <w:t xml:space="preserve"> screen </w:t>
      </w:r>
      <w:r w:rsidRPr="00B27D37">
        <w:rPr>
          <w:rStyle w:val="StyleUnderline"/>
          <w:highlight w:val="cyan"/>
        </w:rPr>
        <w:t>of</w:t>
      </w:r>
      <w:r w:rsidRPr="00CB1B2A">
        <w:rPr>
          <w:rStyle w:val="StyleUnderline"/>
        </w:rPr>
        <w:t xml:space="preserve"> the major </w:t>
      </w:r>
      <w:r w:rsidRPr="00B27D37">
        <w:rPr>
          <w:rStyle w:val="StyleUnderline"/>
          <w:highlight w:val="cyan"/>
        </w:rPr>
        <w:t>pharma</w:t>
      </w:r>
      <w:r w:rsidRPr="00CB1B2A">
        <w:rPr>
          <w:rStyle w:val="StyleUnderline"/>
        </w:rPr>
        <w:t xml:space="preserve">ceutical </w:t>
      </w:r>
      <w:r w:rsidRPr="00B27D37">
        <w:rPr>
          <w:rStyle w:val="StyleUnderline"/>
          <w:highlight w:val="cyan"/>
        </w:rPr>
        <w:t xml:space="preserve">companies and are </w:t>
      </w:r>
      <w:r w:rsidRPr="00B27D37">
        <w:rPr>
          <w:rStyle w:val="Emphasis"/>
          <w:highlight w:val="cyan"/>
        </w:rPr>
        <w:t>not prioritized</w:t>
      </w:r>
      <w:r w:rsidRPr="00B27D37">
        <w:rPr>
          <w:sz w:val="16"/>
          <w:highlight w:val="cyan"/>
        </w:rPr>
        <w:t xml:space="preserve">. </w:t>
      </w:r>
      <w:r w:rsidRPr="00B27D37">
        <w:rPr>
          <w:rStyle w:val="StyleUnderline"/>
          <w:highlight w:val="cyan"/>
        </w:rPr>
        <w:t>Thus,</w:t>
      </w:r>
      <w:r w:rsidRPr="00CB1B2A">
        <w:rPr>
          <w:rStyle w:val="StyleUnderline"/>
        </w:rPr>
        <w:t xml:space="preserve"> the </w:t>
      </w:r>
      <w:r w:rsidRPr="00B27D37">
        <w:rPr>
          <w:rStyle w:val="StyleUnderline"/>
          <w:highlight w:val="cyan"/>
        </w:rPr>
        <w:t>drugs</w:t>
      </w:r>
      <w:r w:rsidRPr="00CB1B2A">
        <w:rPr>
          <w:rStyle w:val="StyleUnderline"/>
        </w:rPr>
        <w:t xml:space="preserve"> used to treat these illnesses </w:t>
      </w:r>
      <w:r w:rsidRPr="00B27D37">
        <w:rPr>
          <w:rStyle w:val="StyleUnderline"/>
          <w:highlight w:val="cyan"/>
        </w:rPr>
        <w:t xml:space="preserve">are </w:t>
      </w:r>
      <w:r w:rsidRPr="00B27D37">
        <w:rPr>
          <w:rStyle w:val="Emphasis"/>
          <w:highlight w:val="cyan"/>
        </w:rPr>
        <w:t>not</w:t>
      </w:r>
      <w:r w:rsidRPr="00CB1B2A">
        <w:rPr>
          <w:rStyle w:val="Emphasis"/>
        </w:rPr>
        <w:t xml:space="preserve"> widely </w:t>
      </w:r>
      <w:r w:rsidRPr="00B27D37">
        <w:rPr>
          <w:rStyle w:val="Emphasis"/>
          <w:highlight w:val="cya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B27D37">
        <w:rPr>
          <w:rStyle w:val="StyleUnderline"/>
          <w:highlight w:val="cya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B27D37">
        <w:rPr>
          <w:rStyle w:val="StyleUnderline"/>
          <w:highlight w:val="cyan"/>
        </w:rPr>
        <w:t>need</w:t>
      </w:r>
      <w:r w:rsidRPr="00CB1B2A">
        <w:rPr>
          <w:rStyle w:val="StyleUnderline"/>
        </w:rPr>
        <w:t xml:space="preserve"> increasingly </w:t>
      </w:r>
      <w:r w:rsidRPr="00B27D37">
        <w:rPr>
          <w:rStyle w:val="StyleUnderline"/>
          <w:highlight w:val="cyan"/>
        </w:rPr>
        <w:t>to recognize the</w:t>
      </w:r>
      <w:r w:rsidRPr="00CB1B2A">
        <w:rPr>
          <w:rStyle w:val="StyleUnderline"/>
        </w:rPr>
        <w:t xml:space="preserve"> hidden </w:t>
      </w:r>
      <w:r w:rsidRPr="00B27D37">
        <w:rPr>
          <w:rStyle w:val="StyleUnderline"/>
          <w:highlight w:val="cyan"/>
        </w:rPr>
        <w:t>burden</w:t>
      </w:r>
      <w:r w:rsidRPr="00CB1B2A">
        <w:rPr>
          <w:rStyle w:val="StyleUnderline"/>
        </w:rPr>
        <w:t xml:space="preserve"> of neglected diseases</w:t>
      </w:r>
      <w:r w:rsidRPr="00CB1B2A">
        <w:rPr>
          <w:sz w:val="16"/>
        </w:rPr>
        <w:t xml:space="preserve"> among the poor living in wealthy countries. As a first step, we must </w:t>
      </w:r>
      <w:r w:rsidRPr="00B27D37">
        <w:rPr>
          <w:rStyle w:val="StyleUnderline"/>
          <w:highlight w:val="cya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B27D37">
        <w:rPr>
          <w:rStyle w:val="Emphasis"/>
          <w:highlight w:val="cya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B27D37">
        <w:rPr>
          <w:rStyle w:val="Emphasis"/>
          <w:highlight w:val="cya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B27D37">
        <w:rPr>
          <w:rStyle w:val="Emphasis"/>
          <w:highlight w:val="cyan"/>
        </w:rPr>
        <w:t>toward</w:t>
      </w:r>
      <w:r w:rsidRPr="00CB1B2A">
        <w:rPr>
          <w:rStyle w:val="Emphasis"/>
        </w:rPr>
        <w:t xml:space="preserve"> </w:t>
      </w:r>
      <w:r w:rsidRPr="00B27D37">
        <w:rPr>
          <w:rStyle w:val="Emphasis"/>
          <w:highlight w:val="cya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B27D37">
        <w:rPr>
          <w:rStyle w:val="StyleUnderline"/>
          <w:highlight w:val="cyan"/>
        </w:rPr>
        <w:t xml:space="preserve">could result in </w:t>
      </w:r>
      <w:r w:rsidRPr="00B27D37">
        <w:rPr>
          <w:rStyle w:val="Emphasis"/>
          <w:highlight w:val="cya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B27D37">
        <w:rPr>
          <w:rStyle w:val="Emphasis"/>
          <w:highlight w:val="cya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B27D37">
        <w:rPr>
          <w:rStyle w:val="Emphasis"/>
          <w:highlight w:val="cyan"/>
        </w:rPr>
        <w:t>the US government</w:t>
      </w:r>
      <w:r w:rsidRPr="00CB1B2A">
        <w:rPr>
          <w:sz w:val="16"/>
        </w:rPr>
        <w:t xml:space="preserve"> </w:t>
      </w:r>
      <w:r w:rsidRPr="00CB1B2A">
        <w:rPr>
          <w:rStyle w:val="StyleUnderline"/>
        </w:rPr>
        <w:t xml:space="preserve">conducted </w:t>
      </w:r>
      <w:r w:rsidRPr="00B27D37">
        <w:rPr>
          <w:rStyle w:val="StyleUnderline"/>
          <w:highlight w:val="cya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B27D37">
        <w:rPr>
          <w:rStyle w:val="StyleUnderline"/>
          <w:highlight w:val="cyan"/>
        </w:rPr>
        <w:t>can</w:t>
      </w:r>
      <w:r w:rsidRPr="00CB1B2A">
        <w:rPr>
          <w:sz w:val="16"/>
        </w:rPr>
        <w:t xml:space="preserve"> be as much as 24% in low- and middle-income countries; (2) implementation of a “grand convergence” in global health through </w:t>
      </w:r>
      <w:r w:rsidRPr="00B27D37">
        <w:rPr>
          <w:rStyle w:val="Emphasis"/>
          <w:highlight w:val="cyan"/>
        </w:rPr>
        <w:t>scale-up</w:t>
      </w:r>
      <w:r w:rsidRPr="00CB1B2A">
        <w:rPr>
          <w:rStyle w:val="Emphasis"/>
        </w:rPr>
        <w:t xml:space="preserve"> of </w:t>
      </w:r>
      <w:r w:rsidRPr="00B27D37">
        <w:rPr>
          <w:rStyle w:val="Emphasis"/>
          <w:highlight w:val="cyan"/>
        </w:rPr>
        <w:t>health tech</w:t>
      </w:r>
      <w:r w:rsidRPr="00CB1B2A">
        <w:rPr>
          <w:rStyle w:val="Emphasis"/>
        </w:rPr>
        <w:t>nologies</w:t>
      </w:r>
      <w:r w:rsidRPr="00CB1B2A">
        <w:rPr>
          <w:sz w:val="16"/>
        </w:rPr>
        <w:t xml:space="preserve"> </w:t>
      </w:r>
      <w:r w:rsidRPr="00B27D37">
        <w:rPr>
          <w:rStyle w:val="StyleUnderline"/>
          <w:highlight w:val="cyan"/>
        </w:rPr>
        <w:t xml:space="preserve">and </w:t>
      </w:r>
      <w:r w:rsidRPr="00B27D37">
        <w:rPr>
          <w:rStyle w:val="Emphasis"/>
          <w:highlight w:val="cya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B27D37">
        <w:rPr>
          <w:rStyle w:val="Emphasis"/>
          <w:highlight w:val="cyan"/>
        </w:rPr>
        <w:t>universal health coverage</w:t>
      </w:r>
      <w:r w:rsidRPr="00CB1B2A">
        <w:rPr>
          <w:sz w:val="16"/>
        </w:rPr>
        <w:t xml:space="preserve"> </w:t>
      </w:r>
      <w:r w:rsidRPr="00CB1B2A">
        <w:rPr>
          <w:rStyle w:val="StyleUnderline"/>
        </w:rPr>
        <w:t xml:space="preserve">as an efficient mechanism to improve health as well as </w:t>
      </w:r>
      <w:r w:rsidRPr="00B27D37">
        <w:rPr>
          <w:rStyle w:val="StyleUnderline"/>
          <w:highlight w:val="cya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B27D37">
        <w:rPr>
          <w:rStyle w:val="StyleUnderline"/>
          <w:highlight w:val="cyan"/>
        </w:rPr>
        <w:t>codevelopment</w:t>
      </w:r>
      <w:r w:rsidRPr="00CB1B2A">
        <w:rPr>
          <w:sz w:val="16"/>
        </w:rPr>
        <w:t xml:space="preserve"> of lifesaving vaccines </w:t>
      </w:r>
      <w:r w:rsidRPr="00B27D37">
        <w:rPr>
          <w:rStyle w:val="StyleUnderline"/>
          <w:highlight w:val="cyan"/>
        </w:rPr>
        <w:t>between scientists</w:t>
      </w:r>
      <w:r w:rsidRPr="00CB1B2A">
        <w:rPr>
          <w:sz w:val="16"/>
        </w:rPr>
        <w:t xml:space="preserve"> of different nations, but particularly </w:t>
      </w:r>
      <w:r w:rsidRPr="00B27D37">
        <w:rPr>
          <w:rStyle w:val="StyleUnderline"/>
          <w:highlight w:val="cyan"/>
        </w:rPr>
        <w:t>from nations with</w:t>
      </w:r>
      <w:r w:rsidRPr="00CB1B2A">
        <w:rPr>
          <w:rStyle w:val="StyleUnderline"/>
        </w:rPr>
        <w:t xml:space="preserve"> </w:t>
      </w:r>
      <w:r w:rsidRPr="00CB1B2A">
        <w:rPr>
          <w:rStyle w:val="Emphasis"/>
        </w:rPr>
        <w:t xml:space="preserve">strained or evenly </w:t>
      </w:r>
      <w:r w:rsidRPr="00B27D37">
        <w:rPr>
          <w:rStyle w:val="Emphasis"/>
          <w:highlight w:val="cyan"/>
        </w:rPr>
        <w:t>openly contentious</w:t>
      </w:r>
      <w:r w:rsidRPr="00CB1B2A">
        <w:rPr>
          <w:rStyle w:val="Emphasis"/>
        </w:rPr>
        <w:t xml:space="preserve"> international </w:t>
      </w:r>
      <w:r w:rsidRPr="00B27D37">
        <w:rPr>
          <w:rStyle w:val="Emphasis"/>
          <w:highlight w:val="cya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B27D37">
        <w:rPr>
          <w:rStyle w:val="StyleUnderline"/>
          <w:highlight w:val="cyan"/>
        </w:rPr>
        <w:t>create</w:t>
      </w:r>
      <w:r w:rsidRPr="00B27D37">
        <w:rPr>
          <w:sz w:val="16"/>
          <w:highlight w:val="cyan"/>
        </w:rPr>
        <w:t xml:space="preserve"> </w:t>
      </w:r>
      <w:r w:rsidRPr="00B27D37">
        <w:rPr>
          <w:rStyle w:val="Emphasis"/>
          <w:highlight w:val="cyan"/>
        </w:rPr>
        <w:t>new NTD tech</w:t>
      </w:r>
      <w:r w:rsidRPr="00CB1B2A">
        <w:rPr>
          <w:rStyle w:val="Emphasis"/>
        </w:rPr>
        <w:t>nologies</w:t>
      </w:r>
      <w:r w:rsidRPr="00CB1B2A">
        <w:rPr>
          <w:sz w:val="16"/>
        </w:rPr>
        <w:t xml:space="preserve"> </w:t>
      </w:r>
      <w:r w:rsidRPr="00B27D37">
        <w:rPr>
          <w:rStyle w:val="StyleUnderline"/>
          <w:highlight w:val="cyan"/>
        </w:rPr>
        <w:t>for</w:t>
      </w:r>
      <w:r w:rsidRPr="00CB1B2A">
        <w:rPr>
          <w:sz w:val="16"/>
        </w:rPr>
        <w:t xml:space="preserve"> some of </w:t>
      </w:r>
      <w:r w:rsidRPr="00B27D37">
        <w:rPr>
          <w:rStyle w:val="StyleUnderline"/>
          <w:highlight w:val="cyan"/>
        </w:rPr>
        <w:t>the</w:t>
      </w:r>
      <w:r w:rsidRPr="00B27D37">
        <w:rPr>
          <w:sz w:val="16"/>
          <w:highlight w:val="cyan"/>
        </w:rPr>
        <w:t xml:space="preserve"> </w:t>
      </w:r>
      <w:r w:rsidRPr="00B27D37">
        <w:rPr>
          <w:rStyle w:val="Emphasis"/>
          <w:highlight w:val="cyan"/>
        </w:rPr>
        <w:t>worst-off</w:t>
      </w:r>
      <w:r w:rsidRPr="00CB1B2A">
        <w:rPr>
          <w:rStyle w:val="Emphasis"/>
        </w:rPr>
        <w:t xml:space="preserve"> </w:t>
      </w:r>
      <w:r w:rsidRPr="00CB1B2A">
        <w:rPr>
          <w:sz w:val="16"/>
        </w:rPr>
        <w:t xml:space="preserve">Muslim-majority </w:t>
      </w:r>
      <w:r w:rsidRPr="00B27D37">
        <w:rPr>
          <w:rStyle w:val="StyleUnderline"/>
          <w:highlight w:val="cyan"/>
        </w:rPr>
        <w:t>countries</w:t>
      </w:r>
      <w:r w:rsidRPr="00CB1B2A">
        <w:rPr>
          <w:sz w:val="16"/>
        </w:rPr>
        <w:t>. The “worst-off” might include OIC countries at the high end of the worm index, including Mali, Cote d’Ivoire, Mozambique, Cameroon, Burkina Faso, and Niger, as well as Nigeria [11].</w:t>
      </w:r>
    </w:p>
    <w:p w14:paraId="4CD082F4" w14:textId="77777777" w:rsidR="00C117CB" w:rsidRDefault="00C117CB" w:rsidP="00C117CB">
      <w:pPr>
        <w:pStyle w:val="Heading4"/>
      </w:pPr>
      <w:r>
        <w:t xml:space="preserve">Public Health Diplomacy solves </w:t>
      </w:r>
      <w:r>
        <w:rPr>
          <w:u w:val="single"/>
        </w:rPr>
        <w:t>Existential Threats</w:t>
      </w:r>
      <w:r>
        <w:t>.</w:t>
      </w:r>
    </w:p>
    <w:p w14:paraId="763CAC45" w14:textId="77777777" w:rsidR="00C117CB" w:rsidRPr="004578B0" w:rsidRDefault="00C117CB" w:rsidP="00C117CB">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10A9C6E9" w14:textId="77777777" w:rsidR="00C117CB" w:rsidRDefault="00C117CB" w:rsidP="00C117CB">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B27D37">
        <w:rPr>
          <w:b/>
          <w:sz w:val="26"/>
          <w:highlight w:val="cyan"/>
          <w:u w:val="single"/>
        </w:rPr>
        <w:t>Health</w:t>
      </w:r>
      <w:r w:rsidRPr="004578B0">
        <w:rPr>
          <w:sz w:val="16"/>
        </w:rPr>
        <w:t xml:space="preserve"> security </w:t>
      </w:r>
      <w:r w:rsidRPr="00B27D37">
        <w:rPr>
          <w:b/>
          <w:sz w:val="26"/>
          <w:highlight w:val="cya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B27D37">
        <w:rPr>
          <w:b/>
          <w:sz w:val="26"/>
          <w:highlight w:val="cyan"/>
          <w:u w:val="single"/>
        </w:rPr>
        <w:t>Medicine</w:t>
      </w:r>
      <w:r w:rsidRPr="004578B0">
        <w:rPr>
          <w:u w:val="single"/>
        </w:rPr>
        <w:t xml:space="preserve"> is one of the earliest and greatest human achievements because it is a </w:t>
      </w:r>
      <w:r w:rsidRPr="00B27D37">
        <w:rPr>
          <w:b/>
          <w:sz w:val="26"/>
          <w:highlight w:val="cyan"/>
          <w:u w:val="single"/>
        </w:rPr>
        <w:t>co-operative enterprise</w:t>
      </w:r>
      <w:r w:rsidRPr="004578B0">
        <w:rPr>
          <w:u w:val="single"/>
        </w:rPr>
        <w:t xml:space="preserve"> involving highly skilled individuals; </w:t>
      </w:r>
      <w:r w:rsidRPr="00B27D37">
        <w:rPr>
          <w:highlight w:val="cyan"/>
          <w:u w:val="single"/>
        </w:rPr>
        <w:t>and</w:t>
      </w:r>
      <w:r w:rsidRPr="004578B0">
        <w:rPr>
          <w:u w:val="single"/>
        </w:rPr>
        <w:t xml:space="preserve"> it is </w:t>
      </w:r>
      <w:r w:rsidRPr="00B27D37">
        <w:rPr>
          <w:b/>
          <w:sz w:val="26"/>
          <w:highlight w:val="cyan"/>
          <w:u w:val="single"/>
        </w:rPr>
        <w:t>as a result</w:t>
      </w:r>
      <w:r w:rsidRPr="004578B0">
        <w:rPr>
          <w:u w:val="single"/>
        </w:rPr>
        <w:t xml:space="preserve"> of cooperation –</w:t>
      </w:r>
      <w:r w:rsidRPr="004578B0">
        <w:rPr>
          <w:sz w:val="16"/>
        </w:rPr>
        <w:t xml:space="preserve"> and our unusual ability for complex language – that cumulative </w:t>
      </w:r>
      <w:r w:rsidRPr="00B27D37">
        <w:rPr>
          <w:b/>
          <w:sz w:val="26"/>
          <w:highlight w:val="cyan"/>
          <w:u w:val="single"/>
          <w:bdr w:val="single" w:sz="12" w:space="0" w:color="auto"/>
        </w:rPr>
        <w:t>civilisation is possible</w:t>
      </w:r>
      <w:r w:rsidRPr="004578B0">
        <w:rPr>
          <w:sz w:val="16"/>
        </w:rPr>
        <w:t xml:space="preserve">. In the age of globalisation, it is </w:t>
      </w:r>
      <w:r w:rsidRPr="00B27D37">
        <w:rPr>
          <w:b/>
          <w:sz w:val="26"/>
          <w:highlight w:val="cyan"/>
          <w:u w:val="single"/>
        </w:rPr>
        <w:t>health security</w:t>
      </w:r>
      <w:r w:rsidRPr="004578B0">
        <w:rPr>
          <w:sz w:val="16"/>
        </w:rPr>
        <w:t xml:space="preserve">, a recent Lancet editorial stated, that “is now the </w:t>
      </w:r>
      <w:r w:rsidRPr="00B27D37">
        <w:rPr>
          <w:b/>
          <w:sz w:val="26"/>
          <w:highlight w:val="cyan"/>
          <w:u w:val="single"/>
          <w:bdr w:val="single" w:sz="12" w:space="0" w:color="auto"/>
        </w:rPr>
        <w:t>most important foreign policy issue</w:t>
      </w:r>
      <w:r w:rsidRPr="004578B0">
        <w:rPr>
          <w:sz w:val="16"/>
        </w:rPr>
        <w:t xml:space="preserve"> of our time”. The rapid emergence and re-emergence of pathogenic infectious </w:t>
      </w:r>
      <w:r w:rsidRPr="00B27D37">
        <w:rPr>
          <w:b/>
          <w:sz w:val="26"/>
          <w:highlight w:val="cyan"/>
          <w:u w:val="single"/>
        </w:rPr>
        <w:t>disease</w:t>
      </w:r>
      <w:r w:rsidRPr="004578B0">
        <w:rPr>
          <w:u w:val="single"/>
        </w:rPr>
        <w:t xml:space="preserve">, of which Zika is the most recent, the slow but steady cumulative acts of nature associated with </w:t>
      </w:r>
      <w:r w:rsidRPr="00B27D37">
        <w:rPr>
          <w:b/>
          <w:sz w:val="26"/>
          <w:highlight w:val="cyan"/>
          <w:u w:val="single"/>
        </w:rPr>
        <w:t>climate change</w:t>
      </w:r>
      <w:r w:rsidRPr="004578B0">
        <w:rPr>
          <w:u w:val="single"/>
        </w:rPr>
        <w:t xml:space="preserve">, high-risk </w:t>
      </w:r>
      <w:r w:rsidRPr="00B27D37">
        <w:rPr>
          <w:b/>
          <w:sz w:val="26"/>
          <w:highlight w:val="cyan"/>
          <w:u w:val="single"/>
        </w:rPr>
        <w:t>forced migration</w:t>
      </w:r>
      <w:r w:rsidRPr="004578B0">
        <w:rPr>
          <w:u w:val="single"/>
        </w:rPr>
        <w:t xml:space="preserve"> caused by desperation and war, the creeping reality of </w:t>
      </w:r>
      <w:r w:rsidRPr="00B27D37">
        <w:rPr>
          <w:b/>
          <w:sz w:val="26"/>
          <w:highlight w:val="cyan"/>
          <w:u w:val="single"/>
        </w:rPr>
        <w:t>biochemical terror and</w:t>
      </w:r>
      <w:r w:rsidRPr="004578B0">
        <w:rPr>
          <w:u w:val="single"/>
        </w:rPr>
        <w:t xml:space="preserve"> the threat of </w:t>
      </w:r>
      <w:r w:rsidRPr="00B27D37">
        <w:rPr>
          <w:b/>
          <w:sz w:val="26"/>
          <w:highlight w:val="cyan"/>
          <w:u w:val="single"/>
        </w:rPr>
        <w:t>nuclear war, propel human survival</w:t>
      </w:r>
      <w:r w:rsidRPr="004578B0">
        <w:rPr>
          <w:u w:val="single"/>
        </w:rPr>
        <w:t xml:space="preserve"> and well-being </w:t>
      </w:r>
      <w:r w:rsidRPr="00B27D37">
        <w:rPr>
          <w:b/>
          <w:sz w:val="26"/>
          <w:highlight w:val="cyan"/>
          <w:u w:val="single"/>
        </w:rPr>
        <w:t>to the frontline</w:t>
      </w:r>
      <w:r w:rsidRPr="004578B0">
        <w:rPr>
          <w:sz w:val="16"/>
        </w:rPr>
        <w:t xml:space="preserve"> of what today must be everybody’s concern. The field of </w:t>
      </w:r>
      <w:r w:rsidRPr="00B27D37">
        <w:rPr>
          <w:b/>
          <w:sz w:val="26"/>
          <w:highlight w:val="cyan"/>
          <w:u w:val="single"/>
        </w:rPr>
        <w:t>health diplomacy provides</w:t>
      </w:r>
      <w:r w:rsidRPr="004578B0">
        <w:rPr>
          <w:sz w:val="16"/>
        </w:rPr>
        <w:t xml:space="preserve"> an </w:t>
      </w:r>
      <w:r w:rsidRPr="00B27D37">
        <w:rPr>
          <w:b/>
          <w:sz w:val="26"/>
          <w:highlight w:val="cyan"/>
          <w:u w:val="single"/>
        </w:rPr>
        <w:t>unprecedented opportunity to build</w:t>
      </w:r>
      <w:r w:rsidRPr="004578B0">
        <w:rPr>
          <w:sz w:val="16"/>
        </w:rPr>
        <w:t xml:space="preserve"> human </w:t>
      </w:r>
      <w:r w:rsidRPr="00B27D37">
        <w:rPr>
          <w:b/>
          <w:sz w:val="26"/>
          <w:highlight w:val="cyan"/>
          <w:u w:val="single"/>
        </w:rPr>
        <w:t>solidarity</w:t>
      </w:r>
      <w:r w:rsidRPr="004578B0">
        <w:rPr>
          <w:sz w:val="16"/>
        </w:rPr>
        <w:t xml:space="preserve">. </w:t>
      </w:r>
      <w:r w:rsidRPr="004578B0">
        <w:rPr>
          <w:u w:val="single"/>
        </w:rPr>
        <w:t xml:space="preserve">It is an area of human endeavour that </w:t>
      </w:r>
      <w:r w:rsidRPr="00B27D37">
        <w:rPr>
          <w:b/>
          <w:sz w:val="26"/>
          <w:highlight w:val="cyan"/>
          <w:u w:val="single"/>
        </w:rPr>
        <w:t>cuts through</w:t>
      </w:r>
      <w:r w:rsidRPr="004578B0">
        <w:rPr>
          <w:u w:val="single"/>
        </w:rPr>
        <w:t xml:space="preserve"> inherited </w:t>
      </w:r>
      <w:r w:rsidRPr="00B27D37">
        <w:rPr>
          <w:b/>
          <w:sz w:val="26"/>
          <w:highlight w:val="cyan"/>
          <w:u w:val="single"/>
        </w:rPr>
        <w:t>antagonisms</w:t>
      </w:r>
      <w:r w:rsidRPr="00B27D37">
        <w:rPr>
          <w:highlight w:val="cyan"/>
          <w:u w:val="single"/>
        </w:rPr>
        <w:t xml:space="preserve">. </w:t>
      </w:r>
      <w:r w:rsidRPr="004578B0">
        <w:rPr>
          <w:u w:val="single"/>
        </w:rPr>
        <w:t xml:space="preserve">Governments that offer </w:t>
      </w:r>
      <w:r w:rsidRPr="00B27D37">
        <w:rPr>
          <w:b/>
          <w:sz w:val="26"/>
          <w:highlight w:val="cyan"/>
          <w:u w:val="single"/>
        </w:rPr>
        <w:t>health improvements</w:t>
      </w:r>
      <w:r w:rsidRPr="004578B0">
        <w:rPr>
          <w:u w:val="single"/>
        </w:rPr>
        <w:t xml:space="preserve"> as part of aid to nations with whom they wish to </w:t>
      </w:r>
      <w:r w:rsidRPr="00B27D37">
        <w:rPr>
          <w:b/>
          <w:sz w:val="26"/>
          <w:highlight w:val="cyan"/>
          <w:u w:val="single"/>
        </w:rPr>
        <w:t>develop</w:t>
      </w:r>
      <w:r w:rsidRPr="004578B0">
        <w:rPr>
          <w:u w:val="single"/>
        </w:rPr>
        <w:t xml:space="preserve"> stronger </w:t>
      </w:r>
      <w:r w:rsidRPr="00B27D37">
        <w:rPr>
          <w:b/>
          <w:sz w:val="26"/>
          <w:highlight w:val="cya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5C40853A" w14:textId="77777777" w:rsidR="00C117CB" w:rsidRDefault="00C117CB" w:rsidP="00C117CB">
      <w:pPr>
        <w:pStyle w:val="Heading4"/>
      </w:pPr>
      <w:r>
        <w:t xml:space="preserve">Evergreening </w:t>
      </w:r>
      <w:r w:rsidRPr="0078080A">
        <w:rPr>
          <w:u w:val="single"/>
        </w:rPr>
        <w:t xml:space="preserve">restricts Generic Patents </w:t>
      </w:r>
      <w:r>
        <w:t xml:space="preserve">by artificially </w:t>
      </w:r>
      <w:r w:rsidRPr="0078080A">
        <w:rPr>
          <w:u w:val="single"/>
        </w:rPr>
        <w:t>extending</w:t>
      </w:r>
      <w:r>
        <w:t xml:space="preserve"> Patent Cliffs.</w:t>
      </w:r>
    </w:p>
    <w:p w14:paraId="3243DED5" w14:textId="77777777" w:rsidR="00C117CB" w:rsidRPr="0078080A" w:rsidRDefault="00C117CB" w:rsidP="00C117CB">
      <w:r w:rsidRPr="0078080A">
        <w:rPr>
          <w:rStyle w:val="Style13ptBold"/>
        </w:rPr>
        <w:t>Moir and Gleeson 14</w:t>
      </w:r>
      <w:r>
        <w:t xml:space="preserve"> </w:t>
      </w:r>
      <w:r w:rsidRPr="0078080A">
        <w:t>Hazel Moir and Deborah Gleeson 11-5-2014 "Explainer: evergreening and how big pharma keeps drug prices high"</w:t>
      </w:r>
      <w:r>
        <w:t xml:space="preserve"> </w:t>
      </w:r>
      <w:hyperlink r:id="rId11" w:history="1">
        <w:r w:rsidRPr="003A43EB">
          <w:rPr>
            <w:rStyle w:val="Hyperlink"/>
          </w:rPr>
          <w:t>https://theconversation.com/explainer-evergreening-and-how-big-pharma-keeps-drug-prices-high-33623</w:t>
        </w:r>
      </w:hyperlink>
      <w:r>
        <w:t xml:space="preserve"> (</w:t>
      </w:r>
      <w:r w:rsidRPr="0078080A">
        <w:t>Adjunct Associate Professor; economics of patents, copyright and other "IP", Australian National University</w:t>
      </w:r>
      <w:r>
        <w:t xml:space="preserve"> AND </w:t>
      </w:r>
      <w:r w:rsidRPr="0078080A">
        <w:t>Lecturer in Public Health, La Trobe University</w:t>
      </w:r>
      <w:r>
        <w:t xml:space="preserve">)//Elmer </w:t>
      </w:r>
    </w:p>
    <w:p w14:paraId="70C86645" w14:textId="77777777" w:rsidR="00C117CB" w:rsidRPr="003C6098" w:rsidRDefault="00C117CB" w:rsidP="00C117CB">
      <w:pPr>
        <w:rPr>
          <w:sz w:val="16"/>
        </w:rPr>
      </w:pPr>
      <w:r w:rsidRPr="003C6098">
        <w:rPr>
          <w:sz w:val="16"/>
        </w:rPr>
        <w:t xml:space="preserve">Efforts by pharmaceutical companies to extend their patents cost taxpayers millions of dollars each year. In some cases they also mean people are subjected to unnecessary clinical trials. </w:t>
      </w:r>
      <w:r w:rsidRPr="003C6098">
        <w:rPr>
          <w:b/>
          <w:sz w:val="26"/>
          <w:u w:val="single"/>
        </w:rPr>
        <w:t>Big pharma</w:t>
      </w:r>
      <w:r w:rsidRPr="003C6098">
        <w:rPr>
          <w:u w:val="single"/>
        </w:rPr>
        <w:t xml:space="preserve"> makes big profits. Their useful new </w:t>
      </w:r>
      <w:r w:rsidRPr="00B27D37">
        <w:rPr>
          <w:b/>
          <w:sz w:val="26"/>
          <w:highlight w:val="cyan"/>
          <w:u w:val="single"/>
        </w:rPr>
        <w:t>drugs are patented</w:t>
      </w:r>
      <w:r w:rsidRPr="003C6098">
        <w:rPr>
          <w:u w:val="single"/>
        </w:rPr>
        <w:t xml:space="preserve">, </w:t>
      </w:r>
      <w:r w:rsidRPr="00B27D37">
        <w:rPr>
          <w:b/>
          <w:sz w:val="26"/>
          <w:highlight w:val="cyan"/>
          <w:u w:val="single"/>
        </w:rPr>
        <w:t xml:space="preserve">protecting them from </w:t>
      </w:r>
      <w:r w:rsidRPr="003C6098">
        <w:rPr>
          <w:b/>
          <w:sz w:val="26"/>
          <w:u w:val="single"/>
        </w:rPr>
        <w:t>competition</w:t>
      </w:r>
      <w:r w:rsidRPr="003C6098">
        <w:rPr>
          <w:u w:val="single"/>
        </w:rPr>
        <w:t xml:space="preserve"> and allowing them to charge high prices. When the patent ends, other companies are allowed to supply the previously patented drug. These are </w:t>
      </w:r>
      <w:r w:rsidRPr="003C6098">
        <w:rPr>
          <w:b/>
          <w:sz w:val="26"/>
          <w:u w:val="single"/>
        </w:rPr>
        <w:t xml:space="preserve">known as </w:t>
      </w:r>
      <w:r w:rsidRPr="00B27D37">
        <w:rPr>
          <w:b/>
          <w:sz w:val="26"/>
          <w:highlight w:val="cyan"/>
          <w:u w:val="single"/>
        </w:rPr>
        <w:t>generics</w:t>
      </w:r>
      <w:r w:rsidRPr="003C6098">
        <w:rPr>
          <w:sz w:val="16"/>
        </w:rPr>
        <w:t xml:space="preserve">. The prices of generic drugs are much lower than the prices of in-patent drugs – it has been suggested that for widely used drugs price falls can be as much as 95%. Pharmaceutical companies want to get their new products listed on the Pharmaceutical Benefits Scheme (PBS), because they will sell in much higher volumes. Taxpayers have an interest in ensuring that these drugs move from the high in-patent price to the much lower off-patent price as early as possible. </w:t>
      </w:r>
      <w:r w:rsidRPr="003C6098">
        <w:rPr>
          <w:u w:val="single"/>
        </w:rPr>
        <w:t xml:space="preserve">On average, a patent provides effective protection from competition for about 14 years. But, of course, </w:t>
      </w:r>
      <w:r w:rsidRPr="00B27D37">
        <w:rPr>
          <w:b/>
          <w:sz w:val="26"/>
          <w:highlight w:val="cyan"/>
          <w:u w:val="single"/>
        </w:rPr>
        <w:t>companies</w:t>
      </w:r>
      <w:r w:rsidRPr="00B27D37">
        <w:rPr>
          <w:highlight w:val="cyan"/>
          <w:u w:val="single"/>
        </w:rPr>
        <w:t xml:space="preserve"> </w:t>
      </w:r>
      <w:r w:rsidRPr="003C6098">
        <w:rPr>
          <w:u w:val="single"/>
        </w:rPr>
        <w:t xml:space="preserve">like monopolies and would like to </w:t>
      </w:r>
      <w:r w:rsidRPr="00B27D37">
        <w:rPr>
          <w:b/>
          <w:sz w:val="26"/>
          <w:highlight w:val="cyan"/>
          <w:u w:val="single"/>
        </w:rPr>
        <w:t>extend the patent period</w:t>
      </w:r>
      <w:r w:rsidRPr="003C6098">
        <w:rPr>
          <w:u w:val="single"/>
        </w:rPr>
        <w:t xml:space="preserve">. Over the past few decades they have </w:t>
      </w:r>
      <w:r w:rsidRPr="00B27D37">
        <w:rPr>
          <w:b/>
          <w:sz w:val="26"/>
          <w:highlight w:val="cyan"/>
          <w:u w:val="single"/>
        </w:rPr>
        <w:t>used</w:t>
      </w:r>
      <w:r w:rsidRPr="00B27D37">
        <w:rPr>
          <w:highlight w:val="cyan"/>
          <w:u w:val="single"/>
        </w:rPr>
        <w:t xml:space="preserve"> </w:t>
      </w:r>
      <w:r w:rsidRPr="003C6098">
        <w:rPr>
          <w:u w:val="single"/>
        </w:rPr>
        <w:t>a process known as evergreening to keep generic companies out of the market for longer</w:t>
      </w:r>
      <w:r w:rsidRPr="003C6098">
        <w:rPr>
          <w:sz w:val="16"/>
        </w:rPr>
        <w:t xml:space="preserve">. How evergreening works </w:t>
      </w:r>
      <w:r w:rsidRPr="00B27D37">
        <w:rPr>
          <w:b/>
          <w:sz w:val="26"/>
          <w:highlight w:val="cyan"/>
          <w:u w:val="single"/>
        </w:rPr>
        <w:t>Evergreening</w:t>
      </w:r>
      <w:r w:rsidRPr="00B27D37">
        <w:rPr>
          <w:sz w:val="16"/>
          <w:highlight w:val="cyan"/>
        </w:rPr>
        <w:t xml:space="preserve"> </w:t>
      </w:r>
      <w:r w:rsidRPr="003C6098">
        <w:rPr>
          <w:sz w:val="16"/>
        </w:rPr>
        <w:t xml:space="preserve">is achieved by seeking extra patents on variations of the original drug – new forms of release, new dosages, new combinations or variations, or new forms. Big pharma refers to this as “lifecycle management”. Even if the patent is dubious, the company can earn more from the higher prices than it pays in legal fees to keep the dubious patent alive. </w:t>
      </w:r>
      <w:r w:rsidRPr="003C6098">
        <w:rPr>
          <w:u w:val="single"/>
        </w:rPr>
        <w:t>Evergreening is possible because in Australia the standard required to get a patent is very low</w:t>
      </w:r>
      <w:r w:rsidRPr="003C6098">
        <w:rPr>
          <w:sz w:val="16"/>
        </w:rPr>
        <w:t xml:space="preserve">. Different methods of delivering drugs (such as extended release, for example) have been known for decades. But when one of these known delivery methods is combined with a known drug, the patent office considers this sufficiently inventive to grant a new 20-year patent. Another favourite evergreening strategy is to patent a slight variation of the drug. </w:t>
      </w:r>
      <w:r w:rsidRPr="003C6098">
        <w:rPr>
          <w:u w:val="single"/>
        </w:rPr>
        <w:t>Brand pharmaceutical companies argue that these “lifecycle management” patents provide improved health outcomes to the community. They meet the (very low) patentability thresholds of novelty and inventiveness.</w:t>
      </w:r>
      <w:r w:rsidRPr="003C6098">
        <w:rPr>
          <w:sz w:val="16"/>
        </w:rPr>
        <w:t xml:space="preserve"> Critics argue that the claimed improved health outcomes are small or non-existent. An evergreening story: from Efexor to Efexor-XR to Pristiq An example is useful. </w:t>
      </w:r>
      <w:r w:rsidRPr="003C6098">
        <w:rPr>
          <w:u w:val="single"/>
        </w:rPr>
        <w:t xml:space="preserve">In the case of the depression drug </w:t>
      </w:r>
      <w:r w:rsidRPr="00B27D37">
        <w:rPr>
          <w:b/>
          <w:sz w:val="26"/>
          <w:highlight w:val="cyan"/>
          <w:u w:val="single"/>
        </w:rPr>
        <w:t>venlafaxine</w:t>
      </w:r>
      <w:r w:rsidRPr="00B27D37">
        <w:rPr>
          <w:highlight w:val="cyan"/>
          <w:u w:val="single"/>
        </w:rPr>
        <w:t xml:space="preserve"> </w:t>
      </w:r>
      <w:r w:rsidRPr="003C6098">
        <w:rPr>
          <w:u w:val="single"/>
        </w:rPr>
        <w:t>(marketed as Efexor), the original version had major side-effects</w:t>
      </w:r>
      <w:r w:rsidRPr="003C6098">
        <w:rPr>
          <w:sz w:val="16"/>
        </w:rPr>
        <w:t xml:space="preserve">. However, when provided in extended release form these side-effects were substantially reduced. Naturally the extended release form (Efexor-XR) became preferred. Although it might seem obvious to combine venlafaxine with an extended release form to overcome the side-effect problem, </w:t>
      </w:r>
      <w:r w:rsidRPr="003C6098">
        <w:rPr>
          <w:u w:val="single"/>
        </w:rPr>
        <w:t xml:space="preserve">the patent office </w:t>
      </w:r>
      <w:r w:rsidRPr="00B27D37">
        <w:rPr>
          <w:b/>
          <w:sz w:val="26"/>
          <w:highlight w:val="cyan"/>
          <w:u w:val="single"/>
        </w:rPr>
        <w:t>granted two new patents</w:t>
      </w:r>
      <w:r w:rsidRPr="00B27D37">
        <w:rPr>
          <w:highlight w:val="cyan"/>
          <w:u w:val="single"/>
        </w:rPr>
        <w:t xml:space="preserve"> </w:t>
      </w:r>
      <w:r w:rsidRPr="003C6098">
        <w:rPr>
          <w:u w:val="single"/>
        </w:rPr>
        <w:t xml:space="preserve">for extended release versions of venlafaxine. One of these was written in such a broad form that it </w:t>
      </w:r>
      <w:r w:rsidRPr="00B27D37">
        <w:rPr>
          <w:b/>
          <w:sz w:val="26"/>
          <w:highlight w:val="cyan"/>
          <w:u w:val="single"/>
          <w:bdr w:val="single" w:sz="12" w:space="0" w:color="auto"/>
        </w:rPr>
        <w:t>delayed generic entry by two and a half years</w:t>
      </w:r>
      <w:r w:rsidRPr="003C6098">
        <w:rPr>
          <w:u w:val="single"/>
        </w:rPr>
        <w:t xml:space="preserve">, while legal wrangling took place. </w:t>
      </w:r>
      <w:r w:rsidRPr="003C6098">
        <w:rPr>
          <w:sz w:val="16"/>
        </w:rPr>
        <w:t>Eventually the evergreening patent was declared invalid. But the cost to taxpayers of this delay is estimated at $209 million. Pfizer has a second evergreening strategy for venlafaxine. When venlafaxine is taken, the human body converts it to desvenlafaxine. In other words desvenlafaxine is a variant of the original active pharmaceutical ingredient venlafaxine. Clearly the two compounds are closely related. So it is astonishing that desvenlafaxine passed the tests for getting a patent. Desvenlafaxine is marketed as Pristiq. Pristiq entered the market early in the two-and-a-half-year period of legal wrangling over the extended release venlafaxine (Efexor-XR) patent. Pfizer’s marketing of Pristiq in February 2009 was so lavish that it attracted the attention of investigative journalists. Pristiq has no additional benefits for patients. Despite this, during the first six months of 2014 half of prescriptions were written for Pristiq rather than for the clinically identical Efexor-XR. But Pristiq costs between $A22.32 and $A26.50 more than Efexor-XR, depending on the dose. Based on reported prescription volumes in 2013-14, the cost to the taxpayer of doctors prescribing Pristiq rather than Efexor-XR exceeds $21 million a year. Unless generic companies challenge the desvenlafaxine patent,</w:t>
      </w:r>
      <w:r w:rsidRPr="003C6098">
        <w:rPr>
          <w:u w:val="single"/>
        </w:rPr>
        <w:t xml:space="preserve"> there will be </w:t>
      </w:r>
      <w:r w:rsidRPr="00B27D37">
        <w:rPr>
          <w:b/>
          <w:sz w:val="26"/>
          <w:highlight w:val="cyan"/>
          <w:u w:val="single"/>
          <w:bdr w:val="single" w:sz="12" w:space="0" w:color="auto"/>
        </w:rPr>
        <w:t>no generic versions of Pristiq until after August 2023</w:t>
      </w:r>
      <w:r w:rsidRPr="003C6098">
        <w:rPr>
          <w:u w:val="single"/>
        </w:rPr>
        <w:t>, when the patent expires.</w:t>
      </w:r>
    </w:p>
    <w:p w14:paraId="53085D8D" w14:textId="77777777" w:rsidR="00C117CB" w:rsidRDefault="00C117CB" w:rsidP="00C117CB">
      <w:pPr>
        <w:pStyle w:val="Heading4"/>
      </w:pPr>
      <w:r>
        <w:t xml:space="preserve">That inhibits India’s Pharma Industry – exports of Generics </w:t>
      </w:r>
      <w:r>
        <w:rPr>
          <w:u w:val="single"/>
        </w:rPr>
        <w:t>is key</w:t>
      </w:r>
      <w:r>
        <w:t xml:space="preserve"> to revitalize India Pharma Leadership.</w:t>
      </w:r>
    </w:p>
    <w:p w14:paraId="02F9C710" w14:textId="77777777" w:rsidR="00C117CB" w:rsidRDefault="00C117CB" w:rsidP="00C117CB">
      <w:r w:rsidRPr="009A3DED">
        <w:rPr>
          <w:rStyle w:val="Style13ptBold"/>
        </w:rPr>
        <w:t>Neelakantan 14</w:t>
      </w:r>
      <w:r>
        <w:t xml:space="preserve"> </w:t>
      </w:r>
      <w:r w:rsidRPr="009A3DED">
        <w:t xml:space="preserve">Murali Neelakantan 11-11-2014 “Indian Pharmaceutical Industry: Affordable Access to Healthcare for all” https://web.archive.org/web/20150315092713/https://abcmundial.com/en/news/brics/technology/3838-indian-pharmaceutical-industry-affordable-access-healthcare-all/ (consejero general global de Cipla Limited)//Elmer </w:t>
      </w:r>
    </w:p>
    <w:p w14:paraId="43566650" w14:textId="77777777" w:rsidR="00C117CB" w:rsidRPr="00DD7A68" w:rsidRDefault="00C117CB" w:rsidP="00C117CB">
      <w:pPr>
        <w:rPr>
          <w:sz w:val="16"/>
        </w:rPr>
      </w:pPr>
      <w:r w:rsidRPr="00DD7A68">
        <w:rPr>
          <w:sz w:val="16"/>
        </w:rPr>
        <w:t xml:space="preserve">The story of the Indian pharma sector could well have been like the IT sector if only enough attention was paid to its achievements and the huge impact it has had on healthcare around the world. </w:t>
      </w:r>
      <w:r w:rsidRPr="00DD7A68">
        <w:rPr>
          <w:u w:val="single"/>
        </w:rPr>
        <w:t xml:space="preserve">Unlike other manufacturing or heavy industries in </w:t>
      </w:r>
      <w:r w:rsidRPr="00B27D37">
        <w:rPr>
          <w:b/>
          <w:sz w:val="26"/>
          <w:highlight w:val="cyan"/>
          <w:u w:val="single"/>
        </w:rPr>
        <w:t>India</w:t>
      </w:r>
      <w:r w:rsidRPr="00DD7A68">
        <w:rPr>
          <w:u w:val="single"/>
        </w:rPr>
        <w:t xml:space="preserve">, the </w:t>
      </w:r>
      <w:r w:rsidRPr="00B27D37">
        <w:rPr>
          <w:b/>
          <w:sz w:val="26"/>
          <w:highlight w:val="cyan"/>
          <w:u w:val="single"/>
        </w:rPr>
        <w:t>pharma</w:t>
      </w:r>
      <w:r w:rsidRPr="00B27D37">
        <w:rPr>
          <w:highlight w:val="cyan"/>
          <w:u w:val="single"/>
        </w:rPr>
        <w:t xml:space="preserve"> </w:t>
      </w:r>
      <w:r w:rsidRPr="00DD7A68">
        <w:rPr>
          <w:u w:val="single"/>
        </w:rPr>
        <w:t xml:space="preserve">sector is innovative, widely </w:t>
      </w:r>
      <w:r w:rsidRPr="00B27D37">
        <w:rPr>
          <w:b/>
          <w:sz w:val="26"/>
          <w:highlight w:val="cyan"/>
          <w:u w:val="single"/>
        </w:rPr>
        <w:t>acknowledged as making a global impact in</w:t>
      </w:r>
      <w:r w:rsidRPr="00B27D37">
        <w:rPr>
          <w:highlight w:val="cyan"/>
          <w:u w:val="single"/>
        </w:rPr>
        <w:t xml:space="preserve"> </w:t>
      </w:r>
      <w:r w:rsidRPr="00DD7A68">
        <w:rPr>
          <w:u w:val="single"/>
        </w:rPr>
        <w:t xml:space="preserve">the </w:t>
      </w:r>
      <w:r w:rsidRPr="00B27D37">
        <w:rPr>
          <w:b/>
          <w:sz w:val="26"/>
          <w:highlight w:val="cyan"/>
          <w:u w:val="single"/>
        </w:rPr>
        <w:t>treatment</w:t>
      </w:r>
      <w:r w:rsidRPr="00B27D37">
        <w:rPr>
          <w:highlight w:val="cyan"/>
          <w:u w:val="single"/>
        </w:rPr>
        <w:t xml:space="preserve"> </w:t>
      </w:r>
      <w:r w:rsidRPr="00DD7A68">
        <w:rPr>
          <w:u w:val="single"/>
        </w:rPr>
        <w:t>of diseases like HIV AIDS[1] and also able to support the healthcare needs of the world[2].</w:t>
      </w:r>
      <w:r w:rsidRPr="00DD7A68">
        <w:rPr>
          <w:sz w:val="16"/>
        </w:rPr>
        <w:t xml:space="preserve"> The fact that Indian factories are licensed to produce 3,685 drugs compared with 3,815 made within the UK suggests that Indian factories meet global quality standards and are able to produce complex drugs.[3] While news of regulators visiting Indian manufacturing facilities and finding fault with processes is widely reported, very little is said about how routine this is. Gerald Heddell, director of inspections, enforcement and standards at the MHRA, stressed that the number of problems identified by regulators in India was in proportion to the volume of medicines they produced. “When we look back over 110 inspections we conducted over the last two years in India, we had significant concerns with 9 or 10 companies,” he said. “That does not represent a statistically higher proportion than in other parts of the world. India stands out because it is just such a big supplier.”[4] </w:t>
      </w:r>
      <w:r w:rsidRPr="003C6098">
        <w:rPr>
          <w:u w:val="single"/>
        </w:rPr>
        <w:t xml:space="preserve">The </w:t>
      </w:r>
      <w:r w:rsidRPr="00B27D37">
        <w:rPr>
          <w:b/>
          <w:sz w:val="26"/>
          <w:highlight w:val="cyan"/>
          <w:u w:val="single"/>
        </w:rPr>
        <w:t>Indian pharma Industry</w:t>
      </w:r>
      <w:r w:rsidRPr="00B27D37">
        <w:rPr>
          <w:highlight w:val="cyan"/>
          <w:u w:val="single"/>
        </w:rPr>
        <w:t xml:space="preserve"> </w:t>
      </w:r>
      <w:r w:rsidRPr="00B27D37">
        <w:rPr>
          <w:b/>
          <w:sz w:val="26"/>
          <w:highlight w:val="cyan"/>
          <w:u w:val="single"/>
        </w:rPr>
        <w:t>produces</w:t>
      </w:r>
      <w:r w:rsidRPr="003C6098">
        <w:rPr>
          <w:u w:val="single"/>
        </w:rPr>
        <w:t xml:space="preserve"> about </w:t>
      </w:r>
      <w:r w:rsidRPr="00B27D37">
        <w:rPr>
          <w:b/>
          <w:sz w:val="26"/>
          <w:highlight w:val="cyan"/>
          <w:u w:val="single"/>
        </w:rPr>
        <w:t>20%</w:t>
      </w:r>
      <w:r w:rsidRPr="003C6098">
        <w:rPr>
          <w:u w:val="single"/>
        </w:rPr>
        <w:t xml:space="preserve"> [5] </w:t>
      </w:r>
      <w:r w:rsidRPr="00B27D37">
        <w:rPr>
          <w:b/>
          <w:sz w:val="26"/>
          <w:highlight w:val="cyan"/>
          <w:u w:val="single"/>
        </w:rPr>
        <w:t>of</w:t>
      </w:r>
      <w:r w:rsidRPr="003C6098">
        <w:rPr>
          <w:u w:val="single"/>
        </w:rPr>
        <w:t xml:space="preserve"> the </w:t>
      </w:r>
      <w:r w:rsidRPr="00B27D37">
        <w:rPr>
          <w:b/>
          <w:sz w:val="26"/>
          <w:highlight w:val="cyan"/>
          <w:u w:val="single"/>
          <w:bdr w:val="single" w:sz="12" w:space="0" w:color="auto"/>
        </w:rPr>
        <w:t>global generic drugs</w:t>
      </w:r>
      <w:r w:rsidRPr="00B27D37">
        <w:rPr>
          <w:highlight w:val="cyan"/>
          <w:u w:val="single"/>
        </w:rPr>
        <w:t xml:space="preserve"> </w:t>
      </w:r>
      <w:r w:rsidRPr="00B27D37">
        <w:rPr>
          <w:b/>
          <w:sz w:val="26"/>
          <w:highlight w:val="cyan"/>
          <w:u w:val="single"/>
        </w:rPr>
        <w:t>with the US accounting for</w:t>
      </w:r>
      <w:r w:rsidRPr="00B27D37">
        <w:rPr>
          <w:highlight w:val="cyan"/>
          <w:u w:val="single"/>
        </w:rPr>
        <w:t xml:space="preserve"> </w:t>
      </w:r>
      <w:r w:rsidRPr="003C6098">
        <w:rPr>
          <w:u w:val="single"/>
        </w:rPr>
        <w:t xml:space="preserve">nearly </w:t>
      </w:r>
      <w:r w:rsidRPr="00B27D37">
        <w:rPr>
          <w:b/>
          <w:sz w:val="26"/>
          <w:highlight w:val="cyan"/>
          <w:u w:val="single"/>
          <w:bdr w:val="single" w:sz="12" w:space="0" w:color="auto"/>
        </w:rPr>
        <w:t>28 per cent of Indian pharmaceutical exports</w:t>
      </w:r>
      <w:r w:rsidRPr="003C6098">
        <w:rPr>
          <w:u w:val="single"/>
        </w:rPr>
        <w:t xml:space="preserve">[6], followed by the European Union at 18 per cent and Africa at over 17 per cent.[7] This should be a clear acknowledgement of the </w:t>
      </w:r>
      <w:r w:rsidRPr="00B27D37">
        <w:rPr>
          <w:b/>
          <w:sz w:val="26"/>
          <w:highlight w:val="cyan"/>
          <w:u w:val="single"/>
        </w:rPr>
        <w:t xml:space="preserve">global leadership that Indian pharma industry has </w:t>
      </w:r>
      <w:r w:rsidRPr="003C6098">
        <w:rPr>
          <w:u w:val="single"/>
        </w:rPr>
        <w:t xml:space="preserve">achieved which would have been impossible without following global quality standards. </w:t>
      </w:r>
      <w:r w:rsidRPr="00DD7A68">
        <w:rPr>
          <w:sz w:val="16"/>
        </w:rPr>
        <w:t xml:space="preserve">Another popular criticism of Indian pharma has been that there is insufficient investment in innovation and R&amp;D. Despite over 500 new drugs being discovered by Indian pharma companies during 1985 – 2005, there seems a perception that India thrives on copying foreign products[8]. A recent study by Evaluate[9], a leading independent specialist pharma consultancy, reports that there is little difference in the investment by “innovators” and “generics” and it is just a myth that “innovators” invest heavily in research while “generics” don’t. Despite well publicised claims of the Western world, there seems to be a marked decrease in R&amp;D investments[10] and this trend is expected to continue.[11] </w:t>
      </w:r>
      <w:r w:rsidRPr="00DD7A68">
        <w:rPr>
          <w:u w:val="single"/>
        </w:rPr>
        <w:t xml:space="preserve">When one realises that almost 50% of the European pharma patents are either lying dormant or filed in order to block competitors[12] one wonders how innovation is being defined and encouraged. Is it innovation if the effect is stifling further innovation and competition and creating barriers for improvements? </w:t>
      </w:r>
      <w:r w:rsidRPr="00B27D37">
        <w:rPr>
          <w:b/>
          <w:sz w:val="26"/>
          <w:highlight w:val="cyan"/>
          <w:u w:val="single"/>
        </w:rPr>
        <w:t>Indian pharma</w:t>
      </w:r>
      <w:r w:rsidRPr="00DD7A68">
        <w:rPr>
          <w:u w:val="single"/>
        </w:rPr>
        <w:t xml:space="preserve"> industry has clearly demonstrated that it </w:t>
      </w:r>
      <w:r w:rsidRPr="00B27D37">
        <w:rPr>
          <w:b/>
          <w:sz w:val="26"/>
          <w:highlight w:val="cyan"/>
          <w:u w:val="single"/>
        </w:rPr>
        <w:t>has</w:t>
      </w:r>
      <w:r w:rsidRPr="00B27D37">
        <w:rPr>
          <w:highlight w:val="cyan"/>
          <w:u w:val="single"/>
        </w:rPr>
        <w:t xml:space="preserve"> </w:t>
      </w:r>
      <w:r w:rsidRPr="00DD7A68">
        <w:rPr>
          <w:u w:val="single"/>
        </w:rPr>
        <w:t xml:space="preserve">the </w:t>
      </w:r>
      <w:r w:rsidRPr="00B27D37">
        <w:rPr>
          <w:b/>
          <w:sz w:val="26"/>
          <w:highlight w:val="cyan"/>
          <w:u w:val="single"/>
        </w:rPr>
        <w:t>potential to be</w:t>
      </w:r>
      <w:r w:rsidRPr="00DD7A68">
        <w:rPr>
          <w:u w:val="single"/>
        </w:rPr>
        <w:t xml:space="preserve"> a part of </w:t>
      </w:r>
      <w:r w:rsidRPr="00B27D37">
        <w:rPr>
          <w:b/>
          <w:sz w:val="26"/>
          <w:highlight w:val="cyan"/>
          <w:u w:val="single"/>
        </w:rPr>
        <w:t>the solution</w:t>
      </w:r>
      <w:r w:rsidRPr="00DD7A68">
        <w:rPr>
          <w:u w:val="single"/>
        </w:rPr>
        <w:t xml:space="preserve"> for universal access to healthcare. India’s strength is </w:t>
      </w:r>
      <w:r w:rsidRPr="00B27D37">
        <w:rPr>
          <w:b/>
          <w:sz w:val="26"/>
          <w:highlight w:val="cyan"/>
          <w:u w:val="single"/>
        </w:rPr>
        <w:t>innovating</w:t>
      </w:r>
      <w:r w:rsidRPr="00B27D37">
        <w:rPr>
          <w:highlight w:val="cyan"/>
          <w:u w:val="single"/>
        </w:rPr>
        <w:t xml:space="preserve"> </w:t>
      </w:r>
      <w:r w:rsidRPr="00B27D37">
        <w:rPr>
          <w:b/>
          <w:sz w:val="26"/>
          <w:highlight w:val="cyan"/>
          <w:u w:val="single"/>
        </w:rPr>
        <w:t>to improve global access to medicines</w:t>
      </w:r>
      <w:r w:rsidRPr="00DD7A68">
        <w:rPr>
          <w:u w:val="single"/>
        </w:rPr>
        <w:t xml:space="preserve"> as opposed to developing more and more “me too” drugs which have been traditionally defined by the West as innovation</w:t>
      </w:r>
      <w:r w:rsidRPr="00DD7A68">
        <w:rPr>
          <w:sz w:val="16"/>
        </w:rPr>
        <w:t xml:space="preserve">. There is now a growing acknowledgment that the existing IPR regime that is being touted by the West doesn’t foster innovation. As such, the current patent system is itself reeling from the ill effects of patent assertion entities (trolls) that do not produce anything of value but merely hold patents with a view to threatening businesses with infringement actions to obtain licensing revenue. Patents have other flaws that relate to monopoly power, both because it harms consumers who have to pay high prices and because it can hinder improvements and subsequent innovations.[13] Static distortions, too little incentive for original research, and wasteful duplication of research are some of the most serious problems of the patent system.[14]In addition to TRIPs - compliant patent regimes which ostensibly promote innovation and discourage copying, the next generation of barriers to competition seems to be set up as global standards. Just as IPR was addressed by the WTO in TRIPs, the more recent barriers are likely to be in the form of harmonised regulations. Patent linkage[15] (in Canada and the US for example) denies access to markets on a mere allegation of patent infringement. Despite the US Supreme Court[16] indicating that patent linkage needs to be reconsidered and access to medicines should not be denied on allegation of patent infringement and recent attempts by Italy to introduce a system of patent linkage resulted in a notice from the European Commission asking for the removal of these provisions from Italian law,[17] patent linkage is a real barrier to competition in healthcare which is beset with unaffordable drugs. Data exclusivity extends the term of monopoly enjoyed by patent holders and keeps out competition and innovation without any benefits to society. This concept does not exist in sectors other than pharma and there seems to be no real rationale for pharma to get special treatment. In fact, data exclusivity raises several ethical and moral issues. Countries have always been allowed to customise their IP policy and regulation based on their unique local conditions. Some countries are more technologically proficient than others, and this distinction may warrant separate norms in areas of technology that they are strong in.[18] Even where harmonisation has been accepted as a concept, like the EU for example, it has been implemented in a manner that is sympathetic to the local conditions of individual countries. India’s strength and expertise lies in developing drugs which are accessible for patients across the globe. India’s stand on IPR regime acknowledges that diverse countries cannot be forced to one uniform regulatory system. This principled stand was recently demonstrated during the Bali round of talks on the Trade Facilitation Agreement.[19] In the background of the Trans Pacific and Trans Atlantic Partnerships being negotiated, India has the opportunity to demonstrate leadership in the global market place by pioneering the opposition to using harmonisation as a proxy for barriers to competition. While the US and its allies may officially oppose India’s view of the IPR regime they have realised that the key to their sustainable development is the ability of government to ensure that healthcare is accessible to everyone, not just the rich. Cost of healthcare has increased significantly causing an alarming number of patients to go off treatment, risk importing counterfeits[20] or in many cases, declare bankruptcy[21]. The issue of access to healthcare in the developing world has, despite some efforts by the UN, The Global Fund, PEPFAR and other aid institutions, not had the impact that it should have. </w:t>
      </w:r>
      <w:r w:rsidRPr="00DD7A68">
        <w:rPr>
          <w:u w:val="single"/>
        </w:rPr>
        <w:t xml:space="preserve">There is a realisation, albeit unarticulated, that Indian Pharma companies have the potential to be, like Indian technology companies averted the y2K crisis, a key element of the solution to world's healthcare crisis. </w:t>
      </w:r>
      <w:r w:rsidRPr="00B27D37">
        <w:rPr>
          <w:b/>
          <w:sz w:val="26"/>
          <w:highlight w:val="cyan"/>
          <w:u w:val="single"/>
        </w:rPr>
        <w:t>Now is</w:t>
      </w:r>
      <w:r w:rsidRPr="00B27D37">
        <w:rPr>
          <w:highlight w:val="cyan"/>
          <w:u w:val="single"/>
        </w:rPr>
        <w:t xml:space="preserve"> </w:t>
      </w:r>
      <w:r w:rsidRPr="00DD7A68">
        <w:rPr>
          <w:u w:val="single"/>
        </w:rPr>
        <w:t xml:space="preserve">a great </w:t>
      </w:r>
      <w:r w:rsidRPr="00B27D37">
        <w:rPr>
          <w:b/>
          <w:sz w:val="26"/>
          <w:highlight w:val="cyan"/>
          <w:u w:val="single"/>
          <w:bdr w:val="single" w:sz="12" w:space="0" w:color="auto"/>
        </w:rPr>
        <w:t>opportunity for India to demonstrate leadership</w:t>
      </w:r>
      <w:r w:rsidRPr="00B27D37">
        <w:rPr>
          <w:highlight w:val="cyan"/>
          <w:u w:val="single"/>
        </w:rPr>
        <w:t xml:space="preserve"> </w:t>
      </w:r>
      <w:r w:rsidRPr="00DD7A68">
        <w:rPr>
          <w:u w:val="single"/>
        </w:rPr>
        <w:t>in IPR regimes as more and more countries like South Africa and Brazil are following India’s example.</w:t>
      </w:r>
    </w:p>
    <w:p w14:paraId="649FD910" w14:textId="77777777" w:rsidR="00C117CB" w:rsidRDefault="00C117CB" w:rsidP="00C117CB">
      <w:pPr>
        <w:pStyle w:val="Heading4"/>
      </w:pPr>
      <w:r>
        <w:t>Indian pharma strength is key to their soft power</w:t>
      </w:r>
    </w:p>
    <w:p w14:paraId="63572F06" w14:textId="77777777" w:rsidR="00C117CB" w:rsidRDefault="00C117CB" w:rsidP="00C117CB">
      <w:r w:rsidRPr="009A3DED">
        <w:rPr>
          <w:rStyle w:val="Style13ptBold"/>
        </w:rPr>
        <w:t>Jha 16</w:t>
      </w:r>
      <w:r>
        <w:t xml:space="preserve"> Prem Shankar Jha 11-5-2016 “</w:t>
      </w:r>
      <w:r w:rsidRPr="009A3DED">
        <w:t>Let India unleash its soft power</w:t>
      </w:r>
      <w:r>
        <w:t xml:space="preserve">” </w:t>
      </w:r>
      <w:hyperlink r:id="rId12" w:history="1">
        <w:r w:rsidRPr="003A43EB">
          <w:rPr>
            <w:rStyle w:val="Hyperlink"/>
          </w:rPr>
          <w:t>https://www.thehindu.com/opinion/lead/Let-India-unleash-its-soft-power/article13292272.ece</w:t>
        </w:r>
      </w:hyperlink>
      <w:r>
        <w:t xml:space="preserve"> (Writer at the Hindu)//Elmer </w:t>
      </w:r>
    </w:p>
    <w:p w14:paraId="22B3EED2" w14:textId="77777777" w:rsidR="00C117CB" w:rsidRDefault="00C117CB" w:rsidP="00C117CB">
      <w:pPr>
        <w:rPr>
          <w:sz w:val="16"/>
        </w:rPr>
      </w:pPr>
      <w:r w:rsidRPr="00DD7A68">
        <w:rPr>
          <w:u w:val="single"/>
        </w:rPr>
        <w:t xml:space="preserve">And why stop at food grains? In drought-struck regions, contaminated water kills much faster than hunger and takes the very young and the very old first. The </w:t>
      </w:r>
      <w:r w:rsidRPr="00B27D37">
        <w:rPr>
          <w:b/>
          <w:sz w:val="26"/>
          <w:highlight w:val="cyan"/>
          <w:u w:val="single"/>
        </w:rPr>
        <w:t>Indian pharmaceuticals</w:t>
      </w:r>
      <w:r w:rsidRPr="00B27D37">
        <w:rPr>
          <w:highlight w:val="cyan"/>
          <w:u w:val="single"/>
        </w:rPr>
        <w:t xml:space="preserve"> </w:t>
      </w:r>
      <w:r w:rsidRPr="00DD7A68">
        <w:rPr>
          <w:u w:val="single"/>
        </w:rPr>
        <w:t xml:space="preserve">industry </w:t>
      </w:r>
      <w:r w:rsidRPr="00B27D37">
        <w:rPr>
          <w:b/>
          <w:sz w:val="26"/>
          <w:highlight w:val="cyan"/>
          <w:u w:val="single"/>
          <w:bdr w:val="single" w:sz="12" w:space="0" w:color="auto"/>
        </w:rPr>
        <w:t>is the envy of the world</w:t>
      </w:r>
      <w:r w:rsidRPr="00DD7A68">
        <w:rPr>
          <w:u w:val="single"/>
        </w:rPr>
        <w:t xml:space="preserve">, </w:t>
      </w:r>
      <w:r w:rsidRPr="00B27D37">
        <w:rPr>
          <w:b/>
          <w:sz w:val="26"/>
          <w:highlight w:val="cyan"/>
          <w:u w:val="single"/>
        </w:rPr>
        <w:t>because it produces and sells</w:t>
      </w:r>
      <w:r w:rsidRPr="00B27D37">
        <w:rPr>
          <w:highlight w:val="cyan"/>
          <w:u w:val="single"/>
        </w:rPr>
        <w:t xml:space="preserve"> </w:t>
      </w:r>
      <w:r w:rsidRPr="00B27D37">
        <w:rPr>
          <w:b/>
          <w:sz w:val="26"/>
          <w:highlight w:val="cyan"/>
          <w:u w:val="single"/>
        </w:rPr>
        <w:t>medicines at a tenth to a thirtieth</w:t>
      </w:r>
      <w:r w:rsidRPr="00B27D37">
        <w:rPr>
          <w:highlight w:val="cyan"/>
          <w:u w:val="single"/>
        </w:rPr>
        <w:t xml:space="preserve"> </w:t>
      </w:r>
      <w:r w:rsidRPr="00DD7A68">
        <w:rPr>
          <w:u w:val="single"/>
        </w:rPr>
        <w:t xml:space="preserve">of the </w:t>
      </w:r>
      <w:r w:rsidRPr="00B27D37">
        <w:rPr>
          <w:b/>
          <w:sz w:val="26"/>
          <w:highlight w:val="cyan"/>
          <w:u w:val="single"/>
        </w:rPr>
        <w:t>retail prices abroad</w:t>
      </w:r>
      <w:r w:rsidRPr="00DD7A68">
        <w:rPr>
          <w:u w:val="single"/>
        </w:rPr>
        <w:t xml:space="preserve">. </w:t>
      </w:r>
      <w:r w:rsidRPr="00B27D37">
        <w:rPr>
          <w:b/>
          <w:sz w:val="26"/>
          <w:highlight w:val="cyan"/>
          <w:u w:val="single"/>
        </w:rPr>
        <w:t>Can Delhi not buttress its</w:t>
      </w:r>
      <w:r w:rsidRPr="00B27D37">
        <w:rPr>
          <w:highlight w:val="cyan"/>
          <w:u w:val="single"/>
        </w:rPr>
        <w:t xml:space="preserve"> </w:t>
      </w:r>
      <w:r w:rsidRPr="00B27D37">
        <w:rPr>
          <w:b/>
          <w:sz w:val="26"/>
          <w:highlight w:val="cyan"/>
          <w:u w:val="single"/>
        </w:rPr>
        <w:t>food aid with medicines</w:t>
      </w:r>
      <w:r w:rsidRPr="00DD7A68">
        <w:rPr>
          <w:u w:val="single"/>
        </w:rPr>
        <w:t xml:space="preserve"> and vitamins</w:t>
      </w:r>
      <w:r w:rsidRPr="00B27D37">
        <w:rPr>
          <w:highlight w:val="cyan"/>
          <w:u w:val="single"/>
        </w:rPr>
        <w:t xml:space="preserve">? This will give </w:t>
      </w:r>
      <w:r w:rsidRPr="00B27D37">
        <w:rPr>
          <w:b/>
          <w:sz w:val="26"/>
          <w:highlight w:val="cyan"/>
          <w:u w:val="single"/>
        </w:rPr>
        <w:t>an entirely new meaning to</w:t>
      </w:r>
      <w:r w:rsidRPr="00DD7A68">
        <w:rPr>
          <w:u w:val="single"/>
        </w:rPr>
        <w:t xml:space="preserve"> the concept of </w:t>
      </w:r>
      <w:r w:rsidRPr="00B27D37">
        <w:rPr>
          <w:b/>
          <w:sz w:val="26"/>
          <w:highlight w:val="cyan"/>
          <w:u w:val="single"/>
        </w:rPr>
        <w:t>Soft Power for</w:t>
      </w:r>
      <w:r w:rsidRPr="00B27D37">
        <w:rPr>
          <w:highlight w:val="cyan"/>
          <w:u w:val="single"/>
        </w:rPr>
        <w:t xml:space="preserve">, </w:t>
      </w:r>
      <w:r w:rsidRPr="00B27D37">
        <w:rPr>
          <w:b/>
          <w:sz w:val="26"/>
          <w:highlight w:val="cyan"/>
          <w:u w:val="single"/>
        </w:rPr>
        <w:t>unlike the West</w:t>
      </w:r>
      <w:r w:rsidRPr="00DD7A68">
        <w:rPr>
          <w:u w:val="single"/>
        </w:rPr>
        <w:t xml:space="preserve"> in its present incarnation, </w:t>
      </w:r>
      <w:r w:rsidRPr="00B27D37">
        <w:rPr>
          <w:b/>
          <w:sz w:val="26"/>
          <w:highlight w:val="cyan"/>
          <w:u w:val="single"/>
        </w:rPr>
        <w:t>it would be seeking to build influence by protecting</w:t>
      </w:r>
      <w:r w:rsidRPr="00B27D37">
        <w:rPr>
          <w:highlight w:val="cyan"/>
          <w:u w:val="single"/>
        </w:rPr>
        <w:t xml:space="preserve"> </w:t>
      </w:r>
      <w:r w:rsidRPr="00DD7A68">
        <w:rPr>
          <w:u w:val="single"/>
        </w:rPr>
        <w:t xml:space="preserve">and preserving, </w:t>
      </w:r>
      <w:r w:rsidRPr="00B27D37">
        <w:rPr>
          <w:b/>
          <w:sz w:val="26"/>
          <w:highlight w:val="cyan"/>
          <w:u w:val="single"/>
        </w:rPr>
        <w:t>not destroying</w:t>
      </w:r>
      <w:r w:rsidRPr="00DD7A68">
        <w:rPr>
          <w:u w:val="single"/>
        </w:rPr>
        <w:t xml:space="preserve">; by expanding peoples' futures instead of ending them in darkness. We have been relatively </w:t>
      </w:r>
      <w:r w:rsidRPr="00B27D37">
        <w:rPr>
          <w:b/>
          <w:sz w:val="26"/>
          <w:highlight w:val="cyan"/>
          <w:u w:val="single"/>
        </w:rPr>
        <w:t>slow to realise</w:t>
      </w:r>
      <w:r w:rsidRPr="00B27D37">
        <w:rPr>
          <w:highlight w:val="cyan"/>
          <w:u w:val="single"/>
        </w:rPr>
        <w:t xml:space="preserve"> </w:t>
      </w:r>
      <w:r w:rsidRPr="00DD7A68">
        <w:rPr>
          <w:u w:val="single"/>
        </w:rPr>
        <w:t xml:space="preserve">our </w:t>
      </w:r>
      <w:r w:rsidRPr="00B27D37">
        <w:rPr>
          <w:b/>
          <w:sz w:val="26"/>
          <w:highlight w:val="cyan"/>
          <w:u w:val="single"/>
        </w:rPr>
        <w:t>full potential</w:t>
      </w:r>
      <w:r w:rsidRPr="00B27D37">
        <w:rPr>
          <w:highlight w:val="cyan"/>
          <w:u w:val="single"/>
        </w:rPr>
        <w:t xml:space="preserve"> </w:t>
      </w:r>
      <w:r w:rsidRPr="00DD7A68">
        <w:rPr>
          <w:u w:val="single"/>
        </w:rPr>
        <w:t>for the exercise of soft power</w:t>
      </w:r>
      <w:r w:rsidRPr="00DD7A68">
        <w:rPr>
          <w:sz w:val="16"/>
        </w:rPr>
        <w:t>. This could be because of our too-ready acceptance of a concept that was created by an American to address American foreign policy concerns. In Joseph Nye's original definition, soft power originated in the capacity to attract others to your country's culture, values and institutions. Indian policymakers have taken this to heart and relied mainly upon India's open society, democratic institutions, lack of aggressive intent and willingness to share the burden of U.N. peacekeeping and policing the global commons, to garner respect and support in the international community</w:t>
      </w:r>
      <w:r w:rsidRPr="00DD7A68">
        <w:rPr>
          <w:u w:val="single"/>
        </w:rPr>
        <w:t>. It is only in the last half-decade, as the Westphalian international order crumbled and India's neighbourhood became increasingly unstable, that New Delhi has begun to explore the economic dimensions of ‘soft power' seriously.</w:t>
      </w:r>
      <w:r w:rsidRPr="00DD7A68">
        <w:rPr>
          <w:sz w:val="16"/>
        </w:rPr>
        <w:t xml:space="preserve"> Afghanistan has been the focus of its initial efforts, and its success is attested to by the threat (irrational though it is) that Pakistan feels from it.</w:t>
      </w:r>
    </w:p>
    <w:p w14:paraId="6BDDA882" w14:textId="77777777" w:rsidR="00C117CB" w:rsidRDefault="00C117CB" w:rsidP="00C117CB">
      <w:pPr>
        <w:pStyle w:val="Heading4"/>
        <w:rPr>
          <w:u w:val="single"/>
        </w:rPr>
      </w:pPr>
      <w:r>
        <w:t xml:space="preserve">Successful India Soft Power </w:t>
      </w:r>
      <w:r>
        <w:rPr>
          <w:u w:val="single"/>
        </w:rPr>
        <w:t>solves Extinction</w:t>
      </w:r>
    </w:p>
    <w:p w14:paraId="3196623D" w14:textId="77777777" w:rsidR="00C117CB" w:rsidRPr="00577449" w:rsidRDefault="00C117CB" w:rsidP="00C117CB">
      <w:r w:rsidRPr="00577449">
        <w:rPr>
          <w:rStyle w:val="Style13ptBold"/>
        </w:rPr>
        <w:t>Kamdar</w:t>
      </w:r>
      <w:r>
        <w:rPr>
          <w:rStyle w:val="Style13ptBold"/>
        </w:rPr>
        <w:t xml:space="preserve"> 7</w:t>
      </w:r>
      <w:r w:rsidRPr="00577449">
        <w:t>, Mira. Planet India: How the fastest growing democracy is transforming America and the world. Simon and Schuster, 2007.</w:t>
      </w:r>
      <w:r>
        <w:t xml:space="preserve"> (</w:t>
      </w:r>
      <w:r w:rsidRPr="00577449">
        <w:t>Bernard Schwartz Fellow at the Asia Society in 2008</w:t>
      </w:r>
      <w:r>
        <w:t>)//Elmer</w:t>
      </w:r>
    </w:p>
    <w:p w14:paraId="71437DEC" w14:textId="77777777" w:rsidR="00C117CB" w:rsidRPr="00B27D37" w:rsidRDefault="00C117CB" w:rsidP="00C117CB">
      <w:pPr>
        <w:rPr>
          <w:sz w:val="14"/>
        </w:rPr>
      </w:pPr>
      <w:r w:rsidRPr="00B27D37">
        <w:rPr>
          <w:b/>
          <w:bCs/>
          <w:highlight w:val="cyan"/>
          <w:u w:val="single"/>
        </w:rPr>
        <w:t>No</w:t>
      </w:r>
      <w:r w:rsidRPr="00E939B9">
        <w:rPr>
          <w:b/>
          <w:bCs/>
          <w:u w:val="single"/>
        </w:rPr>
        <w:t xml:space="preserve"> other </w:t>
      </w:r>
      <w:r w:rsidRPr="00B27D37">
        <w:rPr>
          <w:b/>
          <w:bCs/>
          <w:highlight w:val="cyan"/>
          <w:u w:val="single"/>
        </w:rPr>
        <w:t>country matters more to the future of our planet than India</w:t>
      </w:r>
      <w:r w:rsidRPr="00C73049">
        <w:rPr>
          <w:u w:val="single"/>
        </w:rPr>
        <w:t>.</w:t>
      </w:r>
      <w:r w:rsidRPr="00E939B9">
        <w:rPr>
          <w:sz w:val="14"/>
        </w:rPr>
        <w:t xml:space="preserve"> There is no challenge we face, no opportunity we covet where India does not have critical relevance. </w:t>
      </w:r>
      <w:r w:rsidRPr="00B27D37">
        <w:rPr>
          <w:b/>
          <w:bCs/>
          <w:highlight w:val="cyan"/>
          <w:u w:val="single"/>
        </w:rPr>
        <w:t>From</w:t>
      </w:r>
      <w:r w:rsidRPr="00C73049">
        <w:rPr>
          <w:b/>
          <w:bCs/>
          <w:u w:val="single"/>
        </w:rPr>
        <w:t xml:space="preserve"> combating global </w:t>
      </w:r>
      <w:r w:rsidRPr="00B27D37">
        <w:rPr>
          <w:b/>
          <w:bCs/>
          <w:highlight w:val="cyan"/>
          <w:u w:val="single"/>
        </w:rPr>
        <w:t>terror</w:t>
      </w:r>
      <w:r w:rsidRPr="00C73049">
        <w:rPr>
          <w:b/>
          <w:bCs/>
          <w:u w:val="single"/>
        </w:rPr>
        <w:t xml:space="preserve"> to finding cures for dangerous </w:t>
      </w:r>
      <w:r w:rsidRPr="00B27D37">
        <w:rPr>
          <w:b/>
          <w:bCs/>
          <w:highlight w:val="cyan"/>
          <w:u w:val="single"/>
        </w:rPr>
        <w:t>pandemics</w:t>
      </w:r>
      <w:r w:rsidRPr="00C73049">
        <w:rPr>
          <w:b/>
          <w:bCs/>
          <w:u w:val="single"/>
        </w:rPr>
        <w:t xml:space="preserve">, from dealing with the </w:t>
      </w:r>
      <w:r w:rsidRPr="00B27D37">
        <w:rPr>
          <w:b/>
          <w:bCs/>
          <w:highlight w:val="cyan"/>
          <w:u w:val="single"/>
        </w:rPr>
        <w:t>energy</w:t>
      </w:r>
      <w:r w:rsidRPr="00C73049">
        <w:rPr>
          <w:b/>
          <w:bCs/>
          <w:u w:val="single"/>
        </w:rPr>
        <w:t xml:space="preserve"> crisis </w:t>
      </w:r>
      <w:r w:rsidRPr="00B27D37">
        <w:rPr>
          <w:b/>
          <w:bCs/>
          <w:highlight w:val="cyan"/>
          <w:u w:val="single"/>
        </w:rPr>
        <w:t>to averting</w:t>
      </w:r>
      <w:r w:rsidRPr="00C73049">
        <w:rPr>
          <w:b/>
          <w:bCs/>
          <w:u w:val="single"/>
        </w:rPr>
        <w:t xml:space="preserve"> the worst scenarios of global </w:t>
      </w:r>
      <w:r w:rsidRPr="00B27D37">
        <w:rPr>
          <w:b/>
          <w:bCs/>
          <w:highlight w:val="cyan"/>
          <w:u w:val="single"/>
        </w:rPr>
        <w:t>warming</w:t>
      </w:r>
      <w:r w:rsidRPr="00C73049">
        <w:rPr>
          <w:u w:val="single"/>
        </w:rPr>
        <w:t>, from rebalancing stark global inequalities to spurring the vital innovation needed to create jobs and improve lives—</w:t>
      </w:r>
      <w:r w:rsidRPr="00B27D37">
        <w:rPr>
          <w:b/>
          <w:bCs/>
          <w:highlight w:val="cyan"/>
          <w:u w:val="single"/>
        </w:rPr>
        <w:t>India is</w:t>
      </w:r>
      <w:r w:rsidRPr="00C73049">
        <w:rPr>
          <w:b/>
          <w:bCs/>
          <w:u w:val="single"/>
        </w:rPr>
        <w:t xml:space="preserve"> now </w:t>
      </w:r>
      <w:r w:rsidRPr="00B27D37">
        <w:rPr>
          <w:b/>
          <w:bCs/>
          <w:highlight w:val="cyan"/>
          <w:u w:val="single"/>
        </w:rPr>
        <w:t>a pivotal player</w:t>
      </w:r>
      <w:r w:rsidRPr="00E939B9">
        <w:rPr>
          <w:sz w:val="14"/>
        </w:rPr>
        <w:t xml:space="preserve">. </w:t>
      </w:r>
      <w:r w:rsidRPr="00C73049">
        <w:rPr>
          <w:u w:val="single"/>
        </w:rPr>
        <w:t xml:space="preserve">The world is undergoing a process of profound recalibration </w:t>
      </w:r>
      <w:r w:rsidRPr="00E939B9">
        <w:rPr>
          <w:u w:val="single"/>
        </w:rPr>
        <w:t>in which the rise of Asia is the most important factor. India holds the key to this new world.</w:t>
      </w:r>
      <w:r w:rsidRPr="00E939B9">
        <w:rPr>
          <w:sz w:val="14"/>
        </w:rPr>
        <w:t xml:space="preserve"> India is at once an ancient Asian civilization, a modern nation grounded in Enlightenment values and democratic institutions, and a rising twenty-first-century power. With a population of 1.2 billion, India is the world’s largest democracy. It is an open, vibrant society. India’s diverse population includes Hindus, Muslims, Sikhs, Christians, Buddhists, Jains, Zoroastrians, Jews, and animists. There are twenty-two official languages in India. Three hundred fifty million Indians speak English. India is the world in microcosm. Its geography encompasses every climate, from snowcapped Himalayas to palm-fringed beaches to deserts where nomads and camels roam. A developing country, India is divided among a tiny affluent minority, a rising middle class, and 800 million people who live on less than $2 per day. India faces all the critical problems of our time—extreme social inequality, employment insecurity, a growing energy crisis, severe water shortages, a degraded environment, global warming, a galloping HIV/AIDS epidemic, terrorist attacks—on a scale that defies the imagination. </w:t>
      </w:r>
      <w:r w:rsidRPr="00B27D37">
        <w:rPr>
          <w:highlight w:val="cyan"/>
          <w:u w:val="single"/>
        </w:rPr>
        <w:t>India’s goal is</w:t>
      </w:r>
      <w:r w:rsidRPr="00C73049">
        <w:rPr>
          <w:u w:val="single"/>
        </w:rPr>
        <w:t xml:space="preserve"> breathtaking in scope: </w:t>
      </w:r>
      <w:r w:rsidRPr="00B27D37">
        <w:rPr>
          <w:highlight w:val="cyan"/>
          <w:u w:val="single"/>
        </w:rPr>
        <w:t>transform a developing country</w:t>
      </w:r>
      <w:r w:rsidRPr="00C73049">
        <w:rPr>
          <w:u w:val="single"/>
        </w:rPr>
        <w:t xml:space="preserve"> of more than 1 billion people </w:t>
      </w:r>
      <w:r w:rsidRPr="00B27D37">
        <w:rPr>
          <w:highlight w:val="cyan"/>
          <w:u w:val="single"/>
        </w:rPr>
        <w:t>into a</w:t>
      </w:r>
      <w:r w:rsidRPr="00C73049">
        <w:rPr>
          <w:u w:val="single"/>
        </w:rPr>
        <w:t xml:space="preserve"> developed nation and </w:t>
      </w:r>
      <w:r w:rsidRPr="00B27D37">
        <w:rPr>
          <w:highlight w:val="cyan"/>
          <w:u w:val="single"/>
        </w:rPr>
        <w:t>global</w:t>
      </w:r>
      <w:r w:rsidRPr="00C73049">
        <w:rPr>
          <w:u w:val="single"/>
        </w:rPr>
        <w:t xml:space="preserve"> </w:t>
      </w:r>
      <w:r w:rsidRPr="00B27D37">
        <w:rPr>
          <w:highlight w:val="cyan"/>
          <w:u w:val="single"/>
        </w:rPr>
        <w:t>leader</w:t>
      </w:r>
      <w:r w:rsidRPr="00C73049">
        <w:rPr>
          <w:u w:val="single"/>
        </w:rPr>
        <w:t xml:space="preserve"> </w:t>
      </w:r>
      <w:r w:rsidRPr="00E939B9">
        <w:rPr>
          <w:sz w:val="14"/>
        </w:rPr>
        <w:t xml:space="preserve">by 2020, </w:t>
      </w:r>
      <w:r w:rsidRPr="00C73049">
        <w:rPr>
          <w:u w:val="single"/>
        </w:rPr>
        <w:t xml:space="preserve">and do this as a democracy in an era of resource scarcity and environmental degradation. The world has to cheer India on. </w:t>
      </w:r>
      <w:r w:rsidRPr="00B27D37">
        <w:rPr>
          <w:highlight w:val="cyan"/>
          <w:u w:val="single"/>
        </w:rPr>
        <w:t>If India fails</w:t>
      </w:r>
      <w:r w:rsidRPr="00C73049">
        <w:rPr>
          <w:u w:val="single"/>
        </w:rPr>
        <w:t xml:space="preserve">, there is a real risk that </w:t>
      </w:r>
      <w:r w:rsidRPr="00B27D37">
        <w:rPr>
          <w:b/>
          <w:bCs/>
          <w:highlight w:val="cyan"/>
          <w:u w:val="single"/>
        </w:rPr>
        <w:t>our world will become</w:t>
      </w:r>
      <w:r w:rsidRPr="00E939B9">
        <w:rPr>
          <w:b/>
          <w:bCs/>
          <w:u w:val="single"/>
        </w:rPr>
        <w:t xml:space="preserve"> </w:t>
      </w:r>
      <w:r w:rsidRPr="00B27D37">
        <w:rPr>
          <w:b/>
          <w:bCs/>
          <w:highlight w:val="cyan"/>
          <w:u w:val="single"/>
        </w:rPr>
        <w:t>hostage to</w:t>
      </w:r>
      <w:r w:rsidRPr="00E939B9">
        <w:rPr>
          <w:b/>
          <w:bCs/>
          <w:u w:val="single"/>
        </w:rPr>
        <w:t xml:space="preserve"> political </w:t>
      </w:r>
      <w:r w:rsidRPr="00B27D37">
        <w:rPr>
          <w:b/>
          <w:bCs/>
          <w:highlight w:val="cyan"/>
          <w:u w:val="single"/>
        </w:rPr>
        <w:t>chaos, war over</w:t>
      </w:r>
      <w:r w:rsidRPr="00E939B9">
        <w:rPr>
          <w:b/>
          <w:bCs/>
          <w:u w:val="single"/>
        </w:rPr>
        <w:t xml:space="preserve"> dwindling </w:t>
      </w:r>
      <w:r w:rsidRPr="00B27D37">
        <w:rPr>
          <w:b/>
          <w:bCs/>
          <w:highlight w:val="cyan"/>
          <w:u w:val="single"/>
        </w:rPr>
        <w:t>resources, a poisoned environment, and</w:t>
      </w:r>
      <w:r w:rsidRPr="00E939B9">
        <w:rPr>
          <w:b/>
          <w:bCs/>
          <w:u w:val="single"/>
        </w:rPr>
        <w:t xml:space="preserve"> galloping </w:t>
      </w:r>
      <w:r w:rsidRPr="00B27D37">
        <w:rPr>
          <w:b/>
          <w:bCs/>
          <w:highlight w:val="cyan"/>
          <w:u w:val="single"/>
        </w:rPr>
        <w:t>disease</w:t>
      </w:r>
      <w:r w:rsidRPr="00C73049">
        <w:rPr>
          <w:u w:val="single"/>
        </w:rPr>
        <w:t xml:space="preserve">. Wealthy enclaves will employ private companies to supply their needs and private militias to protect them from the poor massing at their gates. But, </w:t>
      </w:r>
      <w:r w:rsidRPr="00B27D37">
        <w:rPr>
          <w:highlight w:val="cyan"/>
          <w:u w:val="single"/>
        </w:rPr>
        <w:t>if India succeeds</w:t>
      </w:r>
      <w:r w:rsidRPr="00C73049">
        <w:rPr>
          <w:u w:val="single"/>
        </w:rPr>
        <w:t xml:space="preserve">, </w:t>
      </w:r>
      <w:r w:rsidRPr="00B27D37">
        <w:rPr>
          <w:highlight w:val="cyan"/>
          <w:u w:val="single"/>
        </w:rPr>
        <w:t>it will demonstrate</w:t>
      </w:r>
      <w:r w:rsidRPr="00C73049">
        <w:rPr>
          <w:u w:val="single"/>
        </w:rPr>
        <w:t xml:space="preserve"> that </w:t>
      </w:r>
      <w:r w:rsidRPr="00B27D37">
        <w:rPr>
          <w:highlight w:val="cyan"/>
          <w:u w:val="single"/>
        </w:rPr>
        <w:t>it is possible to lift</w:t>
      </w:r>
      <w:r w:rsidRPr="00C73049">
        <w:rPr>
          <w:u w:val="single"/>
        </w:rPr>
        <w:t xml:space="preserve"> hundreds of </w:t>
      </w:r>
      <w:r w:rsidRPr="00B27D37">
        <w:rPr>
          <w:highlight w:val="cyan"/>
          <w:u w:val="single"/>
        </w:rPr>
        <w:t>millions</w:t>
      </w:r>
      <w:r w:rsidRPr="00C73049">
        <w:rPr>
          <w:u w:val="single"/>
        </w:rPr>
        <w:t xml:space="preserve"> of people </w:t>
      </w:r>
      <w:r w:rsidRPr="00B27D37">
        <w:rPr>
          <w:highlight w:val="cyan"/>
          <w:u w:val="single"/>
        </w:rPr>
        <w:t>out of poverty.</w:t>
      </w:r>
      <w:r w:rsidRPr="00C73049">
        <w:rPr>
          <w:u w:val="single"/>
        </w:rPr>
        <w:t xml:space="preserve">  It will prove that multiethnic, multireligious democracy is not a luxury for rich societies.  It will </w:t>
      </w:r>
      <w:r w:rsidRPr="00B27D37">
        <w:rPr>
          <w:b/>
          <w:bCs/>
          <w:highlight w:val="cyan"/>
          <w:u w:val="single"/>
        </w:rPr>
        <w:t xml:space="preserve">show us how to save </w:t>
      </w:r>
      <w:r w:rsidRPr="00E939B9">
        <w:rPr>
          <w:b/>
          <w:bCs/>
          <w:u w:val="single"/>
        </w:rPr>
        <w:t xml:space="preserve">our </w:t>
      </w:r>
      <w:r w:rsidRPr="00B27D37">
        <w:rPr>
          <w:b/>
          <w:bCs/>
          <w:highlight w:val="cyan"/>
          <w:u w:val="single"/>
        </w:rPr>
        <w:t xml:space="preserve">environment, and </w:t>
      </w:r>
      <w:r w:rsidRPr="00E939B9">
        <w:rPr>
          <w:b/>
          <w:bCs/>
          <w:u w:val="single"/>
        </w:rPr>
        <w:t xml:space="preserve">how to </w:t>
      </w:r>
      <w:r w:rsidRPr="00B27D37">
        <w:rPr>
          <w:b/>
          <w:bCs/>
          <w:highlight w:val="cyan"/>
          <w:u w:val="single"/>
        </w:rPr>
        <w:t xml:space="preserve">manage </w:t>
      </w:r>
      <w:r w:rsidRPr="00E939B9">
        <w:rPr>
          <w:b/>
          <w:bCs/>
          <w:u w:val="single"/>
        </w:rPr>
        <w:t xml:space="preserve">in a </w:t>
      </w:r>
      <w:r w:rsidRPr="00B27D37">
        <w:rPr>
          <w:b/>
          <w:bCs/>
          <w:highlight w:val="cyan"/>
          <w:u w:val="single"/>
        </w:rPr>
        <w:t>fractious</w:t>
      </w:r>
      <w:r w:rsidRPr="00E939B9">
        <w:rPr>
          <w:b/>
          <w:bCs/>
          <w:u w:val="single"/>
        </w:rPr>
        <w:t xml:space="preserve">, multipolar </w:t>
      </w:r>
      <w:r w:rsidRPr="00B27D37">
        <w:rPr>
          <w:b/>
          <w:bCs/>
          <w:highlight w:val="cyan"/>
          <w:u w:val="single"/>
        </w:rPr>
        <w:t>world</w:t>
      </w:r>
      <w:r w:rsidRPr="00C73049">
        <w:rPr>
          <w:u w:val="single"/>
        </w:rPr>
        <w:t>.  India’s gambit is truly the venture of the century.</w:t>
      </w:r>
    </w:p>
    <w:p w14:paraId="4542B6AD" w14:textId="77777777" w:rsidR="00C117CB" w:rsidRDefault="00C117CB" w:rsidP="00C117CB">
      <w:pPr>
        <w:pStyle w:val="Heading3"/>
      </w:pPr>
      <w:r>
        <w:t>1AC: Drug Prices</w:t>
      </w:r>
    </w:p>
    <w:p w14:paraId="2B66F313" w14:textId="77777777" w:rsidR="00C117CB" w:rsidRDefault="00C117CB" w:rsidP="00C117CB">
      <w:pPr>
        <w:pStyle w:val="Heading4"/>
      </w:pPr>
      <w:r>
        <w:t>Advantage 2 is Drug Prices:</w:t>
      </w:r>
    </w:p>
    <w:p w14:paraId="2787ECC8" w14:textId="77777777" w:rsidR="00C117CB" w:rsidRDefault="00C117CB" w:rsidP="00C117CB">
      <w:pPr>
        <w:pStyle w:val="Heading4"/>
      </w:pPr>
      <w:r>
        <w:t xml:space="preserve">Evergreening is the </w:t>
      </w:r>
      <w:r>
        <w:rPr>
          <w:u w:val="single"/>
        </w:rPr>
        <w:t>root cause</w:t>
      </w:r>
      <w:r>
        <w:t xml:space="preserve"> of </w:t>
      </w:r>
      <w:r>
        <w:rPr>
          <w:u w:val="single"/>
        </w:rPr>
        <w:t>high drug prices</w:t>
      </w:r>
      <w:r>
        <w:t xml:space="preserve"> by delaying </w:t>
      </w:r>
      <w:r>
        <w:rPr>
          <w:u w:val="single"/>
        </w:rPr>
        <w:t>generics</w:t>
      </w:r>
      <w:r>
        <w:t xml:space="preserve"> – that’s a critical internal link to </w:t>
      </w:r>
      <w:r>
        <w:rPr>
          <w:u w:val="single"/>
        </w:rPr>
        <w:t>healthcare costs</w:t>
      </w:r>
      <w:r>
        <w:t>.</w:t>
      </w:r>
    </w:p>
    <w:p w14:paraId="24937612" w14:textId="77777777" w:rsidR="00C117CB" w:rsidRPr="006F2EBC" w:rsidRDefault="00C117CB" w:rsidP="00C117CB">
      <w:r w:rsidRPr="006F2EBC">
        <w:rPr>
          <w:rStyle w:val="Style13ptBold"/>
        </w:rPr>
        <w:t>Vanni 21</w:t>
      </w:r>
      <w:r>
        <w:t xml:space="preserve"> Amaka Vanni 3-23-2021 “</w:t>
      </w:r>
      <w:r w:rsidRPr="00856967">
        <w:t>On Intellectual Property Rights, Access to Medicines and Vaccine Imperialism</w:t>
      </w:r>
      <w:r>
        <w:t xml:space="preserve">” </w:t>
      </w:r>
      <w:hyperlink r:id="rId13" w:history="1">
        <w:r w:rsidRPr="00856967">
          <w:rPr>
            <w:rStyle w:val="Hyperlink"/>
          </w:rPr>
          <w:t>https://twailr.com/on-intellectual-property-rights-access-to-medicines-and-vaccine-imperialism/</w:t>
        </w:r>
      </w:hyperlink>
      <w:r>
        <w:rPr>
          <w:rStyle w:val="Hyperlink"/>
        </w:rPr>
        <w:t xml:space="preserve"> (</w:t>
      </w:r>
      <w:r w:rsidRPr="00856967">
        <w:t>PhD and LLM degrees in International Economic Law from the University of Warwick</w:t>
      </w:r>
      <w:r>
        <w:t xml:space="preserve">)//re-cut by Elmer </w:t>
      </w:r>
    </w:p>
    <w:p w14:paraId="482559F8" w14:textId="77777777" w:rsidR="00C117CB" w:rsidRDefault="00C117CB" w:rsidP="00C117CB">
      <w:pPr>
        <w:rPr>
          <w:sz w:val="16"/>
        </w:rPr>
      </w:pPr>
      <w:r w:rsidRPr="00B27D37">
        <w:rPr>
          <w:sz w:val="16"/>
        </w:rPr>
        <w:t xml:space="preserve">Third, </w:t>
      </w:r>
      <w:r w:rsidRPr="00B27D37">
        <w:rPr>
          <w:b/>
          <w:sz w:val="26"/>
          <w:u w:val="single"/>
        </w:rPr>
        <w:t>patent practices</w:t>
      </w:r>
      <w:r w:rsidRPr="00B27D37">
        <w:rPr>
          <w:sz w:val="16"/>
        </w:rPr>
        <w:t xml:space="preserve"> in recent decades have </w:t>
      </w:r>
      <w:r w:rsidRPr="00B27D37">
        <w:rPr>
          <w:b/>
          <w:sz w:val="26"/>
          <w:u w:val="single"/>
        </w:rPr>
        <w:t>seen</w:t>
      </w:r>
      <w:r w:rsidRPr="00B27D37">
        <w:rPr>
          <w:sz w:val="16"/>
        </w:rPr>
        <w:t xml:space="preserve"> </w:t>
      </w:r>
      <w:r w:rsidRPr="00B27D37">
        <w:rPr>
          <w:b/>
          <w:sz w:val="26"/>
          <w:u w:val="single"/>
        </w:rPr>
        <w:t>pharmaceutical companies engaging in trivial</w:t>
      </w:r>
      <w:r w:rsidRPr="00B27D37">
        <w:rPr>
          <w:sz w:val="16"/>
        </w:rPr>
        <w:t xml:space="preserve"> and cosmetic </w:t>
      </w:r>
      <w:r w:rsidRPr="00B27D37">
        <w:rPr>
          <w:b/>
          <w:sz w:val="26"/>
          <w:u w:val="single"/>
        </w:rPr>
        <w:t>tweaking of a drug</w:t>
      </w:r>
      <w:r w:rsidRPr="00B27D37">
        <w:rPr>
          <w:sz w:val="16"/>
        </w:rPr>
        <w:t xml:space="preserve"> </w:t>
      </w:r>
      <w:r w:rsidRPr="00B27D37">
        <w:rPr>
          <w:b/>
          <w:sz w:val="26"/>
          <w:u w:val="single"/>
        </w:rPr>
        <w:t>whilst</w:t>
      </w:r>
      <w:r w:rsidRPr="00B27D37">
        <w:rPr>
          <w:sz w:val="16"/>
        </w:rPr>
        <w:t xml:space="preserve"> still </w:t>
      </w:r>
      <w:r w:rsidRPr="00B27D37">
        <w:rPr>
          <w:b/>
          <w:sz w:val="26"/>
          <w:u w:val="single"/>
          <w:bdr w:val="single" w:sz="18" w:space="0" w:color="auto"/>
        </w:rPr>
        <w:t>reaping the benefit of 20 years of patent protection</w:t>
      </w:r>
      <w:r w:rsidRPr="00B27D37">
        <w:rPr>
          <w:sz w:val="16"/>
        </w:rPr>
        <w:t xml:space="preserve">. This tweaking sometimes involves making minor changes to patented drugs, such as changes in mode of administration, new dosages, extended release, or change in color of the drug. </w:t>
      </w:r>
      <w:r w:rsidRPr="00B27D37">
        <w:rPr>
          <w:u w:val="single"/>
        </w:rPr>
        <w:t xml:space="preserve">These changes normally </w:t>
      </w:r>
      <w:r w:rsidRPr="00B27D37">
        <w:rPr>
          <w:b/>
          <w:sz w:val="26"/>
          <w:u w:val="single"/>
        </w:rPr>
        <w:t>do not offer</w:t>
      </w:r>
      <w:r w:rsidRPr="00B27D37">
        <w:rPr>
          <w:u w:val="single"/>
        </w:rPr>
        <w:t xml:space="preserve"> </w:t>
      </w:r>
      <w:r w:rsidRPr="00B27D37">
        <w:rPr>
          <w:b/>
          <w:sz w:val="26"/>
          <w:u w:val="single"/>
        </w:rPr>
        <w:t>any</w:t>
      </w:r>
      <w:r w:rsidRPr="00B27D37">
        <w:rPr>
          <w:u w:val="single"/>
        </w:rPr>
        <w:t xml:space="preserve"> significant </w:t>
      </w:r>
      <w:r w:rsidRPr="00B27D37">
        <w:rPr>
          <w:b/>
          <w:sz w:val="26"/>
          <w:u w:val="single"/>
        </w:rPr>
        <w:t>therapeutic advantage</w:t>
      </w:r>
      <w:r w:rsidRPr="00B27D37">
        <w:rPr>
          <w:u w:val="single"/>
        </w:rPr>
        <w:t xml:space="preserve"> even though</w:t>
      </w:r>
      <w:r w:rsidRPr="006F2EBC">
        <w:rPr>
          <w:u w:val="single"/>
        </w:rPr>
        <w:t xml:space="preserve"> pharmaceutical companies argue they provide improved health outcomes to patients. These additional patents on small changes to existing drugs, known as </w:t>
      </w:r>
      <w:r w:rsidRPr="00B27D37">
        <w:rPr>
          <w:b/>
          <w:sz w:val="26"/>
          <w:highlight w:val="cyan"/>
          <w:u w:val="single"/>
        </w:rPr>
        <w:t>evergreening</w:t>
      </w:r>
      <w:r w:rsidRPr="006F2EBC">
        <w:rPr>
          <w:u w:val="single"/>
        </w:rPr>
        <w:t xml:space="preserve"> or patent thickets, </w:t>
      </w:r>
      <w:r w:rsidRPr="00B27D37">
        <w:rPr>
          <w:b/>
          <w:sz w:val="26"/>
          <w:highlight w:val="cyan"/>
          <w:u w:val="single"/>
        </w:rPr>
        <w:t>block</w:t>
      </w:r>
      <w:r w:rsidRPr="00B27D37">
        <w:rPr>
          <w:highlight w:val="cyan"/>
          <w:u w:val="single"/>
        </w:rPr>
        <w:t xml:space="preserve"> </w:t>
      </w:r>
      <w:r w:rsidRPr="006F2EBC">
        <w:rPr>
          <w:u w:val="single"/>
        </w:rPr>
        <w:t xml:space="preserve">the early </w:t>
      </w:r>
      <w:r w:rsidRPr="00B27D37">
        <w:rPr>
          <w:b/>
          <w:sz w:val="26"/>
          <w:highlight w:val="cyan"/>
          <w:u w:val="single"/>
        </w:rPr>
        <w:t>entry of</w:t>
      </w:r>
      <w:r w:rsidRPr="00B27D37">
        <w:rPr>
          <w:highlight w:val="cyan"/>
          <w:u w:val="single"/>
        </w:rPr>
        <w:t xml:space="preserve"> </w:t>
      </w:r>
      <w:r w:rsidRPr="006F2EBC">
        <w:rPr>
          <w:u w:val="single"/>
        </w:rPr>
        <w:t xml:space="preserve">competitive, </w:t>
      </w:r>
      <w:r w:rsidRPr="00B27D37">
        <w:rPr>
          <w:b/>
          <w:sz w:val="26"/>
          <w:highlight w:val="cyan"/>
          <w:u w:val="single"/>
        </w:rPr>
        <w:t>generic medicines</w:t>
      </w:r>
      <w:r w:rsidRPr="00B27D37">
        <w:rPr>
          <w:highlight w:val="cyan"/>
          <w:u w:val="single"/>
        </w:rPr>
        <w:t xml:space="preserve"> </w:t>
      </w:r>
      <w:r w:rsidRPr="00B27D37">
        <w:rPr>
          <w:b/>
          <w:sz w:val="26"/>
          <w:highlight w:val="cyan"/>
          <w:u w:val="single"/>
          <w:bdr w:val="single" w:sz="18" w:space="0" w:color="auto"/>
        </w:rPr>
        <w:t>that drive medicine prices down</w:t>
      </w:r>
      <w:r w:rsidRPr="006F2EBC">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 These evergreening practices, of course, have material effects. </w:t>
      </w:r>
      <w:r w:rsidRPr="006F2EBC">
        <w:rPr>
          <w:u w:val="single"/>
        </w:rPr>
        <w:t xml:space="preserve">Apart from delaying the entry of generic versions, they give brand-name pharmaceutical companies </w:t>
      </w:r>
      <w:r w:rsidRPr="00B27D37">
        <w:rPr>
          <w:b/>
          <w:sz w:val="26"/>
          <w:highlight w:val="cyan"/>
          <w:u w:val="single"/>
        </w:rPr>
        <w:t>free reign in the market</w:t>
      </w:r>
      <w:r w:rsidRPr="006F2EBC">
        <w:rPr>
          <w:u w:val="single"/>
        </w:rPr>
        <w:t xml:space="preserve">, which allows them to set the market price. Recent years have seen </w:t>
      </w:r>
      <w:r w:rsidRPr="00B27D37">
        <w:rPr>
          <w:b/>
          <w:sz w:val="26"/>
          <w:highlight w:val="cyan"/>
          <w:u w:val="single"/>
        </w:rPr>
        <w:t>monopoly prices rise</w:t>
      </w:r>
      <w:r w:rsidRPr="00B27D37">
        <w:rPr>
          <w:highlight w:val="cyan"/>
          <w:u w:val="single"/>
        </w:rPr>
        <w:t xml:space="preserve"> </w:t>
      </w:r>
      <w:r w:rsidRPr="006F2EBC">
        <w:rPr>
          <w:u w:val="single"/>
        </w:rPr>
        <w:t xml:space="preserve">exorbitantly </w:t>
      </w:r>
      <w:r w:rsidRPr="00B27D37">
        <w:rPr>
          <w:b/>
          <w:sz w:val="26"/>
          <w:highlight w:val="cyan"/>
          <w:u w:val="single"/>
        </w:rPr>
        <w:t>causing</w:t>
      </w:r>
      <w:r w:rsidRPr="006F2EBC">
        <w:rPr>
          <w:u w:val="single"/>
        </w:rPr>
        <w:t xml:space="preserve"> significant </w:t>
      </w:r>
      <w:r w:rsidRPr="00B27D37">
        <w:rPr>
          <w:b/>
          <w:sz w:val="26"/>
          <w:highlight w:val="cyan"/>
          <w:u w:val="single"/>
        </w:rPr>
        <w:t>financial strain to patients</w:t>
      </w:r>
      <w:r w:rsidRPr="006F2EBC">
        <w:rPr>
          <w:u w:val="single"/>
        </w:rPr>
        <w:t xml:space="preserve">, domestic </w:t>
      </w:r>
      <w:r w:rsidRPr="00B27D37">
        <w:rPr>
          <w:b/>
          <w:sz w:val="26"/>
          <w:highlight w:val="cyan"/>
          <w:u w:val="single"/>
        </w:rPr>
        <w:t>healthcare services and</w:t>
      </w:r>
      <w:r w:rsidRPr="006F2EBC">
        <w:rPr>
          <w:u w:val="single"/>
        </w:rPr>
        <w:t xml:space="preserve"> even </w:t>
      </w:r>
      <w:r w:rsidRPr="00B27D37">
        <w:rPr>
          <w:b/>
          <w:sz w:val="26"/>
          <w:highlight w:val="cyan"/>
          <w:u w:val="single"/>
        </w:rPr>
        <w:t>insurance companies</w:t>
      </w:r>
      <w:r w:rsidRPr="006F2EBC">
        <w:rPr>
          <w:u w:val="single"/>
        </w:rPr>
        <w:t xml:space="preserve"> in developed countries</w:t>
      </w:r>
      <w:r w:rsidRPr="006F2EBC">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6F2EBC">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6F2EBC">
        <w:rPr>
          <w:sz w:val="16"/>
        </w:rPr>
        <w:t>.</w:t>
      </w:r>
    </w:p>
    <w:p w14:paraId="5BF9593B" w14:textId="77777777" w:rsidR="00C117CB" w:rsidRDefault="00C117CB" w:rsidP="00C117CB">
      <w:pPr>
        <w:pStyle w:val="Heading4"/>
      </w:pPr>
      <w:r>
        <w:t xml:space="preserve">Pharma’s the </w:t>
      </w:r>
      <w:r>
        <w:rPr>
          <w:u w:val="single"/>
        </w:rPr>
        <w:t>largest drive</w:t>
      </w:r>
      <w:r>
        <w:t xml:space="preserve"> of </w:t>
      </w:r>
      <w:r>
        <w:rPr>
          <w:u w:val="single"/>
        </w:rPr>
        <w:t>healthcare costs</w:t>
      </w:r>
      <w:r>
        <w:t>.</w:t>
      </w:r>
    </w:p>
    <w:p w14:paraId="07E119FC" w14:textId="77777777" w:rsidR="00C117CB" w:rsidRPr="00BF52A6" w:rsidRDefault="00C117CB" w:rsidP="00C117CB">
      <w:r w:rsidRPr="00BF52A6">
        <w:rPr>
          <w:rStyle w:val="Style13ptBold"/>
        </w:rPr>
        <w:t>Brennan</w:t>
      </w:r>
      <w:r>
        <w:rPr>
          <w:rStyle w:val="Style13ptBold"/>
        </w:rPr>
        <w:t xml:space="preserve"> 16</w:t>
      </w:r>
      <w:r w:rsidRPr="00BF52A6">
        <w:t>, Hannah, et al. "A prescription for excessive drug pricing: leveraging government patent use for health." Yale JL &amp; Tech. 18 (2016): 275.</w:t>
      </w:r>
      <w:r>
        <w:t xml:space="preserve"> (</w:t>
      </w:r>
      <w:r w:rsidRPr="00B129F9">
        <w:t>Law Clerk to the Honorable Theodore McKee, Chief Judge, Third Circuit</w:t>
      </w:r>
      <w:r>
        <w:t xml:space="preserve">)//re-cut by Elmer </w:t>
      </w:r>
    </w:p>
    <w:p w14:paraId="61AE7B16" w14:textId="77777777" w:rsidR="00C117CB" w:rsidRDefault="00C117CB" w:rsidP="00C117CB">
      <w:pPr>
        <w:rPr>
          <w:sz w:val="16"/>
        </w:rPr>
      </w:pPr>
      <w:r w:rsidRPr="00BF52A6">
        <w:rPr>
          <w:u w:val="single"/>
        </w:rPr>
        <w:t xml:space="preserve">The </w:t>
      </w:r>
      <w:r w:rsidRPr="00B27D37">
        <w:rPr>
          <w:b/>
          <w:sz w:val="26"/>
          <w:highlight w:val="cyan"/>
          <w:u w:val="single"/>
          <w:bdr w:val="single" w:sz="18" w:space="0" w:color="auto"/>
        </w:rPr>
        <w:t>soaring cost of pharmaceuticals is one of the most pressing domestic policy issues</w:t>
      </w:r>
      <w:r w:rsidRPr="00BF52A6">
        <w:rPr>
          <w:u w:val="single"/>
        </w:rPr>
        <w:t xml:space="preserve"> in the United States today. Nearly </w:t>
      </w:r>
      <w:r w:rsidRPr="00B27D37">
        <w:rPr>
          <w:b/>
          <w:sz w:val="26"/>
          <w:highlight w:val="cyan"/>
          <w:u w:val="single"/>
        </w:rPr>
        <w:t>one-fifth of</w:t>
      </w:r>
      <w:r w:rsidRPr="00BF52A6">
        <w:rPr>
          <w:u w:val="single"/>
        </w:rPr>
        <w:t xml:space="preserve"> the U.S. Gross Domestic Product (</w:t>
      </w:r>
      <w:r w:rsidRPr="00B27D37">
        <w:rPr>
          <w:b/>
          <w:sz w:val="26"/>
          <w:highlight w:val="cyan"/>
          <w:u w:val="single"/>
        </w:rPr>
        <w:t>GDP) is spent on healthcare</w:t>
      </w:r>
      <w:r w:rsidRPr="00B27D37">
        <w:rPr>
          <w:highlight w:val="cyan"/>
          <w:u w:val="single"/>
        </w:rPr>
        <w:t xml:space="preserve">, </w:t>
      </w:r>
      <w:r w:rsidRPr="00BF52A6">
        <w:rPr>
          <w:u w:val="single"/>
        </w:rPr>
        <w:t xml:space="preserve">and </w:t>
      </w:r>
      <w:r w:rsidRPr="00B27D37">
        <w:rPr>
          <w:b/>
          <w:sz w:val="26"/>
          <w:highlight w:val="cyan"/>
          <w:u w:val="single"/>
          <w:bdr w:val="single" w:sz="18" w:space="0" w:color="auto"/>
        </w:rPr>
        <w:t>pharmaceuticals are a key expenditure</w:t>
      </w:r>
      <w:r w:rsidRPr="00BF52A6">
        <w:rPr>
          <w:u w:val="single"/>
        </w:rPr>
        <w:t xml:space="preserve">.1 In 2014, the </w:t>
      </w:r>
      <w:r w:rsidRPr="00B27D37">
        <w:rPr>
          <w:b/>
          <w:sz w:val="26"/>
          <w:highlight w:val="cyan"/>
          <w:u w:val="single"/>
        </w:rPr>
        <w:t>U</w:t>
      </w:r>
      <w:r w:rsidRPr="00BF52A6">
        <w:rPr>
          <w:u w:val="single"/>
        </w:rPr>
        <w:t xml:space="preserve">nited </w:t>
      </w:r>
      <w:r w:rsidRPr="00B27D37">
        <w:rPr>
          <w:b/>
          <w:sz w:val="26"/>
          <w:highlight w:val="cyan"/>
          <w:u w:val="single"/>
        </w:rPr>
        <w:t>S</w:t>
      </w:r>
      <w:r w:rsidRPr="00BF52A6">
        <w:rPr>
          <w:u w:val="single"/>
        </w:rPr>
        <w:t xml:space="preserve">tates </w:t>
      </w:r>
      <w:r w:rsidRPr="00B27D37">
        <w:rPr>
          <w:b/>
          <w:sz w:val="26"/>
          <w:highlight w:val="cyan"/>
          <w:u w:val="single"/>
          <w:bdr w:val="single" w:sz="18" w:space="0" w:color="auto"/>
        </w:rPr>
        <w:t>spent a record $297.7 billion</w:t>
      </w:r>
      <w:r w:rsidRPr="00BF52A6">
        <w:rPr>
          <w:u w:val="single"/>
        </w:rPr>
        <w:t xml:space="preserve"> on pharmaceuticals, over 12% more than the previous 2 year.</w:t>
      </w:r>
      <w:r w:rsidRPr="00BF52A6">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B27D37">
        <w:rPr>
          <w:b/>
          <w:sz w:val="26"/>
          <w:highlight w:val="cyan"/>
          <w:u w:val="single"/>
        </w:rPr>
        <w:t>High drug prices are of enormous concern</w:t>
      </w:r>
      <w:r w:rsidRPr="00BF52A6">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7DB4F113" w14:textId="77777777" w:rsidR="00C117CB" w:rsidRDefault="00C117CB" w:rsidP="00C117CB">
      <w:pPr>
        <w:pStyle w:val="Heading4"/>
      </w:pPr>
      <w:r>
        <w:t xml:space="preserve">That </w:t>
      </w:r>
      <w:r>
        <w:rPr>
          <w:u w:val="single"/>
        </w:rPr>
        <w:t>hurts</w:t>
      </w:r>
      <w:r>
        <w:t xml:space="preserve"> the Economy</w:t>
      </w:r>
    </w:p>
    <w:p w14:paraId="2191704C" w14:textId="77777777" w:rsidR="00C117CB" w:rsidRPr="00C8037B" w:rsidRDefault="00C117CB" w:rsidP="00C117CB">
      <w:r w:rsidRPr="00C8037B">
        <w:rPr>
          <w:rStyle w:val="Style13ptBold"/>
        </w:rPr>
        <w:t>Sood</w:t>
      </w:r>
      <w:r>
        <w:rPr>
          <w:rStyle w:val="Style13ptBold"/>
        </w:rPr>
        <w:t xml:space="preserve"> et Al 7</w:t>
      </w:r>
      <w:r w:rsidRPr="00C8037B">
        <w:t>, Neeraj, Arkadipta Ghosh, and J. Escarse. "The effect of health care cost growth on the US economy." Office of the Assistant Secretary for Planning and Evaluation, US Department of Health and Human Services (September). Available at (http://aspe. hhs. gov/health/reports/08/healthcarecost/report. html (HHS) (2007).</w:t>
      </w:r>
      <w:r>
        <w:t xml:space="preserve"> (</w:t>
      </w:r>
      <w:r w:rsidRPr="00C8037B">
        <w:t>PhD, is professor and vice dean for research at the USC Price School of Public Policy and a founding member the USC Schaeffer Center</w:t>
      </w:r>
      <w:r>
        <w:t xml:space="preserve">)//Elmer </w:t>
      </w:r>
    </w:p>
    <w:p w14:paraId="638DD9F7" w14:textId="77777777" w:rsidR="00C117CB" w:rsidRPr="00C8037B" w:rsidRDefault="00C117CB" w:rsidP="00C117CB">
      <w:pPr>
        <w:rPr>
          <w:sz w:val="16"/>
        </w:rPr>
      </w:pPr>
      <w:r w:rsidRPr="00C8037B">
        <w:rPr>
          <w:sz w:val="16"/>
        </w:rPr>
        <w:t xml:space="preserve">2. CONCEPTUAL OVERVEIW OF POTENTIAL MECHNISMS THROUGH WHICH HEALTH CARE INFLATION COULD AFFECT THE US ECONOMY Not surprisingly, </w:t>
      </w:r>
      <w:r w:rsidRPr="00C8037B">
        <w:rPr>
          <w:u w:val="single"/>
        </w:rPr>
        <w:t xml:space="preserve">the dramatic increases in health care spending and the share of GDP devoted to health care have raised concerns about the </w:t>
      </w:r>
      <w:r w:rsidRPr="00B27D37">
        <w:rPr>
          <w:b/>
          <w:sz w:val="26"/>
          <w:highlight w:val="cyan"/>
          <w:u w:val="single"/>
          <w:bdr w:val="single" w:sz="18" w:space="0" w:color="auto"/>
        </w:rPr>
        <w:t>negative impact of health care cost inflation on the U.S. economy</w:t>
      </w:r>
      <w:r w:rsidRPr="00C8037B">
        <w:rPr>
          <w:sz w:val="16"/>
        </w:rPr>
        <w:t xml:space="preserve">. In an era of global economic markets, </w:t>
      </w:r>
      <w:r w:rsidRPr="00C8037B">
        <w:rPr>
          <w:u w:val="single"/>
        </w:rPr>
        <w:t>these concerns are reinforced by the status of the U.S. as a spending outlier among competing nations</w:t>
      </w:r>
      <w:r w:rsidRPr="00C8037B">
        <w:rPr>
          <w:sz w:val="16"/>
        </w:rPr>
        <w:t xml:space="preserve">. The major concern is that </w:t>
      </w:r>
      <w:r w:rsidRPr="00B27D37">
        <w:rPr>
          <w:b/>
          <w:sz w:val="26"/>
          <w:highlight w:val="cyan"/>
          <w:u w:val="single"/>
        </w:rPr>
        <w:t>rapid increases in health care spending</w:t>
      </w:r>
      <w:r w:rsidRPr="00B27D37">
        <w:rPr>
          <w:sz w:val="16"/>
          <w:highlight w:val="cyan"/>
        </w:rPr>
        <w:t xml:space="preserve"> </w:t>
      </w:r>
      <w:r w:rsidRPr="00B27D37">
        <w:rPr>
          <w:b/>
          <w:sz w:val="26"/>
          <w:highlight w:val="cyan"/>
          <w:u w:val="single"/>
        </w:rPr>
        <w:t>can affect</w:t>
      </w:r>
      <w:r w:rsidRPr="00B27D37">
        <w:rPr>
          <w:sz w:val="16"/>
          <w:highlight w:val="cyan"/>
        </w:rPr>
        <w:t xml:space="preserve"> </w:t>
      </w:r>
      <w:r w:rsidRPr="00B27D37">
        <w:rPr>
          <w:b/>
          <w:sz w:val="26"/>
          <w:highlight w:val="cyan"/>
          <w:u w:val="single"/>
        </w:rPr>
        <w:t xml:space="preserve">major economic indicators such </w:t>
      </w:r>
      <w:r w:rsidRPr="00C8037B">
        <w:rPr>
          <w:u w:val="single"/>
        </w:rPr>
        <w:t xml:space="preserve">per capita </w:t>
      </w:r>
      <w:r w:rsidRPr="00B27D37">
        <w:rPr>
          <w:b/>
          <w:sz w:val="26"/>
          <w:highlight w:val="cyan"/>
          <w:u w:val="single"/>
          <w:bdr w:val="single" w:sz="18" w:space="0" w:color="auto"/>
        </w:rPr>
        <w:t>GDP, employment and inflation</w:t>
      </w:r>
      <w:r w:rsidRPr="00C8037B">
        <w:rPr>
          <w:u w:val="single"/>
        </w:rPr>
        <w:t xml:space="preserve">. The effects are likely to occur </w:t>
      </w:r>
      <w:r w:rsidRPr="00B27D37">
        <w:rPr>
          <w:b/>
          <w:sz w:val="26"/>
          <w:highlight w:val="cyan"/>
          <w:u w:val="single"/>
        </w:rPr>
        <w:t>across all sectors</w:t>
      </w:r>
      <w:r w:rsidRPr="00B27D37">
        <w:rPr>
          <w:highlight w:val="cyan"/>
          <w:u w:val="single"/>
        </w:rPr>
        <w:t xml:space="preserve"> </w:t>
      </w:r>
      <w:r w:rsidRPr="00C8037B">
        <w:rPr>
          <w:u w:val="single"/>
        </w:rPr>
        <w:t>of the economy – governments, businesses and households – as all these interrelated sectors play an important role in the provision, financing and consumption of health care in the US.</w:t>
      </w:r>
      <w:r w:rsidRPr="00C8037B">
        <w:rPr>
          <w:sz w:val="16"/>
        </w:rPr>
        <w:t xml:space="preserve"> For example, </w:t>
      </w:r>
      <w:r w:rsidRPr="00C8037B">
        <w:rPr>
          <w:u w:val="single"/>
        </w:rPr>
        <w:t>Federal, state and local governments collect taxes from businesses and households to finance public health insurance programs and to directly provide health care to households. Businesses provide employment to US households and also provide health insurance to their employees. Households are the final consumers of health care and also bear some incidence of health care costs</w:t>
      </w:r>
      <w:r w:rsidRPr="00C8037B">
        <w:rPr>
          <w:sz w:val="16"/>
        </w:rPr>
        <w:t xml:space="preserve">. In this report we separately identify the effects of health care costs on the aggregate economy and on each one of these interrelated sectors. However, </w:t>
      </w:r>
      <w:r w:rsidRPr="00C8037B">
        <w:rPr>
          <w:u w:val="single"/>
        </w:rPr>
        <w:t xml:space="preserve">it is important to note that the </w:t>
      </w:r>
      <w:r w:rsidRPr="00B27D37">
        <w:rPr>
          <w:b/>
          <w:sz w:val="26"/>
          <w:highlight w:val="cyan"/>
          <w:u w:val="single"/>
        </w:rPr>
        <w:t>effects</w:t>
      </w:r>
      <w:r w:rsidRPr="00B27D37">
        <w:rPr>
          <w:highlight w:val="cyan"/>
          <w:u w:val="single"/>
        </w:rPr>
        <w:t xml:space="preserve"> </w:t>
      </w:r>
      <w:r w:rsidRPr="00C8037B">
        <w:rPr>
          <w:u w:val="single"/>
        </w:rPr>
        <w:t xml:space="preserve">of health care costs </w:t>
      </w:r>
      <w:r w:rsidRPr="00B27D37">
        <w:rPr>
          <w:b/>
          <w:sz w:val="26"/>
          <w:highlight w:val="cyan"/>
          <w:u w:val="single"/>
        </w:rPr>
        <w:t>on one sector</w:t>
      </w:r>
      <w:r w:rsidRPr="00B27D37">
        <w:rPr>
          <w:highlight w:val="cyan"/>
          <w:u w:val="single"/>
        </w:rPr>
        <w:t xml:space="preserve"> </w:t>
      </w:r>
      <w:r w:rsidRPr="00C8037B">
        <w:rPr>
          <w:u w:val="single"/>
        </w:rPr>
        <w:t xml:space="preserve">are </w:t>
      </w:r>
      <w:r w:rsidRPr="00B27D37">
        <w:rPr>
          <w:b/>
          <w:sz w:val="26"/>
          <w:highlight w:val="cyan"/>
          <w:u w:val="single"/>
        </w:rPr>
        <w:t>likely to affect</w:t>
      </w:r>
      <w:r w:rsidRPr="00B27D37">
        <w:rPr>
          <w:highlight w:val="cyan"/>
          <w:u w:val="single"/>
        </w:rPr>
        <w:t xml:space="preserve"> </w:t>
      </w:r>
      <w:r w:rsidRPr="00C8037B">
        <w:rPr>
          <w:u w:val="single"/>
        </w:rPr>
        <w:t xml:space="preserve">outcomes in </w:t>
      </w:r>
      <w:r w:rsidRPr="00B27D37">
        <w:rPr>
          <w:b/>
          <w:sz w:val="26"/>
          <w:highlight w:val="cyan"/>
          <w:u w:val="single"/>
          <w:bdr w:val="single" w:sz="18" w:space="0" w:color="auto"/>
        </w:rPr>
        <w:t>other sectors</w:t>
      </w:r>
      <w:r w:rsidRPr="00C8037B">
        <w:rPr>
          <w:u w:val="single"/>
        </w:rPr>
        <w:t xml:space="preserve">. For example, </w:t>
      </w:r>
      <w:r w:rsidRPr="00B27D37">
        <w:rPr>
          <w:b/>
          <w:sz w:val="26"/>
          <w:highlight w:val="cyan"/>
          <w:u w:val="single"/>
        </w:rPr>
        <w:t>faced with rising health care costs</w:t>
      </w:r>
      <w:r w:rsidRPr="00B27D37">
        <w:rPr>
          <w:highlight w:val="cyan"/>
          <w:u w:val="single"/>
        </w:rPr>
        <w:t xml:space="preserve"> </w:t>
      </w:r>
      <w:r w:rsidRPr="00B27D37">
        <w:rPr>
          <w:b/>
          <w:sz w:val="26"/>
          <w:highlight w:val="cyan"/>
          <w:u w:val="single"/>
        </w:rPr>
        <w:t>governments</w:t>
      </w:r>
      <w:r w:rsidRPr="00B27D37">
        <w:rPr>
          <w:highlight w:val="cyan"/>
          <w:u w:val="single"/>
        </w:rPr>
        <w:t xml:space="preserve"> </w:t>
      </w:r>
      <w:r w:rsidRPr="00C8037B">
        <w:rPr>
          <w:u w:val="single"/>
        </w:rPr>
        <w:t xml:space="preserve">might </w:t>
      </w:r>
      <w:r w:rsidRPr="00B27D37">
        <w:rPr>
          <w:b/>
          <w:sz w:val="26"/>
          <w:highlight w:val="cyan"/>
          <w:u w:val="single"/>
        </w:rPr>
        <w:t>attempt to reduce health spending by reducing eligibility for public health insurance</w:t>
      </w:r>
      <w:r w:rsidRPr="00C8037B">
        <w:rPr>
          <w:u w:val="single"/>
        </w:rPr>
        <w:t xml:space="preserve">, consequently </w:t>
      </w:r>
      <w:r w:rsidRPr="00B27D37">
        <w:rPr>
          <w:b/>
          <w:sz w:val="26"/>
          <w:highlight w:val="cyan"/>
          <w:u w:val="single"/>
        </w:rPr>
        <w:t>increasing</w:t>
      </w:r>
      <w:r w:rsidRPr="00B27D37">
        <w:rPr>
          <w:highlight w:val="cyan"/>
          <w:u w:val="single"/>
        </w:rPr>
        <w:t xml:space="preserve"> </w:t>
      </w:r>
      <w:r w:rsidRPr="00B27D37">
        <w:rPr>
          <w:b/>
          <w:sz w:val="26"/>
          <w:highlight w:val="cyan"/>
          <w:u w:val="single"/>
          <w:bdr w:val="single" w:sz="18" w:space="0" w:color="auto"/>
        </w:rPr>
        <w:t>uninsurance rates</w:t>
      </w:r>
      <w:r w:rsidRPr="00B27D37">
        <w:rPr>
          <w:highlight w:val="cyan"/>
          <w:u w:val="single"/>
        </w:rPr>
        <w:t xml:space="preserve"> </w:t>
      </w:r>
      <w:r w:rsidRPr="00C8037B">
        <w:rPr>
          <w:u w:val="single"/>
        </w:rPr>
        <w:t xml:space="preserve">among households. The increase in health care costs might also prompt governments </w:t>
      </w:r>
      <w:r w:rsidRPr="00B27D37">
        <w:rPr>
          <w:b/>
          <w:sz w:val="26"/>
          <w:highlight w:val="cyan"/>
          <w:u w:val="single"/>
        </w:rPr>
        <w:t>to raise taxes</w:t>
      </w:r>
      <w:r w:rsidRPr="00C8037B">
        <w:rPr>
          <w:u w:val="single"/>
        </w:rPr>
        <w:t xml:space="preserve">, increase borrowing or </w:t>
      </w:r>
      <w:r w:rsidRPr="00B27D37">
        <w:rPr>
          <w:b/>
          <w:sz w:val="26"/>
          <w:highlight w:val="cyan"/>
          <w:u w:val="single"/>
        </w:rPr>
        <w:t>reduce investments in</w:t>
      </w:r>
      <w:r w:rsidRPr="00B27D37">
        <w:rPr>
          <w:highlight w:val="cyan"/>
          <w:u w:val="single"/>
        </w:rPr>
        <w:t xml:space="preserve"> </w:t>
      </w:r>
      <w:r w:rsidRPr="00C8037B">
        <w:rPr>
          <w:u w:val="single"/>
        </w:rPr>
        <w:t xml:space="preserve">other </w:t>
      </w:r>
      <w:r w:rsidRPr="00B27D37">
        <w:rPr>
          <w:b/>
          <w:sz w:val="26"/>
          <w:highlight w:val="cyan"/>
          <w:u w:val="single"/>
          <w:bdr w:val="single" w:sz="18" w:space="0" w:color="auto"/>
        </w:rPr>
        <w:t>critical sectors such as education and infrastructure,</w:t>
      </w:r>
      <w:r w:rsidRPr="00B27D37">
        <w:rPr>
          <w:highlight w:val="cyan"/>
          <w:u w:val="single"/>
        </w:rPr>
        <w:t xml:space="preserve"> </w:t>
      </w:r>
      <w:r w:rsidRPr="00B27D37">
        <w:rPr>
          <w:b/>
          <w:sz w:val="26"/>
          <w:highlight w:val="cyan"/>
          <w:u w:val="single"/>
        </w:rPr>
        <w:t>suppressing economic growth</w:t>
      </w:r>
      <w:r w:rsidRPr="00B27D37">
        <w:rPr>
          <w:highlight w:val="cyan"/>
          <w:u w:val="single"/>
        </w:rPr>
        <w:t xml:space="preserve"> </w:t>
      </w:r>
      <w:r w:rsidRPr="00C8037B">
        <w:rPr>
          <w:u w:val="single"/>
        </w:rPr>
        <w:t xml:space="preserve">and affecting both businesses and households. Similarly, </w:t>
      </w:r>
      <w:r w:rsidRPr="00B27D37">
        <w:rPr>
          <w:b/>
          <w:sz w:val="26"/>
          <w:highlight w:val="cyan"/>
          <w:u w:val="single"/>
        </w:rPr>
        <w:t>US companies</w:t>
      </w:r>
      <w:r w:rsidRPr="00B27D37">
        <w:rPr>
          <w:highlight w:val="cyan"/>
          <w:u w:val="single"/>
        </w:rPr>
        <w:t xml:space="preserve"> </w:t>
      </w:r>
      <w:r w:rsidRPr="00C8037B">
        <w:rPr>
          <w:u w:val="single"/>
        </w:rPr>
        <w:t xml:space="preserve">faced with rapidly growing health care costs </w:t>
      </w:r>
      <w:r w:rsidRPr="00B27D37">
        <w:rPr>
          <w:b/>
          <w:sz w:val="26"/>
          <w:highlight w:val="cyan"/>
          <w:u w:val="single"/>
        </w:rPr>
        <w:t>might reduce employment</w:t>
      </w:r>
      <w:r w:rsidRPr="00B27D37">
        <w:rPr>
          <w:highlight w:val="cyan"/>
          <w:u w:val="single"/>
        </w:rPr>
        <w:t xml:space="preserve"> </w:t>
      </w:r>
      <w:r w:rsidRPr="00C8037B">
        <w:rPr>
          <w:u w:val="single"/>
        </w:rPr>
        <w:t xml:space="preserve">and investments in the US economy. Rising health care costs could also </w:t>
      </w:r>
      <w:r w:rsidRPr="00B27D37">
        <w:rPr>
          <w:b/>
          <w:sz w:val="26"/>
          <w:highlight w:val="cyan"/>
          <w:u w:val="single"/>
        </w:rPr>
        <w:t>fuel inflation</w:t>
      </w:r>
      <w:r w:rsidRPr="00B27D37">
        <w:rPr>
          <w:highlight w:val="cyan"/>
          <w:u w:val="single"/>
        </w:rPr>
        <w:t xml:space="preserve"> </w:t>
      </w:r>
      <w:r w:rsidRPr="00C8037B">
        <w:rPr>
          <w:u w:val="single"/>
        </w:rPr>
        <w:t>in the U.S. and make U.S. goods and services less competitive in international markets over time, because increasing health care costs might eventually be reflected in higher product prices</w:t>
      </w:r>
      <w:r w:rsidRPr="00C8037B">
        <w:rPr>
          <w:sz w:val="16"/>
        </w:rPr>
        <w:t xml:space="preserve">. Since most other nations do not have employer-sponsored health insurance, companies in thosenations may be better able to keep prices low.2 </w:t>
      </w:r>
      <w:r w:rsidRPr="00C8037B">
        <w:rPr>
          <w:u w:val="single"/>
        </w:rPr>
        <w:t>Finally, high health care costs could reduce access to health care, bankrupt consumers and deplete retirement savings.</w:t>
      </w:r>
    </w:p>
    <w:p w14:paraId="53EFC813" w14:textId="77777777" w:rsidR="00C117CB" w:rsidRPr="00042179" w:rsidRDefault="00C117CB" w:rsidP="00C117CB">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t>.</w:t>
      </w:r>
    </w:p>
    <w:p w14:paraId="30DB5798" w14:textId="77777777" w:rsidR="00C117CB" w:rsidRPr="002C2351" w:rsidRDefault="00C117CB" w:rsidP="00C117CB">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“http://www3.weforum.org/docs/WEF_The_Global_Risks_Report_2021.pdf  //Re-cut by Elmer</w:t>
      </w:r>
    </w:p>
    <w:p w14:paraId="69BC4220" w14:textId="77777777" w:rsidR="00C117CB" w:rsidRDefault="00C117CB" w:rsidP="00C117CB">
      <w:pPr>
        <w:rPr>
          <w:sz w:val="26"/>
          <w:szCs w:val="26"/>
          <w:u w:val="single"/>
        </w:rPr>
      </w:pPr>
      <w:r w:rsidRPr="00C8037B">
        <w:rPr>
          <w:sz w:val="16"/>
          <w:szCs w:val="26"/>
        </w:rPr>
        <w:t xml:space="preserve">Forced to choose sides, governments may face </w:t>
      </w:r>
      <w:r w:rsidRPr="00B27D37">
        <w:rPr>
          <w:b/>
          <w:sz w:val="26"/>
          <w:szCs w:val="26"/>
          <w:highlight w:val="cyan"/>
          <w:u w:val="single"/>
        </w:rPr>
        <w:t>economic</w:t>
      </w:r>
      <w:r w:rsidRPr="00C8037B">
        <w:rPr>
          <w:sz w:val="16"/>
          <w:szCs w:val="26"/>
        </w:rPr>
        <w:t xml:space="preserve"> or diplomatic </w:t>
      </w:r>
      <w:r w:rsidRPr="00B27D37">
        <w:rPr>
          <w:b/>
          <w:sz w:val="26"/>
          <w:szCs w:val="26"/>
          <w:highlight w:val="cyan"/>
          <w:u w:val="single"/>
        </w:rPr>
        <w:t>consequences</w:t>
      </w:r>
      <w:r w:rsidRPr="00C8037B">
        <w:rPr>
          <w:sz w:val="26"/>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 w:val="26"/>
          <w:szCs w:val="26"/>
          <w:u w:val="single"/>
        </w:rPr>
        <w:t xml:space="preserve">With some </w:t>
      </w:r>
      <w:r w:rsidRPr="00B27D37">
        <w:rPr>
          <w:b/>
          <w:sz w:val="26"/>
          <w:szCs w:val="26"/>
          <w:highlight w:val="cyan"/>
          <w:u w:val="single"/>
        </w:rPr>
        <w:t>alliances weakening</w:t>
      </w:r>
      <w:r w:rsidRPr="00C803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B27D37">
        <w:rPr>
          <w:b/>
          <w:sz w:val="26"/>
          <w:szCs w:val="26"/>
          <w:highlight w:val="cyan"/>
          <w:u w:val="single"/>
        </w:rPr>
        <w:t>norms</w:t>
      </w:r>
      <w:r w:rsidRPr="00B27D37">
        <w:rPr>
          <w:sz w:val="26"/>
          <w:szCs w:val="26"/>
          <w:highlight w:val="cyan"/>
          <w:u w:val="single"/>
        </w:rPr>
        <w:t xml:space="preserve"> </w:t>
      </w:r>
      <w:r w:rsidRPr="00C8037B">
        <w:rPr>
          <w:sz w:val="26"/>
          <w:szCs w:val="26"/>
          <w:u w:val="single"/>
        </w:rPr>
        <w:t xml:space="preserve">may </w:t>
      </w:r>
      <w:r w:rsidRPr="00B27D37">
        <w:rPr>
          <w:b/>
          <w:sz w:val="26"/>
          <w:szCs w:val="26"/>
          <w:highlight w:val="cyan"/>
          <w:u w:val="single"/>
        </w:rPr>
        <w:t>no longer govern</w:t>
      </w:r>
      <w:r w:rsidRPr="00C8037B">
        <w:rPr>
          <w:sz w:val="26"/>
          <w:szCs w:val="26"/>
          <w:u w:val="single"/>
        </w:rPr>
        <w:t xml:space="preserve"> state </w:t>
      </w:r>
      <w:r w:rsidRPr="00B27D37">
        <w:rPr>
          <w:b/>
          <w:sz w:val="26"/>
          <w:szCs w:val="26"/>
          <w:highlight w:val="cyan"/>
          <w:u w:val="single"/>
        </w:rPr>
        <w:t>behaviour</w:t>
      </w:r>
      <w:r w:rsidRPr="00C803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B27D37">
        <w:rPr>
          <w:b/>
          <w:bCs/>
          <w:sz w:val="26"/>
          <w:szCs w:val="26"/>
          <w:highlight w:val="cyan"/>
          <w:u w:val="single"/>
        </w:rPr>
        <w:t>economic crises will</w:t>
      </w:r>
      <w:r w:rsidRPr="00B27D37">
        <w:rPr>
          <w:sz w:val="26"/>
          <w:szCs w:val="26"/>
          <w:highlight w:val="cyan"/>
          <w:u w:val="single"/>
        </w:rPr>
        <w:t xml:space="preserve"> </w:t>
      </w:r>
      <w:r w:rsidRPr="00B27D37">
        <w:rPr>
          <w:b/>
          <w:sz w:val="26"/>
          <w:szCs w:val="26"/>
          <w:highlight w:val="cyan"/>
          <w:u w:val="single"/>
        </w:rPr>
        <w:t>increase</w:t>
      </w:r>
      <w:r w:rsidRPr="00C8037B">
        <w:rPr>
          <w:sz w:val="26"/>
          <w:szCs w:val="26"/>
          <w:u w:val="single"/>
        </w:rPr>
        <w:t xml:space="preserve"> the </w:t>
      </w:r>
      <w:r w:rsidRPr="00C8037B">
        <w:rPr>
          <w:bCs/>
          <w:sz w:val="26"/>
          <w:szCs w:val="26"/>
          <w:u w:val="single"/>
        </w:rPr>
        <w:t>risk</w:t>
      </w:r>
      <w:r w:rsidRPr="00C8037B">
        <w:rPr>
          <w:sz w:val="26"/>
          <w:szCs w:val="26"/>
          <w:u w:val="single"/>
        </w:rPr>
        <w:t xml:space="preserve"> of </w:t>
      </w:r>
      <w:r w:rsidRPr="00B27D37">
        <w:rPr>
          <w:b/>
          <w:sz w:val="26"/>
          <w:szCs w:val="26"/>
          <w:highlight w:val="cyan"/>
          <w:u w:val="single"/>
        </w:rPr>
        <w:t>autocracy</w:t>
      </w:r>
      <w:r w:rsidRPr="00C8037B">
        <w:rPr>
          <w:sz w:val="26"/>
          <w:szCs w:val="26"/>
          <w:u w:val="single"/>
        </w:rPr>
        <w:t xml:space="preserve">, </w:t>
      </w:r>
      <w:r w:rsidRPr="00B27D37">
        <w:rPr>
          <w:b/>
          <w:bCs/>
          <w:sz w:val="26"/>
          <w:szCs w:val="26"/>
          <w:highlight w:val="cyan"/>
          <w:u w:val="single"/>
        </w:rPr>
        <w:t>with corresponding</w:t>
      </w:r>
      <w:r w:rsidRPr="00B27D37">
        <w:rPr>
          <w:sz w:val="26"/>
          <w:szCs w:val="26"/>
          <w:highlight w:val="cyan"/>
          <w:u w:val="single"/>
        </w:rPr>
        <w:t xml:space="preserve"> </w:t>
      </w:r>
      <w:r w:rsidRPr="00B27D37">
        <w:rPr>
          <w:b/>
          <w:bCs/>
          <w:sz w:val="26"/>
          <w:szCs w:val="26"/>
          <w:highlight w:val="cyan"/>
          <w:u w:val="single"/>
          <w:bdr w:val="single" w:sz="18" w:space="0" w:color="auto"/>
        </w:rPr>
        <w:t>censorship, surveillance</w:t>
      </w:r>
      <w:r w:rsidRPr="00C8037B">
        <w:rPr>
          <w:sz w:val="26"/>
          <w:szCs w:val="26"/>
          <w:u w:val="single"/>
        </w:rPr>
        <w:t>, restriction of movement and abrogation of rights.25 Economic crises will also amplify the</w:t>
      </w:r>
      <w:r w:rsidRPr="00B27D37">
        <w:rPr>
          <w:sz w:val="26"/>
          <w:szCs w:val="26"/>
          <w:highlight w:val="cyan"/>
          <w:u w:val="single"/>
        </w:rPr>
        <w:t xml:space="preserve"> </w:t>
      </w:r>
      <w:r w:rsidRPr="00B27D37">
        <w:rPr>
          <w:b/>
          <w:sz w:val="26"/>
          <w:szCs w:val="26"/>
          <w:highlight w:val="cyan"/>
          <w:u w:val="single"/>
        </w:rPr>
        <w:t>challenges for middle power</w:t>
      </w:r>
      <w:r w:rsidRPr="00B27D37">
        <w:rPr>
          <w:sz w:val="26"/>
          <w:szCs w:val="26"/>
          <w:highlight w:val="cyan"/>
          <w:u w:val="single"/>
        </w:rPr>
        <w:t>s</w:t>
      </w:r>
      <w:r w:rsidRPr="00C8037B">
        <w:rPr>
          <w:sz w:val="26"/>
          <w:szCs w:val="26"/>
          <w:u w:val="single"/>
        </w:rPr>
        <w:t xml:space="preserve"> as they navigate geopolitical competition</w:t>
      </w:r>
      <w:r w:rsidRPr="00C8037B">
        <w:rPr>
          <w:sz w:val="16"/>
          <w:szCs w:val="26"/>
        </w:rPr>
        <w:t xml:space="preserve">. </w:t>
      </w:r>
      <w:r w:rsidRPr="00C803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B27D37">
        <w:rPr>
          <w:b/>
          <w:sz w:val="26"/>
          <w:szCs w:val="26"/>
          <w:highlight w:val="cyan"/>
          <w:u w:val="single"/>
        </w:rPr>
        <w:t>risk of default</w:t>
      </w:r>
      <w:r w:rsidRPr="00B27D37">
        <w:rPr>
          <w:sz w:val="16"/>
          <w:szCs w:val="26"/>
          <w:highlight w:val="cyan"/>
        </w:rPr>
        <w:t xml:space="preserve"> </w:t>
      </w:r>
      <w:r w:rsidRPr="00C8037B">
        <w:rPr>
          <w:sz w:val="16"/>
          <w:szCs w:val="26"/>
        </w:rPr>
        <w:t xml:space="preserve">in the longer term;28 this would </w:t>
      </w:r>
      <w:r w:rsidRPr="00B27D37">
        <w:rPr>
          <w:b/>
          <w:sz w:val="26"/>
          <w:szCs w:val="26"/>
          <w:highlight w:val="cyan"/>
          <w:u w:val="single"/>
        </w:rPr>
        <w:t>leave them further stranded</w:t>
      </w:r>
      <w:r w:rsidRPr="00C8037B">
        <w:rPr>
          <w:sz w:val="16"/>
          <w:szCs w:val="26"/>
        </w:rPr>
        <w:t>—</w:t>
      </w:r>
      <w:r w:rsidRPr="00B27D37">
        <w:rPr>
          <w:b/>
          <w:sz w:val="26"/>
          <w:szCs w:val="26"/>
          <w:highlight w:val="cyan"/>
          <w:u w:val="single"/>
          <w:bdr w:val="single" w:sz="18" w:space="0" w:color="auto"/>
        </w:rPr>
        <w:t>and unable to exercise leadership—on the global stage</w:t>
      </w:r>
      <w:r w:rsidRPr="00C8037B">
        <w:rPr>
          <w:sz w:val="16"/>
          <w:szCs w:val="26"/>
        </w:rPr>
        <w:t xml:space="preserve">. Multilateral meltdown </w:t>
      </w:r>
      <w:r w:rsidRPr="00B27D37">
        <w:rPr>
          <w:b/>
          <w:sz w:val="26"/>
          <w:szCs w:val="26"/>
          <w:highlight w:val="cyan"/>
          <w:u w:val="single"/>
        </w:rPr>
        <w:t xml:space="preserve">Middle power weaknesses </w:t>
      </w:r>
      <w:r w:rsidRPr="00C8037B">
        <w:rPr>
          <w:sz w:val="16"/>
          <w:szCs w:val="26"/>
        </w:rPr>
        <w:t xml:space="preserve">will be </w:t>
      </w:r>
      <w:r w:rsidRPr="00B27D37">
        <w:rPr>
          <w:b/>
          <w:sz w:val="26"/>
          <w:szCs w:val="26"/>
          <w:highlight w:val="cyan"/>
          <w:u w:val="single"/>
        </w:rPr>
        <w:t>reinforced</w:t>
      </w:r>
      <w:r w:rsidRPr="00B27D37">
        <w:rPr>
          <w:sz w:val="16"/>
          <w:szCs w:val="26"/>
          <w:highlight w:val="cyan"/>
        </w:rPr>
        <w:t xml:space="preserve"> </w:t>
      </w:r>
      <w:r w:rsidRPr="00C8037B">
        <w:rPr>
          <w:sz w:val="16"/>
          <w:szCs w:val="26"/>
        </w:rPr>
        <w:t xml:space="preserve">in weakened institutions, which may translate to </w:t>
      </w:r>
      <w:r w:rsidRPr="00B27D37">
        <w:rPr>
          <w:b/>
          <w:sz w:val="26"/>
          <w:szCs w:val="26"/>
          <w:highlight w:val="cyan"/>
          <w:u w:val="single"/>
        </w:rPr>
        <w:t xml:space="preserve">more uncertainty and lagging progress on shared global challenges such as </w:t>
      </w:r>
      <w:r w:rsidRPr="00B27D37">
        <w:rPr>
          <w:b/>
          <w:sz w:val="26"/>
          <w:szCs w:val="26"/>
          <w:highlight w:val="cyan"/>
          <w:u w:val="single"/>
          <w:bdr w:val="single" w:sz="18" w:space="0" w:color="auto"/>
        </w:rPr>
        <w:t>climate change</w:t>
      </w:r>
      <w:r w:rsidRPr="00C8037B">
        <w:rPr>
          <w:sz w:val="16"/>
          <w:szCs w:val="26"/>
        </w:rPr>
        <w:t xml:space="preserve">, </w:t>
      </w:r>
      <w:r w:rsidRPr="00C8037B">
        <w:rPr>
          <w:b/>
          <w:bCs/>
          <w:sz w:val="26"/>
          <w:szCs w:val="26"/>
          <w:u w:val="single"/>
        </w:rPr>
        <w:t>health, poverty reduction and technology governance</w:t>
      </w:r>
      <w:r w:rsidRPr="00C8037B">
        <w:rPr>
          <w:sz w:val="16"/>
          <w:szCs w:val="26"/>
        </w:rPr>
        <w:t xml:space="preserve">. </w:t>
      </w:r>
      <w:r w:rsidRPr="00C8037B">
        <w:rPr>
          <w:sz w:val="26"/>
          <w:szCs w:val="26"/>
          <w:u w:val="single"/>
        </w:rPr>
        <w:t xml:space="preserve">In the absence of strong regulating institutions, </w:t>
      </w:r>
      <w:r w:rsidRPr="00B27D37">
        <w:rPr>
          <w:b/>
          <w:sz w:val="26"/>
          <w:szCs w:val="26"/>
          <w:highlight w:val="cyan"/>
          <w:u w:val="single"/>
        </w:rPr>
        <w:t>the Arctic and space represent new realms for</w:t>
      </w:r>
      <w:r w:rsidRPr="00C8037B">
        <w:rPr>
          <w:sz w:val="26"/>
          <w:szCs w:val="26"/>
          <w:u w:val="single"/>
        </w:rPr>
        <w:t xml:space="preserve"> potential </w:t>
      </w:r>
      <w:r w:rsidRPr="00B27D37">
        <w:rPr>
          <w:b/>
          <w:sz w:val="26"/>
          <w:szCs w:val="26"/>
          <w:highlight w:val="cyan"/>
          <w:u w:val="single"/>
        </w:rPr>
        <w:t>conflict</w:t>
      </w:r>
      <w:r w:rsidRPr="00C8037B">
        <w:rPr>
          <w:sz w:val="26"/>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military and technological power in a zero-sum playing field, some middle powers could increasingly fall behind. </w:t>
      </w:r>
      <w:r w:rsidRPr="00C8037B">
        <w:rPr>
          <w:sz w:val="26"/>
          <w:szCs w:val="26"/>
          <w:u w:val="single"/>
        </w:rPr>
        <w:t xml:space="preserve">Without cooperation nor access to important innovations, middle powers will struggle to define solutions to the world’s problems. In the long term, GRPS </w:t>
      </w:r>
      <w:r w:rsidRPr="00B27D37">
        <w:rPr>
          <w:b/>
          <w:sz w:val="26"/>
          <w:szCs w:val="26"/>
          <w:highlight w:val="cyan"/>
          <w:u w:val="single"/>
        </w:rPr>
        <w:t>respondents forecasted “w</w:t>
      </w:r>
      <w:r w:rsidRPr="00C8037B">
        <w:rPr>
          <w:sz w:val="26"/>
          <w:szCs w:val="26"/>
          <w:u w:val="single"/>
        </w:rPr>
        <w:t xml:space="preserve">eapons of </w:t>
      </w:r>
      <w:r w:rsidRPr="00B27D37">
        <w:rPr>
          <w:b/>
          <w:sz w:val="26"/>
          <w:szCs w:val="26"/>
          <w:highlight w:val="cyan"/>
          <w:u w:val="single"/>
        </w:rPr>
        <w:t>m</w:t>
      </w:r>
      <w:r w:rsidRPr="00C8037B">
        <w:rPr>
          <w:sz w:val="26"/>
          <w:szCs w:val="26"/>
          <w:u w:val="single"/>
        </w:rPr>
        <w:t xml:space="preserve">ass </w:t>
      </w:r>
      <w:r w:rsidRPr="00B27D37">
        <w:rPr>
          <w:b/>
          <w:sz w:val="26"/>
          <w:szCs w:val="26"/>
          <w:highlight w:val="cyan"/>
          <w:u w:val="single"/>
        </w:rPr>
        <w:t>d</w:t>
      </w:r>
      <w:r w:rsidRPr="00C8037B">
        <w:rPr>
          <w:sz w:val="26"/>
          <w:szCs w:val="26"/>
          <w:u w:val="single"/>
        </w:rPr>
        <w:t xml:space="preserve">estruction” </w:t>
      </w:r>
      <w:r w:rsidRPr="00B27D37">
        <w:rPr>
          <w:b/>
          <w:sz w:val="26"/>
          <w:szCs w:val="26"/>
          <w:highlight w:val="cyan"/>
          <w:u w:val="single"/>
        </w:rPr>
        <w:t>and “state collapse</w:t>
      </w:r>
      <w:r w:rsidRPr="00C8037B">
        <w:rPr>
          <w:sz w:val="26"/>
          <w:szCs w:val="26"/>
          <w:u w:val="single"/>
        </w:rPr>
        <w:t xml:space="preserve">” as the two top critical threats: in the absence of strong institutions or clear rules, clashes— such as those in </w:t>
      </w:r>
      <w:r w:rsidRPr="00B27D37">
        <w:rPr>
          <w:b/>
          <w:sz w:val="26"/>
          <w:szCs w:val="26"/>
          <w:highlight w:val="cyan"/>
          <w:u w:val="single"/>
          <w:bdr w:val="single" w:sz="12" w:space="0" w:color="auto"/>
        </w:rPr>
        <w:t>Nagorno-Karabakh or the Galwan Valley</w:t>
      </w:r>
      <w:r w:rsidRPr="00C8037B">
        <w:rPr>
          <w:sz w:val="26"/>
          <w:szCs w:val="26"/>
          <w:u w:val="single"/>
        </w:rPr>
        <w:t>—</w:t>
      </w:r>
      <w:r w:rsidRPr="00B27D37">
        <w:rPr>
          <w:b/>
          <w:sz w:val="26"/>
          <w:szCs w:val="26"/>
          <w:highlight w:val="cyan"/>
          <w:u w:val="single"/>
        </w:rPr>
        <w:t>may more frequently flare into</w:t>
      </w:r>
      <w:r w:rsidRPr="00B27D37">
        <w:rPr>
          <w:sz w:val="26"/>
          <w:szCs w:val="26"/>
          <w:highlight w:val="cyan"/>
          <w:u w:val="single"/>
        </w:rPr>
        <w:t xml:space="preserve"> </w:t>
      </w:r>
      <w:r w:rsidRPr="00C8037B">
        <w:rPr>
          <w:sz w:val="26"/>
          <w:szCs w:val="26"/>
          <w:u w:val="single"/>
        </w:rPr>
        <w:t xml:space="preserve">full-fledged </w:t>
      </w:r>
      <w:r w:rsidRPr="00B27D37">
        <w:rPr>
          <w:b/>
          <w:sz w:val="26"/>
          <w:szCs w:val="26"/>
          <w:highlight w:val="cyan"/>
          <w:u w:val="single"/>
        </w:rPr>
        <w:t>interstate conflicts</w:t>
      </w:r>
      <w:r w:rsidRPr="00C8037B">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7641B2A5" w14:textId="77777777" w:rsidR="00C117CB" w:rsidRDefault="00C117CB" w:rsidP="00C117CB">
      <w:pPr>
        <w:pStyle w:val="Heading4"/>
      </w:pPr>
      <w:r>
        <w:t xml:space="preserve">COVID creates an </w:t>
      </w:r>
      <w:r w:rsidRPr="00065EA8">
        <w:rPr>
          <w:u w:val="single"/>
        </w:rPr>
        <w:t>economic brink</w:t>
      </w:r>
      <w:r>
        <w:t xml:space="preserve">---recovery is strong now because of effective monetary policy, but we’ve hit the </w:t>
      </w:r>
      <w:r w:rsidRPr="002A165B">
        <w:rPr>
          <w:u w:val="single"/>
        </w:rPr>
        <w:t>zero-lower bound</w:t>
      </w:r>
      <w:r>
        <w:t>.</w:t>
      </w:r>
    </w:p>
    <w:p w14:paraId="516F48CB" w14:textId="77777777" w:rsidR="00C117CB" w:rsidRPr="002A165B" w:rsidRDefault="00C117CB" w:rsidP="00C117CB">
      <w:r w:rsidRPr="002A165B">
        <w:t xml:space="preserve">Christopher </w:t>
      </w:r>
      <w:r w:rsidRPr="002A165B">
        <w:rPr>
          <w:rStyle w:val="Style13ptBold"/>
        </w:rPr>
        <w:t>Rugaber 21</w:t>
      </w:r>
      <w:r w:rsidRPr="002A165B">
        <w:t>. Associated Press. “Federal Reserve keeps key interest rate near zero, signals COVID-19 economic risks receding.” https://www.chicagotribune.com/business/ct-biz-fed-interest-rates-economy-20210428-bumyc3ynpza6ri4ygsntmdsmya-story.html.</w:t>
      </w:r>
    </w:p>
    <w:p w14:paraId="35488078" w14:textId="77777777" w:rsidR="00C117CB" w:rsidRDefault="00C117CB" w:rsidP="00C117CB">
      <w:r>
        <w:t xml:space="preserve">WASHINGTON — </w:t>
      </w:r>
      <w:r w:rsidRPr="00B27D37">
        <w:rPr>
          <w:rStyle w:val="Emphasis"/>
          <w:highlight w:val="cyan"/>
        </w:rPr>
        <w:t>The Fed</w:t>
      </w:r>
      <w:r w:rsidRPr="002A165B">
        <w:rPr>
          <w:rStyle w:val="Emphasis"/>
        </w:rPr>
        <w:t xml:space="preserve">eral Reserve </w:t>
      </w:r>
      <w:r w:rsidRPr="00B27D37">
        <w:rPr>
          <w:rStyle w:val="Emphasis"/>
          <w:highlight w:val="cyan"/>
        </w:rPr>
        <w:t>is keeping its ultra-low interest rate policies in place</w:t>
      </w:r>
      <w:r>
        <w:t xml:space="preserve">, </w:t>
      </w:r>
      <w:r w:rsidRPr="002A165B">
        <w:rPr>
          <w:rStyle w:val="StyleUnderline"/>
        </w:rPr>
        <w:t xml:space="preserve">a sign that </w:t>
      </w:r>
      <w:r w:rsidRPr="00B27D37">
        <w:rPr>
          <w:rStyle w:val="StyleUnderline"/>
          <w:highlight w:val="cyan"/>
        </w:rPr>
        <w:t>it wants to see more evidence of a strengthening economic recovery before it</w:t>
      </w:r>
      <w:r w:rsidRPr="002A165B">
        <w:rPr>
          <w:rStyle w:val="StyleUnderline"/>
        </w:rPr>
        <w:t xml:space="preserve"> would </w:t>
      </w:r>
      <w:r w:rsidRPr="00B27D37">
        <w:rPr>
          <w:rStyle w:val="StyleUnderline"/>
          <w:highlight w:val="cyan"/>
        </w:rPr>
        <w:t>consider easing its support</w:t>
      </w:r>
      <w:r w:rsidRPr="002A165B">
        <w:rPr>
          <w:rStyle w:val="StyleUnderline"/>
        </w:rPr>
        <w:t>.</w:t>
      </w:r>
    </w:p>
    <w:p w14:paraId="39754493" w14:textId="77777777" w:rsidR="00C117CB" w:rsidRDefault="00C117CB" w:rsidP="00C117CB">
      <w:r>
        <w:t xml:space="preserve">In a statement Wednesday, </w:t>
      </w:r>
      <w:r w:rsidRPr="002A165B">
        <w:rPr>
          <w:rStyle w:val="StyleUnderline"/>
        </w:rPr>
        <w:t xml:space="preserve">the Fed </w:t>
      </w:r>
      <w:r w:rsidRPr="00B27D37">
        <w:rPr>
          <w:rStyle w:val="StyleUnderline"/>
          <w:highlight w:val="cyan"/>
        </w:rPr>
        <w:t>expressed a brighter outlook</w:t>
      </w:r>
      <w:r>
        <w:t xml:space="preserve">, </w:t>
      </w:r>
      <w:r w:rsidRPr="002A165B">
        <w:rPr>
          <w:rStyle w:val="Emphasis"/>
        </w:rPr>
        <w:t xml:space="preserve">saying </w:t>
      </w:r>
      <w:r w:rsidRPr="00B27D37">
        <w:rPr>
          <w:rStyle w:val="Emphasis"/>
          <w:highlight w:val="cyan"/>
        </w:rPr>
        <w:t>the economy has improved along with the job market</w:t>
      </w:r>
      <w:r>
        <w:t>. And while the policymakers noted that inflation has risen, they ascribed the increase to temporary factors.</w:t>
      </w:r>
    </w:p>
    <w:p w14:paraId="62D49218" w14:textId="77777777" w:rsidR="00C117CB" w:rsidRDefault="00C117CB" w:rsidP="00C117CB">
      <w:r>
        <w:t xml:space="preserve">The Fed also signaled its belief that </w:t>
      </w:r>
      <w:r w:rsidRPr="002A165B">
        <w:rPr>
          <w:rStyle w:val="StyleUnderline"/>
        </w:rPr>
        <w:t xml:space="preserve">the </w:t>
      </w:r>
      <w:r w:rsidRPr="00B27D37">
        <w:rPr>
          <w:rStyle w:val="StyleUnderline"/>
          <w:highlight w:val="cyan"/>
        </w:rPr>
        <w:t>pandemic’s threat</w:t>
      </w:r>
      <w:r w:rsidRPr="002A165B">
        <w:rPr>
          <w:rStyle w:val="StyleUnderline"/>
        </w:rPr>
        <w:t xml:space="preserve"> to the economy </w:t>
      </w:r>
      <w:r w:rsidRPr="00B27D37">
        <w:rPr>
          <w:rStyle w:val="StyleUnderline"/>
          <w:highlight w:val="cyan"/>
        </w:rPr>
        <w:t>has diminished</w:t>
      </w:r>
      <w:r>
        <w:t xml:space="preserve">, a significant point given Chair Jerome </w:t>
      </w:r>
      <w:r w:rsidRPr="002A165B">
        <w:rPr>
          <w:rStyle w:val="StyleUnderline"/>
        </w:rPr>
        <w:t>Powell’s long-stated view that the recovery depends on the virus being brought under control</w:t>
      </w:r>
      <w:r>
        <w:t>. Last month, the Fed had cautioned that the virus posed “considerable risks to the economic outlook.” On Wednesday, it said only that “risks to the economic outlook remain” because of the pandemic.</w:t>
      </w:r>
    </w:p>
    <w:p w14:paraId="0FF582A1" w14:textId="77777777" w:rsidR="00C117CB" w:rsidRDefault="00C117CB" w:rsidP="00C117CB">
      <w:r w:rsidRPr="00B27D37">
        <w:rPr>
          <w:rStyle w:val="Emphasis"/>
          <w:highlight w:val="cyan"/>
        </w:rPr>
        <w:t>The central bank left its benchmark short-term rate near zero</w:t>
      </w:r>
      <w:r>
        <w:t xml:space="preserve">, </w:t>
      </w:r>
      <w:r w:rsidRPr="002A165B">
        <w:rPr>
          <w:rStyle w:val="StyleUnderline"/>
        </w:rPr>
        <w:t>where it’s been since the pandemic erupted nearly a year ago, to help keep loan rates down to encourage borrowing and spending</w:t>
      </w:r>
      <w:r>
        <w:t>. It also said in a statement after its latest policy meeting that it would keep buying $120 billion in bonds each month to try to keep longer-term borrowing rates low.</w:t>
      </w:r>
    </w:p>
    <w:p w14:paraId="58A12125" w14:textId="77777777" w:rsidR="00C117CB" w:rsidRDefault="00C117CB" w:rsidP="00C117CB">
      <w:r w:rsidRPr="00B27D37">
        <w:rPr>
          <w:rStyle w:val="StyleUnderline"/>
          <w:highlight w:val="cyan"/>
        </w:rPr>
        <w:t>The U.S. economy has been posting unexpectedly strong gains</w:t>
      </w:r>
      <w:r w:rsidRPr="002A165B">
        <w:rPr>
          <w:rStyle w:val="StyleUnderline"/>
        </w:rPr>
        <w:t xml:space="preserve"> in recent weeks, with barometers of hiring, spending and manufacturing all surging.</w:t>
      </w:r>
      <w:r w:rsidRPr="002A165B">
        <w:t xml:space="preserve"> </w:t>
      </w:r>
      <w:r>
        <w:t>Most economists say they detect the early stages of what could be a robust and sustained recovery, with coronavirus case counts declining, vaccinations rising and Americans spending their stimulus-boosted savings.</w:t>
      </w:r>
    </w:p>
    <w:p w14:paraId="38816D4C" w14:textId="77777777" w:rsidR="00C117CB" w:rsidRDefault="00C117CB" w:rsidP="00C117CB">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584AC2D1" w14:textId="77777777" w:rsidR="00C117CB" w:rsidRPr="00650B41" w:rsidRDefault="00C117CB" w:rsidP="00C117CB">
      <w:r w:rsidRPr="00650B41">
        <w:rPr>
          <w:rStyle w:val="Style13ptBold"/>
        </w:rPr>
        <w:t>Ahmed 20</w:t>
      </w:r>
      <w:r>
        <w:t xml:space="preserve"> A Kavum Ahmed 6-24-2020 </w:t>
      </w:r>
      <w:r w:rsidRPr="00650B41">
        <w:t>"Decolonizing the vaccine"</w:t>
      </w:r>
      <w:r>
        <w:t xml:space="preserve"> </w:t>
      </w:r>
      <w:hyperlink r:id="rId14"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14:paraId="4720AD55" w14:textId="77777777" w:rsidR="00C117CB" w:rsidRDefault="00C117CB" w:rsidP="00C117CB">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9D4CF3">
        <w:rPr>
          <w:b/>
          <w:sz w:val="26"/>
          <w:highlight w:val="green"/>
          <w:u w:val="single"/>
        </w:rPr>
        <w:t>vaccine</w:t>
      </w:r>
      <w:r w:rsidRPr="0035431C">
        <w:rPr>
          <w:sz w:val="16"/>
        </w:rPr>
        <w:t xml:space="preserve"> (when it eventually becomes available) as </w:t>
      </w:r>
      <w:r w:rsidRPr="009D4CF3">
        <w:rPr>
          <w:b/>
          <w:sz w:val="26"/>
          <w:highlight w:val="green"/>
          <w:u w:val="single"/>
        </w:rPr>
        <w:t>an instrument of power deployed to exercise control</w:t>
      </w:r>
      <w:r w:rsidRPr="0035431C">
        <w:rPr>
          <w:sz w:val="16"/>
        </w:rPr>
        <w:t xml:space="preserve"> </w:t>
      </w:r>
      <w:r w:rsidRPr="009D4CF3">
        <w:rPr>
          <w:b/>
          <w:sz w:val="26"/>
          <w:highlight w:val="gree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decolonizing the vaccine look like? And how do we decolonize something that does not yet exist? For Frantz Fanon, “</w:t>
      </w:r>
      <w:r w:rsidRPr="009D4CF3">
        <w:rPr>
          <w:b/>
          <w:sz w:val="26"/>
          <w:highlight w:val="green"/>
          <w:u w:val="single"/>
        </w:rPr>
        <w:t>Decolonization</w:t>
      </w:r>
      <w:r w:rsidRPr="0035431C">
        <w:rPr>
          <w:u w:val="single"/>
        </w:rPr>
        <w:t xml:space="preserve">, which sets out to change the order of the world, </w:t>
      </w:r>
      <w:r w:rsidRPr="009D4CF3">
        <w:rPr>
          <w:b/>
          <w:sz w:val="26"/>
          <w:highlight w:val="green"/>
          <w:u w:val="single"/>
        </w:rPr>
        <w:t>is</w:t>
      </w:r>
      <w:r w:rsidRPr="0035431C">
        <w:rPr>
          <w:u w:val="single"/>
        </w:rPr>
        <w:t xml:space="preserve">, obviously, a program of </w:t>
      </w:r>
      <w:r w:rsidRPr="009D4CF3">
        <w:rPr>
          <w:b/>
          <w:sz w:val="26"/>
          <w:highlight w:val="green"/>
          <w:u w:val="single"/>
        </w:rPr>
        <w:t>complete disorder</w:t>
      </w:r>
      <w:r w:rsidRPr="0035431C">
        <w:rPr>
          <w:u w:val="single"/>
        </w:rPr>
        <w:t xml:space="preserve">.” </w:t>
      </w:r>
      <w:r w:rsidRPr="009D4CF3">
        <w:rPr>
          <w:b/>
          <w:sz w:val="26"/>
          <w:highlight w:val="green"/>
          <w:u w:val="single"/>
        </w:rPr>
        <w:t>Acknowledging</w:t>
      </w:r>
      <w:r w:rsidRPr="009D4CF3">
        <w:rPr>
          <w:highlight w:val="green"/>
          <w:u w:val="single"/>
        </w:rPr>
        <w:t xml:space="preserve"> </w:t>
      </w:r>
      <w:r w:rsidRPr="009D4CF3">
        <w:rPr>
          <w:b/>
          <w:sz w:val="26"/>
          <w:highlight w:val="green"/>
          <w:u w:val="single"/>
        </w:rPr>
        <w:t>that the</w:t>
      </w:r>
      <w:r w:rsidRPr="009D4CF3">
        <w:rPr>
          <w:highlight w:val="green"/>
          <w:u w:val="single"/>
        </w:rPr>
        <w:t xml:space="preserve"> </w:t>
      </w:r>
      <w:r w:rsidRPr="0035431C">
        <w:rPr>
          <w:u w:val="single"/>
        </w:rPr>
        <w:t xml:space="preserve">COVID-19 </w:t>
      </w:r>
      <w:r w:rsidRPr="009D4CF3">
        <w:rPr>
          <w:b/>
          <w:sz w:val="26"/>
          <w:highlight w:val="green"/>
          <w:u w:val="single"/>
        </w:rPr>
        <w:t>vaccine has been weaponized</w:t>
      </w:r>
      <w:r w:rsidRPr="009D4CF3">
        <w:rPr>
          <w:highlight w:val="green"/>
          <w:u w:val="single"/>
        </w:rPr>
        <w:t xml:space="preserve"> </w:t>
      </w:r>
      <w:r w:rsidRPr="009D4CF3">
        <w:rPr>
          <w:b/>
          <w:sz w:val="26"/>
          <w:highlight w:val="green"/>
          <w:u w:val="single"/>
        </w:rPr>
        <w:t>as an instrument of power</w:t>
      </w:r>
      <w:r w:rsidRPr="009D4CF3">
        <w:rPr>
          <w:highlight w:val="green"/>
          <w:u w:val="single"/>
        </w:rPr>
        <w:t xml:space="preserve"> </w:t>
      </w:r>
      <w:r w:rsidRPr="0035431C">
        <w:rPr>
          <w:u w:val="single"/>
        </w:rPr>
        <w:t xml:space="preserve">by wealthy nations, </w:t>
      </w:r>
      <w:r w:rsidRPr="009D4CF3">
        <w:rPr>
          <w:b/>
          <w:sz w:val="26"/>
          <w:highlight w:val="green"/>
          <w:u w:val="single"/>
        </w:rPr>
        <w:t>decolonization</w:t>
      </w:r>
      <w:r w:rsidRPr="009D4CF3">
        <w:rPr>
          <w:highlight w:val="green"/>
          <w:u w:val="single"/>
        </w:rPr>
        <w:t xml:space="preserve"> </w:t>
      </w:r>
      <w:r w:rsidRPr="009D4CF3">
        <w:rPr>
          <w:b/>
          <w:sz w:val="26"/>
          <w:highlight w:val="green"/>
          <w:u w:val="single"/>
        </w:rPr>
        <w:t>requires</w:t>
      </w:r>
      <w:r w:rsidRPr="009D4CF3">
        <w:rPr>
          <w:highlight w:val="green"/>
          <w:u w:val="single"/>
        </w:rPr>
        <w:t xml:space="preserve"> </w:t>
      </w:r>
      <w:r w:rsidRPr="0035431C">
        <w:rPr>
          <w:u w:val="single"/>
        </w:rPr>
        <w:t xml:space="preserve">a Fanonian program of </w:t>
      </w:r>
      <w:r w:rsidRPr="009D4CF3">
        <w:rPr>
          <w:b/>
          <w:sz w:val="26"/>
          <w:highlight w:val="green"/>
          <w:u w:val="single"/>
        </w:rPr>
        <w:t>radical re-ordering.</w:t>
      </w:r>
      <w:r w:rsidRPr="009D4CF3">
        <w:rPr>
          <w:highlight w:val="green"/>
          <w:u w:val="single"/>
        </w:rPr>
        <w:t xml:space="preserve"> </w:t>
      </w:r>
      <w:r w:rsidRPr="0035431C">
        <w:rPr>
          <w:u w:val="single"/>
        </w:rPr>
        <w:t xml:space="preserve">In the context of vaccine sovereignty, this re-ordering </w:t>
      </w:r>
      <w:r w:rsidRPr="009D4CF3">
        <w:rPr>
          <w:b/>
          <w:sz w:val="26"/>
          <w:highlight w:val="green"/>
          <w:u w:val="single"/>
        </w:rPr>
        <w:t>necessitates</w:t>
      </w:r>
      <w:r w:rsidRPr="009D4CF3">
        <w:rPr>
          <w:highlight w:val="green"/>
          <w:u w:val="single"/>
        </w:rPr>
        <w:t xml:space="preserve"> </w:t>
      </w:r>
      <w:r w:rsidRPr="0035431C">
        <w:rPr>
          <w:u w:val="single"/>
        </w:rPr>
        <w:t xml:space="preserve">the </w:t>
      </w:r>
      <w:r w:rsidRPr="009D4CF3">
        <w:rPr>
          <w:b/>
          <w:sz w:val="26"/>
          <w:highlight w:val="green"/>
          <w:u w:val="single"/>
        </w:rPr>
        <w:t>dismantling</w:t>
      </w:r>
      <w:r w:rsidRPr="0035431C">
        <w:rPr>
          <w:u w:val="single"/>
        </w:rPr>
        <w:t xml:space="preserve"> of the </w:t>
      </w:r>
      <w:r w:rsidRPr="009D4CF3">
        <w:rPr>
          <w:b/>
          <w:sz w:val="26"/>
          <w:highlight w:val="green"/>
          <w:u w:val="single"/>
        </w:rPr>
        <w:t>profit-driven biomedical system</w:t>
      </w:r>
      <w:r w:rsidRPr="0035431C">
        <w:rPr>
          <w:u w:val="single"/>
        </w:rPr>
        <w:t xml:space="preserve">. This program starts with </w:t>
      </w:r>
      <w:r w:rsidRPr="009D4CF3">
        <w:rPr>
          <w:b/>
          <w:sz w:val="26"/>
          <w:highlight w:val="green"/>
          <w:u w:val="single"/>
        </w:rPr>
        <w:t>de-linking from</w:t>
      </w:r>
      <w:r w:rsidRPr="009D4CF3">
        <w:rPr>
          <w:highlight w:val="green"/>
          <w:u w:val="single"/>
        </w:rPr>
        <w:t xml:space="preserve"> </w:t>
      </w:r>
      <w:r w:rsidRPr="009D4CF3">
        <w:rPr>
          <w:b/>
          <w:sz w:val="26"/>
          <w:highlight w:val="green"/>
          <w:u w:val="single"/>
          <w:bdr w:val="single" w:sz="4" w:space="0" w:color="auto"/>
        </w:rPr>
        <w:t>Euro-American constructions of knowledge and power</w:t>
      </w:r>
      <w:r w:rsidRPr="009D4CF3">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14:paraId="4BA674D0" w14:textId="77777777" w:rsidR="00C117CB" w:rsidRDefault="00C117CB" w:rsidP="00C117CB">
      <w:pPr>
        <w:pStyle w:val="Heading4"/>
      </w:pPr>
      <w:r>
        <w:t xml:space="preserve">This is a form of </w:t>
      </w:r>
      <w:r>
        <w:rPr>
          <w:u w:val="single"/>
        </w:rPr>
        <w:t>pharmaceutical capitalism</w:t>
      </w:r>
      <w:r>
        <w:t xml:space="preserve"> – exploiting marginalized groups in the </w:t>
      </w:r>
      <w:r>
        <w:rPr>
          <w:u w:val="single"/>
        </w:rPr>
        <w:t>third world</w:t>
      </w:r>
      <w:r>
        <w:t>.</w:t>
      </w:r>
    </w:p>
    <w:p w14:paraId="4BDC2EB9" w14:textId="77777777" w:rsidR="00C117CB" w:rsidRPr="008E1134" w:rsidRDefault="00C117CB" w:rsidP="00C117CB">
      <w:r w:rsidRPr="008E1134">
        <w:rPr>
          <w:rStyle w:val="Style13ptBold"/>
        </w:rPr>
        <w:t>Lift Mode</w:t>
      </w:r>
      <w:r>
        <w:rPr>
          <w:rStyle w:val="Style13ptBold"/>
        </w:rPr>
        <w:t xml:space="preserve"> 17</w:t>
      </w:r>
      <w:r w:rsidRPr="008E1134">
        <w:t xml:space="preserve"> 3-10-2017 "</w:t>
      </w:r>
      <w:r>
        <w:t xml:space="preserve">Pharmaceutical Colonialism” </w:t>
      </w:r>
      <w:hyperlink r:id="rId15"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58F93CE8" w14:textId="77777777" w:rsidR="00C117CB" w:rsidRPr="00662FE1" w:rsidRDefault="00C117CB" w:rsidP="00C117CB">
      <w:pPr>
        <w:rPr>
          <w:sz w:val="16"/>
        </w:rPr>
      </w:pPr>
      <w:r w:rsidRPr="0035431C">
        <w:rPr>
          <w:sz w:val="16"/>
        </w:rPr>
        <w:t xml:space="preserve">3. </w:t>
      </w:r>
      <w:r w:rsidRPr="009D4CF3">
        <w:rPr>
          <w:b/>
          <w:sz w:val="26"/>
          <w:highlight w:val="green"/>
          <w:u w:val="single"/>
        </w:rPr>
        <w:t>Cost of medicine as a form of debt</w:t>
      </w:r>
      <w:r w:rsidRPr="009D4CF3">
        <w:rPr>
          <w:sz w:val="16"/>
          <w:highlight w:val="green"/>
        </w:rPr>
        <w:t xml:space="preserve"> </w:t>
      </w:r>
      <w:r w:rsidRPr="009D4CF3">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9D4CF3">
        <w:rPr>
          <w:b/>
          <w:sz w:val="26"/>
          <w:highlight w:val="green"/>
          <w:u w:val="single"/>
        </w:rPr>
        <w:t>a million people</w:t>
      </w:r>
      <w:r w:rsidRPr="0035431C">
        <w:rPr>
          <w:u w:val="single"/>
        </w:rPr>
        <w:t xml:space="preserve"> were </w:t>
      </w:r>
      <w:r w:rsidRPr="009D4CF3">
        <w:rPr>
          <w:b/>
          <w:sz w:val="26"/>
          <w:highlight w:val="green"/>
          <w:u w:val="single"/>
        </w:rPr>
        <w:t>dying from malaria</w:t>
      </w:r>
      <w:r w:rsidRPr="009D4CF3">
        <w:rPr>
          <w:highlight w:val="green"/>
          <w:u w:val="single"/>
        </w:rPr>
        <w:t xml:space="preserve"> </w:t>
      </w:r>
      <w:r w:rsidRPr="0035431C">
        <w:rPr>
          <w:u w:val="single"/>
        </w:rPr>
        <w:t xml:space="preserve">dying every year </w:t>
      </w:r>
      <w:r w:rsidRPr="009D4CF3">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9D4CF3">
        <w:rPr>
          <w:b/>
          <w:sz w:val="26"/>
          <w:highlight w:val="green"/>
          <w:u w:val="single"/>
        </w:rPr>
        <w:t>western pharmaceutical companies</w:t>
      </w:r>
      <w:r w:rsidRPr="009D4CF3">
        <w:rPr>
          <w:sz w:val="16"/>
          <w:highlight w:val="green"/>
        </w:rPr>
        <w:t xml:space="preserve"> </w:t>
      </w:r>
      <w:r w:rsidRPr="009D4CF3">
        <w:rPr>
          <w:b/>
          <w:sz w:val="26"/>
          <w:highlight w:val="green"/>
          <w:u w:val="single"/>
        </w:rPr>
        <w:t>blocked the sale of cheap antiretroviral drugs to AIDS patients</w:t>
      </w:r>
      <w:r w:rsidRPr="009D4CF3">
        <w:rPr>
          <w:sz w:val="16"/>
          <w:highlight w:val="green"/>
        </w:rPr>
        <w:t xml:space="preserve"> </w:t>
      </w:r>
      <w:r w:rsidRPr="009D4CF3">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9D4CF3">
        <w:rPr>
          <w:b/>
          <w:sz w:val="26"/>
          <w:highlight w:val="green"/>
          <w:u w:val="single"/>
        </w:rPr>
        <w:t>medicine</w:t>
      </w:r>
      <w:r w:rsidRPr="009D4CF3">
        <w:rPr>
          <w:highlight w:val="green"/>
          <w:u w:val="single"/>
        </w:rPr>
        <w:t xml:space="preserve"> </w:t>
      </w:r>
      <w:r w:rsidRPr="0035431C">
        <w:rPr>
          <w:u w:val="single"/>
        </w:rPr>
        <w:t xml:space="preserve">is </w:t>
      </w:r>
      <w:r w:rsidRPr="009D4CF3">
        <w:rPr>
          <w:b/>
          <w:sz w:val="26"/>
          <w:highlight w:val="green"/>
          <w:u w:val="single"/>
        </w:rPr>
        <w:t>engaged in a colonizing process</w:t>
      </w:r>
      <w:r w:rsidRPr="0035431C">
        <w:rPr>
          <w:u w:val="single"/>
        </w:rPr>
        <w:t xml:space="preserve">… It can be seen in </w:t>
      </w:r>
      <w:r w:rsidRPr="009D4CF3">
        <w:rPr>
          <w:b/>
          <w:sz w:val="26"/>
          <w:highlight w:val="green"/>
          <w:u w:val="single"/>
        </w:rPr>
        <w:t>the</w:t>
      </w:r>
      <w:r w:rsidRPr="009D4CF3">
        <w:rPr>
          <w:highlight w:val="green"/>
          <w:u w:val="single"/>
        </w:rPr>
        <w:t xml:space="preserve"> </w:t>
      </w:r>
      <w:r w:rsidRPr="0035431C">
        <w:rPr>
          <w:u w:val="single"/>
        </w:rPr>
        <w:t xml:space="preserve">increasing </w:t>
      </w:r>
      <w:r w:rsidRPr="009D4CF3">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9D4CF3">
        <w:rPr>
          <w:b/>
          <w:sz w:val="26"/>
          <w:highlight w:val="green"/>
          <w:u w:val="single"/>
        </w:rPr>
        <w:t>Western capitalism</w:t>
      </w:r>
      <w:r w:rsidRPr="009D4CF3">
        <w:rPr>
          <w:highlight w:val="green"/>
          <w:u w:val="single"/>
        </w:rPr>
        <w:t xml:space="preserve"> </w:t>
      </w:r>
      <w:r w:rsidRPr="0035431C">
        <w:rPr>
          <w:u w:val="single"/>
        </w:rPr>
        <w:t xml:space="preserve">has the </w:t>
      </w:r>
      <w:r w:rsidRPr="009D4CF3">
        <w:rPr>
          <w:b/>
          <w:bCs/>
          <w:sz w:val="26"/>
          <w:highlight w:val="green"/>
          <w:u w:val="single"/>
        </w:rPr>
        <w:t>potential</w:t>
      </w:r>
      <w:r w:rsidRPr="009D4CF3">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6CA277FB" w14:textId="77777777" w:rsidR="00C117CB" w:rsidRDefault="00C117CB" w:rsidP="00C117CB">
      <w:pPr>
        <w:pStyle w:val="Heading3"/>
      </w:pPr>
      <w:r>
        <w:t>1AC: Plan</w:t>
      </w:r>
    </w:p>
    <w:p w14:paraId="2FE1C102" w14:textId="77777777" w:rsidR="00C117CB" w:rsidRDefault="00C117CB" w:rsidP="00C117CB">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 for patent originators. </w:t>
      </w:r>
    </w:p>
    <w:p w14:paraId="02B64811" w14:textId="77777777" w:rsidR="00C117CB" w:rsidRPr="006C53E1" w:rsidRDefault="00C117CB" w:rsidP="00C117CB">
      <w:pPr>
        <w:pStyle w:val="Heading4"/>
      </w:pPr>
      <w:r>
        <w:t xml:space="preserve">The Plan </w:t>
      </w:r>
      <w:r>
        <w:rPr>
          <w:u w:val="single"/>
        </w:rPr>
        <w:t>solves Evergreening</w:t>
      </w:r>
      <w:r>
        <w:t>.</w:t>
      </w:r>
    </w:p>
    <w:p w14:paraId="25F75B97" w14:textId="77777777" w:rsidR="00C117CB" w:rsidRPr="005B38BB" w:rsidRDefault="00C117CB" w:rsidP="00C117CB">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1D81782B" w14:textId="77777777" w:rsidR="00C117CB" w:rsidRPr="0072187F" w:rsidRDefault="00C117CB" w:rsidP="00C117CB">
      <w:pPr>
        <w:rPr>
          <w:sz w:val="16"/>
        </w:rPr>
      </w:pPr>
      <w:r w:rsidRPr="0072187F">
        <w:rPr>
          <w:u w:val="single"/>
        </w:rPr>
        <w:t xml:space="preserve">I believe that </w:t>
      </w:r>
      <w:r w:rsidRPr="00B27D37">
        <w:rPr>
          <w:highlight w:val="cyan"/>
          <w:u w:val="single"/>
        </w:rPr>
        <w:t xml:space="preserve">one period of protection </w:t>
      </w:r>
      <w:r w:rsidRPr="00B27D37">
        <w:rPr>
          <w:b/>
          <w:bCs/>
          <w:highlight w:val="cyan"/>
          <w:u w:val="single"/>
          <w:bdr w:val="single" w:sz="4" w:space="0" w:color="auto"/>
        </w:rPr>
        <w:t>should be enough</w:t>
      </w:r>
      <w:r w:rsidRPr="0072187F">
        <w:rPr>
          <w:u w:val="single"/>
        </w:rPr>
        <w:t xml:space="preserve">. We should </w:t>
      </w:r>
      <w:r w:rsidRPr="00B27D37">
        <w:rPr>
          <w:highlight w:val="cyan"/>
          <w:u w:val="single"/>
        </w:rPr>
        <w:t xml:space="preserve">make </w:t>
      </w:r>
      <w:r w:rsidRPr="0072187F">
        <w:rPr>
          <w:u w:val="single"/>
        </w:rPr>
        <w:t xml:space="preserve">the </w:t>
      </w:r>
      <w:r w:rsidRPr="00B27D37">
        <w:rPr>
          <w:highlight w:val="cyan"/>
          <w:u w:val="single"/>
        </w:rPr>
        <w:t xml:space="preserve">legal changes </w:t>
      </w:r>
      <w:r w:rsidRPr="0072187F">
        <w:rPr>
          <w:u w:val="single"/>
        </w:rPr>
        <w:t xml:space="preserve">necessary </w:t>
      </w:r>
      <w:r w:rsidRPr="00B27D37">
        <w:rPr>
          <w:highlight w:val="cyan"/>
          <w:u w:val="single"/>
        </w:rPr>
        <w:t xml:space="preserve">to prevent companies </w:t>
      </w:r>
      <w:r w:rsidRPr="00B27D37">
        <w:rPr>
          <w:b/>
          <w:bCs/>
          <w:highlight w:val="cyan"/>
          <w:u w:val="single"/>
        </w:rPr>
        <w:t>from building patent walls</w:t>
      </w:r>
      <w:r w:rsidRPr="00B27D37">
        <w:rPr>
          <w:highlight w:val="cyan"/>
          <w:u w:val="single"/>
        </w:rPr>
        <w:t xml:space="preserve"> </w:t>
      </w:r>
      <w:r w:rsidRPr="0072187F">
        <w:rPr>
          <w:u w:val="single"/>
        </w:rPr>
        <w:t xml:space="preserve">and piling up mountains of rights. This could be </w:t>
      </w:r>
      <w:r w:rsidRPr="00B27D37">
        <w:rPr>
          <w:highlight w:val="cyan"/>
          <w:u w:val="single"/>
        </w:rPr>
        <w:t xml:space="preserve">accomplished </w:t>
      </w:r>
      <w:r w:rsidRPr="00B27D37">
        <w:rPr>
          <w:b/>
          <w:bCs/>
          <w:highlight w:val="cyan"/>
          <w:u w:val="single"/>
          <w:bdr w:val="single" w:sz="4" w:space="0" w:color="auto"/>
        </w:rPr>
        <w:t>by a “one-and-done” approach</w:t>
      </w:r>
      <w:r w:rsidRPr="00B27D37">
        <w:rPr>
          <w:highlight w:val="cya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B27D37">
        <w:rPr>
          <w:highlight w:val="cyan"/>
          <w:u w:val="single"/>
        </w:rPr>
        <w:t>The result</w:t>
      </w:r>
      <w:r w:rsidRPr="0072187F">
        <w:rPr>
          <w:u w:val="single"/>
        </w:rPr>
        <w:t xml:space="preserve">, however, </w:t>
      </w:r>
      <w:r w:rsidRPr="00B27D37">
        <w:rPr>
          <w:highlight w:val="cyan"/>
          <w:u w:val="single"/>
        </w:rPr>
        <w:t xml:space="preserve">is that a </w:t>
      </w:r>
      <w:r w:rsidRPr="0072187F">
        <w:rPr>
          <w:u w:val="single"/>
        </w:rPr>
        <w:t xml:space="preserve">pharmaceutical </w:t>
      </w:r>
      <w:r w:rsidRPr="00B27D37">
        <w:rPr>
          <w:highlight w:val="cyan"/>
          <w:u w:val="single"/>
        </w:rPr>
        <w:t xml:space="preserve">company chooses whether </w:t>
      </w:r>
      <w:r w:rsidRPr="0072187F">
        <w:rPr>
          <w:u w:val="single"/>
        </w:rPr>
        <w:t xml:space="preserve">its period of </w:t>
      </w:r>
      <w:r w:rsidRPr="00B27D37">
        <w:rPr>
          <w:highlight w:val="cyan"/>
          <w:u w:val="single"/>
        </w:rPr>
        <w:t>exclusivity would be a patent</w:t>
      </w:r>
      <w:r w:rsidRPr="0072187F">
        <w:rPr>
          <w:u w:val="single"/>
        </w:rPr>
        <w:t xml:space="preserve">, an </w:t>
      </w:r>
      <w:r w:rsidRPr="00B27D37">
        <w:rPr>
          <w:highlight w:val="cyan"/>
          <w:u w:val="single"/>
        </w:rPr>
        <w:t>orphan drug designation</w:t>
      </w:r>
      <w:r w:rsidRPr="0072187F">
        <w:rPr>
          <w:u w:val="single"/>
        </w:rPr>
        <w:t xml:space="preserve">, a period of </w:t>
      </w:r>
      <w:r w:rsidRPr="00B27D37">
        <w:rPr>
          <w:highlight w:val="cyan"/>
          <w:u w:val="single"/>
        </w:rPr>
        <w:t xml:space="preserve">data exclusivity </w:t>
      </w:r>
      <w:r w:rsidRPr="0072187F">
        <w:rPr>
          <w:u w:val="single"/>
        </w:rPr>
        <w:t xml:space="preserve">(in which no generic is allowed to use the original drug’s safety and effectiveness data), or something else — </w:t>
      </w:r>
      <w:r w:rsidRPr="00B27D37">
        <w:rPr>
          <w:highlight w:val="cyan"/>
          <w:u w:val="single"/>
        </w:rPr>
        <w:t xml:space="preserve">but </w:t>
      </w:r>
      <w:r w:rsidRPr="00B27D37">
        <w:rPr>
          <w:b/>
          <w:bCs/>
          <w:highlight w:val="cya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B27D37">
        <w:rPr>
          <w:highlight w:val="cyan"/>
          <w:u w:val="single"/>
        </w:rPr>
        <w:t>Implementing</w:t>
      </w:r>
      <w:r w:rsidRPr="00B27D37">
        <w:rPr>
          <w:sz w:val="16"/>
          <w:highlight w:val="cyan"/>
        </w:rPr>
        <w:t xml:space="preserve"> </w:t>
      </w:r>
      <w:r w:rsidRPr="0072187F">
        <w:rPr>
          <w:sz w:val="16"/>
        </w:rPr>
        <w:t xml:space="preserve">a </w:t>
      </w:r>
      <w:r w:rsidRPr="00B27D37">
        <w:rPr>
          <w:highlight w:val="cyan"/>
          <w:u w:val="single"/>
        </w:rPr>
        <w:t>one-and-done</w:t>
      </w:r>
      <w:r w:rsidRPr="00B27D37">
        <w:rPr>
          <w:sz w:val="16"/>
          <w:highlight w:val="cya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B27D37">
        <w:rPr>
          <w:highlight w:val="cyan"/>
          <w:u w:val="single"/>
        </w:rPr>
        <w:t xml:space="preserve">through </w:t>
      </w:r>
      <w:r w:rsidRPr="00B27D37">
        <w:rPr>
          <w:b/>
          <w:bCs/>
          <w:highlight w:val="cya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AEBB89B" w14:textId="77777777" w:rsidR="00C117CB" w:rsidRDefault="00C117CB" w:rsidP="00C117CB">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1015C184" w14:textId="77777777" w:rsidR="00C117CB" w:rsidRPr="00791206" w:rsidRDefault="00C117CB" w:rsidP="00C117CB">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DADA910" w14:textId="77777777" w:rsidR="00C117CB" w:rsidRPr="00FF3724" w:rsidRDefault="00C117CB" w:rsidP="00C117CB">
      <w:pPr>
        <w:rPr>
          <w:u w:val="single"/>
        </w:rPr>
      </w:pPr>
      <w:r w:rsidRPr="0072187F">
        <w:rPr>
          <w:u w:val="single"/>
        </w:rPr>
        <w:t>At issue in the Indian case was “</w:t>
      </w:r>
      <w:r w:rsidRPr="00B27D37">
        <w:rPr>
          <w:highlight w:val="cyan"/>
          <w:u w:val="single"/>
        </w:rPr>
        <w:t>evergreening</w:t>
      </w:r>
      <w:r w:rsidRPr="0072187F">
        <w:rPr>
          <w:u w:val="single"/>
        </w:rPr>
        <w:t xml:space="preserve">,” </w:t>
      </w:r>
      <w:r w:rsidRPr="00B27D37">
        <w:rPr>
          <w:highlight w:val="cyan"/>
          <w:u w:val="single"/>
        </w:rPr>
        <w:t xml:space="preserve">a </w:t>
      </w:r>
      <w:r w:rsidRPr="0072187F">
        <w:rPr>
          <w:u w:val="single"/>
        </w:rPr>
        <w:t xml:space="preserve">now </w:t>
      </w:r>
      <w:r w:rsidRPr="00B27D37">
        <w:rPr>
          <w:highlight w:val="cya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B27D37">
        <w:rPr>
          <w:highlight w:val="cyan"/>
          <w:u w:val="single"/>
        </w:rPr>
        <w:t>Manufacturers</w:t>
      </w:r>
      <w:r w:rsidRPr="0072187F">
        <w:rPr>
          <w:u w:val="single"/>
        </w:rPr>
        <w:t xml:space="preserve">, in defence of these practices, predictably </w:t>
      </w:r>
      <w:r w:rsidRPr="00B27D37">
        <w:rPr>
          <w:highlight w:val="cyan"/>
          <w:u w:val="single"/>
        </w:rPr>
        <w:t xml:space="preserve">tout </w:t>
      </w:r>
      <w:r w:rsidRPr="0072187F">
        <w:rPr>
          <w:u w:val="single"/>
        </w:rPr>
        <w:t xml:space="preserve">the </w:t>
      </w:r>
      <w:r w:rsidRPr="00B27D37">
        <w:rPr>
          <w:highlight w:val="cya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B27D37">
        <w:rPr>
          <w:highlight w:val="cyan"/>
          <w:u w:val="single"/>
        </w:rPr>
        <w:t>new versions are</w:t>
      </w:r>
      <w:r w:rsidRPr="00B27D37">
        <w:rPr>
          <w:sz w:val="16"/>
          <w:highlight w:val="cyan"/>
        </w:rPr>
        <w:t xml:space="preserve"> </w:t>
      </w:r>
      <w:r w:rsidRPr="00BA5EC6">
        <w:rPr>
          <w:sz w:val="16"/>
        </w:rPr>
        <w:t>by definition “</w:t>
      </w:r>
      <w:r w:rsidRPr="00B27D37">
        <w:rPr>
          <w:b/>
          <w:bCs/>
          <w:highlight w:val="cyan"/>
          <w:u w:val="single"/>
        </w:rPr>
        <w:t>me too” drugs</w:t>
      </w:r>
      <w:r w:rsidRPr="00B27D37">
        <w:rPr>
          <w:highlight w:val="cyan"/>
          <w:u w:val="single"/>
        </w:rPr>
        <w:t xml:space="preserve">, </w:t>
      </w:r>
      <w:r w:rsidRPr="00BA5EC6">
        <w:rPr>
          <w:u w:val="single"/>
        </w:rPr>
        <w:t xml:space="preserve">and demonstration that the resulting </w:t>
      </w:r>
      <w:r w:rsidRPr="00B27D37">
        <w:rPr>
          <w:b/>
          <w:bCs/>
          <w:highlight w:val="cyan"/>
          <w:u w:val="single"/>
        </w:rPr>
        <w:t>incremental benefits</w:t>
      </w:r>
      <w:r w:rsidRPr="00B27D37">
        <w:rPr>
          <w:highlight w:val="cyan"/>
          <w:u w:val="single"/>
        </w:rPr>
        <w:t xml:space="preserve"> </w:t>
      </w:r>
      <w:r w:rsidRPr="00BA5EC6">
        <w:rPr>
          <w:u w:val="single"/>
        </w:rPr>
        <w:t xml:space="preserve">in efficacy and safety are clinically meaningful </w:t>
      </w:r>
      <w:r w:rsidRPr="00B27D37">
        <w:rPr>
          <w:b/>
          <w:bCs/>
          <w:highlight w:val="cya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B27D37">
        <w:rPr>
          <w:highlight w:val="cyan"/>
          <w:u w:val="single"/>
        </w:rPr>
        <w:t xml:space="preserve">Rather than </w:t>
      </w:r>
      <w:r w:rsidRPr="00BA5EC6">
        <w:rPr>
          <w:u w:val="single"/>
        </w:rPr>
        <w:t xml:space="preserve">the </w:t>
      </w:r>
      <w:r w:rsidRPr="00B27D37">
        <w:rPr>
          <w:highlight w:val="cyan"/>
          <w:u w:val="single"/>
        </w:rPr>
        <w:t xml:space="preserve">marginal benefits </w:t>
      </w:r>
      <w:r w:rsidRPr="00BA5EC6">
        <w:rPr>
          <w:u w:val="single"/>
        </w:rPr>
        <w:t xml:space="preserve">accrued </w:t>
      </w:r>
      <w:r w:rsidRPr="00B27D37">
        <w:rPr>
          <w:highlight w:val="cyan"/>
          <w:u w:val="single"/>
        </w:rPr>
        <w:t xml:space="preserve">from tinkering </w:t>
      </w:r>
      <w:r w:rsidRPr="00BA5EC6">
        <w:rPr>
          <w:u w:val="single"/>
        </w:rPr>
        <w:t xml:space="preserve">with already effective agents, </w:t>
      </w:r>
      <w:r w:rsidRPr="00B27D37">
        <w:rPr>
          <w:highlight w:val="cyan"/>
          <w:u w:val="single"/>
        </w:rPr>
        <w:t xml:space="preserve">patients </w:t>
      </w:r>
      <w:r w:rsidRPr="00BA5EC6">
        <w:rPr>
          <w:u w:val="single"/>
        </w:rPr>
        <w:t xml:space="preserve">worldwide </w:t>
      </w:r>
      <w:r w:rsidRPr="00B27D37">
        <w:rPr>
          <w:highlight w:val="cyan"/>
          <w:u w:val="single"/>
        </w:rPr>
        <w:t xml:space="preserve">are in desperate need of </w:t>
      </w:r>
      <w:r w:rsidRPr="00BA5EC6">
        <w:rPr>
          <w:u w:val="single"/>
        </w:rPr>
        <w:t xml:space="preserve">new </w:t>
      </w:r>
      <w:r w:rsidRPr="00B27D37">
        <w:rPr>
          <w:highlight w:val="cya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B27D37">
        <w:rPr>
          <w:highlight w:val="cyan"/>
          <w:u w:val="single"/>
        </w:rPr>
        <w:t>developing</w:t>
      </w:r>
      <w:r w:rsidRPr="00B27D37">
        <w:rPr>
          <w:sz w:val="16"/>
          <w:highlight w:val="cyan"/>
        </w:rPr>
        <w:t xml:space="preserve"> </w:t>
      </w:r>
      <w:r w:rsidRPr="00B27D37">
        <w:rPr>
          <w:highlight w:val="cyan"/>
          <w:u w:val="single"/>
        </w:rPr>
        <w:t>truly innovative drugs is</w:t>
      </w:r>
      <w:r w:rsidRPr="00B27D37">
        <w:rPr>
          <w:sz w:val="16"/>
          <w:highlight w:val="cyan"/>
        </w:rPr>
        <w:t xml:space="preserve"> </w:t>
      </w:r>
      <w:r w:rsidRPr="00BA5EC6">
        <w:rPr>
          <w:sz w:val="16"/>
        </w:rPr>
        <w:t xml:space="preserve">undeniably a </w:t>
      </w:r>
      <w:r w:rsidRPr="00B27D37">
        <w:rPr>
          <w:highlight w:val="cyan"/>
          <w:u w:val="single"/>
        </w:rPr>
        <w:t>high-risk</w:t>
      </w:r>
      <w:r w:rsidRPr="00B27D37">
        <w:rPr>
          <w:sz w:val="16"/>
          <w:highlight w:val="cya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B27D37">
        <w:rPr>
          <w:highlight w:val="cyan"/>
          <w:u w:val="single"/>
        </w:rPr>
        <w:t xml:space="preserve">companies must </w:t>
      </w:r>
      <w:r w:rsidRPr="00BA5EC6">
        <w:rPr>
          <w:u w:val="single"/>
        </w:rPr>
        <w:t xml:space="preserve">continue to </w:t>
      </w:r>
      <w:r w:rsidRPr="00B27D37">
        <w:rPr>
          <w:highlight w:val="cyan"/>
          <w:u w:val="single"/>
        </w:rPr>
        <w:t xml:space="preserve">perceive </w:t>
      </w:r>
      <w:r w:rsidRPr="00B27D37">
        <w:rPr>
          <w:b/>
          <w:bCs/>
          <w:highlight w:val="cyan"/>
          <w:u w:val="single"/>
        </w:rPr>
        <w:t>sufficient incentives</w:t>
      </w:r>
      <w:r w:rsidRPr="00B27D37">
        <w:rPr>
          <w:highlight w:val="cyan"/>
          <w:u w:val="single"/>
        </w:rPr>
        <w:t xml:space="preserve"> </w:t>
      </w:r>
      <w:r w:rsidRPr="00BA5EC6">
        <w:rPr>
          <w:u w:val="single"/>
        </w:rPr>
        <w:t xml:space="preserve">to continue investing in innovation. Indeed, there is evidence that the </w:t>
      </w:r>
      <w:r w:rsidRPr="00B27D37">
        <w:rPr>
          <w:highlight w:val="cyan"/>
          <w:u w:val="single"/>
        </w:rPr>
        <w:t xml:space="preserve">prospect of future evergreening has become </w:t>
      </w:r>
      <w:r w:rsidRPr="00BA5EC6">
        <w:rPr>
          <w:u w:val="single"/>
        </w:rPr>
        <w:t xml:space="preserve">part of the incentive </w:t>
      </w:r>
      <w:r w:rsidRPr="00B27D37">
        <w:rPr>
          <w:highlight w:val="cyan"/>
          <w:u w:val="single"/>
        </w:rPr>
        <w:t xml:space="preserve">calculation </w:t>
      </w:r>
      <w:r w:rsidRPr="00BA5EC6">
        <w:rPr>
          <w:u w:val="single"/>
        </w:rPr>
        <w:t>for innovative drug development</w:t>
      </w:r>
      <w:r w:rsidRPr="00BA5EC6">
        <w:rPr>
          <w:sz w:val="16"/>
        </w:rPr>
        <w:t xml:space="preserve">.4 But surely it is </w:t>
      </w:r>
      <w:r w:rsidRPr="00B27D37">
        <w:rPr>
          <w:highlight w:val="cyan"/>
          <w:u w:val="single"/>
        </w:rPr>
        <w:t>perverse to</w:t>
      </w:r>
      <w:r w:rsidRPr="00B27D37">
        <w:rPr>
          <w:sz w:val="16"/>
          <w:highlight w:val="cyan"/>
        </w:rPr>
        <w:t xml:space="preserve"> </w:t>
      </w:r>
      <w:r w:rsidRPr="00BA5EC6">
        <w:rPr>
          <w:sz w:val="16"/>
        </w:rPr>
        <w:t xml:space="preserve">extend unpredictably a period of patent protection that the government intended to be clearly defined and predictable, and to </w:t>
      </w:r>
      <w:r w:rsidRPr="00B27D37">
        <w:rPr>
          <w:highlight w:val="cyan"/>
          <w:u w:val="single"/>
        </w:rPr>
        <w:t>maintain incentives</w:t>
      </w:r>
      <w:r w:rsidRPr="00B27D37">
        <w:rPr>
          <w:sz w:val="16"/>
          <w:highlight w:val="cyan"/>
        </w:rPr>
        <w:t xml:space="preserve"> </w:t>
      </w:r>
      <w:r w:rsidRPr="00B27D37">
        <w:rPr>
          <w:highlight w:val="cyan"/>
          <w:u w:val="single"/>
        </w:rPr>
        <w:t>that drive companies to divert</w:t>
      </w:r>
      <w:r w:rsidRPr="00B27D37">
        <w:rPr>
          <w:sz w:val="16"/>
          <w:highlight w:val="cyan"/>
        </w:rPr>
        <w:t xml:space="preserve"> </w:t>
      </w:r>
      <w:r w:rsidRPr="00BA5EC6">
        <w:rPr>
          <w:sz w:val="16"/>
        </w:rPr>
        <w:t xml:space="preserve">their </w:t>
      </w:r>
      <w:r w:rsidRPr="00B27D37">
        <w:rPr>
          <w:b/>
          <w:bCs/>
          <w:highlight w:val="cyan"/>
          <w:u w:val="single"/>
        </w:rPr>
        <w:t>drug-development resources away from innovation</w:t>
      </w:r>
      <w:r w:rsidRPr="00B27D37">
        <w:rPr>
          <w:highlight w:val="cya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B27D37">
        <w:rPr>
          <w:b/>
          <w:bCs/>
          <w:highlight w:val="cyan"/>
          <w:u w:val="single"/>
        </w:rPr>
        <w:t>denying future patents for modifications</w:t>
      </w:r>
      <w:r w:rsidRPr="00B27D37">
        <w:rPr>
          <w:sz w:val="16"/>
          <w:highlight w:val="cya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B27D37">
        <w:rPr>
          <w:highlight w:val="cyan"/>
          <w:u w:val="single"/>
        </w:rPr>
        <w:t xml:space="preserve">would </w:t>
      </w:r>
      <w:r w:rsidRPr="00BA5EC6">
        <w:rPr>
          <w:u w:val="single"/>
        </w:rPr>
        <w:t xml:space="preserve">likely </w:t>
      </w:r>
      <w:r w:rsidRPr="00B27D37">
        <w:rPr>
          <w:highlight w:val="cyan"/>
          <w:u w:val="single"/>
        </w:rPr>
        <w:t xml:space="preserve">reduce </w:t>
      </w:r>
      <w:r w:rsidRPr="00BA5EC6">
        <w:rPr>
          <w:u w:val="single"/>
        </w:rPr>
        <w:t xml:space="preserve">the </w:t>
      </w:r>
      <w:r w:rsidRPr="00B27D37">
        <w:rPr>
          <w:b/>
          <w:bCs/>
          <w:highlight w:val="cyan"/>
          <w:u w:val="single"/>
        </w:rPr>
        <w:t>extensive patent litigation</w:t>
      </w:r>
      <w:r w:rsidRPr="00B27D37">
        <w:rPr>
          <w:highlight w:val="cyan"/>
          <w:u w:val="single"/>
        </w:rPr>
        <w:t xml:space="preserve"> that contributes to </w:t>
      </w:r>
      <w:r w:rsidRPr="00BA5EC6">
        <w:rPr>
          <w:u w:val="single"/>
        </w:rPr>
        <w:t xml:space="preserve">the </w:t>
      </w:r>
      <w:r w:rsidRPr="00B27D37">
        <w:rPr>
          <w:b/>
          <w:bCs/>
          <w:highlight w:val="cyan"/>
          <w:u w:val="single"/>
        </w:rPr>
        <w:t>high prices of generic drugs</w:t>
      </w:r>
      <w:r w:rsidRPr="00B27D37">
        <w:rPr>
          <w:highlight w:val="cya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7A3BA8EB" w14:textId="77777777" w:rsidR="00C117CB" w:rsidRDefault="00C117CB" w:rsidP="00C117CB">
      <w:pPr>
        <w:pStyle w:val="Heading3"/>
      </w:pPr>
      <w:r>
        <w:t>1AC: Framing</w:t>
      </w:r>
    </w:p>
    <w:p w14:paraId="5DCC44F7" w14:textId="77777777" w:rsidR="00C117CB" w:rsidRPr="00807451" w:rsidRDefault="00C117CB" w:rsidP="00C117CB">
      <w:pPr>
        <w:pStyle w:val="Heading4"/>
        <w:rPr>
          <w:bCs/>
        </w:rPr>
      </w:pPr>
      <w:r w:rsidRPr="00807451">
        <w:rPr>
          <w:bCs/>
        </w:rPr>
        <w:t>The standard is maximizing expected wellbeing</w:t>
      </w:r>
      <w:r>
        <w:rPr>
          <w:bCs/>
        </w:rPr>
        <w:t xml:space="preserve"> or act hedonistic util</w:t>
      </w:r>
      <w:r w:rsidRPr="00807451">
        <w:rPr>
          <w:bCs/>
        </w:rPr>
        <w:t>.</w:t>
      </w:r>
    </w:p>
    <w:p w14:paraId="007EB2D8" w14:textId="77777777" w:rsidR="00C117CB" w:rsidRPr="00807451" w:rsidRDefault="00C117CB" w:rsidP="00C117CB">
      <w:pPr>
        <w:pStyle w:val="Heading4"/>
        <w:rPr>
          <w:bCs/>
        </w:rPr>
      </w:pPr>
      <w:r w:rsidRPr="00807451">
        <w:rPr>
          <w:bCs/>
        </w:rPr>
        <w:t>Prefer:</w:t>
      </w:r>
    </w:p>
    <w:p w14:paraId="179FA64B" w14:textId="77777777" w:rsidR="00C117CB" w:rsidRPr="00807451" w:rsidRDefault="00C117CB" w:rsidP="00C117CB">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62BB49F6" w14:textId="77777777" w:rsidR="00C117CB" w:rsidRDefault="00C117CB" w:rsidP="00C117CB">
      <w:pPr>
        <w:rPr>
          <w:rStyle w:val="Style13ptBold"/>
        </w:rPr>
      </w:pPr>
      <w:r>
        <w:rPr>
          <w:rStyle w:val="Style13ptBold"/>
        </w:rPr>
        <w:t>Blum et al. 18</w:t>
      </w:r>
    </w:p>
    <w:p w14:paraId="461148FB" w14:textId="77777777" w:rsidR="00C117CB" w:rsidRDefault="00C117CB" w:rsidP="00C117CB">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2029A8D7" w14:textId="77777777" w:rsidR="00C117CB" w:rsidRDefault="00C117CB" w:rsidP="00C117CB">
      <w:pPr>
        <w:rPr>
          <w:rFonts w:asciiTheme="minorHAnsi" w:hAnsiTheme="minorHAnsi" w:cstheme="minorHAnsi"/>
          <w:sz w:val="16"/>
        </w:rPr>
      </w:pPr>
      <w:r w:rsidRPr="00B27D37">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sidRPr="00B27D37">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B27D37">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B27D37">
        <w:rPr>
          <w:rFonts w:asciiTheme="minorHAnsi" w:hAnsiTheme="minorHAnsi" w:cstheme="minorHAnsi"/>
          <w:highlight w:val="cyan"/>
          <w:u w:val="single"/>
        </w:rPr>
        <w:t>are rewarding</w:t>
      </w:r>
      <w:r>
        <w:rPr>
          <w:rFonts w:asciiTheme="minorHAnsi" w:hAnsiTheme="minorHAnsi" w:cstheme="minorHAnsi"/>
          <w:sz w:val="16"/>
        </w:rPr>
        <w:t xml:space="preserve"> may be </w:t>
      </w:r>
      <w:r w:rsidRPr="00B27D37">
        <w:rPr>
          <w:rFonts w:asciiTheme="minorHAnsi" w:hAnsiTheme="minorHAnsi" w:cstheme="minorHAnsi"/>
          <w:highlight w:val="cya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B27D37">
        <w:rPr>
          <w:rFonts w:asciiTheme="minorHAnsi" w:hAnsiTheme="minorHAnsi" w:cstheme="minorHAnsi"/>
          <w:highlight w:val="cyan"/>
          <w:u w:val="single"/>
        </w:rPr>
        <w:t xml:space="preserve">provides the </w:t>
      </w:r>
      <w:r w:rsidRPr="00B27D37">
        <w:rPr>
          <w:rFonts w:asciiTheme="minorHAnsi" w:hAnsiTheme="minorHAnsi" w:cstheme="minorHAnsi"/>
          <w:b/>
          <w:bCs/>
          <w:highlight w:val="cyan"/>
          <w:u w:val="single"/>
        </w:rPr>
        <w:t>basis for hedonic theories</w:t>
      </w:r>
      <w:r w:rsidRPr="00B27D37">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793F09E8" w14:textId="77777777" w:rsidR="00C117CB" w:rsidRDefault="00C117CB" w:rsidP="00C117CB">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026C0644" w14:textId="77777777" w:rsidR="00C117CB" w:rsidRDefault="00C117CB" w:rsidP="00C117CB">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5391149" w14:textId="77777777" w:rsidR="00C117CB" w:rsidRDefault="00C117CB" w:rsidP="00C117CB">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7958C1EF" w14:textId="77777777" w:rsidR="00C117CB" w:rsidRDefault="00C117CB" w:rsidP="00C117CB">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D14E94C" w14:textId="77777777" w:rsidR="00C117CB" w:rsidRDefault="00C117CB" w:rsidP="00C117CB">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B27D37">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B27D37">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B27D37">
        <w:rPr>
          <w:rFonts w:asciiTheme="minorHAnsi" w:hAnsiTheme="minorHAnsi" w:cstheme="minorHAnsi"/>
          <w:highlight w:val="cyan"/>
          <w:u w:val="single"/>
        </w:rPr>
        <w:t>rewards</w:t>
      </w:r>
      <w:r>
        <w:rPr>
          <w:rFonts w:asciiTheme="minorHAnsi" w:hAnsiTheme="minorHAnsi" w:cstheme="minorHAnsi"/>
          <w:u w:val="single"/>
        </w:rPr>
        <w:t xml:space="preserve"> is to </w:t>
      </w:r>
      <w:r w:rsidRPr="00B27D37">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B27D37">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646E081" w14:textId="77777777" w:rsidR="00C117CB" w:rsidRDefault="00C117CB" w:rsidP="00C117CB">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B27D37">
        <w:rPr>
          <w:rFonts w:asciiTheme="minorHAnsi" w:hAnsiTheme="minorHAnsi" w:cstheme="minorHAnsi"/>
          <w:highlight w:val="cyan"/>
          <w:u w:val="single"/>
        </w:rPr>
        <w:t>foods, drinks, mates, and offspring are rewarding.</w:t>
      </w:r>
    </w:p>
    <w:p w14:paraId="681F6ACF" w14:textId="77777777" w:rsidR="00C117CB" w:rsidRDefault="00C117CB" w:rsidP="00C117CB">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8517F03" w14:textId="77777777" w:rsidR="00C117CB" w:rsidRDefault="00C117CB" w:rsidP="00C117CB">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9825A94" w14:textId="77777777" w:rsidR="00C117CB" w:rsidRDefault="00C117CB" w:rsidP="00C117CB">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68D993FD" w14:textId="77777777" w:rsidR="00C117CB" w:rsidRDefault="00C117CB" w:rsidP="00C117CB">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7E0F41E6" w14:textId="77777777" w:rsidR="00C117CB" w:rsidRDefault="00C117CB" w:rsidP="00C117CB">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B27D37">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B27D37">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B27D37">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B27D37">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A601176" w14:textId="77777777" w:rsidR="00C117CB" w:rsidRDefault="00C117CB" w:rsidP="00C117CB">
      <w:pPr>
        <w:rPr>
          <w:rFonts w:asciiTheme="minorHAnsi" w:hAnsiTheme="minorHAnsi" w:cstheme="minorHAnsi"/>
          <w:sz w:val="16"/>
        </w:rPr>
      </w:pPr>
      <w:r>
        <w:rPr>
          <w:rFonts w:asciiTheme="minorHAnsi" w:hAnsiTheme="minorHAnsi" w:cstheme="minorHAnsi"/>
          <w:sz w:val="16"/>
        </w:rPr>
        <w:t xml:space="preserve">Desire and reward centers </w:t>
      </w:r>
    </w:p>
    <w:p w14:paraId="428AADEA" w14:textId="77777777" w:rsidR="00C117CB" w:rsidRDefault="00C117CB" w:rsidP="00C117CB">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D3EBFE0" w14:textId="77777777" w:rsidR="00C117CB" w:rsidRDefault="00C117CB" w:rsidP="00C117CB">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4B53D45C" w14:textId="77777777" w:rsidR="00C117CB" w:rsidRDefault="00C117CB" w:rsidP="00C117CB">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B27D37">
        <w:rPr>
          <w:rFonts w:asciiTheme="minorHAnsi" w:hAnsiTheme="minorHAnsi" w:cstheme="minorHAnsi"/>
          <w:highlight w:val="cyan"/>
          <w:u w:val="single"/>
        </w:rPr>
        <w:t>liking</w:t>
      </w:r>
      <w:r>
        <w:rPr>
          <w:rFonts w:asciiTheme="minorHAnsi" w:hAnsiTheme="minorHAnsi" w:cstheme="minorHAnsi"/>
          <w:u w:val="single"/>
        </w:rPr>
        <w:t xml:space="preserve">” of </w:t>
      </w:r>
      <w:r w:rsidRPr="00B27D37">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B27D37">
        <w:rPr>
          <w:rFonts w:asciiTheme="minorHAnsi" w:hAnsiTheme="minorHAnsi" w:cstheme="minorHAnsi"/>
          <w:highlight w:val="cyan"/>
          <w:u w:val="single"/>
        </w:rPr>
        <w:t>represented by</w:t>
      </w:r>
      <w:r>
        <w:rPr>
          <w:rFonts w:asciiTheme="minorHAnsi" w:hAnsiTheme="minorHAnsi" w:cstheme="minorHAnsi"/>
          <w:sz w:val="16"/>
        </w:rPr>
        <w:t xml:space="preserve"> small </w:t>
      </w:r>
      <w:r w:rsidRPr="00B27D37">
        <w:rPr>
          <w:rFonts w:asciiTheme="minorHAnsi" w:hAnsiTheme="minorHAnsi" w:cstheme="minorHAnsi"/>
          <w:highlight w:val="cyan"/>
          <w:u w:val="single"/>
        </w:rPr>
        <w:t>regions</w:t>
      </w:r>
      <w:r>
        <w:rPr>
          <w:rFonts w:asciiTheme="minorHAnsi" w:hAnsiTheme="minorHAnsi" w:cstheme="minorHAnsi"/>
          <w:sz w:val="16"/>
        </w:rPr>
        <w:t xml:space="preserve"> mainly </w:t>
      </w:r>
      <w:r w:rsidRPr="00B27D37">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A069B0C" w14:textId="77777777" w:rsidR="00C117CB" w:rsidRDefault="00C117CB" w:rsidP="00C117CB">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A76FC18" w14:textId="77777777" w:rsidR="00C117CB" w:rsidRDefault="00C117CB" w:rsidP="00C117CB">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61B1EB4D" w14:textId="77777777" w:rsidR="00C117CB" w:rsidRDefault="00C117CB" w:rsidP="00C117CB">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19CC6DD" w14:textId="77777777" w:rsidR="00C117CB" w:rsidRDefault="00C117CB" w:rsidP="00C117CB">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685B03F" w14:textId="77777777" w:rsidR="00C117CB" w:rsidRDefault="00C117CB" w:rsidP="00C117CB">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1C7684A" w14:textId="77777777" w:rsidR="00C117CB" w:rsidRDefault="00C117CB" w:rsidP="00C117CB">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B27D37">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B27D37">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B27D37">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B27D37">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B27D37">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B27D37">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B27D37">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9F8803A" w14:textId="77777777" w:rsidR="00C117CB" w:rsidRDefault="00C117CB" w:rsidP="00C117CB">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B27D37">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B27D37">
        <w:rPr>
          <w:rFonts w:asciiTheme="minorHAnsi" w:hAnsiTheme="minorHAnsi" w:cstheme="minorHAnsi"/>
          <w:highlight w:val="cyan"/>
          <w:u w:val="single"/>
        </w:rPr>
        <w:t>role in</w:t>
      </w:r>
      <w:r>
        <w:rPr>
          <w:rFonts w:asciiTheme="minorHAnsi" w:hAnsiTheme="minorHAnsi" w:cstheme="minorHAnsi"/>
          <w:u w:val="single"/>
        </w:rPr>
        <w:t xml:space="preserve"> humans’ </w:t>
      </w:r>
      <w:r w:rsidRPr="00B27D37">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B27D37">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B27D37">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D5C0465" w14:textId="77777777" w:rsidR="00C117CB" w:rsidRDefault="00C117CB" w:rsidP="00C117CB">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3E216092" w14:textId="77777777" w:rsidR="00C117CB" w:rsidRPr="009847BA" w:rsidRDefault="00C117CB" w:rsidP="00C117CB">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21829EA0" w14:textId="77777777" w:rsidR="00C117CB" w:rsidRPr="0052357E" w:rsidRDefault="00C117CB" w:rsidP="00C117CB"/>
    <w:p w14:paraId="2B0C34F2" w14:textId="77777777" w:rsidR="00C117CB" w:rsidRPr="00B55AD5" w:rsidRDefault="00C117CB" w:rsidP="00C117CB"/>
    <w:p w14:paraId="09B38DB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C117CB"/>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17CB"/>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E9E74"/>
  <w15:chartTrackingRefBased/>
  <w15:docId w15:val="{F5D49459-3AAB-4F50-B3DF-16BF1B475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17CB"/>
    <w:rPr>
      <w:rFonts w:ascii="Calibri" w:hAnsi="Calibri" w:cs="Calibri"/>
      <w:sz w:val="24"/>
    </w:rPr>
  </w:style>
  <w:style w:type="paragraph" w:styleId="Heading1">
    <w:name w:val="heading 1"/>
    <w:aliases w:val="Pocket"/>
    <w:basedOn w:val="Normal"/>
    <w:next w:val="Normal"/>
    <w:link w:val="Heading1Char"/>
    <w:qFormat/>
    <w:rsid w:val="00C117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17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117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C117C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17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17CB"/>
  </w:style>
  <w:style w:type="character" w:customStyle="1" w:styleId="Heading1Char">
    <w:name w:val="Heading 1 Char"/>
    <w:aliases w:val="Pocket Char"/>
    <w:basedOn w:val="DefaultParagraphFont"/>
    <w:link w:val="Heading1"/>
    <w:rsid w:val="00C117C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117C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117CB"/>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C117C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C117CB"/>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117CB"/>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C117CB"/>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Debate Text Char"/>
    <w:basedOn w:val="DefaultParagraphFont"/>
    <w:link w:val="NoSpacing"/>
    <w:uiPriority w:val="99"/>
    <w:unhideWhenUsed/>
    <w:rsid w:val="00C117CB"/>
    <w:rPr>
      <w:color w:val="auto"/>
      <w:u w:val="none"/>
    </w:rPr>
  </w:style>
  <w:style w:type="character" w:styleId="FollowedHyperlink">
    <w:name w:val="FollowedHyperlink"/>
    <w:basedOn w:val="DefaultParagraphFont"/>
    <w:uiPriority w:val="99"/>
    <w:semiHidden/>
    <w:unhideWhenUsed/>
    <w:rsid w:val="00C117CB"/>
    <w:rPr>
      <w:color w:val="auto"/>
      <w:u w:val="none"/>
    </w:rPr>
  </w:style>
  <w:style w:type="character" w:styleId="UnresolvedMention">
    <w:name w:val="Unresolved Mention"/>
    <w:basedOn w:val="DefaultParagraphFont"/>
    <w:uiPriority w:val="99"/>
    <w:semiHidden/>
    <w:unhideWhenUsed/>
    <w:rsid w:val="00C117CB"/>
    <w:rPr>
      <w:color w:val="605E5C"/>
      <w:shd w:val="clear" w:color="auto" w:fill="E1DFDD"/>
    </w:rPr>
  </w:style>
  <w:style w:type="paragraph" w:customStyle="1" w:styleId="textbold">
    <w:name w:val="text bold"/>
    <w:basedOn w:val="Normal"/>
    <w:link w:val="Emphasis"/>
    <w:uiPriority w:val="7"/>
    <w:qFormat/>
    <w:rsid w:val="00C117CB"/>
    <w:pPr>
      <w:ind w:left="720"/>
      <w:jc w:val="both"/>
    </w:pPr>
    <w:rPr>
      <w:b/>
      <w:iCs/>
      <w:u w:val="single"/>
    </w:rPr>
  </w:style>
  <w:style w:type="paragraph" w:styleId="ListParagraph">
    <w:name w:val="List Paragraph"/>
    <w:aliases w:val="6 font"/>
    <w:basedOn w:val="Normal"/>
    <w:uiPriority w:val="99"/>
    <w:unhideWhenUsed/>
    <w:qFormat/>
    <w:rsid w:val="00C117CB"/>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uiPriority w:val="6"/>
    <w:qFormat/>
    <w:rsid w:val="00C117CB"/>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C117CB"/>
    <w:rPr>
      <w:rFonts w:ascii="Lucida Grande" w:hAnsi="Lucida Grande" w:cs="Lucida Grande"/>
    </w:rPr>
  </w:style>
  <w:style w:type="character" w:customStyle="1" w:styleId="DocumentMapChar">
    <w:name w:val="Document Map Char"/>
    <w:basedOn w:val="DefaultParagraphFont"/>
    <w:link w:val="DocumentMap"/>
    <w:uiPriority w:val="99"/>
    <w:semiHidden/>
    <w:rsid w:val="00C117CB"/>
    <w:rPr>
      <w:rFonts w:ascii="Lucida Grande" w:hAnsi="Lucida Grande" w:cs="Lucida Grande"/>
      <w:sz w:val="24"/>
    </w:rPr>
  </w:style>
  <w:style w:type="paragraph" w:customStyle="1" w:styleId="Emphasis1">
    <w:name w:val="Emphasis1"/>
    <w:basedOn w:val="Normal"/>
    <w:uiPriority w:val="7"/>
    <w:qFormat/>
    <w:rsid w:val="00C117CB"/>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C117CB"/>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C117CB"/>
    <w:rPr>
      <w:b/>
      <w:bCs/>
    </w:rPr>
  </w:style>
  <w:style w:type="character" w:customStyle="1" w:styleId="wikiexternallink">
    <w:name w:val="wikiexternallink"/>
    <w:basedOn w:val="DefaultParagraphFont"/>
    <w:rsid w:val="00C117CB"/>
  </w:style>
  <w:style w:type="character" w:customStyle="1" w:styleId="wikigeneratedlinkcontent">
    <w:name w:val="wikigeneratedlinkcontent"/>
    <w:basedOn w:val="DefaultParagraphFont"/>
    <w:rsid w:val="00C117CB"/>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C117CB"/>
    <w:pPr>
      <w:spacing w:after="0" w:line="240" w:lineRule="auto"/>
    </w:pPr>
    <w:rPr>
      <w:sz w:val="26"/>
      <w:u w:val="single"/>
    </w:rPr>
  </w:style>
  <w:style w:type="paragraph" w:customStyle="1" w:styleId="Tag2">
    <w:name w:val="Tag2"/>
    <w:basedOn w:val="Normal"/>
    <w:qFormat/>
    <w:rsid w:val="00C117CB"/>
    <w:rPr>
      <w:rFonts w:ascii="Arial" w:hAnsi="Arial" w:cs="Arial"/>
      <w:b/>
      <w:sz w:val="20"/>
    </w:rPr>
  </w:style>
  <w:style w:type="paragraph" w:customStyle="1" w:styleId="cardtext">
    <w:name w:val="card text"/>
    <w:basedOn w:val="Normal"/>
    <w:link w:val="cardtextChar"/>
    <w:qFormat/>
    <w:rsid w:val="00C117CB"/>
    <w:pPr>
      <w:ind w:left="288" w:right="288"/>
    </w:pPr>
  </w:style>
  <w:style w:type="character" w:customStyle="1" w:styleId="cardtextChar">
    <w:name w:val="card text Char"/>
    <w:link w:val="cardtext"/>
    <w:rsid w:val="00C117CB"/>
    <w:rPr>
      <w:rFonts w:ascii="Calibri" w:hAnsi="Calibri" w:cs="Calibri"/>
      <w:sz w:val="24"/>
    </w:rPr>
  </w:style>
  <w:style w:type="character" w:customStyle="1" w:styleId="latin24compacttimestamp-2v7xiq">
    <w:name w:val="latin24compacttimestamp-2v7xiq"/>
    <w:basedOn w:val="DefaultParagraphFont"/>
    <w:rsid w:val="00C117CB"/>
  </w:style>
  <w:style w:type="paragraph" w:customStyle="1" w:styleId="Emphasize">
    <w:name w:val="Emphasize"/>
    <w:basedOn w:val="Normal"/>
    <w:uiPriority w:val="7"/>
    <w:qFormat/>
    <w:rsid w:val="00C117CB"/>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C117C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twailr.com/on-intellectual-property-rights-access-to-medicines-and-vaccine-imperialis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www.thehindu.com/opinion/lead/Let-India-unleash-its-soft-power/article13292272.ece" TargetMode="External"/><Relationship Id="rId17"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hyperlink" Target="https://patientsforaffordabledrugs.org/2021/02/03/innovation-report/" TargetMode="External"/><Relationship Id="rId11" Type="http://schemas.openxmlformats.org/officeDocument/2006/relationships/hyperlink" Target="https://theconversation.com/explainer-evergreening-and-how-big-pharma-keeps-drug-prices-high-33623" TargetMode="External"/><Relationship Id="rId5" Type="http://schemas.openxmlformats.org/officeDocument/2006/relationships/webSettings" Target="webSettings.xml"/><Relationship Id="rId15" Type="http://schemas.openxmlformats.org/officeDocument/2006/relationships/hyperlink" Target="https://medium.com/@liftmode/pharmaceutical-colonialism-3-ways-that-western-medicine-takes-from-indigenous-communities-3a9339b4f24f" TargetMode="External"/><Relationship Id="rId10" Type="http://schemas.openxmlformats.org/officeDocument/2006/relationships/hyperlink" Target="https://www.the-american-interest.com/2017/01/12/superbug-pandemics-and-how-to-prevent-the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ature.com/articles/s41587-021-00999-0.pdf" TargetMode="External"/><Relationship Id="rId14" Type="http://schemas.openxmlformats.org/officeDocument/2006/relationships/hyperlink" Target="https://africasacountry.com/2020/06/decolonizing-the-vacc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26128</Words>
  <Characters>148930</Characters>
  <Application>Microsoft Office Word</Application>
  <DocSecurity>0</DocSecurity>
  <Lines>1241</Lines>
  <Paragraphs>349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1</cp:revision>
  <dcterms:created xsi:type="dcterms:W3CDTF">2021-10-09T17:39:00Z</dcterms:created>
  <dcterms:modified xsi:type="dcterms:W3CDTF">2021-10-09T17:39:00Z</dcterms:modified>
</cp:coreProperties>
</file>