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FAEBB" w14:textId="77777777" w:rsidR="001628C7" w:rsidRDefault="001628C7" w:rsidP="001628C7">
      <w:pPr>
        <w:pStyle w:val="Heading3"/>
      </w:pPr>
      <w:r>
        <w:t>1AC: Innovation</w:t>
      </w:r>
    </w:p>
    <w:p w14:paraId="720F3251" w14:textId="77777777" w:rsidR="001628C7" w:rsidRDefault="001628C7" w:rsidP="001628C7">
      <w:pPr>
        <w:pStyle w:val="Heading4"/>
      </w:pPr>
      <w:r>
        <w:t xml:space="preserve">Advantage 1 is Innovation: </w:t>
      </w:r>
    </w:p>
    <w:p w14:paraId="4C0A4D54" w14:textId="77777777" w:rsidR="001628C7" w:rsidRDefault="001628C7" w:rsidP="001628C7">
      <w:pPr>
        <w:pStyle w:val="Heading4"/>
      </w:pPr>
      <w:r>
        <w:t xml:space="preserve">Most recent evidence concludes Aff – 78% of New Drugs </w:t>
      </w:r>
      <w:r>
        <w:rPr>
          <w:u w:val="single"/>
        </w:rPr>
        <w:t>aren’t innovative</w:t>
      </w:r>
      <w:r>
        <w:t xml:space="preserve"> but rather repurposed.</w:t>
      </w:r>
    </w:p>
    <w:p w14:paraId="42456BC1" w14:textId="77777777" w:rsidR="001628C7" w:rsidRPr="008A0F84" w:rsidRDefault="001628C7" w:rsidP="001628C7">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6"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7C439597" w14:textId="77777777" w:rsidR="001628C7" w:rsidRPr="008A0F84" w:rsidRDefault="001628C7" w:rsidP="001628C7">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8B3217">
        <w:rPr>
          <w:b/>
          <w:sz w:val="26"/>
          <w:u w:val="single"/>
          <w:bdr w:val="single" w:sz="12" w:space="0" w:color="auto"/>
        </w:rPr>
        <w:t>only a fraction</w:t>
      </w:r>
      <w:r w:rsidRPr="008B3217">
        <w:rPr>
          <w:b/>
          <w:sz w:val="26"/>
          <w:u w:val="single"/>
        </w:rPr>
        <w:t xml:space="preserve"> of new medications are truly innovative</w:t>
      </w:r>
      <w:r w:rsidRPr="008B3217">
        <w:rPr>
          <w:sz w:val="16"/>
        </w:rPr>
        <w:t xml:space="preserve">. </w:t>
      </w:r>
      <w:r w:rsidRPr="00B27D37">
        <w:rPr>
          <w:b/>
          <w:sz w:val="26"/>
          <w:highlight w:val="cyan"/>
          <w:u w:val="single"/>
        </w:rPr>
        <w:t>Since 1975</w:t>
      </w:r>
      <w:r w:rsidRPr="008B3217">
        <w:rPr>
          <w:sz w:val="16"/>
        </w:rPr>
        <w:t xml:space="preserve">, </w:t>
      </w:r>
      <w:r w:rsidRPr="008B3217">
        <w:rPr>
          <w:b/>
          <w:sz w:val="26"/>
          <w:u w:val="single"/>
        </w:rPr>
        <w:t xml:space="preserve">only </w:t>
      </w:r>
      <w:r w:rsidRPr="00B27D37">
        <w:rPr>
          <w:b/>
          <w:sz w:val="26"/>
          <w:highlight w:val="cyan"/>
          <w:u w:val="single"/>
        </w:rPr>
        <w:t>10</w:t>
      </w:r>
      <w:r w:rsidRPr="008B3217">
        <w:rPr>
          <w:sz w:val="16"/>
        </w:rPr>
        <w:t xml:space="preserve"> to 15 </w:t>
      </w:r>
      <w:r w:rsidRPr="00B27D37">
        <w:rPr>
          <w:b/>
          <w:sz w:val="26"/>
          <w:highlight w:val="cyan"/>
          <w:u w:val="single"/>
        </w:rPr>
        <w:t>percent</w:t>
      </w:r>
      <w:r w:rsidRPr="008B3217">
        <w:rPr>
          <w:sz w:val="16"/>
        </w:rPr>
        <w:t xml:space="preserve"> of drugs entering the market </w:t>
      </w:r>
      <w:r w:rsidRPr="00B27D37">
        <w:rPr>
          <w:b/>
          <w:sz w:val="26"/>
          <w:highlight w:val="cyan"/>
          <w:u w:val="single"/>
        </w:rPr>
        <w:t>represented</w:t>
      </w:r>
      <w:r w:rsidRPr="008B3217">
        <w:rPr>
          <w:sz w:val="16"/>
        </w:rPr>
        <w:t xml:space="preserve"> </w:t>
      </w:r>
      <w:r w:rsidRPr="008B3217">
        <w:rPr>
          <w:b/>
          <w:sz w:val="26"/>
          <w:u w:val="single"/>
        </w:rPr>
        <w:t xml:space="preserve">therapeutic </w:t>
      </w:r>
      <w:r w:rsidRPr="00B27D37">
        <w:rPr>
          <w:b/>
          <w:sz w:val="26"/>
          <w:highlight w:val="cyan"/>
          <w:u w:val="single"/>
        </w:rPr>
        <w:t>advances</w:t>
      </w:r>
      <w:r w:rsidRPr="008B3217">
        <w:rPr>
          <w:sz w:val="16"/>
        </w:rPr>
        <w:t xml:space="preserve">; </w:t>
      </w:r>
      <w:r w:rsidRPr="008B3217">
        <w:rPr>
          <w:b/>
          <w:sz w:val="26"/>
          <w:u w:val="single"/>
        </w:rPr>
        <w:t>instead</w:t>
      </w:r>
      <w:r w:rsidRPr="008B3217">
        <w:rPr>
          <w:sz w:val="16"/>
        </w:rPr>
        <w:t xml:space="preserve">, </w:t>
      </w:r>
      <w:r w:rsidRPr="008B3217">
        <w:rPr>
          <w:b/>
          <w:sz w:val="26"/>
          <w:u w:val="single"/>
        </w:rPr>
        <w:t xml:space="preserve">drug companies prioritized the development of existing drugs with </w:t>
      </w:r>
      <w:r w:rsidRPr="00B27D37">
        <w:rPr>
          <w:b/>
          <w:sz w:val="26"/>
          <w:highlight w:val="cyan"/>
          <w:u w:val="single"/>
          <w:bdr w:val="single" w:sz="12" w:space="0" w:color="auto"/>
        </w:rPr>
        <w:t>minor variations</w:t>
      </w:r>
      <w:r w:rsidRPr="008B3217">
        <w:rPr>
          <w:b/>
          <w:sz w:val="26"/>
          <w:u w:val="single"/>
          <w:bdr w:val="single" w:sz="12" w:space="0" w:color="auto"/>
        </w:rPr>
        <w:t xml:space="preserve"> that </w:t>
      </w:r>
      <w:r w:rsidRPr="00B27D37">
        <w:rPr>
          <w:b/>
          <w:sz w:val="26"/>
          <w:highlight w:val="cyan"/>
          <w:u w:val="single"/>
          <w:bdr w:val="single" w:sz="12" w:space="0" w:color="auto"/>
        </w:rPr>
        <w:t>lack</w:t>
      </w:r>
      <w:r w:rsidRPr="008B3217">
        <w:rPr>
          <w:b/>
          <w:sz w:val="26"/>
          <w:u w:val="single"/>
          <w:bdr w:val="single" w:sz="12" w:space="0" w:color="auto"/>
        </w:rPr>
        <w:t xml:space="preserve"> clinical </w:t>
      </w:r>
      <w:r w:rsidRPr="00B27D37">
        <w:rPr>
          <w:b/>
          <w:sz w:val="26"/>
          <w:highlight w:val="cyan"/>
          <w:u w:val="single"/>
          <w:bdr w:val="single" w:sz="12" w:space="0" w:color="auto"/>
        </w:rPr>
        <w:t>significance</w:t>
      </w:r>
      <w:r w:rsidRPr="008B3217">
        <w:rPr>
          <w:sz w:val="16"/>
        </w:rPr>
        <w:t>.21 Drug</w:t>
      </w:r>
      <w:r w:rsidRPr="008A0F84">
        <w:rPr>
          <w:sz w:val="16"/>
        </w:rPr>
        <w:t xml:space="preserve"> patents offer a stark illustration of this point. Between 2005 and 2015, </w:t>
      </w:r>
      <w:r w:rsidRPr="00B27D37">
        <w:rPr>
          <w:b/>
          <w:sz w:val="26"/>
          <w:highlight w:val="cyan"/>
          <w:u w:val="single"/>
          <w:bdr w:val="single" w:sz="12" w:space="0" w:color="auto"/>
        </w:rPr>
        <w:t xml:space="preserve">78 percent of drug patents </w:t>
      </w:r>
      <w:r w:rsidRPr="008B3217">
        <w:rPr>
          <w:b/>
          <w:sz w:val="26"/>
          <w:u w:val="single"/>
          <w:bdr w:val="single" w:sz="12" w:space="0" w:color="auto"/>
        </w:rPr>
        <w:t xml:space="preserve">were related </w:t>
      </w:r>
      <w:r w:rsidRPr="00B27D37">
        <w:rPr>
          <w:b/>
          <w:sz w:val="26"/>
          <w:highlight w:val="cyan"/>
          <w:u w:val="single"/>
          <w:bdr w:val="single" w:sz="12" w:space="0" w:color="auto"/>
        </w:rPr>
        <w:t>to</w:t>
      </w:r>
      <w:r w:rsidRPr="008B3217">
        <w:rPr>
          <w:b/>
          <w:sz w:val="26"/>
          <w:u w:val="single"/>
          <w:bdr w:val="single" w:sz="12" w:space="0" w:color="auto"/>
        </w:rPr>
        <w:t xml:space="preserve"> </w:t>
      </w:r>
      <w:r w:rsidRPr="00B27D37">
        <w:rPr>
          <w:b/>
          <w:sz w:val="26"/>
          <w:highlight w:val="cyan"/>
          <w:u w:val="single"/>
          <w:bdr w:val="single" w:sz="12" w:space="0" w:color="auto"/>
        </w:rPr>
        <w:t xml:space="preserve">drugs </w:t>
      </w:r>
      <w:r w:rsidRPr="008B3217">
        <w:rPr>
          <w:b/>
          <w:sz w:val="26"/>
          <w:u w:val="single"/>
          <w:bdr w:val="single" w:sz="12" w:space="0" w:color="auto"/>
        </w:rPr>
        <w:t xml:space="preserve">already </w:t>
      </w:r>
      <w:r w:rsidRPr="00B27D37">
        <w:rPr>
          <w:b/>
          <w:sz w:val="26"/>
          <w:highlight w:val="cyan"/>
          <w:u w:val="single"/>
          <w:bdr w:val="single" w:sz="12" w:space="0" w:color="auto"/>
        </w:rPr>
        <w:t>on the market.</w:t>
      </w:r>
      <w:r w:rsidRPr="008A0F84">
        <w:rPr>
          <w:sz w:val="16"/>
        </w:rPr>
        <w:t xml:space="preserve">22 </w:t>
      </w:r>
      <w:r w:rsidRPr="008B3217">
        <w:rPr>
          <w:b/>
          <w:sz w:val="26"/>
          <w:u w:val="single"/>
        </w:rPr>
        <w:t>Instead of investing in R&amp;D that could lead to new</w:t>
      </w:r>
      <w:r w:rsidRPr="008B3217">
        <w:rPr>
          <w:sz w:val="16"/>
        </w:rPr>
        <w:t xml:space="preserve"> breakthrough </w:t>
      </w:r>
      <w:r w:rsidRPr="008B3217">
        <w:rPr>
          <w:b/>
          <w:sz w:val="26"/>
          <w:u w:val="single"/>
        </w:rPr>
        <w:t>therapies</w:t>
      </w:r>
      <w:r w:rsidRPr="008A0F84">
        <w:rPr>
          <w:sz w:val="16"/>
        </w:rPr>
        <w:t xml:space="preserve">, </w:t>
      </w:r>
      <w:r w:rsidRPr="00B27D37">
        <w:rPr>
          <w:b/>
          <w:sz w:val="26"/>
          <w:highlight w:val="cyan"/>
          <w:u w:val="single"/>
        </w:rPr>
        <w:t xml:space="preserve">drug companies spend resources </w:t>
      </w:r>
      <w:r w:rsidRPr="00B27D37">
        <w:rPr>
          <w:b/>
          <w:sz w:val="26"/>
          <w:highlight w:val="cyan"/>
          <w:u w:val="single"/>
          <w:bdr w:val="single" w:sz="12" w:space="0" w:color="auto"/>
        </w:rPr>
        <w:t>obtaining patents on old drugs</w:t>
      </w:r>
      <w:r w:rsidRPr="00B27D37">
        <w:rPr>
          <w:sz w:val="16"/>
          <w:highlight w:val="cyan"/>
        </w:rPr>
        <w:t xml:space="preserve"> </w:t>
      </w:r>
      <w:r w:rsidRPr="008A0F84">
        <w:rPr>
          <w:u w:val="single"/>
        </w:rPr>
        <w:t xml:space="preserve">— not to improve user experience — but </w:t>
      </w:r>
      <w:r w:rsidRPr="008B3217">
        <w:rPr>
          <w:b/>
          <w:sz w:val="26"/>
          <w:u w:val="single"/>
        </w:rPr>
        <w:t xml:space="preserve">to </w:t>
      </w:r>
      <w:r w:rsidRPr="00B27D37">
        <w:rPr>
          <w:b/>
          <w:sz w:val="26"/>
          <w:highlight w:val="cyan"/>
          <w:u w:val="single"/>
        </w:rPr>
        <w:t>extend patent protection</w:t>
      </w:r>
      <w:r w:rsidRPr="008A0F84">
        <w:rPr>
          <w:u w:val="single"/>
        </w:rPr>
        <w:t xml:space="preserve">, prolong monopoly pricing periods, and </w:t>
      </w:r>
      <w:r w:rsidRPr="00B95154">
        <w:rPr>
          <w:u w:val="single"/>
        </w:rPr>
        <w:t>keep</w:t>
      </w:r>
      <w:r w:rsidRPr="008A0F84">
        <w:rPr>
          <w:u w:val="single"/>
        </w:rPr>
        <w:t xml:space="preserve">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47CEB0D3" w14:textId="77777777" w:rsidR="001628C7" w:rsidRDefault="001628C7" w:rsidP="001628C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5F6268F0" w14:textId="77777777" w:rsidR="001628C7" w:rsidRPr="00791206" w:rsidRDefault="001628C7" w:rsidP="001628C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D60BAAB" w14:textId="77777777" w:rsidR="001628C7" w:rsidRPr="00E974A9" w:rsidRDefault="001628C7" w:rsidP="001628C7">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B27D37">
        <w:rPr>
          <w:szCs w:val="24"/>
          <w:highlight w:val="cya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B27D37">
        <w:rPr>
          <w:b/>
          <w:bCs/>
          <w:szCs w:val="24"/>
          <w:highlight w:val="cya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B27D37">
        <w:rPr>
          <w:szCs w:val="24"/>
          <w:highlight w:val="cyan"/>
          <w:u w:val="single"/>
        </w:rPr>
        <w:t xml:space="preserve">extended </w:t>
      </w:r>
      <w:r w:rsidRPr="00E974A9">
        <w:rPr>
          <w:szCs w:val="24"/>
          <w:u w:val="single"/>
        </w:rPr>
        <w:t xml:space="preserve">the drug’s </w:t>
      </w:r>
      <w:r w:rsidRPr="00B27D37">
        <w:rPr>
          <w:b/>
          <w:bCs/>
          <w:szCs w:val="24"/>
          <w:highlight w:val="cyan"/>
          <w:u w:val="single"/>
          <w:bdr w:val="single" w:sz="4" w:space="0" w:color="auto"/>
        </w:rPr>
        <w:t>monopoly</w:t>
      </w:r>
      <w:r w:rsidRPr="00B27D37">
        <w:rPr>
          <w:szCs w:val="24"/>
          <w:highlight w:val="cyan"/>
          <w:u w:val="single"/>
          <w:bdr w:val="single" w:sz="4" w:space="0" w:color="auto"/>
        </w:rPr>
        <w:t xml:space="preserve"> </w:t>
      </w:r>
      <w:r w:rsidRPr="00B27D37">
        <w:rPr>
          <w:b/>
          <w:bCs/>
          <w:szCs w:val="24"/>
          <w:highlight w:val="cyan"/>
          <w:u w:val="single"/>
          <w:bdr w:val="single" w:sz="4" w:space="0" w:color="auto"/>
        </w:rPr>
        <w:t>period</w:t>
      </w:r>
      <w:r w:rsidRPr="00B27D37">
        <w:rPr>
          <w:szCs w:val="24"/>
          <w:highlight w:val="cyan"/>
          <w:u w:val="single"/>
          <w:bdr w:val="single" w:sz="4" w:space="0" w:color="auto"/>
        </w:rPr>
        <w:t xml:space="preserve"> </w:t>
      </w:r>
      <w:r w:rsidRPr="00B27D37">
        <w:rPr>
          <w:b/>
          <w:bCs/>
          <w:szCs w:val="24"/>
          <w:highlight w:val="cyan"/>
          <w:u w:val="single"/>
          <w:bdr w:val="single" w:sz="4" w:space="0" w:color="auto"/>
        </w:rPr>
        <w:t>by 18 years</w:t>
      </w:r>
      <w:r w:rsidRPr="00B27D37">
        <w:rPr>
          <w:szCs w:val="24"/>
          <w:highlight w:val="cya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Dixler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B27D37">
        <w:rPr>
          <w:szCs w:val="24"/>
          <w:highlight w:val="cyan"/>
          <w:u w:val="single"/>
        </w:rPr>
        <w:t>evergreening</w:t>
      </w:r>
      <w:r w:rsidRPr="00E974A9">
        <w:rPr>
          <w:szCs w:val="24"/>
          <w:u w:val="single"/>
        </w:rPr>
        <w:t xml:space="preserve">” — </w:t>
      </w:r>
      <w:r w:rsidRPr="00B27D37">
        <w:rPr>
          <w:szCs w:val="24"/>
          <w:highlight w:val="cyan"/>
          <w:u w:val="single"/>
        </w:rPr>
        <w:t>artificially sustaining a monopoly for</w:t>
      </w:r>
      <w:r w:rsidRPr="00E974A9">
        <w:rPr>
          <w:szCs w:val="24"/>
          <w:u w:val="single"/>
        </w:rPr>
        <w:t xml:space="preserve"> years and even </w:t>
      </w:r>
      <w:r w:rsidRPr="00B27D37">
        <w:rPr>
          <w:szCs w:val="24"/>
          <w:highlight w:val="cya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w:t>
      </w:r>
      <w:r w:rsidRPr="00B27D37">
        <w:rPr>
          <w:szCs w:val="24"/>
          <w:u w:val="single"/>
        </w:rPr>
        <w:t xml:space="preserve">is most commonly used with blockbuster drugs generating the highest prices and profits. </w:t>
      </w:r>
      <w:r w:rsidRPr="00B27D37">
        <w:rPr>
          <w:b/>
          <w:bCs/>
          <w:szCs w:val="24"/>
          <w:u w:val="single"/>
        </w:rPr>
        <w:t xml:space="preserve">Of the roughly </w:t>
      </w:r>
      <w:r w:rsidRPr="00B27D37">
        <w:rPr>
          <w:b/>
          <w:bCs/>
          <w:szCs w:val="24"/>
          <w:highlight w:val="cyan"/>
          <w:u w:val="single"/>
        </w:rPr>
        <w:t>100 best-selling drugs</w:t>
      </w:r>
      <w:r w:rsidRPr="00B27D37">
        <w:rPr>
          <w:b/>
          <w:bCs/>
          <w:szCs w:val="24"/>
          <w:u w:val="single"/>
        </w:rPr>
        <w:t xml:space="preserve">, more than </w:t>
      </w:r>
      <w:r w:rsidRPr="00B27D37">
        <w:rPr>
          <w:b/>
          <w:bCs/>
          <w:szCs w:val="24"/>
          <w:highlight w:val="cyan"/>
          <w:u w:val="single"/>
        </w:rPr>
        <w:t>70 percent</w:t>
      </w:r>
      <w:r w:rsidRPr="00B27D37">
        <w:rPr>
          <w:b/>
          <w:bCs/>
          <w:szCs w:val="24"/>
          <w:u w:val="single"/>
        </w:rPr>
        <w:t xml:space="preserve"> have </w:t>
      </w:r>
      <w:r w:rsidRPr="00B27D37">
        <w:rPr>
          <w:b/>
          <w:bCs/>
          <w:szCs w:val="24"/>
          <w:highlight w:val="cyan"/>
          <w:u w:val="single"/>
        </w:rPr>
        <w:t>extended</w:t>
      </w:r>
      <w:r w:rsidRPr="00B27D37">
        <w:rPr>
          <w:b/>
          <w:bCs/>
          <w:szCs w:val="24"/>
          <w:u w:val="single"/>
        </w:rPr>
        <w:t xml:space="preserve"> their </w:t>
      </w:r>
      <w:r w:rsidRPr="00B27D37">
        <w:rPr>
          <w:b/>
          <w:bCs/>
          <w:szCs w:val="24"/>
          <w:highlight w:val="cyan"/>
          <w:u w:val="single"/>
        </w:rPr>
        <w:t>protection</w:t>
      </w:r>
      <w:r w:rsidRPr="00B27D37">
        <w:rPr>
          <w:szCs w:val="24"/>
          <w:u w:val="single"/>
        </w:rPr>
        <w:t xml:space="preserve"> from competition at least once.</w:t>
      </w:r>
      <w:r w:rsidRPr="00B27D37">
        <w:rPr>
          <w:sz w:val="16"/>
          <w:szCs w:val="24"/>
        </w:rPr>
        <w:t xml:space="preserve"> More</w:t>
      </w:r>
      <w:r w:rsidRPr="00E974A9">
        <w:rPr>
          <w:sz w:val="16"/>
          <w:szCs w:val="24"/>
        </w:rPr>
        <w:t xml:space="preserv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B27D37">
        <w:rPr>
          <w:szCs w:val="24"/>
          <w:highlight w:val="cyan"/>
          <w:u w:val="single"/>
        </w:rPr>
        <w:t xml:space="preserve">Drug prices </w:t>
      </w:r>
      <w:r w:rsidRPr="00E974A9">
        <w:rPr>
          <w:szCs w:val="24"/>
          <w:u w:val="single"/>
        </w:rPr>
        <w:t xml:space="preserve">typically </w:t>
      </w:r>
      <w:r w:rsidRPr="00B27D37">
        <w:rPr>
          <w:szCs w:val="24"/>
          <w:highlight w:val="cyan"/>
          <w:u w:val="single"/>
        </w:rPr>
        <w:t xml:space="preserve">drop by </w:t>
      </w:r>
      <w:r w:rsidRPr="00E974A9">
        <w:rPr>
          <w:szCs w:val="24"/>
          <w:u w:val="single"/>
        </w:rPr>
        <w:t xml:space="preserve">as much as </w:t>
      </w:r>
      <w:r w:rsidRPr="00B27D37">
        <w:rPr>
          <w:szCs w:val="24"/>
          <w:highlight w:val="cyan"/>
          <w:u w:val="single"/>
        </w:rPr>
        <w:t xml:space="preserve">20 percent when </w:t>
      </w:r>
      <w:r w:rsidRPr="00E974A9">
        <w:rPr>
          <w:szCs w:val="24"/>
          <w:u w:val="single"/>
        </w:rPr>
        <w:t xml:space="preserve">the first </w:t>
      </w:r>
      <w:r w:rsidRPr="00B27D37">
        <w:rPr>
          <w:szCs w:val="24"/>
          <w:highlight w:val="cya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w:t>
      </w:r>
      <w:r w:rsidRPr="00B27D37">
        <w:rPr>
          <w:sz w:val="16"/>
          <w:szCs w:val="24"/>
        </w:rPr>
        <w:t xml:space="preserve">enhance public understanding about how competition may be limited rather than enhanced through the drug patent system.” </w:t>
      </w:r>
      <w:r w:rsidRPr="00B27D37">
        <w:rPr>
          <w:szCs w:val="24"/>
          <w:u w:val="single"/>
        </w:rPr>
        <w:t xml:space="preserve">The </w:t>
      </w:r>
      <w:r w:rsidRPr="00B27D37">
        <w:rPr>
          <w:b/>
          <w:sz w:val="26"/>
          <w:szCs w:val="24"/>
          <w:u w:val="single"/>
        </w:rPr>
        <w:t>database</w:t>
      </w:r>
      <w:r w:rsidRPr="00B27D37">
        <w:rPr>
          <w:szCs w:val="24"/>
          <w:u w:val="single"/>
        </w:rPr>
        <w:t xml:space="preserve"> was </w:t>
      </w:r>
      <w:r w:rsidRPr="00B27D37">
        <w:rPr>
          <w:b/>
          <w:sz w:val="26"/>
          <w:szCs w:val="24"/>
          <w:u w:val="single"/>
        </w:rPr>
        <w:t>created through</w:t>
      </w:r>
      <w:r w:rsidRPr="00B27D37">
        <w:rPr>
          <w:szCs w:val="24"/>
          <w:u w:val="single"/>
        </w:rPr>
        <w:t xml:space="preserve"> a painstaking process of </w:t>
      </w:r>
      <w:r w:rsidRPr="00B27D37">
        <w:rPr>
          <w:b/>
          <w:sz w:val="26"/>
          <w:szCs w:val="24"/>
          <w:u w:val="single"/>
        </w:rPr>
        <w:t>combing</w:t>
      </w:r>
      <w:r w:rsidRPr="00B27D37">
        <w:rPr>
          <w:szCs w:val="24"/>
          <w:u w:val="single"/>
        </w:rPr>
        <w:t xml:space="preserve"> through </w:t>
      </w:r>
      <w:r w:rsidRPr="00B27D37">
        <w:rPr>
          <w:b/>
          <w:sz w:val="26"/>
          <w:szCs w:val="24"/>
          <w:u w:val="single"/>
        </w:rPr>
        <w:t>160,000 data points</w:t>
      </w:r>
      <w:r w:rsidRPr="00B27D37">
        <w:rPr>
          <w:szCs w:val="24"/>
          <w:u w:val="single"/>
        </w:rPr>
        <w:t xml:space="preserve"> </w:t>
      </w:r>
      <w:r w:rsidRPr="00B27D37">
        <w:rPr>
          <w:b/>
          <w:sz w:val="26"/>
          <w:szCs w:val="24"/>
          <w:u w:val="single"/>
          <w:bdr w:val="single" w:sz="4" w:space="0" w:color="auto"/>
        </w:rPr>
        <w:t xml:space="preserve">to </w:t>
      </w:r>
      <w:r w:rsidRPr="00B27D37">
        <w:rPr>
          <w:b/>
          <w:sz w:val="26"/>
          <w:szCs w:val="24"/>
          <w:highlight w:val="cyan"/>
          <w:u w:val="single"/>
          <w:bdr w:val="single" w:sz="4" w:space="0" w:color="auto"/>
        </w:rPr>
        <w:t>examine</w:t>
      </w:r>
      <w:r w:rsidRPr="00B27D37">
        <w:rPr>
          <w:b/>
          <w:sz w:val="26"/>
          <w:szCs w:val="24"/>
          <w:u w:val="single"/>
          <w:bdr w:val="single" w:sz="4" w:space="0" w:color="auto"/>
        </w:rPr>
        <w:t xml:space="preserve"> </w:t>
      </w:r>
      <w:r w:rsidRPr="00B27D37">
        <w:rPr>
          <w:b/>
          <w:sz w:val="26"/>
          <w:szCs w:val="24"/>
          <w:highlight w:val="cyan"/>
          <w:u w:val="single"/>
          <w:bdr w:val="single" w:sz="4" w:space="0" w:color="auto"/>
        </w:rPr>
        <w:t>every</w:t>
      </w:r>
      <w:r w:rsidRPr="00B27D37">
        <w:rPr>
          <w:b/>
          <w:sz w:val="26"/>
          <w:szCs w:val="24"/>
          <w:u w:val="single"/>
          <w:bdr w:val="single" w:sz="4" w:space="0" w:color="auto"/>
        </w:rPr>
        <w:t xml:space="preserve"> instance where a pharmaceutical company added a </w:t>
      </w:r>
      <w:r w:rsidRPr="00B27D37">
        <w:rPr>
          <w:b/>
          <w:sz w:val="26"/>
          <w:szCs w:val="24"/>
          <w:highlight w:val="cyan"/>
          <w:u w:val="single"/>
          <w:bdr w:val="single" w:sz="4" w:space="0" w:color="auto"/>
        </w:rPr>
        <w:t>new drug patent or exclusivity</w:t>
      </w:r>
      <w:r w:rsidRPr="00B27D37">
        <w:rPr>
          <w:szCs w:val="24"/>
          <w:u w:val="single"/>
        </w:rPr>
        <w:t>. “Most of</w:t>
      </w:r>
      <w:r w:rsidRPr="00E974A9">
        <w:rPr>
          <w:szCs w:val="24"/>
          <w:u w:val="single"/>
        </w:rPr>
        <w:t xml:space="preserve"> it was done by hand,” Feldman said, “with multiple people reviewing it at every stage. And along the way we repeatedly made conservative choices</w:t>
      </w:r>
      <w:r w:rsidRPr="00B27D37">
        <w:rPr>
          <w:szCs w:val="24"/>
          <w:u w:val="single"/>
        </w:rPr>
        <w:t xml:space="preserve">. </w:t>
      </w:r>
      <w:r w:rsidRPr="00B27D37">
        <w:rPr>
          <w:b/>
          <w:sz w:val="26"/>
          <w:szCs w:val="24"/>
          <w:u w:val="single"/>
        </w:rPr>
        <w:t>We erred on the side of underrepresenting the evergreen gain</w:t>
      </w:r>
      <w:r w:rsidRPr="00B27D37">
        <w:rPr>
          <w:sz w:val="16"/>
          <w:szCs w:val="24"/>
        </w:rPr>
        <w:t xml:space="preserve"> </w:t>
      </w:r>
      <w:r w:rsidRPr="00B27D37">
        <w:rPr>
          <w:szCs w:val="24"/>
          <w:u w:val="single"/>
        </w:rPr>
        <w:t>to be sure we were as fair and</w:t>
      </w:r>
      <w:r w:rsidRPr="00E974A9">
        <w:rPr>
          <w:szCs w:val="24"/>
          <w:u w:val="single"/>
        </w:rPr>
        <w:t xml:space="preserve">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B27D37">
        <w:rPr>
          <w:szCs w:val="24"/>
          <w:highlight w:val="cyan"/>
          <w:u w:val="single"/>
        </w:rPr>
        <w:t xml:space="preserve">Nexium’s </w:t>
      </w:r>
      <w:r w:rsidRPr="00864080">
        <w:rPr>
          <w:szCs w:val="24"/>
          <w:u w:val="single"/>
        </w:rPr>
        <w:t>exclusivity was then</w:t>
      </w:r>
      <w:r w:rsidRPr="00E974A9">
        <w:rPr>
          <w:szCs w:val="24"/>
          <w:u w:val="single"/>
        </w:rPr>
        <w:t xml:space="preserve"> </w:t>
      </w:r>
      <w:r w:rsidRPr="00B27D37">
        <w:rPr>
          <w:szCs w:val="24"/>
          <w:highlight w:val="cyan"/>
          <w:u w:val="single"/>
        </w:rPr>
        <w:t>extended by</w:t>
      </w:r>
      <w:r w:rsidRPr="00E974A9">
        <w:rPr>
          <w:szCs w:val="24"/>
          <w:u w:val="single"/>
        </w:rPr>
        <w:t xml:space="preserve"> more than </w:t>
      </w:r>
      <w:r w:rsidRPr="00B27D37">
        <w:rPr>
          <w:szCs w:val="24"/>
          <w:highlight w:val="cya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B27D37">
        <w:rPr>
          <w:szCs w:val="24"/>
          <w:highlight w:val="cyan"/>
          <w:u w:val="single"/>
        </w:rPr>
        <w:t>Truvada</w:t>
      </w:r>
      <w:r w:rsidRPr="00E974A9">
        <w:rPr>
          <w:szCs w:val="24"/>
          <w:u w:val="single"/>
        </w:rPr>
        <w:t xml:space="preserve">, commonly referred to as PrEP, was approved in 2004, this HIV-prevention drug was a breakthrough. But </w:t>
      </w:r>
      <w:r w:rsidRPr="00B27D37">
        <w:rPr>
          <w:szCs w:val="24"/>
          <w:highlight w:val="cya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szCs w:val="24"/>
          <w:u w:val="single"/>
        </w:rPr>
        <w:t xml:space="preserve">As a result, Truvada is 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We’re establishing a precedent that a pharmaceutical company can charge whatever it wants even as it allows an epidemic to continue, and the government refuses to intervene,” said James Krellenstein</w:t>
      </w:r>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B27D37">
        <w:rPr>
          <w:szCs w:val="24"/>
          <w:highlight w:val="cyan"/>
          <w:u w:val="single"/>
        </w:rPr>
        <w:t>EpiPen</w:t>
      </w:r>
      <w:r w:rsidRPr="00B27D37">
        <w:rPr>
          <w:sz w:val="16"/>
          <w:szCs w:val="24"/>
          <w:highlight w:val="cya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B27D37">
        <w:rPr>
          <w:szCs w:val="24"/>
          <w:highlight w:val="cya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2E61925" w14:textId="77777777" w:rsidR="001628C7" w:rsidRDefault="001628C7" w:rsidP="001628C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305F9747" w14:textId="77777777" w:rsidR="001628C7" w:rsidRDefault="001628C7" w:rsidP="001628C7">
      <w:pPr>
        <w:pStyle w:val="ListParagraph"/>
        <w:numPr>
          <w:ilvl w:val="0"/>
          <w:numId w:val="16"/>
        </w:numPr>
      </w:pPr>
      <w:r>
        <w:t>AT Advantage CPs to solve Drug Prices</w:t>
      </w:r>
    </w:p>
    <w:p w14:paraId="5E3B5BC7" w14:textId="77777777" w:rsidR="001628C7" w:rsidRDefault="001628C7" w:rsidP="001628C7">
      <w:r w:rsidRPr="006A5D4C">
        <w:rPr>
          <w:rStyle w:val="Style13ptBold"/>
        </w:rPr>
        <w:t>Radhakrishnan 16</w:t>
      </w:r>
      <w:r>
        <w:t xml:space="preserve"> </w:t>
      </w:r>
      <w:r w:rsidRPr="006A5D4C">
        <w:t>Priti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63CCB18" w14:textId="77777777" w:rsidR="001628C7" w:rsidRDefault="001628C7" w:rsidP="001628C7">
      <w:pPr>
        <w:rPr>
          <w:sz w:val="16"/>
        </w:rPr>
      </w:pPr>
      <w:r w:rsidRPr="006A5D4C">
        <w:rPr>
          <w:u w:val="single"/>
        </w:rPr>
        <w:t xml:space="preserve">Skyrocketing drug prices are forcing states to take </w:t>
      </w:r>
      <w:r w:rsidRPr="00B27D37">
        <w:rPr>
          <w:b/>
          <w:bCs/>
          <w:sz w:val="26"/>
          <w:highlight w:val="cyan"/>
          <w:u w:val="single"/>
        </w:rPr>
        <w:t>unprecedented measures</w:t>
      </w:r>
      <w:r w:rsidRPr="00B27D37">
        <w:rPr>
          <w:highlight w:val="cya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B27D37">
        <w:rPr>
          <w:b/>
          <w:sz w:val="26"/>
          <w:highlight w:val="cyan"/>
          <w:u w:val="single"/>
        </w:rPr>
        <w:t>are important steps</w:t>
      </w:r>
      <w:r w:rsidRPr="006A5D4C">
        <w:rPr>
          <w:sz w:val="16"/>
        </w:rPr>
        <w:t xml:space="preserve">. </w:t>
      </w:r>
      <w:r w:rsidRPr="00B27D37">
        <w:rPr>
          <w:b/>
          <w:sz w:val="26"/>
          <w:highlight w:val="cyan"/>
          <w:u w:val="single"/>
        </w:rPr>
        <w:t>But</w:t>
      </w:r>
      <w:r w:rsidRPr="00B27D37">
        <w:rPr>
          <w:sz w:val="16"/>
          <w:highlight w:val="cyan"/>
        </w:rPr>
        <w:t xml:space="preserve"> </w:t>
      </w:r>
      <w:r w:rsidRPr="006A5D4C">
        <w:rPr>
          <w:sz w:val="16"/>
        </w:rPr>
        <w:t xml:space="preserve">they </w:t>
      </w:r>
      <w:r w:rsidRPr="00B27D37">
        <w:rPr>
          <w:b/>
          <w:sz w:val="26"/>
          <w:highlight w:val="cyan"/>
          <w:u w:val="single"/>
        </w:rPr>
        <w:t xml:space="preserve">ignore a key driver of the problem: </w:t>
      </w:r>
      <w:r w:rsidRPr="00B27D37">
        <w:rPr>
          <w:b/>
          <w:sz w:val="26"/>
          <w:highlight w:val="cya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B27D37">
        <w:rPr>
          <w:b/>
          <w:sz w:val="26"/>
          <w:highlight w:val="cyan"/>
          <w:u w:val="single"/>
        </w:rPr>
        <w:t>rarely represent anything new in terms of science</w:t>
      </w:r>
      <w:r w:rsidRPr="006A5D4C">
        <w:rPr>
          <w:u w:val="single"/>
        </w:rPr>
        <w:t xml:space="preserve">. Instead, their </w:t>
      </w:r>
      <w:r w:rsidRPr="00B27D37">
        <w:rPr>
          <w:b/>
          <w:sz w:val="26"/>
          <w:highlight w:val="cyan"/>
          <w:u w:val="single"/>
        </w:rPr>
        <w:t>purpose is to</w:t>
      </w:r>
      <w:r w:rsidRPr="00B27D37">
        <w:rPr>
          <w:highlight w:val="cyan"/>
          <w:u w:val="single"/>
        </w:rPr>
        <w:t xml:space="preserve"> </w:t>
      </w:r>
      <w:r w:rsidRPr="00B27D37">
        <w:rPr>
          <w:b/>
          <w:sz w:val="26"/>
          <w:highlight w:val="cyan"/>
          <w:u w:val="single"/>
        </w:rPr>
        <w:t>prolong</w:t>
      </w:r>
      <w:r w:rsidRPr="00B27D37">
        <w:rPr>
          <w:highlight w:val="cyan"/>
          <w:u w:val="single"/>
        </w:rPr>
        <w:t xml:space="preserve"> </w:t>
      </w:r>
      <w:r w:rsidRPr="00B27D37">
        <w:rPr>
          <w:b/>
          <w:sz w:val="26"/>
          <w:highlight w:val="cyan"/>
          <w:u w:val="single"/>
        </w:rPr>
        <w:t>a</w:t>
      </w:r>
      <w:r w:rsidRPr="00B27D37">
        <w:rPr>
          <w:highlight w:val="cyan"/>
          <w:u w:val="single"/>
        </w:rPr>
        <w:t xml:space="preserve"> </w:t>
      </w:r>
      <w:r w:rsidRPr="006A5D4C">
        <w:rPr>
          <w:u w:val="single"/>
        </w:rPr>
        <w:t xml:space="preserve">company’s </w:t>
      </w:r>
      <w:r w:rsidRPr="00B27D37">
        <w:rPr>
          <w:b/>
          <w:sz w:val="26"/>
          <w:highlight w:val="cyan"/>
          <w:u w:val="single"/>
        </w:rPr>
        <w:t>monopoly</w:t>
      </w:r>
      <w:r w:rsidRPr="00B27D37">
        <w:rPr>
          <w:highlight w:val="cya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27D37">
        <w:rPr>
          <w:b/>
          <w:sz w:val="26"/>
          <w:highlight w:val="cyan"/>
          <w:u w:val="single"/>
        </w:rPr>
        <w:t>Pharmaceutical companies love to claim that winnowing</w:t>
      </w:r>
      <w:r w:rsidRPr="00B27D37">
        <w:rPr>
          <w:highlight w:val="cyan"/>
          <w:u w:val="single"/>
        </w:rPr>
        <w:t xml:space="preserve"> </w:t>
      </w:r>
      <w:r w:rsidRPr="006A5D4C">
        <w:rPr>
          <w:u w:val="single"/>
        </w:rPr>
        <w:t xml:space="preserve">their armada of </w:t>
      </w:r>
      <w:r w:rsidRPr="00B27D37">
        <w:rPr>
          <w:b/>
          <w:bCs/>
          <w:sz w:val="26"/>
          <w:highlight w:val="cyan"/>
          <w:u w:val="single"/>
        </w:rPr>
        <w:t>patents</w:t>
      </w:r>
      <w:r w:rsidRPr="00B27D37">
        <w:rPr>
          <w:b/>
          <w:sz w:val="26"/>
          <w:highlight w:val="cyan"/>
          <w:u w:val="single"/>
        </w:rPr>
        <w:t xml:space="preserve"> would be a disincentive to innovation </w:t>
      </w:r>
      <w:r w:rsidRPr="006A5D4C">
        <w:rPr>
          <w:u w:val="single"/>
        </w:rPr>
        <w:t xml:space="preserve">and would limit research into new drugs. </w:t>
      </w:r>
      <w:r w:rsidRPr="00B27D37">
        <w:rPr>
          <w:b/>
          <w:sz w:val="26"/>
          <w:highlight w:val="cyan"/>
          <w:u w:val="single"/>
        </w:rPr>
        <w:t>Don’t believe it</w:t>
      </w:r>
      <w:r w:rsidRPr="006A5D4C">
        <w:rPr>
          <w:u w:val="single"/>
        </w:rPr>
        <w:t xml:space="preserve">. </w:t>
      </w:r>
      <w:r w:rsidRPr="00B27D37">
        <w:rPr>
          <w:b/>
          <w:sz w:val="26"/>
          <w:highlight w:val="cyan"/>
          <w:u w:val="single"/>
        </w:rPr>
        <w:t xml:space="preserve">The industry devotes </w:t>
      </w:r>
      <w:r w:rsidRPr="00B27D37">
        <w:rPr>
          <w:b/>
          <w:sz w:val="26"/>
          <w:highlight w:val="cyan"/>
          <w:u w:val="single"/>
          <w:bdr w:val="single" w:sz="4" w:space="0" w:color="auto"/>
        </w:rPr>
        <w:t>shockingly little funding to research and development</w:t>
      </w:r>
      <w:r w:rsidRPr="006A5D4C">
        <w:rPr>
          <w:u w:val="single"/>
        </w:rPr>
        <w:t xml:space="preserve">. Companies </w:t>
      </w:r>
      <w:r w:rsidRPr="00B27D37">
        <w:rPr>
          <w:b/>
          <w:sz w:val="26"/>
          <w:highlight w:val="cyan"/>
          <w:u w:val="single"/>
        </w:rPr>
        <w:t>spend</w:t>
      </w:r>
      <w:r w:rsidRPr="00B27D37">
        <w:rPr>
          <w:highlight w:val="cyan"/>
          <w:u w:val="single"/>
        </w:rPr>
        <w:t xml:space="preserve"> </w:t>
      </w:r>
      <w:r w:rsidRPr="006A5D4C">
        <w:rPr>
          <w:u w:val="single"/>
        </w:rPr>
        <w:t xml:space="preserve">roughly </w:t>
      </w:r>
      <w:r w:rsidRPr="00B27D37">
        <w:rPr>
          <w:b/>
          <w:sz w:val="26"/>
          <w:highlight w:val="cyan"/>
          <w:u w:val="single"/>
        </w:rPr>
        <w:t>one-third</w:t>
      </w:r>
      <w:r w:rsidRPr="00B27D37">
        <w:rPr>
          <w:highlight w:val="cyan"/>
          <w:u w:val="single"/>
        </w:rPr>
        <w:t xml:space="preserve"> </w:t>
      </w:r>
      <w:r w:rsidRPr="006A5D4C">
        <w:rPr>
          <w:u w:val="single"/>
        </w:rPr>
        <w:t xml:space="preserve">of their revenues </w:t>
      </w:r>
      <w:r w:rsidRPr="00B27D37">
        <w:rPr>
          <w:b/>
          <w:sz w:val="26"/>
          <w:highlight w:val="cyan"/>
          <w:u w:val="single"/>
        </w:rPr>
        <w:t>on marketing</w:t>
      </w:r>
      <w:r w:rsidRPr="00B27D37">
        <w:rPr>
          <w:highlight w:val="cyan"/>
          <w:u w:val="single"/>
        </w:rPr>
        <w:t xml:space="preserve"> </w:t>
      </w:r>
      <w:r w:rsidRPr="00B27D37">
        <w:rPr>
          <w:b/>
          <w:sz w:val="26"/>
          <w:highlight w:val="cyan"/>
          <w:u w:val="single"/>
        </w:rPr>
        <w:t>and only half as much on research</w:t>
      </w:r>
      <w:r w:rsidRPr="00B27D37">
        <w:rPr>
          <w:highlight w:val="cya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B27D37">
        <w:rPr>
          <w:b/>
          <w:sz w:val="26"/>
          <w:highlight w:val="cyan"/>
          <w:u w:val="single"/>
        </w:rPr>
        <w:t xml:space="preserve">research funding </w:t>
      </w:r>
      <w:r w:rsidRPr="006A5D4C">
        <w:rPr>
          <w:u w:val="single"/>
        </w:rPr>
        <w:t xml:space="preserve">has been </w:t>
      </w:r>
      <w:r w:rsidRPr="00B27D37">
        <w:rPr>
          <w:b/>
          <w:sz w:val="26"/>
          <w:highlight w:val="cyan"/>
          <w:u w:val="single"/>
        </w:rPr>
        <w:t>declining for more than a decade</w:t>
      </w:r>
      <w:r w:rsidRPr="006A5D4C">
        <w:rPr>
          <w:u w:val="single"/>
        </w:rPr>
        <w:t xml:space="preserve">, </w:t>
      </w:r>
      <w:r w:rsidRPr="00B27D37">
        <w:rPr>
          <w:b/>
          <w:sz w:val="26"/>
          <w:highlight w:val="cyan"/>
          <w:u w:val="single"/>
        </w:rPr>
        <w:t>while</w:t>
      </w:r>
      <w:r w:rsidRPr="00B27D37">
        <w:rPr>
          <w:highlight w:val="cyan"/>
          <w:u w:val="single"/>
        </w:rPr>
        <w:t xml:space="preserve"> </w:t>
      </w:r>
      <w:r w:rsidRPr="006A5D4C">
        <w:rPr>
          <w:u w:val="single"/>
        </w:rPr>
        <w:t xml:space="preserve">strategies of </w:t>
      </w:r>
      <w:r w:rsidRPr="00B27D37">
        <w:rPr>
          <w:b/>
          <w:sz w:val="26"/>
          <w:highlight w:val="cyan"/>
          <w:u w:val="single"/>
        </w:rPr>
        <w:t>secondary patenting have steadily increased.</w:t>
      </w:r>
      <w:r w:rsidRPr="00B27D37">
        <w:rPr>
          <w:highlight w:val="cya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05481D7B" w14:textId="77777777" w:rsidR="001628C7" w:rsidRDefault="001628C7" w:rsidP="001628C7">
      <w:pPr>
        <w:pStyle w:val="Heading4"/>
      </w:pPr>
      <w:r>
        <w:t xml:space="preserve">Patents incentivize </w:t>
      </w:r>
      <w:r>
        <w:rPr>
          <w:u w:val="single"/>
        </w:rPr>
        <w:t>Negative Innovation</w:t>
      </w:r>
      <w:r>
        <w:t>.</w:t>
      </w:r>
    </w:p>
    <w:p w14:paraId="3A9FAF48" w14:textId="77777777" w:rsidR="001628C7" w:rsidRPr="00F80F73" w:rsidRDefault="001628C7" w:rsidP="001628C7">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9"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1B142E75" w14:textId="77777777" w:rsidR="001628C7" w:rsidRPr="0037420D" w:rsidRDefault="001628C7" w:rsidP="001628C7">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w:t>
      </w:r>
      <w:r w:rsidRPr="00B27D37">
        <w:rPr>
          <w:sz w:val="16"/>
        </w:rPr>
        <w:t xml:space="preserve">perspective, US patent law centers on the benefit to the public, with the inventor’s reward providing the vehicle for accomplishing this jurisprudential goal. In the health care space, these incentives have resulted in extraordinary success stories, but the </w:t>
      </w:r>
      <w:r w:rsidRPr="00B27D37">
        <w:rPr>
          <w:b/>
          <w:sz w:val="26"/>
          <w:u w:val="single"/>
        </w:rPr>
        <w:t xml:space="preserve">same </w:t>
      </w:r>
      <w:r w:rsidRPr="00B27D37">
        <w:rPr>
          <w:b/>
          <w:sz w:val="26"/>
          <w:highlight w:val="cyan"/>
          <w:u w:val="single"/>
        </w:rPr>
        <w:t>incentives</w:t>
      </w:r>
      <w:r w:rsidRPr="00B27D37">
        <w:rPr>
          <w:sz w:val="16"/>
        </w:rPr>
        <w:t xml:space="preserve"> can also </w:t>
      </w:r>
      <w:r w:rsidRPr="00B27D37">
        <w:rPr>
          <w:b/>
          <w:sz w:val="26"/>
          <w:highlight w:val="cyan"/>
          <w:u w:val="single"/>
        </w:rPr>
        <w:t>result in</w:t>
      </w:r>
      <w:r w:rsidRPr="00B27D37">
        <w:rPr>
          <w:sz w:val="16"/>
        </w:rPr>
        <w:t xml:space="preserve"> a range of undesirable consequences, including excessive development of </w:t>
      </w:r>
      <w:r w:rsidRPr="00B27D37">
        <w:rPr>
          <w:b/>
          <w:sz w:val="26"/>
          <w:u w:val="single"/>
          <w:bdr w:val="single" w:sz="18" w:space="0" w:color="auto"/>
        </w:rPr>
        <w:t>similar (but not better) products</w:t>
      </w:r>
      <w:r w:rsidRPr="00B27D37">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B27D37">
        <w:rPr>
          <w:u w:val="single"/>
        </w:rPr>
        <w:t xml:space="preserve">Similarly, drug companies will </w:t>
      </w:r>
      <w:r w:rsidRPr="00B27D37">
        <w:rPr>
          <w:b/>
          <w:sz w:val="26"/>
          <w:u w:val="single"/>
        </w:rPr>
        <w:t>not research the utility of a known</w:t>
      </w:r>
      <w:r w:rsidRPr="00B27D37">
        <w:rPr>
          <w:u w:val="single"/>
        </w:rPr>
        <w:t xml:space="preserve"> (</w:t>
      </w:r>
      <w:r w:rsidRPr="00B27D37">
        <w:rPr>
          <w:b/>
          <w:sz w:val="26"/>
          <w:u w:val="single"/>
        </w:rPr>
        <w:t>and hence unpatentable) chemical</w:t>
      </w:r>
      <w:r w:rsidRPr="00B27D37">
        <w:rPr>
          <w:u w:val="single"/>
        </w:rPr>
        <w:t>, since</w:t>
      </w:r>
      <w:r w:rsidRPr="00E27FEE">
        <w:rPr>
          <w:u w:val="single"/>
        </w:rPr>
        <w:t xml:space="preserve"> the ability to obtain patent protection is central to their business model5</w:t>
      </w:r>
      <w:r w:rsidRPr="0037420D">
        <w:rPr>
          <w:sz w:val="16"/>
        </w:rPr>
        <w:t xml:space="preserve"> . </w:t>
      </w:r>
      <w:r w:rsidRPr="00E27FEE">
        <w:rPr>
          <w:u w:val="single"/>
        </w:rPr>
        <w:t>Past literature has highlighted these problems but has largely overlooked the problem of ‘</w:t>
      </w:r>
      <w:r w:rsidRPr="00B27D37">
        <w:rPr>
          <w:b/>
          <w:sz w:val="26"/>
          <w:highlight w:val="cyan"/>
          <w:u w:val="single"/>
          <w:bdr w:val="single" w:sz="18" w:space="0" w:color="auto"/>
        </w:rPr>
        <w:t>negative innovation’</w:t>
      </w:r>
      <w:r w:rsidRPr="00E27FEE">
        <w:rPr>
          <w:u w:val="single"/>
        </w:rPr>
        <w:t xml:space="preserve">, in which </w:t>
      </w:r>
      <w:r w:rsidRPr="00B27D37">
        <w:rPr>
          <w:b/>
          <w:sz w:val="26"/>
          <w:highlight w:val="cyan"/>
          <w:u w:val="single"/>
        </w:rPr>
        <w:t>patent</w:t>
      </w:r>
      <w:r w:rsidRPr="00B27D37">
        <w:rPr>
          <w:highlight w:val="cyan"/>
          <w:u w:val="single"/>
        </w:rPr>
        <w:t xml:space="preserve"> </w:t>
      </w:r>
      <w:r w:rsidRPr="00E27FEE">
        <w:rPr>
          <w:u w:val="single"/>
        </w:rPr>
        <w:t xml:space="preserve">law </w:t>
      </w:r>
      <w:r w:rsidRPr="00B27D37">
        <w:rPr>
          <w:b/>
          <w:sz w:val="26"/>
          <w:highlight w:val="cyan"/>
          <w:u w:val="single"/>
        </w:rPr>
        <w:t xml:space="preserve">drives innovation into spaces that are </w:t>
      </w:r>
      <w:r w:rsidRPr="00B27D37">
        <w:rPr>
          <w:b/>
          <w:sz w:val="26"/>
          <w:highlight w:val="cyan"/>
          <w:u w:val="single"/>
          <w:bdr w:val="single" w:sz="18" w:space="0" w:color="auto"/>
        </w:rPr>
        <w:t>affirmatively harmful to patients</w:t>
      </w:r>
      <w:r w:rsidRPr="00E27FEE">
        <w:rPr>
          <w:u w:val="single"/>
        </w:rPr>
        <w:t xml:space="preserve">. By this, we mean </w:t>
      </w:r>
      <w:r w:rsidRPr="00B27D37">
        <w:rPr>
          <w:b/>
          <w:sz w:val="26"/>
          <w:u w:val="single"/>
        </w:rPr>
        <w:t>scenarios</w:t>
      </w:r>
      <w:r w:rsidRPr="00B27D37">
        <w:rPr>
          <w:u w:val="single"/>
        </w:rPr>
        <w:t xml:space="preserve"> </w:t>
      </w:r>
      <w:r w:rsidRPr="00B27D37">
        <w:rPr>
          <w:b/>
          <w:sz w:val="26"/>
          <w:u w:val="single"/>
        </w:rPr>
        <w:t>whereby</w:t>
      </w:r>
      <w:r w:rsidRPr="00B27D37">
        <w:rPr>
          <w:u w:val="single"/>
        </w:rPr>
        <w:t xml:space="preserve"> </w:t>
      </w:r>
      <w:r w:rsidRPr="00B27D37">
        <w:rPr>
          <w:b/>
          <w:bCs/>
          <w:sz w:val="26"/>
          <w:u w:val="single"/>
        </w:rPr>
        <w:t>patents</w:t>
      </w:r>
      <w:r w:rsidRPr="00B27D37">
        <w:rPr>
          <w:b/>
          <w:sz w:val="26"/>
          <w:u w:val="single"/>
        </w:rPr>
        <w:t xml:space="preserve"> create incentives to bring a product to market in a way that is </w:t>
      </w:r>
      <w:r w:rsidRPr="00B27D37">
        <w:rPr>
          <w:u w:val="single"/>
        </w:rPr>
        <w:t xml:space="preserve">relatively </w:t>
      </w:r>
      <w:r w:rsidRPr="00B27D37">
        <w:rPr>
          <w:b/>
          <w:sz w:val="26"/>
          <w:u w:val="single"/>
        </w:rPr>
        <w:t>harmful to consumers</w:t>
      </w:r>
      <w:r w:rsidRPr="00B27D37">
        <w:rPr>
          <w:u w:val="single"/>
        </w:rPr>
        <w:t>,</w:t>
      </w:r>
      <w:r w:rsidRPr="00B27D37">
        <w:rPr>
          <w:sz w:val="16"/>
        </w:rPr>
        <w:t xml:space="preserve"> and the</w:t>
      </w:r>
      <w:r w:rsidRPr="0037420D">
        <w:rPr>
          <w:sz w:val="16"/>
        </w:rPr>
        <w:t xml:space="preserv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system8 .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B27D37">
        <w:rPr>
          <w:b/>
          <w:bCs/>
          <w:sz w:val="26"/>
          <w:highlight w:val="cyan"/>
          <w:u w:val="single"/>
        </w:rPr>
        <w:t>Only the highest doses</w:t>
      </w:r>
      <w:r w:rsidRPr="00E27FEE">
        <w:rPr>
          <w:u w:val="single"/>
        </w:rPr>
        <w:t>—420 mg and higher—</w:t>
      </w:r>
      <w:r w:rsidRPr="00B27D37">
        <w:rPr>
          <w:b/>
          <w:bCs/>
          <w:sz w:val="26"/>
          <w:highlight w:val="cyan"/>
          <w:u w:val="single"/>
        </w:rPr>
        <w:t>were granted</w:t>
      </w:r>
      <w:r w:rsidRPr="00B27D37">
        <w:rPr>
          <w:highlight w:val="cyan"/>
          <w:u w:val="single"/>
        </w:rPr>
        <w:t xml:space="preserve"> </w:t>
      </w:r>
      <w:r w:rsidRPr="00E27FEE">
        <w:rPr>
          <w:u w:val="single"/>
        </w:rPr>
        <w:t xml:space="preserve">in the issued method of </w:t>
      </w:r>
      <w:r w:rsidRPr="00B27D37">
        <w:rPr>
          <w:b/>
          <w:bCs/>
          <w:sz w:val="26"/>
          <w:highlight w:val="cyan"/>
          <w:u w:val="single"/>
        </w:rPr>
        <w:t>treatment patent16</w:t>
      </w:r>
      <w:r w:rsidRPr="00E27FEE">
        <w:rPr>
          <w:u w:val="single"/>
        </w:rPr>
        <w:t xml:space="preserve">. </w:t>
      </w:r>
      <w:r w:rsidRPr="00B27D37">
        <w:rPr>
          <w:b/>
          <w:bCs/>
          <w:sz w:val="26"/>
          <w:highlight w:val="cyan"/>
          <w:u w:val="single"/>
        </w:rPr>
        <w:t>Patent</w:t>
      </w:r>
      <w:r w:rsidRPr="00B27D37">
        <w:rPr>
          <w:b/>
          <w:bCs/>
          <w:highlight w:val="cyan"/>
          <w:u w:val="single"/>
        </w:rPr>
        <w:t xml:space="preserve"> </w:t>
      </w:r>
      <w:r w:rsidRPr="0037420D">
        <w:rPr>
          <w:b/>
          <w:bCs/>
          <w:u w:val="single"/>
        </w:rPr>
        <w:t xml:space="preserve">law thus created </w:t>
      </w:r>
      <w:r w:rsidRPr="00B27D37">
        <w:rPr>
          <w:b/>
          <w:bCs/>
          <w:sz w:val="26"/>
          <w:highlight w:val="cyan"/>
          <w:u w:val="single"/>
        </w:rPr>
        <w:t>incentives to pursue a higher, more toxic dose</w:t>
      </w:r>
      <w:r w:rsidRPr="00B27D37">
        <w:rPr>
          <w:b/>
          <w:bCs/>
          <w:highlight w:val="cyan"/>
          <w:u w:val="single"/>
        </w:rPr>
        <w:t xml:space="preserv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B27D37">
        <w:rPr>
          <w:b/>
          <w:sz w:val="26"/>
          <w:highlight w:val="cyan"/>
          <w:u w:val="single"/>
        </w:rPr>
        <w:t xml:space="preserve">once the patent was issued </w:t>
      </w:r>
      <w:r w:rsidRPr="0037420D">
        <w:rPr>
          <w:sz w:val="16"/>
        </w:rPr>
        <w:t xml:space="preserve">with narrower claims covering the high doses only, </w:t>
      </w:r>
      <w:r w:rsidRPr="00B27D37">
        <w:rPr>
          <w:b/>
          <w:sz w:val="26"/>
          <w:highlight w:val="cyan"/>
          <w:u w:val="single"/>
        </w:rPr>
        <w:t>the drug sponsor</w:t>
      </w:r>
      <w:r w:rsidRPr="00B27D37">
        <w:rPr>
          <w:highlight w:val="cyan"/>
          <w:u w:val="single"/>
        </w:rPr>
        <w:t xml:space="preserve"> </w:t>
      </w:r>
      <w:r w:rsidRPr="0037420D">
        <w:rPr>
          <w:u w:val="single"/>
        </w:rPr>
        <w:t xml:space="preserve">not only lacked incentives to explore the possibility of lower doses, it </w:t>
      </w:r>
      <w:r w:rsidRPr="00B27D37">
        <w:rPr>
          <w:b/>
          <w:sz w:val="26"/>
          <w:highlight w:val="cyan"/>
          <w:u w:val="single"/>
        </w:rPr>
        <w:t>had an active incentive not to explore</w:t>
      </w:r>
      <w:r w:rsidRPr="00B27D37">
        <w:rPr>
          <w:highlight w:val="cyan"/>
          <w:u w:val="single"/>
        </w:rPr>
        <w:t xml:space="preserve"> </w:t>
      </w:r>
      <w:r w:rsidRPr="0037420D">
        <w:rPr>
          <w:u w:val="single"/>
        </w:rPr>
        <w:t xml:space="preserve">those </w:t>
      </w:r>
      <w:r w:rsidRPr="00B27D37">
        <w:rPr>
          <w:b/>
          <w:sz w:val="26"/>
          <w:highlight w:val="cyan"/>
          <w:u w:val="single"/>
        </w:rPr>
        <w:t>doses</w:t>
      </w:r>
      <w:r w:rsidRPr="00B27D37">
        <w:rPr>
          <w:highlight w:val="cyan"/>
          <w:u w:val="single"/>
        </w:rPr>
        <w:t xml:space="preserve"> </w:t>
      </w:r>
      <w:r w:rsidRPr="00B27D37">
        <w:rPr>
          <w:b/>
          <w:sz w:val="26"/>
          <w:highlight w:val="cyan"/>
          <w:u w:val="single"/>
        </w:rPr>
        <w:t>because evidence that lower doses were safe</w:t>
      </w:r>
      <w:r w:rsidRPr="00B27D37">
        <w:rPr>
          <w:highlight w:val="cyan"/>
          <w:u w:val="single"/>
        </w:rPr>
        <w:t xml:space="preserve"> </w:t>
      </w:r>
      <w:r w:rsidRPr="0037420D">
        <w:rPr>
          <w:u w:val="single"/>
        </w:rPr>
        <w:t xml:space="preserve">and effective </w:t>
      </w:r>
      <w:r w:rsidRPr="00B27D37">
        <w:rPr>
          <w:b/>
          <w:sz w:val="26"/>
          <w:highlight w:val="cyan"/>
          <w:u w:val="single"/>
        </w:rPr>
        <w:t>would</w:t>
      </w:r>
      <w:r w:rsidRPr="00B27D37">
        <w:rPr>
          <w:highlight w:val="cyan"/>
          <w:u w:val="single"/>
        </w:rPr>
        <w:t xml:space="preserve"> </w:t>
      </w:r>
      <w:r w:rsidRPr="0037420D">
        <w:rPr>
          <w:u w:val="single"/>
        </w:rPr>
        <w:t xml:space="preserve">sharply </w:t>
      </w:r>
      <w:r w:rsidRPr="00B27D37">
        <w:rPr>
          <w:b/>
          <w:sz w:val="26"/>
          <w:highlight w:val="cya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B27D37">
        <w:rPr>
          <w:b/>
          <w:sz w:val="26"/>
          <w:highlight w:val="cyan"/>
          <w:u w:val="single"/>
        </w:rPr>
        <w:t>Gilead</w:t>
      </w:r>
      <w:r w:rsidRPr="00B27D37">
        <w:rPr>
          <w:highlight w:val="cyan"/>
          <w:u w:val="single"/>
        </w:rPr>
        <w:t xml:space="preserve"> </w:t>
      </w:r>
      <w:r w:rsidRPr="00E27FEE">
        <w:rPr>
          <w:u w:val="single"/>
        </w:rPr>
        <w:t xml:space="preserve">Sciences is alleged to have </w:t>
      </w:r>
      <w:r w:rsidRPr="00B27D37">
        <w:rPr>
          <w:b/>
          <w:sz w:val="26"/>
          <w:highlight w:val="cyan"/>
          <w:u w:val="single"/>
        </w:rPr>
        <w:t>intentionally delayed a less-toxic version of its HIV medicine</w:t>
      </w:r>
      <w:r w:rsidRPr="00B27D37">
        <w:rPr>
          <w:highlight w:val="cyan"/>
          <w:u w:val="single"/>
        </w:rPr>
        <w:t xml:space="preserve"> </w:t>
      </w:r>
      <w:r w:rsidRPr="00B27D37">
        <w:rPr>
          <w:b/>
          <w:sz w:val="26"/>
          <w:highlight w:val="cya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were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7046F50D" w14:textId="77777777" w:rsidR="001628C7" w:rsidRPr="00E2724F" w:rsidRDefault="001628C7" w:rsidP="001628C7">
      <w:pPr>
        <w:pStyle w:val="Heading4"/>
      </w:pPr>
      <w:r>
        <w:t xml:space="preserve">Extinction - generic defense doesn’t apply. </w:t>
      </w:r>
    </w:p>
    <w:p w14:paraId="6D33D68D" w14:textId="77777777" w:rsidR="001628C7" w:rsidRPr="00A10F89" w:rsidRDefault="001628C7" w:rsidP="001628C7">
      <w:r w:rsidRPr="00A10F89">
        <w:rPr>
          <w:rStyle w:val="Style13ptBold"/>
        </w:rPr>
        <w:t>Srivatsa 17</w:t>
      </w:r>
      <w:r>
        <w:t xml:space="preserve"> Kadiyali Srivatsa 1-12-2017 “</w:t>
      </w:r>
      <w:r w:rsidRPr="00587797">
        <w:t>Superbug Pandemics and How to Prevent Them</w:t>
      </w:r>
      <w:r>
        <w:t xml:space="preserve">” </w:t>
      </w:r>
      <w:hyperlink r:id="rId1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8BACF89" w14:textId="77777777" w:rsidR="001628C7" w:rsidRPr="00A10F89" w:rsidRDefault="001628C7" w:rsidP="001628C7">
      <w:pPr>
        <w:rPr>
          <w:b/>
          <w:iCs/>
          <w:u w:val="single"/>
          <w:bdr w:val="single" w:sz="18" w:space="0" w:color="auto"/>
        </w:rPr>
      </w:pPr>
      <w:r w:rsidRPr="00A10F89">
        <w:rPr>
          <w:rStyle w:val="StyleUnderline"/>
        </w:rPr>
        <w:t xml:space="preserve">It is by now no secret that </w:t>
      </w:r>
      <w:r w:rsidRPr="00B27D37">
        <w:rPr>
          <w:rStyle w:val="StyleUnderline"/>
          <w:highlight w:val="cyan"/>
        </w:rPr>
        <w:t>the</w:t>
      </w:r>
      <w:r w:rsidRPr="00A10F89">
        <w:rPr>
          <w:rStyle w:val="StyleUnderline"/>
        </w:rPr>
        <w:t xml:space="preserve"> human </w:t>
      </w:r>
      <w:r w:rsidRPr="00B27D37">
        <w:rPr>
          <w:rStyle w:val="StyleUnderline"/>
          <w:highlight w:val="cyan"/>
        </w:rPr>
        <w:t>species is locked in a race</w:t>
      </w:r>
      <w:r w:rsidRPr="00A10F89">
        <w:rPr>
          <w:rStyle w:val="StyleUnderline"/>
        </w:rPr>
        <w:t xml:space="preserve"> of its own making </w:t>
      </w:r>
      <w:r w:rsidRPr="00B27D37">
        <w:rPr>
          <w:rStyle w:val="StyleUnderline"/>
          <w:highlight w:val="cyan"/>
        </w:rPr>
        <w:t>with “</w:t>
      </w:r>
      <w:r w:rsidRPr="00B27D37">
        <w:rPr>
          <w:rStyle w:val="StyleUnderline"/>
          <w:b/>
          <w:bCs/>
          <w:highlight w:val="cyan"/>
        </w:rPr>
        <w:t>superbugs</w:t>
      </w:r>
      <w:r w:rsidRPr="00B27D37">
        <w:rPr>
          <w:rStyle w:val="StyleUnderline"/>
          <w:highlight w:val="cya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B27D37">
        <w:rPr>
          <w:rStyle w:val="StyleUnderline"/>
          <w:highlight w:val="cyan"/>
        </w:rPr>
        <w:t>an</w:t>
      </w:r>
      <w:r w:rsidRPr="00A10F89">
        <w:rPr>
          <w:rStyle w:val="StyleUnderline"/>
        </w:rPr>
        <w:t xml:space="preserve"> </w:t>
      </w:r>
      <w:r w:rsidRPr="00B27D37">
        <w:rPr>
          <w:rStyle w:val="Emphasis"/>
          <w:highlight w:val="cyan"/>
        </w:rPr>
        <w:t>existential threat</w:t>
      </w:r>
      <w:r w:rsidRPr="00A10F89">
        <w:rPr>
          <w:rStyle w:val="StyleUnderline"/>
        </w:rPr>
        <w:t xml:space="preserve"> largely </w:t>
      </w:r>
      <w:r w:rsidRPr="00B27D37">
        <w:rPr>
          <w:rStyle w:val="StyleUnderline"/>
          <w:highlight w:val="cyan"/>
        </w:rPr>
        <w:t>of its</w:t>
      </w:r>
      <w:r w:rsidRPr="00A10F89">
        <w:rPr>
          <w:rStyle w:val="StyleUnderline"/>
        </w:rPr>
        <w:t xml:space="preserve"> </w:t>
      </w:r>
      <w:r w:rsidRPr="00B27D37">
        <w:rPr>
          <w:rStyle w:val="Emphasis"/>
          <w:highlight w:val="cyan"/>
        </w:rPr>
        <w:t>own making</w:t>
      </w:r>
      <w:r w:rsidRPr="00A10F89">
        <w:rPr>
          <w:rStyle w:val="StyleUnderline"/>
        </w:rPr>
        <w:t xml:space="preserve"> in the absence of malign intentions</w:t>
      </w:r>
      <w:r w:rsidRPr="0010630F">
        <w:rPr>
          <w:sz w:val="16"/>
        </w:rPr>
        <w:t xml:space="preserve">. </w:t>
      </w:r>
      <w:r w:rsidRPr="00A10F89">
        <w:rPr>
          <w:rStyle w:val="StyleUnderline"/>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Wucker, is </w:t>
      </w:r>
      <w:r w:rsidRPr="00B27D37">
        <w:rPr>
          <w:rStyle w:val="StyleUnderline"/>
          <w:highlight w:val="cyan"/>
        </w:rPr>
        <w:t>a</w:t>
      </w:r>
      <w:r w:rsidRPr="00A10F89">
        <w:rPr>
          <w:rStyle w:val="StyleUnderline"/>
        </w:rPr>
        <w:t xml:space="preserve"> </w:t>
      </w:r>
      <w:r w:rsidRPr="00B27D37">
        <w:rPr>
          <w:rStyle w:val="Emphasis"/>
          <w:highlight w:val="cyan"/>
        </w:rPr>
        <w:t>high-probability, high-impact event</w:t>
      </w:r>
      <w:r w:rsidRPr="00A10F89">
        <w:rPr>
          <w:rStyle w:val="StyleUnderline"/>
        </w:rPr>
        <w:t xml:space="preserve"> </w:t>
      </w:r>
      <w:r w:rsidRPr="00B27D37">
        <w:rPr>
          <w:rStyle w:val="StyleUnderline"/>
          <w:highlight w:val="cyan"/>
        </w:rPr>
        <w:t>that people</w:t>
      </w:r>
      <w:r w:rsidRPr="00A10F89">
        <w:rPr>
          <w:rStyle w:val="StyleUnderline"/>
        </w:rPr>
        <w:t xml:space="preserve"> manage to </w:t>
      </w:r>
      <w:r w:rsidRPr="00B27D37">
        <w:rPr>
          <w:rStyle w:val="Emphasis"/>
          <w:highlight w:val="cyan"/>
        </w:rPr>
        <w:t>ignore anyway</w:t>
      </w:r>
      <w:r w:rsidRPr="00A10F89">
        <w:rPr>
          <w:rStyle w:val="StyleUnderline"/>
        </w:rPr>
        <w:t xml:space="preserve"> </w:t>
      </w:r>
      <w:r w:rsidRPr="00B27D37">
        <w:rPr>
          <w:rStyle w:val="StyleUnderline"/>
          <w:highlight w:val="cyan"/>
        </w:rPr>
        <w:t>for</w:t>
      </w:r>
      <w:r w:rsidRPr="00A10F89">
        <w:rPr>
          <w:rStyle w:val="StyleUnderline"/>
        </w:rPr>
        <w:t xml:space="preserve"> a raft of </w:t>
      </w:r>
      <w:r w:rsidRPr="00B27D37">
        <w:rPr>
          <w:rStyle w:val="Emphasis"/>
          <w:highlight w:val="cyan"/>
        </w:rPr>
        <w:t>social-psychological reasons</w:t>
      </w:r>
      <w:r w:rsidRPr="00A10F89">
        <w:rPr>
          <w:rStyle w:val="StyleUnderline"/>
        </w:rPr>
        <w:t xml:space="preserve">.2 </w:t>
      </w:r>
      <w:r w:rsidRPr="00B27D37">
        <w:rPr>
          <w:rStyle w:val="StyleUnderline"/>
          <w:highlight w:val="cyan"/>
        </w:rPr>
        <w:t>A pandemic</w:t>
      </w:r>
      <w:r w:rsidRPr="00A10F89">
        <w:rPr>
          <w:rStyle w:val="StyleUnderline"/>
        </w:rPr>
        <w:t xml:space="preserve"> is a quintessential gray rhino, for it </w:t>
      </w:r>
      <w:r w:rsidRPr="00B27D37">
        <w:rPr>
          <w:rStyle w:val="StyleUnderline"/>
          <w:highlight w:val="cyan"/>
        </w:rPr>
        <w:t xml:space="preserve">is no longer a matter of if but of </w:t>
      </w:r>
      <w:r w:rsidRPr="00B27D37">
        <w:rPr>
          <w:rStyle w:val="Emphasis"/>
          <w:highlight w:val="cya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B27D37">
        <w:rPr>
          <w:rStyle w:val="Emphasis"/>
          <w:highlight w:val="cyan"/>
        </w:rPr>
        <w:t>most predictable catastrophe in</w:t>
      </w:r>
      <w:r w:rsidRPr="00A10F89">
        <w:rPr>
          <w:rStyle w:val="StyleUnderline"/>
        </w:rPr>
        <w:t xml:space="preserve"> the </w:t>
      </w:r>
      <w:r w:rsidRPr="00B27D37">
        <w:rPr>
          <w:rStyle w:val="Emphasis"/>
          <w:highlight w:val="cya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B27D37">
        <w:rPr>
          <w:rStyle w:val="StyleUnderline"/>
          <w:highlight w:val="cyan"/>
        </w:rPr>
        <w:t>hospitals</w:t>
      </w:r>
      <w:r w:rsidRPr="00A10F89">
        <w:rPr>
          <w:rStyle w:val="StyleUnderline"/>
        </w:rPr>
        <w:t xml:space="preserve"> have </w:t>
      </w:r>
      <w:r w:rsidRPr="00B27D37">
        <w:rPr>
          <w:rStyle w:val="StyleUnderline"/>
          <w:highlight w:val="cyan"/>
        </w:rPr>
        <w:t>deployed antimicrobial products on an industrial scale</w:t>
      </w:r>
      <w:r w:rsidRPr="00A10F89">
        <w:rPr>
          <w:rStyle w:val="StyleUnderline"/>
        </w:rPr>
        <w:t xml:space="preserve"> for a long time now, the result being a sharp rise in iatrogenic bacterial illnesses. </w:t>
      </w:r>
      <w:r w:rsidRPr="00B27D37">
        <w:rPr>
          <w:rStyle w:val="StyleUnderline"/>
          <w:highlight w:val="cyan"/>
        </w:rPr>
        <w:t>Overuse</w:t>
      </w:r>
      <w:r w:rsidRPr="00A10F89">
        <w:rPr>
          <w:rStyle w:val="StyleUnderline"/>
        </w:rPr>
        <w:t xml:space="preserve"> of antibiotics and commercial products containing them has </w:t>
      </w:r>
      <w:r w:rsidRPr="00B27D37">
        <w:rPr>
          <w:rStyle w:val="StyleUnderline"/>
          <w:highlight w:val="cyan"/>
        </w:rPr>
        <w:t>helped superbugs</w:t>
      </w:r>
      <w:r w:rsidRPr="00A10F89">
        <w:rPr>
          <w:rStyle w:val="StyleUnderline"/>
        </w:rPr>
        <w:t xml:space="preserve"> to </w:t>
      </w:r>
      <w:r w:rsidRPr="00B27D37">
        <w:rPr>
          <w:rStyle w:val="StyleUnderline"/>
          <w:highlight w:val="cya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B27D37">
        <w:rPr>
          <w:rStyle w:val="Emphasis"/>
          <w:highlight w:val="cyan"/>
        </w:rPr>
        <w:t>something as simple as a minor cut could</w:t>
      </w:r>
      <w:r w:rsidRPr="00A10F89">
        <w:rPr>
          <w:rStyle w:val="Emphasis"/>
        </w:rPr>
        <w:t xml:space="preserve"> again </w:t>
      </w:r>
      <w:r w:rsidRPr="00B27D37">
        <w:rPr>
          <w:rStyle w:val="Emphasis"/>
          <w:highlight w:val="cyan"/>
        </w:rPr>
        <w:t>become life-threatening if</w:t>
      </w:r>
      <w:r w:rsidRPr="00A10F89">
        <w:rPr>
          <w:rStyle w:val="Emphasis"/>
        </w:rPr>
        <w:t xml:space="preserve"> it becomes </w:t>
      </w:r>
      <w:r w:rsidRPr="00B27D37">
        <w:rPr>
          <w:rStyle w:val="Emphasis"/>
          <w:highlight w:val="cya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B27D37">
        <w:rPr>
          <w:rStyle w:val="StyleUnderline"/>
          <w:b/>
          <w:bCs/>
          <w:highlight w:val="cyan"/>
        </w:rPr>
        <w:t xml:space="preserve">WHO </w:t>
      </w:r>
      <w:r w:rsidRPr="0010630F">
        <w:rPr>
          <w:rStyle w:val="StyleUnderline"/>
          <w:b/>
          <w:bCs/>
        </w:rPr>
        <w:t xml:space="preserve">is </w:t>
      </w:r>
      <w:r w:rsidRPr="00B27D37">
        <w:rPr>
          <w:rStyle w:val="StyleUnderline"/>
          <w:b/>
          <w:bCs/>
          <w:highlight w:val="cyan"/>
        </w:rPr>
        <w:t xml:space="preserve">under-resourced </w:t>
      </w:r>
      <w:r w:rsidRPr="0010630F">
        <w:rPr>
          <w:rStyle w:val="StyleUnderline"/>
          <w:b/>
          <w:bCs/>
        </w:rPr>
        <w:t xml:space="preserve">for the problems it is meant to solve. </w:t>
      </w:r>
      <w:r w:rsidRPr="00B27D37">
        <w:rPr>
          <w:rStyle w:val="StyleUnderline"/>
          <w:b/>
          <w:bCs/>
          <w:highlight w:val="cyan"/>
        </w:rPr>
        <w:t>Funding comes from voluntary donations</w:t>
      </w:r>
      <w:r w:rsidRPr="0010630F">
        <w:rPr>
          <w:rStyle w:val="StyleUnderline"/>
          <w:b/>
          <w:bCs/>
        </w:rPr>
        <w:t xml:space="preserve">, and there is </w:t>
      </w:r>
      <w:r w:rsidRPr="00B27D37">
        <w:rPr>
          <w:rStyle w:val="StyleUnderline"/>
          <w:b/>
          <w:bCs/>
          <w:highlight w:val="cyan"/>
        </w:rPr>
        <w:t xml:space="preserve">no mechanism by which </w:t>
      </w:r>
      <w:r w:rsidRPr="0010630F">
        <w:rPr>
          <w:rStyle w:val="StyleUnderline"/>
          <w:b/>
          <w:bCs/>
        </w:rPr>
        <w:t xml:space="preserve">it can quickly </w:t>
      </w:r>
      <w:r w:rsidRPr="00B27D37">
        <w:rPr>
          <w:rStyle w:val="StyleUnderline"/>
          <w:b/>
          <w:bCs/>
          <w:highlight w:val="cyan"/>
        </w:rPr>
        <w:t xml:space="preserve">scale up </w:t>
      </w:r>
      <w:r w:rsidRPr="0010630F">
        <w:rPr>
          <w:rStyle w:val="StyleUnderline"/>
          <w:b/>
          <w:bCs/>
        </w:rPr>
        <w:t xml:space="preserve">its efforts during an emergency. The </w:t>
      </w:r>
      <w:r w:rsidRPr="00B27D37">
        <w:rPr>
          <w:rStyle w:val="StyleUnderline"/>
          <w:b/>
          <w:bCs/>
          <w:highlight w:val="cyan"/>
        </w:rPr>
        <w:t xml:space="preserve">result is </w:t>
      </w:r>
      <w:r w:rsidRPr="0010630F">
        <w:rPr>
          <w:rStyle w:val="StyleUnderline"/>
          <w:b/>
          <w:bCs/>
        </w:rPr>
        <w:t xml:space="preserve">that its </w:t>
      </w:r>
      <w:r w:rsidRPr="00B27D37">
        <w:rPr>
          <w:rStyle w:val="StyleUnderline"/>
          <w:b/>
          <w:bCs/>
          <w:highlight w:val="cyan"/>
        </w:rPr>
        <w:t>response</w:t>
      </w:r>
      <w:r w:rsidRPr="0010630F">
        <w:rPr>
          <w:rStyle w:val="StyleUnderline"/>
          <w:b/>
          <w:bCs/>
        </w:rPr>
        <w:t xml:space="preserve"> to the next major disease outbreak </w:t>
      </w:r>
      <w:r w:rsidRPr="00B27D37">
        <w:rPr>
          <w:rStyle w:val="StyleUnderline"/>
          <w:b/>
          <w:bCs/>
          <w:highlight w:val="cyan"/>
        </w:rPr>
        <w:t xml:space="preserve">is </w:t>
      </w:r>
      <w:r w:rsidRPr="0010630F">
        <w:rPr>
          <w:rStyle w:val="StyleUnderline"/>
          <w:b/>
          <w:bCs/>
        </w:rPr>
        <w:t xml:space="preserve">likely to be as </w:t>
      </w:r>
      <w:r w:rsidRPr="00B27D37">
        <w:rPr>
          <w:rStyle w:val="StyleUnderline"/>
          <w:b/>
          <w:bCs/>
          <w:highlight w:val="cya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B27D37">
        <w:rPr>
          <w:rStyle w:val="Emphasis"/>
          <w:highlight w:val="cyan"/>
        </w:rPr>
        <w:t>superbugs are evolving</w:t>
      </w:r>
      <w:r w:rsidRPr="00A10F89">
        <w:rPr>
          <w:rStyle w:val="Emphasis"/>
        </w:rPr>
        <w:t xml:space="preserve">. Epidemiological </w:t>
      </w:r>
      <w:r w:rsidRPr="00B27D37">
        <w:rPr>
          <w:rStyle w:val="Emphasis"/>
          <w:highlight w:val="cyan"/>
        </w:rPr>
        <w:t xml:space="preserve">models </w:t>
      </w:r>
      <w:r w:rsidRPr="00A10F89">
        <w:rPr>
          <w:rStyle w:val="Emphasis"/>
        </w:rPr>
        <w:t xml:space="preserve">now </w:t>
      </w:r>
      <w:r w:rsidRPr="00B27D37">
        <w:rPr>
          <w:rStyle w:val="Emphasis"/>
          <w:highlight w:val="cyan"/>
        </w:rPr>
        <w:t xml:space="preserve">predict </w:t>
      </w:r>
      <w:r w:rsidRPr="00A10F89">
        <w:rPr>
          <w:rStyle w:val="Emphasis"/>
        </w:rPr>
        <w:t xml:space="preserve">how an algorithmic process of </w:t>
      </w:r>
      <w:r w:rsidRPr="00B27D37">
        <w:rPr>
          <w:rStyle w:val="Emphasis"/>
          <w:highlight w:val="cyan"/>
        </w:rPr>
        <w:t xml:space="preserve">disease </w:t>
      </w:r>
      <w:r w:rsidRPr="00A10F89">
        <w:rPr>
          <w:rStyle w:val="Emphasis"/>
        </w:rPr>
        <w:t xml:space="preserve">spread </w:t>
      </w:r>
      <w:r w:rsidRPr="0010630F">
        <w:rPr>
          <w:rStyle w:val="Emphasis"/>
        </w:rPr>
        <w:t xml:space="preserve">will </w:t>
      </w:r>
      <w:r w:rsidRPr="00B27D37">
        <w:rPr>
          <w:rStyle w:val="Emphasis"/>
          <w:highlight w:val="cyan"/>
        </w:rPr>
        <w:t>move through the modern world</w:t>
      </w:r>
      <w:r w:rsidRPr="00A10F89">
        <w:rPr>
          <w:rStyle w:val="Emphasis"/>
        </w:rPr>
        <w:t xml:space="preserve">. </w:t>
      </w:r>
      <w:r w:rsidRPr="00B27D37">
        <w:rPr>
          <w:rStyle w:val="Emphasis"/>
          <w:highlight w:val="cyan"/>
        </w:rPr>
        <w:t xml:space="preserve">All urban centers </w:t>
      </w:r>
      <w:r w:rsidRPr="00A10F89">
        <w:rPr>
          <w:rStyle w:val="Emphasis"/>
        </w:rPr>
        <w:t xml:space="preserve">around the entire globe </w:t>
      </w:r>
      <w:r w:rsidRPr="00B27D37">
        <w:rPr>
          <w:rStyle w:val="Emphasis"/>
          <w:highlight w:val="cya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B27D37">
        <w:rPr>
          <w:rStyle w:val="Emphasis"/>
          <w:highlight w:val="cyan"/>
        </w:rPr>
        <w:t xml:space="preserve">pandemic </w:t>
      </w:r>
      <w:r w:rsidRPr="0010630F">
        <w:rPr>
          <w:rStyle w:val="Emphasis"/>
        </w:rPr>
        <w:t>could start crossing borders before we even know it exists. A flu-like</w:t>
      </w:r>
      <w:r w:rsidRPr="00A10F89">
        <w:rPr>
          <w:rStyle w:val="Emphasis"/>
        </w:rPr>
        <w:t xml:space="preserve"> disease </w:t>
      </w:r>
      <w:r w:rsidRPr="00B27D37">
        <w:rPr>
          <w:rStyle w:val="Emphasis"/>
          <w:highlight w:val="cyan"/>
        </w:rPr>
        <w:t xml:space="preserve">could kill </w:t>
      </w:r>
      <w:r w:rsidRPr="00A10F89">
        <w:rPr>
          <w:rStyle w:val="Emphasis"/>
        </w:rPr>
        <w:t xml:space="preserve">more than </w:t>
      </w:r>
      <w:r w:rsidRPr="00B27D37">
        <w:rPr>
          <w:rStyle w:val="Emphasis"/>
          <w:highlight w:val="cyan"/>
        </w:rPr>
        <w:t xml:space="preserve">33 million </w:t>
      </w:r>
      <w:r w:rsidRPr="00A10F89">
        <w:rPr>
          <w:rStyle w:val="Emphasis"/>
        </w:rPr>
        <w:t xml:space="preserve">people </w:t>
      </w:r>
      <w:r w:rsidRPr="00B27D37">
        <w:rPr>
          <w:rStyle w:val="Emphasis"/>
          <w:highlight w:val="cyan"/>
        </w:rPr>
        <w:t xml:space="preserve">in </w:t>
      </w:r>
      <w:r w:rsidRPr="00A10F89">
        <w:rPr>
          <w:rStyle w:val="Emphasis"/>
        </w:rPr>
        <w:t xml:space="preserve">250 </w:t>
      </w:r>
      <w:r w:rsidRPr="00B27D37">
        <w:rPr>
          <w:rStyle w:val="Emphasis"/>
          <w:highlight w:val="cyan"/>
        </w:rPr>
        <w:t>days</w:t>
      </w:r>
      <w:r w:rsidRPr="00A10F89">
        <w:rPr>
          <w:rStyle w:val="Emphasis"/>
        </w:rPr>
        <w:t>.3</w:t>
      </w:r>
    </w:p>
    <w:p w14:paraId="31B8C5C3" w14:textId="77777777" w:rsidR="001628C7" w:rsidRDefault="001628C7" w:rsidP="001628C7">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1887A195" w14:textId="77777777" w:rsidR="001628C7" w:rsidRPr="00BF0E80" w:rsidRDefault="001628C7" w:rsidP="001628C7">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264E9F81" w14:textId="77777777" w:rsidR="001628C7" w:rsidRPr="00BF0E80" w:rsidRDefault="001628C7" w:rsidP="001628C7">
      <w:pPr>
        <w:rPr>
          <w:sz w:val="16"/>
        </w:rPr>
      </w:pPr>
      <w:r w:rsidRPr="00BF0E80">
        <w:rPr>
          <w:sz w:val="16"/>
        </w:rPr>
        <w:t xml:space="preserve">3.1 Current risks Pandemic 3.1.4 Global </w:t>
      </w:r>
      <w:r w:rsidRPr="00B27D37">
        <w:rPr>
          <w:b/>
          <w:sz w:val="26"/>
          <w:highlight w:val="cya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B27D37">
        <w:rPr>
          <w:b/>
          <w:sz w:val="26"/>
          <w:highlight w:val="cya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B27D37">
        <w:rPr>
          <w:b/>
          <w:sz w:val="26"/>
          <w:highlight w:val="cya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B27D37">
        <w:rPr>
          <w:b/>
          <w:sz w:val="26"/>
          <w:highlight w:val="cyan"/>
          <w:u w:val="single"/>
        </w:rPr>
        <w:t>Plotting</w:t>
      </w:r>
      <w:r w:rsidRPr="00B27D37">
        <w:rPr>
          <w:highlight w:val="cyan"/>
          <w:u w:val="single"/>
        </w:rPr>
        <w:t xml:space="preserve"> </w:t>
      </w:r>
      <w:r w:rsidRPr="00BF0E80">
        <w:rPr>
          <w:u w:val="single"/>
        </w:rPr>
        <w:t xml:space="preserve">historic epidemic </w:t>
      </w:r>
      <w:r w:rsidRPr="00B27D37">
        <w:rPr>
          <w:b/>
          <w:sz w:val="26"/>
          <w:highlight w:val="cyan"/>
          <w:u w:val="single"/>
        </w:rPr>
        <w:t>fatalities</w:t>
      </w:r>
      <w:r w:rsidRPr="00B27D37">
        <w:rPr>
          <w:highlight w:val="cyan"/>
          <w:u w:val="single"/>
        </w:rPr>
        <w:t xml:space="preserve"> </w:t>
      </w:r>
      <w:r w:rsidRPr="00BF0E80">
        <w:rPr>
          <w:u w:val="single"/>
        </w:rPr>
        <w:t xml:space="preserve">on a log scale </w:t>
      </w:r>
      <w:r w:rsidRPr="00B27D37">
        <w:rPr>
          <w:b/>
          <w:sz w:val="26"/>
          <w:highlight w:val="cyan"/>
          <w:u w:val="single"/>
        </w:rPr>
        <w:t>reveals</w:t>
      </w:r>
      <w:r w:rsidRPr="00B27D37">
        <w:rPr>
          <w:highlight w:val="cyan"/>
          <w:u w:val="single"/>
        </w:rPr>
        <w:t xml:space="preserve"> </w:t>
      </w:r>
      <w:r w:rsidRPr="00BF0E80">
        <w:rPr>
          <w:u w:val="single"/>
        </w:rPr>
        <w:t xml:space="preserve">that these tend to follow </w:t>
      </w:r>
      <w:r w:rsidRPr="00B27D37">
        <w:rPr>
          <w:b/>
          <w:sz w:val="26"/>
          <w:highlight w:val="cya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B27D37">
        <w:rPr>
          <w:b/>
          <w:sz w:val="26"/>
          <w:highlight w:val="cyan"/>
          <w:u w:val="single"/>
        </w:rPr>
        <w:t>heavy-tailed</w:t>
      </w:r>
      <w:r w:rsidRPr="00BF0E80">
        <w:rPr>
          <w:sz w:val="16"/>
        </w:rPr>
        <w:t xml:space="preserve">262 </w:t>
      </w:r>
      <w:r w:rsidRPr="00B27D37">
        <w:rPr>
          <w:b/>
          <w:sz w:val="26"/>
          <w:highlight w:val="cya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B27D37">
        <w:rPr>
          <w:b/>
          <w:sz w:val="26"/>
          <w:highlight w:val="cyan"/>
          <w:u w:val="single"/>
          <w:bdr w:val="single" w:sz="12" w:space="0" w:color="auto"/>
        </w:rPr>
        <w:t>greater probability than usually assumed</w:t>
      </w:r>
      <w:r w:rsidRPr="00BF0E80">
        <w:rPr>
          <w:u w:val="single"/>
        </w:rPr>
        <w:t xml:space="preserve">. </w:t>
      </w:r>
      <w:r w:rsidRPr="00B27D37">
        <w:rPr>
          <w:b/>
          <w:sz w:val="26"/>
          <w:highlight w:val="cyan"/>
          <w:u w:val="single"/>
        </w:rPr>
        <w:t>All the features</w:t>
      </w:r>
      <w:r w:rsidRPr="00B27D37">
        <w:rPr>
          <w:highlight w:val="cyan"/>
          <w:u w:val="single"/>
        </w:rPr>
        <w:t xml:space="preserve"> </w:t>
      </w:r>
      <w:r w:rsidRPr="00BF0E80">
        <w:rPr>
          <w:u w:val="single"/>
        </w:rPr>
        <w:t xml:space="preserve">of an extremely devastating disease </w:t>
      </w:r>
      <w:r w:rsidRPr="00B27D37">
        <w:rPr>
          <w:b/>
          <w:sz w:val="26"/>
          <w:highlight w:val="cyan"/>
          <w:u w:val="single"/>
        </w:rPr>
        <w:t>already exist</w:t>
      </w:r>
      <w:r w:rsidRPr="00B27D37">
        <w:rPr>
          <w:highlight w:val="cyan"/>
          <w:u w:val="single"/>
        </w:rPr>
        <w:t xml:space="preserve"> </w:t>
      </w:r>
      <w:r w:rsidRPr="00BF0E80">
        <w:rPr>
          <w:u w:val="single"/>
        </w:rPr>
        <w:t xml:space="preserve">in nature: essentially </w:t>
      </w:r>
      <w:r w:rsidRPr="00B27D37">
        <w:rPr>
          <w:b/>
          <w:sz w:val="26"/>
          <w:highlight w:val="cyan"/>
          <w:u w:val="single"/>
        </w:rPr>
        <w:t>incurable</w:t>
      </w:r>
      <w:r w:rsidRPr="00B27D37">
        <w:rPr>
          <w:highlight w:val="cyan"/>
          <w:u w:val="single"/>
        </w:rPr>
        <w:t xml:space="preserve"> </w:t>
      </w:r>
      <w:r w:rsidRPr="00BF0E80">
        <w:rPr>
          <w:u w:val="single"/>
        </w:rPr>
        <w:t xml:space="preserve">(Ebola268), nearly </w:t>
      </w:r>
      <w:r w:rsidRPr="00B27D37">
        <w:rPr>
          <w:b/>
          <w:sz w:val="26"/>
          <w:highlight w:val="cyan"/>
          <w:u w:val="single"/>
        </w:rPr>
        <w:t>always fatal</w:t>
      </w:r>
      <w:r w:rsidRPr="00B27D37">
        <w:rPr>
          <w:highlight w:val="cyan"/>
          <w:u w:val="single"/>
        </w:rPr>
        <w:t xml:space="preserve"> </w:t>
      </w:r>
      <w:r w:rsidRPr="00BF0E80">
        <w:rPr>
          <w:u w:val="single"/>
        </w:rPr>
        <w:t xml:space="preserve">(rabies269), </w:t>
      </w:r>
      <w:r w:rsidRPr="00B27D37">
        <w:rPr>
          <w:b/>
          <w:sz w:val="26"/>
          <w:highlight w:val="cyan"/>
          <w:u w:val="single"/>
        </w:rPr>
        <w:t>extremely infectious</w:t>
      </w:r>
      <w:r w:rsidRPr="00B27D37">
        <w:rPr>
          <w:highlight w:val="cyan"/>
          <w:u w:val="single"/>
        </w:rPr>
        <w:t xml:space="preserve"> </w:t>
      </w:r>
      <w:r w:rsidRPr="00BF0E80">
        <w:rPr>
          <w:u w:val="single"/>
        </w:rPr>
        <w:t xml:space="preserve">(common cold270), and </w:t>
      </w:r>
      <w:r w:rsidRPr="00B27D37">
        <w:rPr>
          <w:b/>
          <w:sz w:val="26"/>
          <w:highlight w:val="cyan"/>
          <w:u w:val="single"/>
        </w:rPr>
        <w:t>long incubation periods</w:t>
      </w:r>
      <w:r w:rsidRPr="00B27D37">
        <w:rPr>
          <w:highlight w:val="cyan"/>
          <w:u w:val="single"/>
        </w:rPr>
        <w:t xml:space="preserve"> </w:t>
      </w:r>
      <w:r w:rsidRPr="00BF0E80">
        <w:rPr>
          <w:u w:val="single"/>
        </w:rPr>
        <w:t xml:space="preserve">(HIV271). </w:t>
      </w:r>
      <w:r w:rsidRPr="00B27D37">
        <w:rPr>
          <w:b/>
          <w:sz w:val="26"/>
          <w:highlight w:val="cyan"/>
          <w:u w:val="single"/>
        </w:rPr>
        <w:t>If a pathogen</w:t>
      </w:r>
      <w:r w:rsidRPr="00B27D37">
        <w:rPr>
          <w:highlight w:val="cyan"/>
          <w:u w:val="single"/>
        </w:rPr>
        <w:t xml:space="preserve"> </w:t>
      </w:r>
      <w:r w:rsidRPr="00BF0E80">
        <w:rPr>
          <w:u w:val="single"/>
        </w:rPr>
        <w:t xml:space="preserve">were to emerge that somehow </w:t>
      </w:r>
      <w:r w:rsidRPr="00B27D37">
        <w:rPr>
          <w:b/>
          <w:sz w:val="26"/>
          <w:highlight w:val="cyan"/>
          <w:u w:val="single"/>
        </w:rPr>
        <w:t>combined these</w:t>
      </w:r>
      <w:r w:rsidRPr="00B27D37">
        <w:rPr>
          <w:highlight w:val="cyan"/>
          <w:u w:val="single"/>
        </w:rPr>
        <w:t xml:space="preserve"> </w:t>
      </w:r>
      <w:r w:rsidRPr="00BF0E80">
        <w:rPr>
          <w:u w:val="single"/>
        </w:rPr>
        <w:t xml:space="preserve">features (and </w:t>
      </w:r>
      <w:r w:rsidRPr="00B27D37">
        <w:rPr>
          <w:b/>
          <w:sz w:val="26"/>
          <w:highlight w:val="cyan"/>
          <w:u w:val="single"/>
        </w:rPr>
        <w:t>influenza</w:t>
      </w:r>
      <w:r w:rsidRPr="00B27D37">
        <w:rPr>
          <w:highlight w:val="cyan"/>
          <w:u w:val="single"/>
        </w:rPr>
        <w:t xml:space="preserve"> </w:t>
      </w:r>
      <w:r w:rsidRPr="00BF0E80">
        <w:rPr>
          <w:u w:val="single"/>
        </w:rPr>
        <w:t xml:space="preserve">has </w:t>
      </w:r>
      <w:r w:rsidRPr="00B27D37">
        <w:rPr>
          <w:b/>
          <w:sz w:val="26"/>
          <w:highlight w:val="cyan"/>
          <w:u w:val="single"/>
        </w:rPr>
        <w:t>demonstrated antigenic shift</w:t>
      </w:r>
      <w:r w:rsidRPr="00BF0E80">
        <w:rPr>
          <w:u w:val="single"/>
        </w:rPr>
        <w:t xml:space="preserve">, the </w:t>
      </w:r>
      <w:r w:rsidRPr="00B27D37">
        <w:rPr>
          <w:b/>
          <w:sz w:val="26"/>
          <w:highlight w:val="cyan"/>
          <w:u w:val="single"/>
        </w:rPr>
        <w:t>ability to combine features from different viruses</w:t>
      </w:r>
      <w:r w:rsidRPr="00BF0E80">
        <w:rPr>
          <w:b/>
          <w:sz w:val="26"/>
          <w:u w:val="single"/>
        </w:rPr>
        <w:t>272</w:t>
      </w:r>
      <w:r w:rsidRPr="00BF0E80">
        <w:rPr>
          <w:u w:val="single"/>
        </w:rPr>
        <w:t xml:space="preserve">), </w:t>
      </w:r>
      <w:r w:rsidRPr="00B27D37">
        <w:rPr>
          <w:b/>
          <w:sz w:val="26"/>
          <w:highlight w:val="cyan"/>
          <w:u w:val="single"/>
          <w:bdr w:val="single" w:sz="12" w:space="0" w:color="auto"/>
        </w:rPr>
        <w:t>its death toll would be extreme</w:t>
      </w:r>
      <w:r w:rsidRPr="00BF0E80">
        <w:rPr>
          <w:sz w:val="16"/>
        </w:rPr>
        <w:t xml:space="preserve">. Many relevant features of </w:t>
      </w:r>
      <w:r w:rsidRPr="00B27D37">
        <w:rPr>
          <w:b/>
          <w:sz w:val="26"/>
          <w:highlight w:val="cyan"/>
          <w:u w:val="single"/>
        </w:rPr>
        <w:t>the world have</w:t>
      </w:r>
      <w:r w:rsidRPr="00BF0E80">
        <w:rPr>
          <w:sz w:val="16"/>
        </w:rPr>
        <w:t xml:space="preserve"> </w:t>
      </w:r>
      <w:r w:rsidRPr="00B27D37">
        <w:rPr>
          <w:b/>
          <w:sz w:val="26"/>
          <w:highlight w:val="cyan"/>
          <w:u w:val="single"/>
        </w:rPr>
        <w:t>changed</w:t>
      </w:r>
      <w:r w:rsidRPr="00BF0E80">
        <w:rPr>
          <w:sz w:val="16"/>
        </w:rPr>
        <w:t xml:space="preserve"> considerably, </w:t>
      </w:r>
      <w:r w:rsidRPr="00B27D37">
        <w:rPr>
          <w:b/>
          <w:sz w:val="26"/>
          <w:highlight w:val="cya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B27D37">
        <w:rPr>
          <w:b/>
          <w:sz w:val="26"/>
          <w:highlight w:val="cyan"/>
          <w:u w:val="single"/>
        </w:rPr>
        <w:t>modern transport</w:t>
      </w:r>
      <w:r w:rsidRPr="00B27D37">
        <w:rPr>
          <w:highlight w:val="cyan"/>
          <w:u w:val="single"/>
        </w:rPr>
        <w:t xml:space="preserve"> </w:t>
      </w:r>
      <w:r w:rsidRPr="00BF0E80">
        <w:rPr>
          <w:u w:val="single"/>
        </w:rPr>
        <w:t xml:space="preserve">and </w:t>
      </w:r>
      <w:r w:rsidRPr="00B27D37">
        <w:rPr>
          <w:b/>
          <w:sz w:val="26"/>
          <w:highlight w:val="cyan"/>
          <w:u w:val="single"/>
        </w:rPr>
        <w:t>dense</w:t>
      </w:r>
      <w:r w:rsidRPr="00B27D37">
        <w:rPr>
          <w:highlight w:val="cyan"/>
          <w:u w:val="single"/>
        </w:rPr>
        <w:t xml:space="preserve"> </w:t>
      </w:r>
      <w:r w:rsidRPr="00BF0E80">
        <w:rPr>
          <w:u w:val="single"/>
        </w:rPr>
        <w:t xml:space="preserve">human </w:t>
      </w:r>
      <w:r w:rsidRPr="00B27D37">
        <w:rPr>
          <w:b/>
          <w:sz w:val="26"/>
          <w:highlight w:val="cya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B27D37">
        <w:rPr>
          <w:b/>
          <w:sz w:val="26"/>
          <w:highlight w:val="cyan"/>
          <w:u w:val="single"/>
        </w:rPr>
        <w:t>ripple effect</w:t>
      </w:r>
      <w:r w:rsidRPr="00B27D37">
        <w:rPr>
          <w:highlight w:val="cyan"/>
          <w:u w:val="single"/>
        </w:rPr>
        <w:t xml:space="preserve"> </w:t>
      </w:r>
      <w:r w:rsidRPr="00BF0E80">
        <w:rPr>
          <w:u w:val="single"/>
        </w:rPr>
        <w:t xml:space="preserve">of the fatalities and the policy responses. These would include </w:t>
      </w:r>
      <w:r w:rsidRPr="00B27D37">
        <w:rPr>
          <w:b/>
          <w:sz w:val="26"/>
          <w:highlight w:val="cyan"/>
          <w:u w:val="single"/>
          <w:bdr w:val="single" w:sz="12" w:space="0" w:color="auto"/>
        </w:rPr>
        <w:t>political and agricultural disruption</w:t>
      </w:r>
      <w:r w:rsidRPr="00B27D37">
        <w:rPr>
          <w:highlight w:val="cya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B27D37">
        <w:rPr>
          <w:b/>
          <w:sz w:val="26"/>
          <w:highlight w:val="cyan"/>
          <w:u w:val="single"/>
        </w:rPr>
        <w:t>epidemic fragments</w:t>
      </w:r>
      <w:r w:rsidRPr="00B27D37">
        <w:rPr>
          <w:highlight w:val="cyan"/>
          <w:u w:val="single"/>
        </w:rPr>
        <w:t xml:space="preserve"> </w:t>
      </w:r>
      <w:r w:rsidRPr="00BF0E80">
        <w:rPr>
          <w:u w:val="single"/>
        </w:rPr>
        <w:t xml:space="preserve">and diminishes </w:t>
      </w:r>
      <w:r w:rsidRPr="00B27D37">
        <w:rPr>
          <w:b/>
          <w:sz w:val="26"/>
          <w:highlight w:val="cyan"/>
          <w:u w:val="single"/>
        </w:rPr>
        <w:t xml:space="preserve">human society to the extent that recovery becomes </w:t>
      </w:r>
      <w:r w:rsidRPr="00B27D37">
        <w:rPr>
          <w:b/>
          <w:bCs/>
          <w:sz w:val="26"/>
          <w:highlight w:val="cyan"/>
          <w:u w:val="single"/>
        </w:rPr>
        <w:t>impossible</w:t>
      </w:r>
      <w:r w:rsidRPr="00BF0E80">
        <w:rPr>
          <w:b/>
          <w:bCs/>
          <w:sz w:val="26"/>
          <w:u w:val="single"/>
        </w:rPr>
        <w:t xml:space="preserve">277 </w:t>
      </w:r>
      <w:r w:rsidRPr="00B27D37">
        <w:rPr>
          <w:b/>
          <w:bCs/>
          <w:sz w:val="26"/>
          <w:highlight w:val="cyan"/>
          <w:u w:val="single"/>
        </w:rPr>
        <w:t>before humanity succumbs to other risks (such as</w:t>
      </w:r>
      <w:r w:rsidRPr="00B27D37">
        <w:rPr>
          <w:highlight w:val="cyan"/>
          <w:u w:val="single"/>
        </w:rPr>
        <w:t xml:space="preserve"> </w:t>
      </w:r>
      <w:r w:rsidRPr="00B27D37">
        <w:rPr>
          <w:b/>
          <w:sz w:val="26"/>
          <w:highlight w:val="cyan"/>
          <w:u w:val="single"/>
        </w:rPr>
        <w:t>climate</w:t>
      </w:r>
      <w:r w:rsidRPr="00B27D37">
        <w:rPr>
          <w:highlight w:val="cyan"/>
          <w:u w:val="single"/>
        </w:rPr>
        <w:t xml:space="preserve"> </w:t>
      </w:r>
      <w:r w:rsidRPr="00BF0E80">
        <w:rPr>
          <w:u w:val="single"/>
        </w:rPr>
        <w:t xml:space="preserve">change </w:t>
      </w:r>
      <w:r w:rsidRPr="00B27D37">
        <w:rPr>
          <w:b/>
          <w:sz w:val="26"/>
          <w:highlight w:val="cya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3149F18E" w14:textId="77777777" w:rsidR="001628C7" w:rsidRDefault="001628C7" w:rsidP="001628C7">
      <w:pPr>
        <w:pStyle w:val="Heading4"/>
      </w:pPr>
      <w:r>
        <w:t xml:space="preserve">We’re on the Brink – </w:t>
      </w:r>
      <w:r>
        <w:rPr>
          <w:u w:val="single"/>
        </w:rPr>
        <w:t>new diseases</w:t>
      </w:r>
      <w:r>
        <w:t xml:space="preserve"> are </w:t>
      </w:r>
      <w:r>
        <w:rPr>
          <w:u w:val="single"/>
        </w:rPr>
        <w:t>emerging</w:t>
      </w:r>
      <w:r>
        <w:t>.</w:t>
      </w:r>
    </w:p>
    <w:p w14:paraId="7CC49851" w14:textId="77777777" w:rsidR="001628C7" w:rsidRDefault="001628C7" w:rsidP="001628C7">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1D14636C" w14:textId="77777777" w:rsidR="001628C7" w:rsidRDefault="001628C7" w:rsidP="001628C7">
      <w:pPr>
        <w:rPr>
          <w:u w:val="single"/>
        </w:rPr>
      </w:pPr>
      <w:r w:rsidRPr="00BB6EBB">
        <w:rPr>
          <w:sz w:val="16"/>
        </w:rPr>
        <w:t xml:space="preserve">A </w:t>
      </w:r>
      <w:r w:rsidRPr="00B27D37">
        <w:rPr>
          <w:b/>
          <w:sz w:val="26"/>
          <w:highlight w:val="cyan"/>
          <w:u w:val="single"/>
        </w:rPr>
        <w:t>woman</w:t>
      </w:r>
      <w:r w:rsidRPr="00B27D37">
        <w:rPr>
          <w:sz w:val="16"/>
          <w:highlight w:val="cyan"/>
        </w:rPr>
        <w:t xml:space="preserve"> </w:t>
      </w:r>
      <w:r w:rsidRPr="00BB6EBB">
        <w:rPr>
          <w:sz w:val="16"/>
        </w:rPr>
        <w:t xml:space="preserve">in a remote town in the Democratic Republic of Congo has been </w:t>
      </w:r>
      <w:r w:rsidRPr="00B27D37">
        <w:rPr>
          <w:b/>
          <w:sz w:val="26"/>
          <w:highlight w:val="cyan"/>
          <w:u w:val="single"/>
        </w:rPr>
        <w:t>showing</w:t>
      </w:r>
      <w:r w:rsidRPr="00B27D37">
        <w:rPr>
          <w:sz w:val="16"/>
          <w:highlight w:val="cyan"/>
        </w:rPr>
        <w:t xml:space="preserve"> </w:t>
      </w:r>
      <w:r w:rsidRPr="00BB6EBB">
        <w:rPr>
          <w:sz w:val="16"/>
        </w:rPr>
        <w:t xml:space="preserve">symptoms of hemorrhagic fever, which scientists fear may be a </w:t>
      </w:r>
      <w:r w:rsidRPr="00B27D37">
        <w:rPr>
          <w:b/>
          <w:sz w:val="26"/>
          <w:highlight w:val="cyan"/>
          <w:u w:val="single"/>
        </w:rPr>
        <w:t xml:space="preserve">sign of a new deadly virus, </w:t>
      </w:r>
      <w:r w:rsidRPr="00B27D37">
        <w:rPr>
          <w:b/>
          <w:sz w:val="26"/>
          <w:highlight w:val="cyan"/>
          <w:u w:val="single"/>
          <w:bdr w:val="single" w:sz="12" w:space="0" w:color="auto"/>
        </w:rPr>
        <w:t>termed ‘Disease X’,</w:t>
      </w:r>
      <w:r w:rsidRPr="00B27D37">
        <w:rPr>
          <w:sz w:val="16"/>
          <w:highlight w:val="cyan"/>
        </w:rPr>
        <w:t xml:space="preserve"> </w:t>
      </w:r>
      <w:r w:rsidRPr="00BB6EBB">
        <w:rPr>
          <w:sz w:val="16"/>
        </w:rPr>
        <w:t xml:space="preserve">which could be </w:t>
      </w:r>
      <w:r w:rsidRPr="00B27D37">
        <w:rPr>
          <w:b/>
          <w:sz w:val="26"/>
          <w:highlight w:val="cyan"/>
          <w:u w:val="single"/>
        </w:rPr>
        <w:t>as contagious as</w:t>
      </w:r>
      <w:r w:rsidRPr="00B27D37">
        <w:rPr>
          <w:sz w:val="16"/>
          <w:highlight w:val="cyan"/>
        </w:rPr>
        <w:t xml:space="preserve"> </w:t>
      </w:r>
      <w:r w:rsidRPr="00B27D37">
        <w:rPr>
          <w:b/>
          <w:sz w:val="26"/>
          <w:highlight w:val="cyan"/>
          <w:u w:val="single"/>
        </w:rPr>
        <w:t>COVID</w:t>
      </w:r>
      <w:r w:rsidRPr="00BB6EBB">
        <w:rPr>
          <w:sz w:val="16"/>
        </w:rPr>
        <w:t xml:space="preserve">-19 virus </w:t>
      </w:r>
      <w:r w:rsidRPr="00B27D37">
        <w:rPr>
          <w:b/>
          <w:sz w:val="26"/>
          <w:highlight w:val="cyan"/>
          <w:u w:val="single"/>
        </w:rPr>
        <w:t>but have Ebola’s fatality</w:t>
      </w:r>
      <w:r w:rsidRPr="00B27D37">
        <w:rPr>
          <w:sz w:val="16"/>
          <w:highlight w:val="cyan"/>
        </w:rPr>
        <w:t xml:space="preserve"> </w:t>
      </w:r>
      <w:r w:rsidRPr="00B27D37">
        <w:rPr>
          <w:b/>
          <w:sz w:val="26"/>
          <w:highlight w:val="cyan"/>
          <w:u w:val="single"/>
        </w:rPr>
        <w:t>rate of</w:t>
      </w:r>
      <w:r w:rsidRPr="00B27D37">
        <w:rPr>
          <w:sz w:val="16"/>
          <w:highlight w:val="cyan"/>
        </w:rPr>
        <w:t xml:space="preserve"> </w:t>
      </w:r>
      <w:r w:rsidRPr="00BB6EBB">
        <w:rPr>
          <w:sz w:val="16"/>
        </w:rPr>
        <w:t>50-</w:t>
      </w:r>
      <w:r w:rsidRPr="00B27D37">
        <w:rPr>
          <w:b/>
          <w:sz w:val="26"/>
          <w:highlight w:val="cya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B27D37">
        <w:rPr>
          <w:b/>
          <w:sz w:val="26"/>
          <w:highlight w:val="cyan"/>
          <w:u w:val="single"/>
        </w:rPr>
        <w:t>that deadly virus</w:t>
      </w:r>
      <w:r w:rsidRPr="00BB6EBB">
        <w:rPr>
          <w:u w:val="single"/>
        </w:rPr>
        <w:t xml:space="preserve">, one of many that </w:t>
      </w:r>
      <w:r w:rsidRPr="00B27D37">
        <w:rPr>
          <w:b/>
          <w:sz w:val="26"/>
          <w:highlight w:val="cyan"/>
          <w:u w:val="single"/>
        </w:rPr>
        <w:t>could emerge from the</w:t>
      </w:r>
      <w:r w:rsidRPr="00B27D37">
        <w:rPr>
          <w:highlight w:val="cyan"/>
          <w:u w:val="single"/>
        </w:rPr>
        <w:t xml:space="preserve"> </w:t>
      </w:r>
      <w:r w:rsidRPr="00BB6EBB">
        <w:rPr>
          <w:u w:val="single"/>
        </w:rPr>
        <w:t xml:space="preserve">African tropical </w:t>
      </w:r>
      <w:r w:rsidRPr="00B27D37">
        <w:rPr>
          <w:b/>
          <w:sz w:val="26"/>
          <w:highlight w:val="cyan"/>
          <w:u w:val="single"/>
        </w:rPr>
        <w:t>rainforests</w:t>
      </w:r>
      <w:r w:rsidRPr="00BB6EBB">
        <w:rPr>
          <w:u w:val="single"/>
        </w:rPr>
        <w:t xml:space="preserve">. “We are now </w:t>
      </w:r>
      <w:r w:rsidRPr="00B27D37">
        <w:rPr>
          <w:b/>
          <w:sz w:val="26"/>
          <w:highlight w:val="cyan"/>
          <w:u w:val="single"/>
        </w:rPr>
        <w:t xml:space="preserve">in a world </w:t>
      </w:r>
      <w:r w:rsidRPr="00B27D37">
        <w:rPr>
          <w:b/>
          <w:sz w:val="26"/>
          <w:highlight w:val="cyan"/>
          <w:u w:val="single"/>
          <w:bdr w:val="single" w:sz="12" w:space="0" w:color="auto"/>
        </w:rPr>
        <w:t>where new pathogens will come out</w:t>
      </w:r>
      <w:r w:rsidRPr="00BB6EBB">
        <w:rPr>
          <w:u w:val="single"/>
        </w:rPr>
        <w:t xml:space="preserve">. And that is what </w:t>
      </w:r>
      <w:r w:rsidRPr="00B27D37">
        <w:rPr>
          <w:b/>
          <w:sz w:val="26"/>
          <w:highlight w:val="cyan"/>
          <w:u w:val="single"/>
        </w:rPr>
        <w:t>constitutes</w:t>
      </w:r>
      <w:r w:rsidRPr="00B27D37">
        <w:rPr>
          <w:highlight w:val="cyan"/>
          <w:u w:val="single"/>
        </w:rPr>
        <w:t xml:space="preserve"> </w:t>
      </w:r>
      <w:r w:rsidRPr="00BB6EBB">
        <w:rPr>
          <w:u w:val="single"/>
        </w:rPr>
        <w:t xml:space="preserve">a </w:t>
      </w:r>
      <w:r w:rsidRPr="00B27D37">
        <w:rPr>
          <w:b/>
          <w:sz w:val="26"/>
          <w:highlight w:val="cya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B27D37">
        <w:rPr>
          <w:b/>
          <w:sz w:val="26"/>
          <w:highlight w:val="cyan"/>
          <w:u w:val="single"/>
        </w:rPr>
        <w:t xml:space="preserve">these new viruses </w:t>
      </w:r>
      <w:r w:rsidRPr="00BB6EBB">
        <w:rPr>
          <w:u w:val="single"/>
        </w:rPr>
        <w:t xml:space="preserve">could be </w:t>
      </w:r>
      <w:r w:rsidRPr="00B27D37">
        <w:rPr>
          <w:b/>
          <w:sz w:val="26"/>
          <w:highlight w:val="cyan"/>
          <w:u w:val="single"/>
        </w:rPr>
        <w:t>much deadlier than Covid-19</w:t>
      </w:r>
      <w:r w:rsidRPr="00BB6EBB">
        <w:rPr>
          <w:u w:val="single"/>
        </w:rPr>
        <w:t xml:space="preserve">. The scientist has warned of </w:t>
      </w:r>
      <w:r w:rsidRPr="00B27D37">
        <w:rPr>
          <w:b/>
          <w:sz w:val="26"/>
          <w:highlight w:val="cyan"/>
          <w:u w:val="single"/>
        </w:rPr>
        <w:t>many</w:t>
      </w:r>
      <w:r w:rsidRPr="00B27D37">
        <w:rPr>
          <w:highlight w:val="cyan"/>
          <w:u w:val="single"/>
        </w:rPr>
        <w:t xml:space="preserve"> </w:t>
      </w:r>
      <w:r w:rsidRPr="00BB6EBB">
        <w:rPr>
          <w:u w:val="single"/>
        </w:rPr>
        <w:t xml:space="preserve">animal-based </w:t>
      </w:r>
      <w:r w:rsidRPr="00B27D37">
        <w:rPr>
          <w:b/>
          <w:sz w:val="26"/>
          <w:highlight w:val="cyan"/>
          <w:u w:val="single"/>
        </w:rPr>
        <w:t>viruses</w:t>
      </w:r>
      <w:r w:rsidRPr="00B27D37">
        <w:rPr>
          <w:highlight w:val="cyan"/>
          <w:u w:val="single"/>
        </w:rPr>
        <w:t xml:space="preserve"> </w:t>
      </w:r>
      <w:r w:rsidRPr="00BB6EBB">
        <w:rPr>
          <w:u w:val="single"/>
        </w:rPr>
        <w:t xml:space="preserve">or those viruses that </w:t>
      </w:r>
      <w:r w:rsidRPr="00B27D37">
        <w:rPr>
          <w:b/>
          <w:sz w:val="26"/>
          <w:highlight w:val="cyan"/>
          <w:u w:val="single"/>
        </w:rPr>
        <w:t>can jump the species barrier</w:t>
      </w:r>
      <w:r w:rsidRPr="00B27D37">
        <w:rPr>
          <w:highlight w:val="cyan"/>
          <w:u w:val="single"/>
        </w:rPr>
        <w:t xml:space="preserve"> </w:t>
      </w:r>
      <w:r w:rsidRPr="00BB6EBB">
        <w:rPr>
          <w:u w:val="single"/>
        </w:rPr>
        <w:t>and infect humans. He said that Covid-19 is among those diseases, along with rabies and yellow fever.</w:t>
      </w:r>
    </w:p>
    <w:p w14:paraId="3236F3C9" w14:textId="77777777" w:rsidR="001628C7" w:rsidRDefault="001628C7" w:rsidP="001628C7">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01333FCA" w14:textId="77777777" w:rsidR="001628C7" w:rsidRPr="00CB1B2A" w:rsidRDefault="001628C7" w:rsidP="001628C7">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622CCBA" w14:textId="77777777" w:rsidR="001628C7" w:rsidRPr="00CB1B2A" w:rsidRDefault="001628C7" w:rsidP="001628C7">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B27D37">
        <w:rPr>
          <w:rStyle w:val="Emphasis"/>
          <w:highlight w:val="cyan"/>
        </w:rPr>
        <w:t>r</w:t>
      </w:r>
      <w:r w:rsidRPr="00CB1B2A">
        <w:rPr>
          <w:rStyle w:val="Emphasis"/>
        </w:rPr>
        <w:t xml:space="preserve">esearch </w:t>
      </w:r>
      <w:r w:rsidRPr="00B27D37">
        <w:rPr>
          <w:rStyle w:val="Emphasis"/>
          <w:highlight w:val="cyan"/>
        </w:rPr>
        <w:t>and d</w:t>
      </w:r>
      <w:r w:rsidRPr="00CB1B2A">
        <w:rPr>
          <w:rStyle w:val="Emphasis"/>
        </w:rPr>
        <w:t>evelopment agenda</w:t>
      </w:r>
      <w:r w:rsidRPr="00CB1B2A">
        <w:rPr>
          <w:sz w:val="16"/>
        </w:rPr>
        <w:t xml:space="preserve"> </w:t>
      </w:r>
      <w:r w:rsidRPr="00B27D37">
        <w:rPr>
          <w:rStyle w:val="StyleUnderline"/>
          <w:highlight w:val="cyan"/>
        </w:rPr>
        <w:t>for</w:t>
      </w:r>
      <w:r w:rsidRPr="00CB1B2A">
        <w:rPr>
          <w:sz w:val="16"/>
        </w:rPr>
        <w:t xml:space="preserve"> the </w:t>
      </w:r>
      <w:r w:rsidRPr="00B27D37">
        <w:rPr>
          <w:rStyle w:val="StyleUnderline"/>
          <w:b/>
          <w:bCs/>
          <w:highlight w:val="cyan"/>
        </w:rPr>
        <w:t>NTDs</w:t>
      </w:r>
      <w:r w:rsidRPr="00B27D37">
        <w:rPr>
          <w:rStyle w:val="StyleUnderline"/>
          <w:highlight w:val="cyan"/>
        </w:rPr>
        <w:t xml:space="preserve"> in the U</w:t>
      </w:r>
      <w:r w:rsidRPr="00CB1B2A">
        <w:rPr>
          <w:rStyle w:val="StyleUnderline"/>
        </w:rPr>
        <w:t xml:space="preserve">nited </w:t>
      </w:r>
      <w:r w:rsidRPr="00B27D37">
        <w:rPr>
          <w:rStyle w:val="StyleUnderline"/>
          <w:highlight w:val="cya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B27D37">
        <w:rPr>
          <w:rStyle w:val="StyleUnderline"/>
          <w:highlight w:val="cyan"/>
        </w:rPr>
        <w:t xml:space="preserve">need </w:t>
      </w:r>
      <w:r w:rsidRPr="00B27D37">
        <w:rPr>
          <w:rStyle w:val="Emphasis"/>
          <w:highlight w:val="cyan"/>
        </w:rPr>
        <w:t>new</w:t>
      </w:r>
      <w:r w:rsidRPr="00CB1B2A">
        <w:rPr>
          <w:rStyle w:val="Emphasis"/>
        </w:rPr>
        <w:t xml:space="preserve"> and improved </w:t>
      </w:r>
      <w:r w:rsidRPr="00B27D37">
        <w:rPr>
          <w:rStyle w:val="Emphasis"/>
          <w:highlight w:val="cyan"/>
        </w:rPr>
        <w:t>treatments and vaccines</w:t>
      </w:r>
      <w:r w:rsidRPr="00CB1B2A">
        <w:rPr>
          <w:sz w:val="16"/>
        </w:rPr>
        <w:t xml:space="preserve">. </w:t>
      </w:r>
      <w:r w:rsidRPr="00CB1B2A">
        <w:rPr>
          <w:rStyle w:val="StyleUnderline"/>
        </w:rPr>
        <w:t xml:space="preserve">Because the </w:t>
      </w:r>
      <w:r w:rsidRPr="00B27D37">
        <w:rPr>
          <w:rStyle w:val="StyleUnderline"/>
          <w:highlight w:val="cyan"/>
        </w:rPr>
        <w:t>NTDs</w:t>
      </w:r>
      <w:r w:rsidRPr="00CB1B2A">
        <w:rPr>
          <w:rStyle w:val="StyleUnderline"/>
        </w:rPr>
        <w:t xml:space="preserve"> are poverty-related diseases, they often </w:t>
      </w:r>
      <w:r w:rsidRPr="00B27D37">
        <w:rPr>
          <w:rStyle w:val="Emphasis"/>
          <w:highlight w:val="cyan"/>
        </w:rPr>
        <w:t>fly below the radar</w:t>
      </w:r>
      <w:r w:rsidRPr="00CB1B2A">
        <w:rPr>
          <w:rStyle w:val="StyleUnderline"/>
        </w:rPr>
        <w:t xml:space="preserve"> screen </w:t>
      </w:r>
      <w:r w:rsidRPr="00B27D37">
        <w:rPr>
          <w:rStyle w:val="StyleUnderline"/>
          <w:highlight w:val="cyan"/>
        </w:rPr>
        <w:t>of</w:t>
      </w:r>
      <w:r w:rsidRPr="00CB1B2A">
        <w:rPr>
          <w:rStyle w:val="StyleUnderline"/>
        </w:rPr>
        <w:t xml:space="preserve"> the major </w:t>
      </w:r>
      <w:r w:rsidRPr="00B27D37">
        <w:rPr>
          <w:rStyle w:val="StyleUnderline"/>
          <w:highlight w:val="cyan"/>
        </w:rPr>
        <w:t>pharma</w:t>
      </w:r>
      <w:r w:rsidRPr="00CB1B2A">
        <w:rPr>
          <w:rStyle w:val="StyleUnderline"/>
        </w:rPr>
        <w:t xml:space="preserve">ceutical </w:t>
      </w:r>
      <w:r w:rsidRPr="00B27D37">
        <w:rPr>
          <w:rStyle w:val="StyleUnderline"/>
          <w:highlight w:val="cyan"/>
        </w:rPr>
        <w:t xml:space="preserve">companies and are </w:t>
      </w:r>
      <w:r w:rsidRPr="00B27D37">
        <w:rPr>
          <w:rStyle w:val="Emphasis"/>
          <w:highlight w:val="cyan"/>
        </w:rPr>
        <w:t>not prioritized</w:t>
      </w:r>
      <w:r w:rsidRPr="00B27D37">
        <w:rPr>
          <w:sz w:val="16"/>
          <w:highlight w:val="cyan"/>
        </w:rPr>
        <w:t xml:space="preserve">. </w:t>
      </w:r>
      <w:r w:rsidRPr="00B27D37">
        <w:rPr>
          <w:rStyle w:val="StyleUnderline"/>
          <w:highlight w:val="cyan"/>
        </w:rPr>
        <w:t>Thus,</w:t>
      </w:r>
      <w:r w:rsidRPr="00CB1B2A">
        <w:rPr>
          <w:rStyle w:val="StyleUnderline"/>
        </w:rPr>
        <w:t xml:space="preserve"> the </w:t>
      </w:r>
      <w:r w:rsidRPr="00B27D37">
        <w:rPr>
          <w:rStyle w:val="StyleUnderline"/>
          <w:highlight w:val="cyan"/>
        </w:rPr>
        <w:t>drugs</w:t>
      </w:r>
      <w:r w:rsidRPr="00CB1B2A">
        <w:rPr>
          <w:rStyle w:val="StyleUnderline"/>
        </w:rPr>
        <w:t xml:space="preserve"> used to treat these illnesses </w:t>
      </w:r>
      <w:r w:rsidRPr="00B27D37">
        <w:rPr>
          <w:rStyle w:val="StyleUnderline"/>
          <w:highlight w:val="cyan"/>
        </w:rPr>
        <w:t xml:space="preserve">are </w:t>
      </w:r>
      <w:r w:rsidRPr="00B27D37">
        <w:rPr>
          <w:rStyle w:val="Emphasis"/>
          <w:highlight w:val="cyan"/>
        </w:rPr>
        <w:t>not</w:t>
      </w:r>
      <w:r w:rsidRPr="00CB1B2A">
        <w:rPr>
          <w:rStyle w:val="Emphasis"/>
        </w:rPr>
        <w:t xml:space="preserve"> widely </w:t>
      </w:r>
      <w:r w:rsidRPr="00B27D37">
        <w:rPr>
          <w:rStyle w:val="Emphasis"/>
          <w:highlight w:val="cya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B27D37">
        <w:rPr>
          <w:rStyle w:val="StyleUnderline"/>
          <w:highlight w:val="cya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B27D37">
        <w:rPr>
          <w:rStyle w:val="StyleUnderline"/>
          <w:highlight w:val="cyan"/>
        </w:rPr>
        <w:t>need</w:t>
      </w:r>
      <w:r w:rsidRPr="00CB1B2A">
        <w:rPr>
          <w:rStyle w:val="StyleUnderline"/>
        </w:rPr>
        <w:t xml:space="preserve"> increasingly </w:t>
      </w:r>
      <w:r w:rsidRPr="00B27D37">
        <w:rPr>
          <w:rStyle w:val="StyleUnderline"/>
          <w:highlight w:val="cyan"/>
        </w:rPr>
        <w:t>to recognize the</w:t>
      </w:r>
      <w:r w:rsidRPr="00CB1B2A">
        <w:rPr>
          <w:rStyle w:val="StyleUnderline"/>
        </w:rPr>
        <w:t xml:space="preserve"> hidden </w:t>
      </w:r>
      <w:r w:rsidRPr="00B27D37">
        <w:rPr>
          <w:rStyle w:val="StyleUnderline"/>
          <w:highlight w:val="cyan"/>
        </w:rPr>
        <w:t>burden</w:t>
      </w:r>
      <w:r w:rsidRPr="00CB1B2A">
        <w:rPr>
          <w:rStyle w:val="StyleUnderline"/>
        </w:rPr>
        <w:t xml:space="preserve"> of neglected diseases</w:t>
      </w:r>
      <w:r w:rsidRPr="00CB1B2A">
        <w:rPr>
          <w:sz w:val="16"/>
        </w:rPr>
        <w:t xml:space="preserve"> among the poor living in wealthy countries. As a first step, we must </w:t>
      </w:r>
      <w:r w:rsidRPr="00B27D37">
        <w:rPr>
          <w:rStyle w:val="StyleUnderline"/>
          <w:highlight w:val="cya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B27D37">
        <w:rPr>
          <w:rStyle w:val="Emphasis"/>
          <w:highlight w:val="cya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B27D37">
        <w:rPr>
          <w:rStyle w:val="Emphasis"/>
          <w:highlight w:val="cya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B27D37">
        <w:rPr>
          <w:rStyle w:val="Emphasis"/>
          <w:highlight w:val="cyan"/>
        </w:rPr>
        <w:t>toward</w:t>
      </w:r>
      <w:r w:rsidRPr="00CB1B2A">
        <w:rPr>
          <w:rStyle w:val="Emphasis"/>
        </w:rPr>
        <w:t xml:space="preserve"> </w:t>
      </w:r>
      <w:r w:rsidRPr="00B27D37">
        <w:rPr>
          <w:rStyle w:val="Emphasis"/>
          <w:highlight w:val="cya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B27D37">
        <w:rPr>
          <w:rStyle w:val="StyleUnderline"/>
          <w:highlight w:val="cyan"/>
        </w:rPr>
        <w:t xml:space="preserve">could result in </w:t>
      </w:r>
      <w:r w:rsidRPr="00B27D37">
        <w:rPr>
          <w:rStyle w:val="Emphasis"/>
          <w:highlight w:val="cya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B27D37">
        <w:rPr>
          <w:rStyle w:val="Emphasis"/>
          <w:highlight w:val="cya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B27D37">
        <w:rPr>
          <w:rStyle w:val="Emphasis"/>
          <w:highlight w:val="cyan"/>
        </w:rPr>
        <w:t>the US government</w:t>
      </w:r>
      <w:r w:rsidRPr="00CB1B2A">
        <w:rPr>
          <w:sz w:val="16"/>
        </w:rPr>
        <w:t xml:space="preserve"> </w:t>
      </w:r>
      <w:r w:rsidRPr="00CB1B2A">
        <w:rPr>
          <w:rStyle w:val="StyleUnderline"/>
        </w:rPr>
        <w:t xml:space="preserve">conducted </w:t>
      </w:r>
      <w:r w:rsidRPr="00B27D37">
        <w:rPr>
          <w:rStyle w:val="StyleUnderline"/>
          <w:highlight w:val="cya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B27D37">
        <w:rPr>
          <w:rStyle w:val="StyleUnderline"/>
          <w:highlight w:val="cyan"/>
        </w:rPr>
        <w:t>can</w:t>
      </w:r>
      <w:r w:rsidRPr="00CB1B2A">
        <w:rPr>
          <w:sz w:val="16"/>
        </w:rPr>
        <w:t xml:space="preserve"> be as much as 24% in low- and middle-income countries; (2) implementation of a “grand convergence” in global health through </w:t>
      </w:r>
      <w:r w:rsidRPr="00B27D37">
        <w:rPr>
          <w:rStyle w:val="Emphasis"/>
          <w:highlight w:val="cyan"/>
        </w:rPr>
        <w:t>scale-up</w:t>
      </w:r>
      <w:r w:rsidRPr="00CB1B2A">
        <w:rPr>
          <w:rStyle w:val="Emphasis"/>
        </w:rPr>
        <w:t xml:space="preserve"> of </w:t>
      </w:r>
      <w:r w:rsidRPr="00B27D37">
        <w:rPr>
          <w:rStyle w:val="Emphasis"/>
          <w:highlight w:val="cyan"/>
        </w:rPr>
        <w:t>health tech</w:t>
      </w:r>
      <w:r w:rsidRPr="00CB1B2A">
        <w:rPr>
          <w:rStyle w:val="Emphasis"/>
        </w:rPr>
        <w:t>nologies</w:t>
      </w:r>
      <w:r w:rsidRPr="00CB1B2A">
        <w:rPr>
          <w:sz w:val="16"/>
        </w:rPr>
        <w:t xml:space="preserve"> </w:t>
      </w:r>
      <w:r w:rsidRPr="00B27D37">
        <w:rPr>
          <w:rStyle w:val="StyleUnderline"/>
          <w:highlight w:val="cyan"/>
        </w:rPr>
        <w:t xml:space="preserve">and </w:t>
      </w:r>
      <w:r w:rsidRPr="00B27D37">
        <w:rPr>
          <w:rStyle w:val="Emphasis"/>
          <w:highlight w:val="cya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B27D37">
        <w:rPr>
          <w:rStyle w:val="Emphasis"/>
          <w:highlight w:val="cyan"/>
        </w:rPr>
        <w:t>universal health coverage</w:t>
      </w:r>
      <w:r w:rsidRPr="00CB1B2A">
        <w:rPr>
          <w:sz w:val="16"/>
        </w:rPr>
        <w:t xml:space="preserve"> </w:t>
      </w:r>
      <w:r w:rsidRPr="00CB1B2A">
        <w:rPr>
          <w:rStyle w:val="StyleUnderline"/>
        </w:rPr>
        <w:t xml:space="preserve">as an efficient mechanism to improve health as well as </w:t>
      </w:r>
      <w:r w:rsidRPr="00B27D37">
        <w:rPr>
          <w:rStyle w:val="StyleUnderline"/>
          <w:highlight w:val="cya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B27D37">
        <w:rPr>
          <w:rStyle w:val="StyleUnderline"/>
          <w:highlight w:val="cyan"/>
        </w:rPr>
        <w:t>codevelopment</w:t>
      </w:r>
      <w:r w:rsidRPr="00CB1B2A">
        <w:rPr>
          <w:sz w:val="16"/>
        </w:rPr>
        <w:t xml:space="preserve"> of lifesaving vaccines </w:t>
      </w:r>
      <w:r w:rsidRPr="00B27D37">
        <w:rPr>
          <w:rStyle w:val="StyleUnderline"/>
          <w:highlight w:val="cyan"/>
        </w:rPr>
        <w:t>between scientists</w:t>
      </w:r>
      <w:r w:rsidRPr="00CB1B2A">
        <w:rPr>
          <w:sz w:val="16"/>
        </w:rPr>
        <w:t xml:space="preserve"> of different nations, but particularly </w:t>
      </w:r>
      <w:r w:rsidRPr="00B27D37">
        <w:rPr>
          <w:rStyle w:val="StyleUnderline"/>
          <w:highlight w:val="cyan"/>
        </w:rPr>
        <w:t>from nations with</w:t>
      </w:r>
      <w:r w:rsidRPr="00CB1B2A">
        <w:rPr>
          <w:rStyle w:val="StyleUnderline"/>
        </w:rPr>
        <w:t xml:space="preserve"> </w:t>
      </w:r>
      <w:r w:rsidRPr="00CB1B2A">
        <w:rPr>
          <w:rStyle w:val="Emphasis"/>
        </w:rPr>
        <w:t xml:space="preserve">strained or evenly </w:t>
      </w:r>
      <w:r w:rsidRPr="00B27D37">
        <w:rPr>
          <w:rStyle w:val="Emphasis"/>
          <w:highlight w:val="cyan"/>
        </w:rPr>
        <w:t>openly contentious</w:t>
      </w:r>
      <w:r w:rsidRPr="00CB1B2A">
        <w:rPr>
          <w:rStyle w:val="Emphasis"/>
        </w:rPr>
        <w:t xml:space="preserve"> international </w:t>
      </w:r>
      <w:r w:rsidRPr="00B27D37">
        <w:rPr>
          <w:rStyle w:val="Emphasis"/>
          <w:highlight w:val="cya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B27D37">
        <w:rPr>
          <w:rStyle w:val="StyleUnderline"/>
          <w:highlight w:val="cyan"/>
        </w:rPr>
        <w:t>create</w:t>
      </w:r>
      <w:r w:rsidRPr="00B27D37">
        <w:rPr>
          <w:sz w:val="16"/>
          <w:highlight w:val="cyan"/>
        </w:rPr>
        <w:t xml:space="preserve"> </w:t>
      </w:r>
      <w:r w:rsidRPr="00B27D37">
        <w:rPr>
          <w:rStyle w:val="Emphasis"/>
          <w:highlight w:val="cyan"/>
        </w:rPr>
        <w:t>new NTD tech</w:t>
      </w:r>
      <w:r w:rsidRPr="00CB1B2A">
        <w:rPr>
          <w:rStyle w:val="Emphasis"/>
        </w:rPr>
        <w:t>nologies</w:t>
      </w:r>
      <w:r w:rsidRPr="00CB1B2A">
        <w:rPr>
          <w:sz w:val="16"/>
        </w:rPr>
        <w:t xml:space="preserve"> </w:t>
      </w:r>
      <w:r w:rsidRPr="00B27D37">
        <w:rPr>
          <w:rStyle w:val="StyleUnderline"/>
          <w:highlight w:val="cyan"/>
        </w:rPr>
        <w:t>for</w:t>
      </w:r>
      <w:r w:rsidRPr="00CB1B2A">
        <w:rPr>
          <w:sz w:val="16"/>
        </w:rPr>
        <w:t xml:space="preserve"> some of </w:t>
      </w:r>
      <w:r w:rsidRPr="00B27D37">
        <w:rPr>
          <w:rStyle w:val="StyleUnderline"/>
          <w:highlight w:val="cyan"/>
        </w:rPr>
        <w:t>the</w:t>
      </w:r>
      <w:r w:rsidRPr="00B27D37">
        <w:rPr>
          <w:sz w:val="16"/>
          <w:highlight w:val="cyan"/>
        </w:rPr>
        <w:t xml:space="preserve"> </w:t>
      </w:r>
      <w:r w:rsidRPr="00B27D37">
        <w:rPr>
          <w:rStyle w:val="Emphasis"/>
          <w:highlight w:val="cyan"/>
        </w:rPr>
        <w:t>worst-off</w:t>
      </w:r>
      <w:r w:rsidRPr="00CB1B2A">
        <w:rPr>
          <w:rStyle w:val="Emphasis"/>
        </w:rPr>
        <w:t xml:space="preserve"> </w:t>
      </w:r>
      <w:r w:rsidRPr="00CB1B2A">
        <w:rPr>
          <w:sz w:val="16"/>
        </w:rPr>
        <w:t xml:space="preserve">Muslim-majority </w:t>
      </w:r>
      <w:r w:rsidRPr="00B27D37">
        <w:rPr>
          <w:rStyle w:val="StyleUnderline"/>
          <w:highlight w:val="cyan"/>
        </w:rPr>
        <w:t>countries</w:t>
      </w:r>
      <w:r w:rsidRPr="00CB1B2A">
        <w:rPr>
          <w:sz w:val="16"/>
        </w:rPr>
        <w:t>. The “worst-off” might include OIC countries at the high end of the worm index, including Mali, Cote d’Ivoire, Mozambique, Cameroon, Burkina Faso, and Niger, as well as Nigeria [11].</w:t>
      </w:r>
    </w:p>
    <w:p w14:paraId="2014B2B9" w14:textId="77777777" w:rsidR="001628C7" w:rsidRDefault="001628C7" w:rsidP="001628C7">
      <w:pPr>
        <w:pStyle w:val="Heading4"/>
      </w:pPr>
      <w:r>
        <w:t xml:space="preserve">Public Health Diplomacy solves </w:t>
      </w:r>
      <w:r>
        <w:rPr>
          <w:u w:val="single"/>
        </w:rPr>
        <w:t>Existential Threats</w:t>
      </w:r>
      <w:r>
        <w:t>.</w:t>
      </w:r>
    </w:p>
    <w:p w14:paraId="55191632" w14:textId="77777777" w:rsidR="001628C7" w:rsidRPr="004578B0" w:rsidRDefault="001628C7" w:rsidP="001628C7">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3E755A16" w14:textId="77777777" w:rsidR="001628C7" w:rsidRDefault="001628C7" w:rsidP="001628C7">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B27D37">
        <w:rPr>
          <w:b/>
          <w:sz w:val="26"/>
          <w:highlight w:val="cyan"/>
          <w:u w:val="single"/>
        </w:rPr>
        <w:t>Health</w:t>
      </w:r>
      <w:r w:rsidRPr="004578B0">
        <w:rPr>
          <w:sz w:val="16"/>
        </w:rPr>
        <w:t xml:space="preserve"> security </w:t>
      </w:r>
      <w:r w:rsidRPr="00B27D37">
        <w:rPr>
          <w:b/>
          <w:sz w:val="26"/>
          <w:highlight w:val="cya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B27D37">
        <w:rPr>
          <w:b/>
          <w:sz w:val="26"/>
          <w:highlight w:val="cyan"/>
          <w:u w:val="single"/>
        </w:rPr>
        <w:t>Medicine</w:t>
      </w:r>
      <w:r w:rsidRPr="004578B0">
        <w:rPr>
          <w:u w:val="single"/>
        </w:rPr>
        <w:t xml:space="preserve"> is one of the earliest and greatest human achievements because it is a </w:t>
      </w:r>
      <w:r w:rsidRPr="00B27D37">
        <w:rPr>
          <w:b/>
          <w:sz w:val="26"/>
          <w:highlight w:val="cyan"/>
          <w:u w:val="single"/>
        </w:rPr>
        <w:t>co-operative enterprise</w:t>
      </w:r>
      <w:r w:rsidRPr="004578B0">
        <w:rPr>
          <w:u w:val="single"/>
        </w:rPr>
        <w:t xml:space="preserve"> involving highly skilled individuals; </w:t>
      </w:r>
      <w:r w:rsidRPr="00B27D37">
        <w:rPr>
          <w:highlight w:val="cyan"/>
          <w:u w:val="single"/>
        </w:rPr>
        <w:t>and</w:t>
      </w:r>
      <w:r w:rsidRPr="004578B0">
        <w:rPr>
          <w:u w:val="single"/>
        </w:rPr>
        <w:t xml:space="preserve"> it is </w:t>
      </w:r>
      <w:r w:rsidRPr="00B27D37">
        <w:rPr>
          <w:b/>
          <w:sz w:val="26"/>
          <w:highlight w:val="cyan"/>
          <w:u w:val="single"/>
        </w:rPr>
        <w:t>as a result</w:t>
      </w:r>
      <w:r w:rsidRPr="004578B0">
        <w:rPr>
          <w:u w:val="single"/>
        </w:rPr>
        <w:t xml:space="preserve"> of cooperation –</w:t>
      </w:r>
      <w:r w:rsidRPr="004578B0">
        <w:rPr>
          <w:sz w:val="16"/>
        </w:rPr>
        <w:t xml:space="preserve"> and our unusual ability for complex language – that cumulative </w:t>
      </w:r>
      <w:r w:rsidRPr="00B27D37">
        <w:rPr>
          <w:b/>
          <w:sz w:val="26"/>
          <w:highlight w:val="cyan"/>
          <w:u w:val="single"/>
          <w:bdr w:val="single" w:sz="12" w:space="0" w:color="auto"/>
        </w:rPr>
        <w:t>civilisation is possible</w:t>
      </w:r>
      <w:r w:rsidRPr="004578B0">
        <w:rPr>
          <w:sz w:val="16"/>
        </w:rPr>
        <w:t xml:space="preserve">. In the age of globalisation, it is </w:t>
      </w:r>
      <w:r w:rsidRPr="00B27D37">
        <w:rPr>
          <w:b/>
          <w:sz w:val="26"/>
          <w:highlight w:val="cyan"/>
          <w:u w:val="single"/>
        </w:rPr>
        <w:t>health security</w:t>
      </w:r>
      <w:r w:rsidRPr="004578B0">
        <w:rPr>
          <w:sz w:val="16"/>
        </w:rPr>
        <w:t xml:space="preserve">, a recent Lancet editorial stated, that “is now the </w:t>
      </w:r>
      <w:r w:rsidRPr="00B27D37">
        <w:rPr>
          <w:b/>
          <w:sz w:val="26"/>
          <w:highlight w:val="cyan"/>
          <w:u w:val="single"/>
          <w:bdr w:val="single" w:sz="12" w:space="0" w:color="auto"/>
        </w:rPr>
        <w:t>most important foreign policy issue</w:t>
      </w:r>
      <w:r w:rsidRPr="004578B0">
        <w:rPr>
          <w:sz w:val="16"/>
        </w:rPr>
        <w:t xml:space="preserve"> of our time”. The rapid emergence and re-emergence of pathogenic infectious </w:t>
      </w:r>
      <w:r w:rsidRPr="00B27D37">
        <w:rPr>
          <w:b/>
          <w:sz w:val="26"/>
          <w:highlight w:val="cyan"/>
          <w:u w:val="single"/>
        </w:rPr>
        <w:t>disease</w:t>
      </w:r>
      <w:r w:rsidRPr="004578B0">
        <w:rPr>
          <w:u w:val="single"/>
        </w:rPr>
        <w:t xml:space="preserve">, of which Zika is the most recent, the slow but steady cumulative acts of nature associated with </w:t>
      </w:r>
      <w:r w:rsidRPr="00B27D37">
        <w:rPr>
          <w:b/>
          <w:sz w:val="26"/>
          <w:highlight w:val="cyan"/>
          <w:u w:val="single"/>
        </w:rPr>
        <w:t>climate change</w:t>
      </w:r>
      <w:r w:rsidRPr="004578B0">
        <w:rPr>
          <w:u w:val="single"/>
        </w:rPr>
        <w:t xml:space="preserve">, high-risk </w:t>
      </w:r>
      <w:r w:rsidRPr="00B27D37">
        <w:rPr>
          <w:b/>
          <w:sz w:val="26"/>
          <w:highlight w:val="cyan"/>
          <w:u w:val="single"/>
        </w:rPr>
        <w:t>forced migration</w:t>
      </w:r>
      <w:r w:rsidRPr="004578B0">
        <w:rPr>
          <w:u w:val="single"/>
        </w:rPr>
        <w:t xml:space="preserve"> caused by desperation and war, the creeping reality of </w:t>
      </w:r>
      <w:r w:rsidRPr="00B27D37">
        <w:rPr>
          <w:b/>
          <w:sz w:val="26"/>
          <w:highlight w:val="cyan"/>
          <w:u w:val="single"/>
        </w:rPr>
        <w:t>biochemical terror and</w:t>
      </w:r>
      <w:r w:rsidRPr="004578B0">
        <w:rPr>
          <w:u w:val="single"/>
        </w:rPr>
        <w:t xml:space="preserve"> the threat of </w:t>
      </w:r>
      <w:r w:rsidRPr="00B27D37">
        <w:rPr>
          <w:b/>
          <w:sz w:val="26"/>
          <w:highlight w:val="cyan"/>
          <w:u w:val="single"/>
        </w:rPr>
        <w:t>nuclear war, propel human survival</w:t>
      </w:r>
      <w:r w:rsidRPr="004578B0">
        <w:rPr>
          <w:u w:val="single"/>
        </w:rPr>
        <w:t xml:space="preserve"> and well-being </w:t>
      </w:r>
      <w:r w:rsidRPr="00B27D37">
        <w:rPr>
          <w:b/>
          <w:sz w:val="26"/>
          <w:highlight w:val="cyan"/>
          <w:u w:val="single"/>
        </w:rPr>
        <w:t>to the frontline</w:t>
      </w:r>
      <w:r w:rsidRPr="004578B0">
        <w:rPr>
          <w:sz w:val="16"/>
        </w:rPr>
        <w:t xml:space="preserve"> of what today must be everybody’s concern. The field of </w:t>
      </w:r>
      <w:r w:rsidRPr="00B27D37">
        <w:rPr>
          <w:b/>
          <w:sz w:val="26"/>
          <w:highlight w:val="cyan"/>
          <w:u w:val="single"/>
        </w:rPr>
        <w:t>health diplomacy provides</w:t>
      </w:r>
      <w:r w:rsidRPr="004578B0">
        <w:rPr>
          <w:sz w:val="16"/>
        </w:rPr>
        <w:t xml:space="preserve"> an </w:t>
      </w:r>
      <w:r w:rsidRPr="00B27D37">
        <w:rPr>
          <w:b/>
          <w:sz w:val="26"/>
          <w:highlight w:val="cyan"/>
          <w:u w:val="single"/>
        </w:rPr>
        <w:t>unprecedented opportunity to build</w:t>
      </w:r>
      <w:r w:rsidRPr="004578B0">
        <w:rPr>
          <w:sz w:val="16"/>
        </w:rPr>
        <w:t xml:space="preserve"> human </w:t>
      </w:r>
      <w:r w:rsidRPr="00B27D37">
        <w:rPr>
          <w:b/>
          <w:sz w:val="26"/>
          <w:highlight w:val="cyan"/>
          <w:u w:val="single"/>
        </w:rPr>
        <w:t>solidarity</w:t>
      </w:r>
      <w:r w:rsidRPr="004578B0">
        <w:rPr>
          <w:sz w:val="16"/>
        </w:rPr>
        <w:t xml:space="preserve">. </w:t>
      </w:r>
      <w:r w:rsidRPr="004578B0">
        <w:rPr>
          <w:u w:val="single"/>
        </w:rPr>
        <w:t xml:space="preserve">It is an area of human endeavour that </w:t>
      </w:r>
      <w:r w:rsidRPr="00B27D37">
        <w:rPr>
          <w:b/>
          <w:sz w:val="26"/>
          <w:highlight w:val="cyan"/>
          <w:u w:val="single"/>
        </w:rPr>
        <w:t>cuts through</w:t>
      </w:r>
      <w:r w:rsidRPr="004578B0">
        <w:rPr>
          <w:u w:val="single"/>
        </w:rPr>
        <w:t xml:space="preserve"> inherited </w:t>
      </w:r>
      <w:r w:rsidRPr="00B27D37">
        <w:rPr>
          <w:b/>
          <w:sz w:val="26"/>
          <w:highlight w:val="cyan"/>
          <w:u w:val="single"/>
        </w:rPr>
        <w:t>antagonisms</w:t>
      </w:r>
      <w:r w:rsidRPr="00B27D37">
        <w:rPr>
          <w:highlight w:val="cyan"/>
          <w:u w:val="single"/>
        </w:rPr>
        <w:t xml:space="preserve">. </w:t>
      </w:r>
      <w:r w:rsidRPr="004578B0">
        <w:rPr>
          <w:u w:val="single"/>
        </w:rPr>
        <w:t xml:space="preserve">Governments that offer </w:t>
      </w:r>
      <w:r w:rsidRPr="00B27D37">
        <w:rPr>
          <w:b/>
          <w:sz w:val="26"/>
          <w:highlight w:val="cyan"/>
          <w:u w:val="single"/>
        </w:rPr>
        <w:t>health improvements</w:t>
      </w:r>
      <w:r w:rsidRPr="004578B0">
        <w:rPr>
          <w:u w:val="single"/>
        </w:rPr>
        <w:t xml:space="preserve"> as part of aid to nations with whom they wish to </w:t>
      </w:r>
      <w:r w:rsidRPr="00B27D37">
        <w:rPr>
          <w:b/>
          <w:sz w:val="26"/>
          <w:highlight w:val="cyan"/>
          <w:u w:val="single"/>
        </w:rPr>
        <w:t>develop</w:t>
      </w:r>
      <w:r w:rsidRPr="004578B0">
        <w:rPr>
          <w:u w:val="single"/>
        </w:rPr>
        <w:t xml:space="preserve"> stronger </w:t>
      </w:r>
      <w:r w:rsidRPr="00B27D37">
        <w:rPr>
          <w:b/>
          <w:sz w:val="26"/>
          <w:highlight w:val="cya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370DDEF3" w14:textId="77777777" w:rsidR="001628C7" w:rsidRDefault="001628C7" w:rsidP="001628C7">
      <w:pPr>
        <w:pStyle w:val="Heading4"/>
      </w:pPr>
      <w:r>
        <w:t xml:space="preserve">Evergreening </w:t>
      </w:r>
      <w:r w:rsidRPr="0078080A">
        <w:rPr>
          <w:u w:val="single"/>
        </w:rPr>
        <w:t xml:space="preserve">restricts Generic Patents </w:t>
      </w:r>
      <w:r>
        <w:t xml:space="preserve">by artificially </w:t>
      </w:r>
      <w:r w:rsidRPr="0078080A">
        <w:rPr>
          <w:u w:val="single"/>
        </w:rPr>
        <w:t>extending</w:t>
      </w:r>
      <w:r>
        <w:t xml:space="preserve"> Patent Cliffs.</w:t>
      </w:r>
    </w:p>
    <w:p w14:paraId="2A2EEBC4" w14:textId="77777777" w:rsidR="001628C7" w:rsidRPr="0078080A" w:rsidRDefault="001628C7" w:rsidP="001628C7">
      <w:r w:rsidRPr="0078080A">
        <w:rPr>
          <w:rStyle w:val="Style13ptBold"/>
        </w:rPr>
        <w:t>Moir and Gleeson 14</w:t>
      </w:r>
      <w:r>
        <w:t xml:space="preserve"> </w:t>
      </w:r>
      <w:r w:rsidRPr="0078080A">
        <w:t>Hazel Moir and Deborah Gleeson 11-5-2014 "Explainer: evergreening and how big pharma keeps drug prices high"</w:t>
      </w:r>
      <w:r>
        <w:t xml:space="preserve"> </w:t>
      </w:r>
      <w:hyperlink r:id="rId11" w:history="1">
        <w:r w:rsidRPr="003A43EB">
          <w:rPr>
            <w:rStyle w:val="Hyperlink"/>
          </w:rPr>
          <w:t>https://theconversation.com/explainer-evergreening-and-how-big-pharma-keeps-drug-prices-high-33623</w:t>
        </w:r>
      </w:hyperlink>
      <w:r>
        <w:t xml:space="preserve"> (</w:t>
      </w:r>
      <w:r w:rsidRPr="0078080A">
        <w:t>Adjunct Associate Professor; economics of patents, copyright and other "IP", Australian National University</w:t>
      </w:r>
      <w:r>
        <w:t xml:space="preserve"> AND </w:t>
      </w:r>
      <w:r w:rsidRPr="0078080A">
        <w:t>Lecturer in Public Health, La Trobe University</w:t>
      </w:r>
      <w:r>
        <w:t xml:space="preserve">)//Elmer </w:t>
      </w:r>
    </w:p>
    <w:p w14:paraId="65178FB9" w14:textId="77777777" w:rsidR="001628C7" w:rsidRPr="003C6098" w:rsidRDefault="001628C7" w:rsidP="001628C7">
      <w:pPr>
        <w:rPr>
          <w:sz w:val="16"/>
        </w:rPr>
      </w:pPr>
      <w:r w:rsidRPr="003C6098">
        <w:rPr>
          <w:sz w:val="16"/>
        </w:rPr>
        <w:t xml:space="preserve">Efforts by pharmaceutical companies to extend their patents cost taxpayers millions of dollars each year. In some cases they also mean people are subjected to unnecessary clinical trials. </w:t>
      </w:r>
      <w:r w:rsidRPr="003C6098">
        <w:rPr>
          <w:b/>
          <w:sz w:val="26"/>
          <w:u w:val="single"/>
        </w:rPr>
        <w:t>Big pharma</w:t>
      </w:r>
      <w:r w:rsidRPr="003C6098">
        <w:rPr>
          <w:u w:val="single"/>
        </w:rPr>
        <w:t xml:space="preserve"> makes big profits. Their useful new </w:t>
      </w:r>
      <w:r w:rsidRPr="00B27D37">
        <w:rPr>
          <w:b/>
          <w:sz w:val="26"/>
          <w:highlight w:val="cyan"/>
          <w:u w:val="single"/>
        </w:rPr>
        <w:t>drugs are patented</w:t>
      </w:r>
      <w:r w:rsidRPr="003C6098">
        <w:rPr>
          <w:u w:val="single"/>
        </w:rPr>
        <w:t xml:space="preserve">, </w:t>
      </w:r>
      <w:r w:rsidRPr="00B27D37">
        <w:rPr>
          <w:b/>
          <w:sz w:val="26"/>
          <w:highlight w:val="cyan"/>
          <w:u w:val="single"/>
        </w:rPr>
        <w:t xml:space="preserve">protecting them from </w:t>
      </w:r>
      <w:r w:rsidRPr="003C6098">
        <w:rPr>
          <w:b/>
          <w:sz w:val="26"/>
          <w:u w:val="single"/>
        </w:rPr>
        <w:t>competition</w:t>
      </w:r>
      <w:r w:rsidRPr="003C6098">
        <w:rPr>
          <w:u w:val="single"/>
        </w:rPr>
        <w:t xml:space="preserve"> and allowing them to charge high prices. When the patent ends, other companies are allowed to supply the previously patented drug. These are </w:t>
      </w:r>
      <w:r w:rsidRPr="003C6098">
        <w:rPr>
          <w:b/>
          <w:sz w:val="26"/>
          <w:u w:val="single"/>
        </w:rPr>
        <w:t xml:space="preserve">known as </w:t>
      </w:r>
      <w:r w:rsidRPr="00B27D37">
        <w:rPr>
          <w:b/>
          <w:sz w:val="26"/>
          <w:highlight w:val="cyan"/>
          <w:u w:val="single"/>
        </w:rPr>
        <w:t>generics</w:t>
      </w:r>
      <w:r w:rsidRPr="003C6098">
        <w:rPr>
          <w:sz w:val="16"/>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RPr="003C6098">
        <w:rPr>
          <w:u w:val="single"/>
        </w:rPr>
        <w:t xml:space="preserve">On average, a patent provides effective protection from competition for about 14 years. But, of course, </w:t>
      </w:r>
      <w:r w:rsidRPr="00B27D37">
        <w:rPr>
          <w:b/>
          <w:sz w:val="26"/>
          <w:highlight w:val="cyan"/>
          <w:u w:val="single"/>
        </w:rPr>
        <w:t>companies</w:t>
      </w:r>
      <w:r w:rsidRPr="00B27D37">
        <w:rPr>
          <w:highlight w:val="cyan"/>
          <w:u w:val="single"/>
        </w:rPr>
        <w:t xml:space="preserve"> </w:t>
      </w:r>
      <w:r w:rsidRPr="003C6098">
        <w:rPr>
          <w:u w:val="single"/>
        </w:rPr>
        <w:t xml:space="preserve">like monopolies and would like to </w:t>
      </w:r>
      <w:r w:rsidRPr="00B27D37">
        <w:rPr>
          <w:b/>
          <w:sz w:val="26"/>
          <w:highlight w:val="cyan"/>
          <w:u w:val="single"/>
        </w:rPr>
        <w:t>extend the patent period</w:t>
      </w:r>
      <w:r w:rsidRPr="003C6098">
        <w:rPr>
          <w:u w:val="single"/>
        </w:rPr>
        <w:t xml:space="preserve">. Over the past few decades they have </w:t>
      </w:r>
      <w:r w:rsidRPr="00B27D37">
        <w:rPr>
          <w:b/>
          <w:sz w:val="26"/>
          <w:highlight w:val="cyan"/>
          <w:u w:val="single"/>
        </w:rPr>
        <w:t>used</w:t>
      </w:r>
      <w:r w:rsidRPr="00B27D37">
        <w:rPr>
          <w:highlight w:val="cyan"/>
          <w:u w:val="single"/>
        </w:rPr>
        <w:t xml:space="preserve"> </w:t>
      </w:r>
      <w:r w:rsidRPr="003C6098">
        <w:rPr>
          <w:u w:val="single"/>
        </w:rPr>
        <w:t>a process known as evergreening to keep generic companies out of the market for longer</w:t>
      </w:r>
      <w:r w:rsidRPr="003C6098">
        <w:rPr>
          <w:sz w:val="16"/>
        </w:rPr>
        <w:t xml:space="preserve">. How evergreening works </w:t>
      </w:r>
      <w:r w:rsidRPr="00B27D37">
        <w:rPr>
          <w:b/>
          <w:sz w:val="26"/>
          <w:highlight w:val="cyan"/>
          <w:u w:val="single"/>
        </w:rPr>
        <w:t>Evergreening</w:t>
      </w:r>
      <w:r w:rsidRPr="00B27D37">
        <w:rPr>
          <w:sz w:val="16"/>
          <w:highlight w:val="cyan"/>
        </w:rPr>
        <w:t xml:space="preserve"> </w:t>
      </w:r>
      <w:r w:rsidRPr="003C6098">
        <w:rPr>
          <w:sz w:val="16"/>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RPr="003C6098">
        <w:rPr>
          <w:u w:val="single"/>
        </w:rPr>
        <w:t>Evergreening is possible because in Australia the standard required to get a patent is very low</w:t>
      </w:r>
      <w:r w:rsidRPr="003C6098">
        <w:rPr>
          <w:sz w:val="16"/>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favourite evergreening strategy is to patent a slight variation of the drug. </w:t>
      </w:r>
      <w:r w:rsidRPr="003C6098">
        <w:rPr>
          <w:u w:val="single"/>
        </w:rPr>
        <w:t>Brand pharmaceutical companies argue that these “lifecycle management” patents provide improved health outcomes to the community. They meet the (very low) patentability thresholds of novelty and inventiveness.</w:t>
      </w:r>
      <w:r w:rsidRPr="003C6098">
        <w:rPr>
          <w:sz w:val="16"/>
        </w:rPr>
        <w:t xml:space="preserve"> Critics argue that the claimed improved health outcomes are small or non-existent. An evergreening story: from Efexor to Efexor-XR to Pristiq An example is useful. </w:t>
      </w:r>
      <w:r w:rsidRPr="003C6098">
        <w:rPr>
          <w:u w:val="single"/>
        </w:rPr>
        <w:t xml:space="preserve">In the case of the depression drug </w:t>
      </w:r>
      <w:r w:rsidRPr="00B27D37">
        <w:rPr>
          <w:b/>
          <w:sz w:val="26"/>
          <w:highlight w:val="cyan"/>
          <w:u w:val="single"/>
        </w:rPr>
        <w:t>venlafaxine</w:t>
      </w:r>
      <w:r w:rsidRPr="00B27D37">
        <w:rPr>
          <w:highlight w:val="cyan"/>
          <w:u w:val="single"/>
        </w:rPr>
        <w:t xml:space="preserve"> </w:t>
      </w:r>
      <w:r w:rsidRPr="003C6098">
        <w:rPr>
          <w:u w:val="single"/>
        </w:rPr>
        <w:t>(marketed as Efexor), the original version had major side-effects</w:t>
      </w:r>
      <w:r w:rsidRPr="003C6098">
        <w:rPr>
          <w:sz w:val="16"/>
        </w:rPr>
        <w:t xml:space="preserve">. However, when provided in extended release form these side-effects were substantially reduced. Naturally the extended release form (Efexor-XR) became preferred. Although it might seem obvious to combine venlafaxine with an extended release form to overcome the side-effect problem, </w:t>
      </w:r>
      <w:r w:rsidRPr="003C6098">
        <w:rPr>
          <w:u w:val="single"/>
        </w:rPr>
        <w:t xml:space="preserve">the patent office </w:t>
      </w:r>
      <w:r w:rsidRPr="00B27D37">
        <w:rPr>
          <w:b/>
          <w:sz w:val="26"/>
          <w:highlight w:val="cyan"/>
          <w:u w:val="single"/>
        </w:rPr>
        <w:t>granted two new patents</w:t>
      </w:r>
      <w:r w:rsidRPr="00B27D37">
        <w:rPr>
          <w:highlight w:val="cyan"/>
          <w:u w:val="single"/>
        </w:rPr>
        <w:t xml:space="preserve"> </w:t>
      </w:r>
      <w:r w:rsidRPr="003C6098">
        <w:rPr>
          <w:u w:val="single"/>
        </w:rPr>
        <w:t xml:space="preserve">for extended release versions of venlafaxine. One of these was written in such a broad form that it </w:t>
      </w:r>
      <w:r w:rsidRPr="00B27D37">
        <w:rPr>
          <w:b/>
          <w:sz w:val="26"/>
          <w:highlight w:val="cyan"/>
          <w:u w:val="single"/>
          <w:bdr w:val="single" w:sz="12" w:space="0" w:color="auto"/>
        </w:rPr>
        <w:t>delayed generic entry by two and a half years</w:t>
      </w:r>
      <w:r w:rsidRPr="003C6098">
        <w:rPr>
          <w:u w:val="single"/>
        </w:rPr>
        <w:t xml:space="preserve">, while legal wrangling took place. </w:t>
      </w:r>
      <w:r w:rsidRPr="003C6098">
        <w:rPr>
          <w:sz w:val="16"/>
        </w:rPr>
        <w:t>Eventually the evergreening patent was declared invalid. But the cost to taxpayers of this delay is estimated at $209 million. Pfizer has a second evergreening strategy for venlafaxine. When venlafaxine is taken, the human body converts it to desvenlafaxine. In other words desvenlafaxine is a variant of the original active pharmaceutical ingredient venlafaxine. Clearly the two compounds are closely related. So it is astonishing that desvenlafaxine passed the tests for getting a patent. Desvenlafaxine is marketed as Pristiq. Pristiq entered the market early in the two-and-a-half-year period of legal wrangling over the extended release venlafaxine (Efexor-XR)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Efexor-XR. But Pristiq costs between $A22.32 and $A26.50 more than Efexor-XR, depending on the dose. Based on reported prescription volumes in 2013-14, the cost to the taxpayer of doctors prescribing Pristiq rather than Efexor-XR exceeds $21 million a year. Unless generic companies challenge the desvenlafaxine patent,</w:t>
      </w:r>
      <w:r w:rsidRPr="003C6098">
        <w:rPr>
          <w:u w:val="single"/>
        </w:rPr>
        <w:t xml:space="preserve"> there will be </w:t>
      </w:r>
      <w:r w:rsidRPr="00B27D37">
        <w:rPr>
          <w:b/>
          <w:sz w:val="26"/>
          <w:highlight w:val="cyan"/>
          <w:u w:val="single"/>
          <w:bdr w:val="single" w:sz="12" w:space="0" w:color="auto"/>
        </w:rPr>
        <w:t>no generic versions of Pristiq until after August 2023</w:t>
      </w:r>
      <w:r w:rsidRPr="003C6098">
        <w:rPr>
          <w:u w:val="single"/>
        </w:rPr>
        <w:t>, when the patent expires.</w:t>
      </w:r>
    </w:p>
    <w:p w14:paraId="53F19E06" w14:textId="77777777" w:rsidR="001628C7" w:rsidRDefault="001628C7" w:rsidP="001628C7">
      <w:pPr>
        <w:pStyle w:val="Heading4"/>
      </w:pPr>
      <w:r>
        <w:t xml:space="preserve">That inhibits India’s Pharma Industry – exports of Generics </w:t>
      </w:r>
      <w:r>
        <w:rPr>
          <w:u w:val="single"/>
        </w:rPr>
        <w:t>is key</w:t>
      </w:r>
      <w:r>
        <w:t xml:space="preserve"> to revitalize India Pharma Leadership.</w:t>
      </w:r>
    </w:p>
    <w:p w14:paraId="774822A5" w14:textId="77777777" w:rsidR="001628C7" w:rsidRDefault="001628C7" w:rsidP="001628C7">
      <w:r w:rsidRPr="009A3DED">
        <w:rPr>
          <w:rStyle w:val="Style13ptBold"/>
        </w:rPr>
        <w:t>Neelakantan 14</w:t>
      </w:r>
      <w:r>
        <w:t xml:space="preserve"> </w:t>
      </w:r>
      <w:r w:rsidRPr="009A3DED">
        <w:t xml:space="preserve">Murali Neelakantan 11-11-2014 “Indian Pharmaceutical Industry: Affordable Access to Healthcare for all” https://web.archive.org/web/20150315092713/https://abcmundial.com/en/news/brics/technology/3838-indian-pharmaceutical-industry-affordable-access-healthcare-all/ (consejero general global de Cipla Limited)//Elmer </w:t>
      </w:r>
    </w:p>
    <w:p w14:paraId="2566054F" w14:textId="77777777" w:rsidR="001628C7" w:rsidRPr="00DD7A68" w:rsidRDefault="001628C7" w:rsidP="001628C7">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B27D37">
        <w:rPr>
          <w:b/>
          <w:sz w:val="26"/>
          <w:highlight w:val="cyan"/>
          <w:u w:val="single"/>
        </w:rPr>
        <w:t>India</w:t>
      </w:r>
      <w:r w:rsidRPr="00DD7A68">
        <w:rPr>
          <w:u w:val="single"/>
        </w:rPr>
        <w:t xml:space="preserve">, the </w:t>
      </w:r>
      <w:r w:rsidRPr="00B27D37">
        <w:rPr>
          <w:b/>
          <w:sz w:val="26"/>
          <w:highlight w:val="cyan"/>
          <w:u w:val="single"/>
        </w:rPr>
        <w:t>pharma</w:t>
      </w:r>
      <w:r w:rsidRPr="00B27D37">
        <w:rPr>
          <w:highlight w:val="cyan"/>
          <w:u w:val="single"/>
        </w:rPr>
        <w:t xml:space="preserve"> </w:t>
      </w:r>
      <w:r w:rsidRPr="00DD7A68">
        <w:rPr>
          <w:u w:val="single"/>
        </w:rPr>
        <w:t xml:space="preserve">sector is innovative, widely </w:t>
      </w:r>
      <w:r w:rsidRPr="00B27D37">
        <w:rPr>
          <w:b/>
          <w:sz w:val="26"/>
          <w:highlight w:val="cyan"/>
          <w:u w:val="single"/>
        </w:rPr>
        <w:t>acknowledged as making a global impact in</w:t>
      </w:r>
      <w:r w:rsidRPr="00B27D37">
        <w:rPr>
          <w:highlight w:val="cyan"/>
          <w:u w:val="single"/>
        </w:rPr>
        <w:t xml:space="preserve"> </w:t>
      </w:r>
      <w:r w:rsidRPr="00DD7A68">
        <w:rPr>
          <w:u w:val="single"/>
        </w:rPr>
        <w:t xml:space="preserve">the </w:t>
      </w:r>
      <w:r w:rsidRPr="00B27D37">
        <w:rPr>
          <w:b/>
          <w:sz w:val="26"/>
          <w:highlight w:val="cyan"/>
          <w:u w:val="single"/>
        </w:rPr>
        <w:t>treatment</w:t>
      </w:r>
      <w:r w:rsidRPr="00B27D37">
        <w:rPr>
          <w:highlight w:val="cyan"/>
          <w:u w:val="single"/>
        </w:rPr>
        <w:t xml:space="preserve"> </w:t>
      </w:r>
      <w:r w:rsidRPr="00DD7A68">
        <w:rPr>
          <w:u w:val="single"/>
        </w:rPr>
        <w:t>of diseases like HIV AIDS[1]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are able to produce complex drugs.[3] While news of regulators visiting Indian manufacturing facilities and finding fault with processes is widely reported, very little is said about how routine this is. Gerald Heddell, director of inspections, enforcement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supplier.”[4] </w:t>
      </w:r>
      <w:r w:rsidRPr="003C6098">
        <w:rPr>
          <w:u w:val="single"/>
        </w:rPr>
        <w:t xml:space="preserve">The </w:t>
      </w:r>
      <w:r w:rsidRPr="00B27D37">
        <w:rPr>
          <w:b/>
          <w:sz w:val="26"/>
          <w:highlight w:val="cyan"/>
          <w:u w:val="single"/>
        </w:rPr>
        <w:t>Indian pharma Industry</w:t>
      </w:r>
      <w:r w:rsidRPr="00B27D37">
        <w:rPr>
          <w:highlight w:val="cyan"/>
          <w:u w:val="single"/>
        </w:rPr>
        <w:t xml:space="preserve"> </w:t>
      </w:r>
      <w:r w:rsidRPr="00B27D37">
        <w:rPr>
          <w:b/>
          <w:sz w:val="26"/>
          <w:highlight w:val="cyan"/>
          <w:u w:val="single"/>
        </w:rPr>
        <w:t>produces</w:t>
      </w:r>
      <w:r w:rsidRPr="003C6098">
        <w:rPr>
          <w:u w:val="single"/>
        </w:rPr>
        <w:t xml:space="preserve"> about </w:t>
      </w:r>
      <w:r w:rsidRPr="00B27D37">
        <w:rPr>
          <w:b/>
          <w:sz w:val="26"/>
          <w:highlight w:val="cyan"/>
          <w:u w:val="single"/>
        </w:rPr>
        <w:t>20%</w:t>
      </w:r>
      <w:r w:rsidRPr="003C6098">
        <w:rPr>
          <w:u w:val="single"/>
        </w:rPr>
        <w:t xml:space="preserve"> [5] </w:t>
      </w:r>
      <w:r w:rsidRPr="00B27D37">
        <w:rPr>
          <w:b/>
          <w:sz w:val="26"/>
          <w:highlight w:val="cyan"/>
          <w:u w:val="single"/>
        </w:rPr>
        <w:t>of</w:t>
      </w:r>
      <w:r w:rsidRPr="003C6098">
        <w:rPr>
          <w:u w:val="single"/>
        </w:rPr>
        <w:t xml:space="preserve"> the </w:t>
      </w:r>
      <w:r w:rsidRPr="00B27D37">
        <w:rPr>
          <w:b/>
          <w:sz w:val="26"/>
          <w:highlight w:val="cyan"/>
          <w:u w:val="single"/>
          <w:bdr w:val="single" w:sz="12" w:space="0" w:color="auto"/>
        </w:rPr>
        <w:t>global generic drugs</w:t>
      </w:r>
      <w:r w:rsidRPr="00B27D37">
        <w:rPr>
          <w:highlight w:val="cyan"/>
          <w:u w:val="single"/>
        </w:rPr>
        <w:t xml:space="preserve"> </w:t>
      </w:r>
      <w:r w:rsidRPr="00B27D37">
        <w:rPr>
          <w:b/>
          <w:sz w:val="26"/>
          <w:highlight w:val="cyan"/>
          <w:u w:val="single"/>
        </w:rPr>
        <w:t>with the US accounting for</w:t>
      </w:r>
      <w:r w:rsidRPr="00B27D37">
        <w:rPr>
          <w:highlight w:val="cyan"/>
          <w:u w:val="single"/>
        </w:rPr>
        <w:t xml:space="preserve"> </w:t>
      </w:r>
      <w:r w:rsidRPr="003C6098">
        <w:rPr>
          <w:u w:val="single"/>
        </w:rPr>
        <w:t xml:space="preserve">nearly </w:t>
      </w:r>
      <w:r w:rsidRPr="00B27D37">
        <w:rPr>
          <w:b/>
          <w:sz w:val="26"/>
          <w:highlight w:val="cya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B27D37">
        <w:rPr>
          <w:b/>
          <w:sz w:val="26"/>
          <w:highlight w:val="cyan"/>
          <w:u w:val="single"/>
        </w:rPr>
        <w:t xml:space="preserve">global leadership that Indian pharma industry 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products[8]. A recent study by Evaluate[9], a leading independent specialist pharma consultancy, reports that there is little difference in the investment by “innovators” and “generics” and it is just a myth that “innovators” invest heavily in research while “generics” don’t. Despite well publicised claims of the Western world, there seems to be a marked decrease in R&amp;D investments[10] and this trend is expected to continue.[11] </w:t>
      </w:r>
      <w:r w:rsidRPr="00DD7A68">
        <w:rPr>
          <w:u w:val="single"/>
        </w:rPr>
        <w:t xml:space="preserve">When one realises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B27D37">
        <w:rPr>
          <w:b/>
          <w:sz w:val="26"/>
          <w:highlight w:val="cyan"/>
          <w:u w:val="single"/>
        </w:rPr>
        <w:t>Indian pharma</w:t>
      </w:r>
      <w:r w:rsidRPr="00DD7A68">
        <w:rPr>
          <w:u w:val="single"/>
        </w:rPr>
        <w:t xml:space="preserve"> industry has clearly demonstrated that it </w:t>
      </w:r>
      <w:r w:rsidRPr="00B27D37">
        <w:rPr>
          <w:b/>
          <w:sz w:val="26"/>
          <w:highlight w:val="cyan"/>
          <w:u w:val="single"/>
        </w:rPr>
        <w:t>has</w:t>
      </w:r>
      <w:r w:rsidRPr="00B27D37">
        <w:rPr>
          <w:highlight w:val="cyan"/>
          <w:u w:val="single"/>
        </w:rPr>
        <w:t xml:space="preserve"> </w:t>
      </w:r>
      <w:r w:rsidRPr="00DD7A68">
        <w:rPr>
          <w:u w:val="single"/>
        </w:rPr>
        <w:t xml:space="preserve">the </w:t>
      </w:r>
      <w:r w:rsidRPr="00B27D37">
        <w:rPr>
          <w:b/>
          <w:sz w:val="26"/>
          <w:highlight w:val="cyan"/>
          <w:u w:val="single"/>
        </w:rPr>
        <w:t>potential to be</w:t>
      </w:r>
      <w:r w:rsidRPr="00DD7A68">
        <w:rPr>
          <w:u w:val="single"/>
        </w:rPr>
        <w:t xml:space="preserve"> a part of </w:t>
      </w:r>
      <w:r w:rsidRPr="00B27D37">
        <w:rPr>
          <w:b/>
          <w:sz w:val="26"/>
          <w:highlight w:val="cyan"/>
          <w:u w:val="single"/>
        </w:rPr>
        <w:t>the solution</w:t>
      </w:r>
      <w:r w:rsidRPr="00DD7A68">
        <w:rPr>
          <w:u w:val="single"/>
        </w:rPr>
        <w:t xml:space="preserve"> for universal access to healthcare. India’s strength is </w:t>
      </w:r>
      <w:r w:rsidRPr="00B27D37">
        <w:rPr>
          <w:b/>
          <w:sz w:val="26"/>
          <w:highlight w:val="cyan"/>
          <w:u w:val="single"/>
        </w:rPr>
        <w:t>innovating</w:t>
      </w:r>
      <w:r w:rsidRPr="00B27D37">
        <w:rPr>
          <w:highlight w:val="cyan"/>
          <w:u w:val="single"/>
        </w:rPr>
        <w:t xml:space="preserve"> </w:t>
      </w:r>
      <w:r w:rsidRPr="00B27D37">
        <w:rPr>
          <w:b/>
          <w:sz w:val="26"/>
          <w:highlight w:val="cya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regime that is being touted by the West doesn’t foster innovation. As such, the current patent system is itself reeling from the ill effects of patent assertion entities (trolls) that do not produce anything of value but merely hold patents with a view to threatening businesses with infringement actions to obtain licensing revenue. Patents have other flaws that relate to monopoly power, both because it harms consumers who have to pay high prices and because it can hinder improvements and subsequent innovations.[13] Static distortions, too little incentive for original research, and wasteful duplication of research are some of the most serious problems of the patent system.[14]In addition to TRIPs - compliant patent regimes which ostensibly promote innovation and discourage copying, the next generation of barriers to competition seems to be set up as global standards. Just as IPR was addressed by the WTO in TRIPs, the more recent barriers are likely to be in the form of harmonised regulations. Patent linkage[15] (in Canada and the US for example) denies access to markets on a mere allegation of patent infringement. Despite the US Supreme Court[16] indicating that patent linkage needs to be reconsidered and access to medicines should not be denied on allegation of patent infringement and recent attempts by Italy to introduce a system of patent linkage resulted in a notice from the European Commission asking for the removal of these provisions from Italian law,[17] patent linkage is a real barrier to competition in healthcare which is beset with unaffordable drugs. Data exclusivity extends the term of monopoly enjoyed by patent holders and keeps out competition and innovation without any benefits to society. This concept does not exist in sectors other than pharma and there seems to be no real rationale for pharma to get special treatment. In fact, data exclusivity raises several ethical and moral issues. Countries have always been allowed to customise their IP policy and regulation based on their unique local conditions. Some countries are more technologically proficient than others, and this distinction may warrant separate norms in areas of technology that they are strong in.[18] Even where harmonisation has been accepted as a concept, like the EU for example, it has been implemented in a manner that is sympathetic to the local conditions of individual countries. India’s strength and expertise lies in developing drugs which are accessible for patients across the globe. India’s stand on IPR regime acknowledges that diverse countries cannot be forced to one uniform regulatory system. This principled stand was recently demonstrated during the Bali round of talks on the Trade Facilitation Agreement.[19] In the background of the Trans Pacific and Trans Atlantic Partnerships being negotiated, India has the opportunity to demonstrate leadership in the global market place by pioneering the opposition to using harmonisation as a proxy for barriers to competition. While the US and its allies may officially oppose India’s view of the IPR regime they have realised that the key to their sustainable development is the ability of government to ensure that healthcare is accessible to everyone, not just the rich. Cost of healthcare has increased significantly causing an alarming number of patients to go off treatment, risk importing counterfeits[20] or in many cases, declare bankruptcy[21]. The issue of access to healthcare in the developing world has, despite some efforts by the UN, The Global Fund, PEPFAR and other aid institutions, not had the impact that it should have. </w:t>
      </w:r>
      <w:r w:rsidRPr="00DD7A68">
        <w:rPr>
          <w:u w:val="single"/>
        </w:rPr>
        <w:t xml:space="preserve">There is a realisation, albeit unarticulated, that Indian Pharma companies have the potential to be, like Indian technology companies averted the y2K crisis, a key element of the solution to world's healthcare crisis. </w:t>
      </w:r>
      <w:r w:rsidRPr="00B27D37">
        <w:rPr>
          <w:b/>
          <w:sz w:val="26"/>
          <w:highlight w:val="cyan"/>
          <w:u w:val="single"/>
        </w:rPr>
        <w:t>Now is</w:t>
      </w:r>
      <w:r w:rsidRPr="00B27D37">
        <w:rPr>
          <w:highlight w:val="cyan"/>
          <w:u w:val="single"/>
        </w:rPr>
        <w:t xml:space="preserve"> </w:t>
      </w:r>
      <w:r w:rsidRPr="00DD7A68">
        <w:rPr>
          <w:u w:val="single"/>
        </w:rPr>
        <w:t xml:space="preserve">a great </w:t>
      </w:r>
      <w:r w:rsidRPr="00B27D37">
        <w:rPr>
          <w:b/>
          <w:sz w:val="26"/>
          <w:highlight w:val="cyan"/>
          <w:u w:val="single"/>
          <w:bdr w:val="single" w:sz="12" w:space="0" w:color="auto"/>
        </w:rPr>
        <w:t>opportunity for India to demonstrate leadership</w:t>
      </w:r>
      <w:r w:rsidRPr="00B27D37">
        <w:rPr>
          <w:highlight w:val="cyan"/>
          <w:u w:val="single"/>
        </w:rPr>
        <w:t xml:space="preserve"> </w:t>
      </w:r>
      <w:r w:rsidRPr="00DD7A68">
        <w:rPr>
          <w:u w:val="single"/>
        </w:rPr>
        <w:t>in IPR regimes as more and more countries like South Africa and Brazil are following India’s example.</w:t>
      </w:r>
    </w:p>
    <w:p w14:paraId="55E67ACB" w14:textId="77777777" w:rsidR="001628C7" w:rsidRDefault="001628C7" w:rsidP="001628C7">
      <w:pPr>
        <w:pStyle w:val="Heading4"/>
      </w:pPr>
      <w:r>
        <w:t>Indian pharma strength is key to their soft power</w:t>
      </w:r>
    </w:p>
    <w:p w14:paraId="0601A873" w14:textId="77777777" w:rsidR="001628C7" w:rsidRDefault="001628C7" w:rsidP="001628C7">
      <w:r w:rsidRPr="009A3DED">
        <w:rPr>
          <w:rStyle w:val="Style13ptBold"/>
        </w:rPr>
        <w:t>Jha 16</w:t>
      </w:r>
      <w:r>
        <w:t xml:space="preserve"> Prem Shankar Jha 11-5-2016 “</w:t>
      </w:r>
      <w:r w:rsidRPr="009A3DED">
        <w:t>Let India unleash its soft power</w:t>
      </w:r>
      <w:r>
        <w:t xml:space="preserve">” </w:t>
      </w:r>
      <w:hyperlink r:id="rId12" w:history="1">
        <w:r w:rsidRPr="003A43EB">
          <w:rPr>
            <w:rStyle w:val="Hyperlink"/>
          </w:rPr>
          <w:t>https://www.thehindu.com/opinion/lead/Let-India-unleash-its-soft-power/article13292272.ece</w:t>
        </w:r>
      </w:hyperlink>
      <w:r>
        <w:t xml:space="preserve"> (Writer at the Hindu)//Elmer </w:t>
      </w:r>
    </w:p>
    <w:p w14:paraId="08A7EA12" w14:textId="77777777" w:rsidR="001628C7" w:rsidRDefault="001628C7" w:rsidP="001628C7">
      <w:pPr>
        <w:rPr>
          <w:sz w:val="16"/>
        </w:rPr>
      </w:pPr>
      <w:r w:rsidRPr="00DD7A68">
        <w:rPr>
          <w:u w:val="single"/>
        </w:rPr>
        <w:t xml:space="preserve">And why stop at food grains? In drought-struck regions, contaminated water kills much faster than hunger and takes the very young and the very old first. The </w:t>
      </w:r>
      <w:r w:rsidRPr="00B27D37">
        <w:rPr>
          <w:b/>
          <w:sz w:val="26"/>
          <w:highlight w:val="cyan"/>
          <w:u w:val="single"/>
        </w:rPr>
        <w:t>Indian pharmaceuticals</w:t>
      </w:r>
      <w:r w:rsidRPr="00B27D37">
        <w:rPr>
          <w:highlight w:val="cyan"/>
          <w:u w:val="single"/>
        </w:rPr>
        <w:t xml:space="preserve"> </w:t>
      </w:r>
      <w:r w:rsidRPr="00DD7A68">
        <w:rPr>
          <w:u w:val="single"/>
        </w:rPr>
        <w:t xml:space="preserve">industry </w:t>
      </w:r>
      <w:r w:rsidRPr="00B27D37">
        <w:rPr>
          <w:b/>
          <w:sz w:val="26"/>
          <w:highlight w:val="cyan"/>
          <w:u w:val="single"/>
          <w:bdr w:val="single" w:sz="12" w:space="0" w:color="auto"/>
        </w:rPr>
        <w:t>is the envy of the world</w:t>
      </w:r>
      <w:r w:rsidRPr="00DD7A68">
        <w:rPr>
          <w:u w:val="single"/>
        </w:rPr>
        <w:t xml:space="preserve">, </w:t>
      </w:r>
      <w:r w:rsidRPr="00B27D37">
        <w:rPr>
          <w:b/>
          <w:sz w:val="26"/>
          <w:highlight w:val="cyan"/>
          <w:u w:val="single"/>
        </w:rPr>
        <w:t>because it produces and sells</w:t>
      </w:r>
      <w:r w:rsidRPr="00B27D37">
        <w:rPr>
          <w:highlight w:val="cyan"/>
          <w:u w:val="single"/>
        </w:rPr>
        <w:t xml:space="preserve"> </w:t>
      </w:r>
      <w:r w:rsidRPr="00B27D37">
        <w:rPr>
          <w:b/>
          <w:sz w:val="26"/>
          <w:highlight w:val="cyan"/>
          <w:u w:val="single"/>
        </w:rPr>
        <w:t>medicines at a tenth to a thirtieth</w:t>
      </w:r>
      <w:r w:rsidRPr="00B27D37">
        <w:rPr>
          <w:highlight w:val="cyan"/>
          <w:u w:val="single"/>
        </w:rPr>
        <w:t xml:space="preserve"> </w:t>
      </w:r>
      <w:r w:rsidRPr="00DD7A68">
        <w:rPr>
          <w:u w:val="single"/>
        </w:rPr>
        <w:t xml:space="preserve">of the </w:t>
      </w:r>
      <w:r w:rsidRPr="00B27D37">
        <w:rPr>
          <w:b/>
          <w:sz w:val="26"/>
          <w:highlight w:val="cyan"/>
          <w:u w:val="single"/>
        </w:rPr>
        <w:t>retail prices abroad</w:t>
      </w:r>
      <w:r w:rsidRPr="00DD7A68">
        <w:rPr>
          <w:u w:val="single"/>
        </w:rPr>
        <w:t xml:space="preserve">. </w:t>
      </w:r>
      <w:r w:rsidRPr="00B27D37">
        <w:rPr>
          <w:b/>
          <w:sz w:val="26"/>
          <w:highlight w:val="cyan"/>
          <w:u w:val="single"/>
        </w:rPr>
        <w:t>Can Delhi not buttress its</w:t>
      </w:r>
      <w:r w:rsidRPr="00B27D37">
        <w:rPr>
          <w:highlight w:val="cyan"/>
          <w:u w:val="single"/>
        </w:rPr>
        <w:t xml:space="preserve"> </w:t>
      </w:r>
      <w:r w:rsidRPr="00B27D37">
        <w:rPr>
          <w:b/>
          <w:sz w:val="26"/>
          <w:highlight w:val="cyan"/>
          <w:u w:val="single"/>
        </w:rPr>
        <w:t>food aid with medicines</w:t>
      </w:r>
      <w:r w:rsidRPr="00DD7A68">
        <w:rPr>
          <w:u w:val="single"/>
        </w:rPr>
        <w:t xml:space="preserve"> and vitamins</w:t>
      </w:r>
      <w:r w:rsidRPr="00B27D37">
        <w:rPr>
          <w:highlight w:val="cyan"/>
          <w:u w:val="single"/>
        </w:rPr>
        <w:t xml:space="preserve">? This will give </w:t>
      </w:r>
      <w:r w:rsidRPr="00B27D37">
        <w:rPr>
          <w:b/>
          <w:sz w:val="26"/>
          <w:highlight w:val="cyan"/>
          <w:u w:val="single"/>
        </w:rPr>
        <w:t>an entirely new meaning to</w:t>
      </w:r>
      <w:r w:rsidRPr="00DD7A68">
        <w:rPr>
          <w:u w:val="single"/>
        </w:rPr>
        <w:t xml:space="preserve"> the concept of </w:t>
      </w:r>
      <w:r w:rsidRPr="00B27D37">
        <w:rPr>
          <w:b/>
          <w:sz w:val="26"/>
          <w:highlight w:val="cyan"/>
          <w:u w:val="single"/>
        </w:rPr>
        <w:t>Soft Power for</w:t>
      </w:r>
      <w:r w:rsidRPr="00B27D37">
        <w:rPr>
          <w:highlight w:val="cyan"/>
          <w:u w:val="single"/>
        </w:rPr>
        <w:t xml:space="preserve">, </w:t>
      </w:r>
      <w:r w:rsidRPr="00B27D37">
        <w:rPr>
          <w:b/>
          <w:sz w:val="26"/>
          <w:highlight w:val="cyan"/>
          <w:u w:val="single"/>
        </w:rPr>
        <w:t>unlike the West</w:t>
      </w:r>
      <w:r w:rsidRPr="00DD7A68">
        <w:rPr>
          <w:u w:val="single"/>
        </w:rPr>
        <w:t xml:space="preserve"> in its present incarnation, </w:t>
      </w:r>
      <w:r w:rsidRPr="00B27D37">
        <w:rPr>
          <w:b/>
          <w:sz w:val="26"/>
          <w:highlight w:val="cyan"/>
          <w:u w:val="single"/>
        </w:rPr>
        <w:t>it would be seeking to build influence by protecting</w:t>
      </w:r>
      <w:r w:rsidRPr="00B27D37">
        <w:rPr>
          <w:highlight w:val="cyan"/>
          <w:u w:val="single"/>
        </w:rPr>
        <w:t xml:space="preserve"> </w:t>
      </w:r>
      <w:r w:rsidRPr="00DD7A68">
        <w:rPr>
          <w:u w:val="single"/>
        </w:rPr>
        <w:t xml:space="preserve">and preserving, </w:t>
      </w:r>
      <w:r w:rsidRPr="00B27D37">
        <w:rPr>
          <w:b/>
          <w:sz w:val="26"/>
          <w:highlight w:val="cyan"/>
          <w:u w:val="single"/>
        </w:rPr>
        <w:t>not destroying</w:t>
      </w:r>
      <w:r w:rsidRPr="00DD7A68">
        <w:rPr>
          <w:u w:val="single"/>
        </w:rPr>
        <w:t xml:space="preserve">; by expanding peoples' futures instead of ending them in darkness. We have been relatively </w:t>
      </w:r>
      <w:r w:rsidRPr="00B27D37">
        <w:rPr>
          <w:b/>
          <w:sz w:val="26"/>
          <w:highlight w:val="cyan"/>
          <w:u w:val="single"/>
        </w:rPr>
        <w:t>slow to realise</w:t>
      </w:r>
      <w:r w:rsidRPr="00B27D37">
        <w:rPr>
          <w:highlight w:val="cyan"/>
          <w:u w:val="single"/>
        </w:rPr>
        <w:t xml:space="preserve"> </w:t>
      </w:r>
      <w:r w:rsidRPr="00DD7A68">
        <w:rPr>
          <w:u w:val="single"/>
        </w:rPr>
        <w:t xml:space="preserve">our </w:t>
      </w:r>
      <w:r w:rsidRPr="00B27D37">
        <w:rPr>
          <w:b/>
          <w:sz w:val="26"/>
          <w:highlight w:val="cyan"/>
          <w:u w:val="single"/>
        </w:rPr>
        <w:t>full potential</w:t>
      </w:r>
      <w:r w:rsidRPr="00B27D37">
        <w:rPr>
          <w:highlight w:val="cyan"/>
          <w:u w:val="single"/>
        </w:rPr>
        <w:t xml:space="preserve"> </w:t>
      </w:r>
      <w:r w:rsidRPr="00DD7A68">
        <w:rPr>
          <w:u w:val="single"/>
        </w:rPr>
        <w:t>for the exercise of soft power</w:t>
      </w:r>
      <w:r w:rsidRPr="00DD7A68">
        <w:rPr>
          <w:sz w:val="16"/>
        </w:rPr>
        <w:t>. This could be because of our too-ready acceptance of a concept that was created by an American to address American foreign policy concerns. In Joseph Nye's original definition, soft power originated in the capacity to attract others to your country's culture, values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DD7A68">
        <w:rPr>
          <w:u w:val="single"/>
        </w:rPr>
        <w:t>. It is only in the last half-decade, as the Westphalian international order crumbled and India's neighbourhood became increasingly unstable, that New Delhi has begun to explore the economic dimensions of ‘soft power' seriously.</w:t>
      </w:r>
      <w:r w:rsidRPr="00DD7A68">
        <w:rPr>
          <w:sz w:val="16"/>
        </w:rPr>
        <w:t xml:space="preserve"> Afghanistan has been the focus of its initial efforts, and its success is attested to by the threat (irrational though it is) that Pakistan feels from it.</w:t>
      </w:r>
    </w:p>
    <w:p w14:paraId="2CCB610C" w14:textId="77777777" w:rsidR="001628C7" w:rsidRDefault="001628C7" w:rsidP="001628C7">
      <w:pPr>
        <w:pStyle w:val="Heading4"/>
        <w:rPr>
          <w:u w:val="single"/>
        </w:rPr>
      </w:pPr>
      <w:r>
        <w:t xml:space="preserve">Successful India Soft Power </w:t>
      </w:r>
      <w:r>
        <w:rPr>
          <w:u w:val="single"/>
        </w:rPr>
        <w:t>solves Extinction</w:t>
      </w:r>
    </w:p>
    <w:p w14:paraId="1156DF28" w14:textId="77777777" w:rsidR="001628C7" w:rsidRPr="00577449" w:rsidRDefault="001628C7" w:rsidP="001628C7">
      <w:r w:rsidRPr="00577449">
        <w:rPr>
          <w:rStyle w:val="Style13ptBold"/>
        </w:rPr>
        <w:t>Kamdar</w:t>
      </w:r>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4CBBB42F" w14:textId="77777777" w:rsidR="001628C7" w:rsidRPr="00B27D37" w:rsidRDefault="001628C7" w:rsidP="001628C7">
      <w:pPr>
        <w:rPr>
          <w:sz w:val="14"/>
        </w:rPr>
      </w:pPr>
      <w:r w:rsidRPr="00B27D37">
        <w:rPr>
          <w:b/>
          <w:bCs/>
          <w:highlight w:val="cyan"/>
          <w:u w:val="single"/>
        </w:rPr>
        <w:t>No</w:t>
      </w:r>
      <w:r w:rsidRPr="00E939B9">
        <w:rPr>
          <w:b/>
          <w:bCs/>
          <w:u w:val="single"/>
        </w:rPr>
        <w:t xml:space="preserve"> other </w:t>
      </w:r>
      <w:r w:rsidRPr="00B27D37">
        <w:rPr>
          <w:b/>
          <w:bCs/>
          <w:highlight w:val="cya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B27D37">
        <w:rPr>
          <w:b/>
          <w:bCs/>
          <w:highlight w:val="cyan"/>
          <w:u w:val="single"/>
        </w:rPr>
        <w:t>From</w:t>
      </w:r>
      <w:r w:rsidRPr="00C73049">
        <w:rPr>
          <w:b/>
          <w:bCs/>
          <w:u w:val="single"/>
        </w:rPr>
        <w:t xml:space="preserve"> combating global </w:t>
      </w:r>
      <w:r w:rsidRPr="00B27D37">
        <w:rPr>
          <w:b/>
          <w:bCs/>
          <w:highlight w:val="cyan"/>
          <w:u w:val="single"/>
        </w:rPr>
        <w:t>terror</w:t>
      </w:r>
      <w:r w:rsidRPr="00C73049">
        <w:rPr>
          <w:b/>
          <w:bCs/>
          <w:u w:val="single"/>
        </w:rPr>
        <w:t xml:space="preserve"> to finding cures for dangerous </w:t>
      </w:r>
      <w:r w:rsidRPr="00B27D37">
        <w:rPr>
          <w:b/>
          <w:bCs/>
          <w:highlight w:val="cyan"/>
          <w:u w:val="single"/>
        </w:rPr>
        <w:t>pandemics</w:t>
      </w:r>
      <w:r w:rsidRPr="00C73049">
        <w:rPr>
          <w:b/>
          <w:bCs/>
          <w:u w:val="single"/>
        </w:rPr>
        <w:t xml:space="preserve">, from dealing with the </w:t>
      </w:r>
      <w:r w:rsidRPr="00B27D37">
        <w:rPr>
          <w:b/>
          <w:bCs/>
          <w:highlight w:val="cyan"/>
          <w:u w:val="single"/>
        </w:rPr>
        <w:t>energy</w:t>
      </w:r>
      <w:r w:rsidRPr="00C73049">
        <w:rPr>
          <w:b/>
          <w:bCs/>
          <w:u w:val="single"/>
        </w:rPr>
        <w:t xml:space="preserve"> crisis </w:t>
      </w:r>
      <w:r w:rsidRPr="00B27D37">
        <w:rPr>
          <w:b/>
          <w:bCs/>
          <w:highlight w:val="cyan"/>
          <w:u w:val="single"/>
        </w:rPr>
        <w:t>to averting</w:t>
      </w:r>
      <w:r w:rsidRPr="00C73049">
        <w:rPr>
          <w:b/>
          <w:bCs/>
          <w:u w:val="single"/>
        </w:rPr>
        <w:t xml:space="preserve"> the worst scenarios of global </w:t>
      </w:r>
      <w:r w:rsidRPr="00B27D37">
        <w:rPr>
          <w:b/>
          <w:bCs/>
          <w:highlight w:val="cyan"/>
          <w:u w:val="single"/>
        </w:rPr>
        <w:t>warming</w:t>
      </w:r>
      <w:r w:rsidRPr="00C73049">
        <w:rPr>
          <w:u w:val="single"/>
        </w:rPr>
        <w:t>, from rebalancing stark global inequalities to spurring the vital innovation needed to create jobs and improve lives—</w:t>
      </w:r>
      <w:r w:rsidRPr="00B27D37">
        <w:rPr>
          <w:b/>
          <w:bCs/>
          <w:highlight w:val="cyan"/>
          <w:u w:val="single"/>
        </w:rPr>
        <w:t>India is</w:t>
      </w:r>
      <w:r w:rsidRPr="00C73049">
        <w:rPr>
          <w:b/>
          <w:bCs/>
          <w:u w:val="single"/>
        </w:rPr>
        <w:t xml:space="preserve"> now </w:t>
      </w:r>
      <w:r w:rsidRPr="00B27D37">
        <w:rPr>
          <w:b/>
          <w:bCs/>
          <w:highlight w:val="cya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camels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B27D37">
        <w:rPr>
          <w:highlight w:val="cyan"/>
          <w:u w:val="single"/>
        </w:rPr>
        <w:t>India’s goal is</w:t>
      </w:r>
      <w:r w:rsidRPr="00C73049">
        <w:rPr>
          <w:u w:val="single"/>
        </w:rPr>
        <w:t xml:space="preserve"> breathtaking in scope: </w:t>
      </w:r>
      <w:r w:rsidRPr="00B27D37">
        <w:rPr>
          <w:highlight w:val="cyan"/>
          <w:u w:val="single"/>
        </w:rPr>
        <w:t>transform a developing country</w:t>
      </w:r>
      <w:r w:rsidRPr="00C73049">
        <w:rPr>
          <w:u w:val="single"/>
        </w:rPr>
        <w:t xml:space="preserve"> of more than 1 billion people </w:t>
      </w:r>
      <w:r w:rsidRPr="00B27D37">
        <w:rPr>
          <w:highlight w:val="cyan"/>
          <w:u w:val="single"/>
        </w:rPr>
        <w:t>into a</w:t>
      </w:r>
      <w:r w:rsidRPr="00C73049">
        <w:rPr>
          <w:u w:val="single"/>
        </w:rPr>
        <w:t xml:space="preserve"> developed nation and </w:t>
      </w:r>
      <w:r w:rsidRPr="00B27D37">
        <w:rPr>
          <w:highlight w:val="cyan"/>
          <w:u w:val="single"/>
        </w:rPr>
        <w:t>global</w:t>
      </w:r>
      <w:r w:rsidRPr="00C73049">
        <w:rPr>
          <w:u w:val="single"/>
        </w:rPr>
        <w:t xml:space="preserve"> </w:t>
      </w:r>
      <w:r w:rsidRPr="00B27D37">
        <w:rPr>
          <w:highlight w:val="cyan"/>
          <w:u w:val="single"/>
        </w:rPr>
        <w:t>leader</w:t>
      </w:r>
      <w:r w:rsidRPr="00C73049">
        <w:rPr>
          <w:u w:val="single"/>
        </w:rPr>
        <w:t xml:space="preserve"> </w:t>
      </w:r>
      <w:r w:rsidRPr="00E939B9">
        <w:rPr>
          <w:sz w:val="14"/>
        </w:rPr>
        <w:t xml:space="preserve">by 2020, </w:t>
      </w:r>
      <w:r w:rsidRPr="00C73049">
        <w:rPr>
          <w:u w:val="single"/>
        </w:rPr>
        <w:t xml:space="preserve">and do this as a democracy in an era of resource scarcity and environmental degradation. The world has to cheer India on. </w:t>
      </w:r>
      <w:r w:rsidRPr="00B27D37">
        <w:rPr>
          <w:highlight w:val="cyan"/>
          <w:u w:val="single"/>
        </w:rPr>
        <w:t>If India fails</w:t>
      </w:r>
      <w:r w:rsidRPr="00C73049">
        <w:rPr>
          <w:u w:val="single"/>
        </w:rPr>
        <w:t xml:space="preserve">, there is a real risk that </w:t>
      </w:r>
      <w:r w:rsidRPr="00B27D37">
        <w:rPr>
          <w:b/>
          <w:bCs/>
          <w:highlight w:val="cyan"/>
          <w:u w:val="single"/>
        </w:rPr>
        <w:t>our world will become</w:t>
      </w:r>
      <w:r w:rsidRPr="00E939B9">
        <w:rPr>
          <w:b/>
          <w:bCs/>
          <w:u w:val="single"/>
        </w:rPr>
        <w:t xml:space="preserve"> </w:t>
      </w:r>
      <w:r w:rsidRPr="00B27D37">
        <w:rPr>
          <w:b/>
          <w:bCs/>
          <w:highlight w:val="cyan"/>
          <w:u w:val="single"/>
        </w:rPr>
        <w:t>hostage to</w:t>
      </w:r>
      <w:r w:rsidRPr="00E939B9">
        <w:rPr>
          <w:b/>
          <w:bCs/>
          <w:u w:val="single"/>
        </w:rPr>
        <w:t xml:space="preserve"> political </w:t>
      </w:r>
      <w:r w:rsidRPr="00B27D37">
        <w:rPr>
          <w:b/>
          <w:bCs/>
          <w:highlight w:val="cyan"/>
          <w:u w:val="single"/>
        </w:rPr>
        <w:t>chaos, war over</w:t>
      </w:r>
      <w:r w:rsidRPr="00E939B9">
        <w:rPr>
          <w:b/>
          <w:bCs/>
          <w:u w:val="single"/>
        </w:rPr>
        <w:t xml:space="preserve"> dwindling </w:t>
      </w:r>
      <w:r w:rsidRPr="00B27D37">
        <w:rPr>
          <w:b/>
          <w:bCs/>
          <w:highlight w:val="cyan"/>
          <w:u w:val="single"/>
        </w:rPr>
        <w:t>resources, a poisoned environment, and</w:t>
      </w:r>
      <w:r w:rsidRPr="00E939B9">
        <w:rPr>
          <w:b/>
          <w:bCs/>
          <w:u w:val="single"/>
        </w:rPr>
        <w:t xml:space="preserve"> galloping </w:t>
      </w:r>
      <w:r w:rsidRPr="00B27D37">
        <w:rPr>
          <w:b/>
          <w:bCs/>
          <w:highlight w:val="cyan"/>
          <w:u w:val="single"/>
        </w:rPr>
        <w:t>disease</w:t>
      </w:r>
      <w:r w:rsidRPr="00C73049">
        <w:rPr>
          <w:u w:val="single"/>
        </w:rPr>
        <w:t xml:space="preserve">. Wealthy enclaves will employ private companies to supply their needs and private militias to protect them from the poor massing at their gates. But, </w:t>
      </w:r>
      <w:r w:rsidRPr="00B27D37">
        <w:rPr>
          <w:highlight w:val="cyan"/>
          <w:u w:val="single"/>
        </w:rPr>
        <w:t>if India succeeds</w:t>
      </w:r>
      <w:r w:rsidRPr="00C73049">
        <w:rPr>
          <w:u w:val="single"/>
        </w:rPr>
        <w:t xml:space="preserve">, </w:t>
      </w:r>
      <w:r w:rsidRPr="00B27D37">
        <w:rPr>
          <w:highlight w:val="cyan"/>
          <w:u w:val="single"/>
        </w:rPr>
        <w:t>it will demonstrate</w:t>
      </w:r>
      <w:r w:rsidRPr="00C73049">
        <w:rPr>
          <w:u w:val="single"/>
        </w:rPr>
        <w:t xml:space="preserve"> that </w:t>
      </w:r>
      <w:r w:rsidRPr="00B27D37">
        <w:rPr>
          <w:highlight w:val="cyan"/>
          <w:u w:val="single"/>
        </w:rPr>
        <w:t>it is possible to lift</w:t>
      </w:r>
      <w:r w:rsidRPr="00C73049">
        <w:rPr>
          <w:u w:val="single"/>
        </w:rPr>
        <w:t xml:space="preserve"> hundreds of </w:t>
      </w:r>
      <w:r w:rsidRPr="00B27D37">
        <w:rPr>
          <w:highlight w:val="cyan"/>
          <w:u w:val="single"/>
        </w:rPr>
        <w:t>millions</w:t>
      </w:r>
      <w:r w:rsidRPr="00C73049">
        <w:rPr>
          <w:u w:val="single"/>
        </w:rPr>
        <w:t xml:space="preserve"> of people </w:t>
      </w:r>
      <w:r w:rsidRPr="00B27D37">
        <w:rPr>
          <w:highlight w:val="cyan"/>
          <w:u w:val="single"/>
        </w:rPr>
        <w:t>out of poverty.</w:t>
      </w:r>
      <w:r w:rsidRPr="00C73049">
        <w:rPr>
          <w:u w:val="single"/>
        </w:rPr>
        <w:t xml:space="preserve">  It will prove that multiethnic, multireligious democracy is not a luxury for rich societies.  It will </w:t>
      </w:r>
      <w:r w:rsidRPr="00B27D37">
        <w:rPr>
          <w:b/>
          <w:bCs/>
          <w:highlight w:val="cyan"/>
          <w:u w:val="single"/>
        </w:rPr>
        <w:t xml:space="preserve">show us how to save </w:t>
      </w:r>
      <w:r w:rsidRPr="00E939B9">
        <w:rPr>
          <w:b/>
          <w:bCs/>
          <w:u w:val="single"/>
        </w:rPr>
        <w:t xml:space="preserve">our </w:t>
      </w:r>
      <w:r w:rsidRPr="00B27D37">
        <w:rPr>
          <w:b/>
          <w:bCs/>
          <w:highlight w:val="cyan"/>
          <w:u w:val="single"/>
        </w:rPr>
        <w:t xml:space="preserve">environment, and </w:t>
      </w:r>
      <w:r w:rsidRPr="00E939B9">
        <w:rPr>
          <w:b/>
          <w:bCs/>
          <w:u w:val="single"/>
        </w:rPr>
        <w:t xml:space="preserve">how to </w:t>
      </w:r>
      <w:r w:rsidRPr="00B27D37">
        <w:rPr>
          <w:b/>
          <w:bCs/>
          <w:highlight w:val="cyan"/>
          <w:u w:val="single"/>
        </w:rPr>
        <w:t xml:space="preserve">manage </w:t>
      </w:r>
      <w:r w:rsidRPr="00E939B9">
        <w:rPr>
          <w:b/>
          <w:bCs/>
          <w:u w:val="single"/>
        </w:rPr>
        <w:t xml:space="preserve">in a </w:t>
      </w:r>
      <w:r w:rsidRPr="00B27D37">
        <w:rPr>
          <w:b/>
          <w:bCs/>
          <w:highlight w:val="cyan"/>
          <w:u w:val="single"/>
        </w:rPr>
        <w:t>fractious</w:t>
      </w:r>
      <w:r w:rsidRPr="00E939B9">
        <w:rPr>
          <w:b/>
          <w:bCs/>
          <w:u w:val="single"/>
        </w:rPr>
        <w:t xml:space="preserve">, multipolar </w:t>
      </w:r>
      <w:r w:rsidRPr="00B27D37">
        <w:rPr>
          <w:b/>
          <w:bCs/>
          <w:highlight w:val="cyan"/>
          <w:u w:val="single"/>
        </w:rPr>
        <w:t>world</w:t>
      </w:r>
      <w:r w:rsidRPr="00C73049">
        <w:rPr>
          <w:u w:val="single"/>
        </w:rPr>
        <w:t>.  India’s gambit is truly the venture of the century.</w:t>
      </w:r>
    </w:p>
    <w:p w14:paraId="57FC40D2" w14:textId="77777777" w:rsidR="001628C7" w:rsidRDefault="001628C7" w:rsidP="001628C7">
      <w:pPr>
        <w:pStyle w:val="Heading3"/>
      </w:pPr>
      <w:r>
        <w:t>1AC: Drug Prices</w:t>
      </w:r>
    </w:p>
    <w:p w14:paraId="034F98A7" w14:textId="77777777" w:rsidR="001628C7" w:rsidRDefault="001628C7" w:rsidP="001628C7">
      <w:pPr>
        <w:pStyle w:val="Heading4"/>
      </w:pPr>
      <w:r>
        <w:t>Advantage 2 is Drug Prices:</w:t>
      </w:r>
    </w:p>
    <w:p w14:paraId="1F9FE269" w14:textId="77777777" w:rsidR="001628C7" w:rsidRDefault="001628C7" w:rsidP="001628C7">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53BDA246" w14:textId="77777777" w:rsidR="001628C7" w:rsidRPr="006F2EBC" w:rsidRDefault="001628C7" w:rsidP="001628C7">
      <w:r w:rsidRPr="006F2EBC">
        <w:rPr>
          <w:rStyle w:val="Style13ptBold"/>
        </w:rPr>
        <w:t>Vanni 21</w:t>
      </w:r>
      <w:r>
        <w:t xml:space="preserve"> Amaka Vanni 3-23-2021 “</w:t>
      </w:r>
      <w:r w:rsidRPr="00856967">
        <w:t>On Intellectual Property Rights, Access to Medicines and Vaccine Imperialism</w:t>
      </w:r>
      <w:r>
        <w:t xml:space="preserve">” </w:t>
      </w:r>
      <w:hyperlink r:id="rId13"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2D0736E4" w14:textId="77777777" w:rsidR="001628C7" w:rsidRDefault="001628C7" w:rsidP="001628C7">
      <w:pPr>
        <w:rPr>
          <w:sz w:val="16"/>
        </w:rPr>
      </w:pPr>
      <w:r w:rsidRPr="00B27D37">
        <w:rPr>
          <w:sz w:val="16"/>
        </w:rPr>
        <w:t xml:space="preserve">Third, </w:t>
      </w:r>
      <w:r w:rsidRPr="00B27D37">
        <w:rPr>
          <w:b/>
          <w:sz w:val="26"/>
          <w:u w:val="single"/>
        </w:rPr>
        <w:t>patent practices</w:t>
      </w:r>
      <w:r w:rsidRPr="00B27D37">
        <w:rPr>
          <w:sz w:val="16"/>
        </w:rPr>
        <w:t xml:space="preserve"> in recent decades have </w:t>
      </w:r>
      <w:r w:rsidRPr="00B27D37">
        <w:rPr>
          <w:b/>
          <w:sz w:val="26"/>
          <w:u w:val="single"/>
        </w:rPr>
        <w:t>seen</w:t>
      </w:r>
      <w:r w:rsidRPr="00B27D37">
        <w:rPr>
          <w:sz w:val="16"/>
        </w:rPr>
        <w:t xml:space="preserve"> </w:t>
      </w:r>
      <w:r w:rsidRPr="00B27D37">
        <w:rPr>
          <w:b/>
          <w:sz w:val="26"/>
          <w:u w:val="single"/>
        </w:rPr>
        <w:t>pharmaceutical companies engaging in trivial</w:t>
      </w:r>
      <w:r w:rsidRPr="00B27D37">
        <w:rPr>
          <w:sz w:val="16"/>
        </w:rPr>
        <w:t xml:space="preserve"> and cosmetic </w:t>
      </w:r>
      <w:r w:rsidRPr="00B27D37">
        <w:rPr>
          <w:b/>
          <w:sz w:val="26"/>
          <w:u w:val="single"/>
        </w:rPr>
        <w:t>tweaking of a drug</w:t>
      </w:r>
      <w:r w:rsidRPr="00B27D37">
        <w:rPr>
          <w:sz w:val="16"/>
        </w:rPr>
        <w:t xml:space="preserve"> </w:t>
      </w:r>
      <w:r w:rsidRPr="00B27D37">
        <w:rPr>
          <w:b/>
          <w:sz w:val="26"/>
          <w:u w:val="single"/>
        </w:rPr>
        <w:t>whilst</w:t>
      </w:r>
      <w:r w:rsidRPr="00B27D37">
        <w:rPr>
          <w:sz w:val="16"/>
        </w:rPr>
        <w:t xml:space="preserve"> still </w:t>
      </w:r>
      <w:r w:rsidRPr="00B27D37">
        <w:rPr>
          <w:b/>
          <w:sz w:val="26"/>
          <w:u w:val="single"/>
          <w:bdr w:val="single" w:sz="18" w:space="0" w:color="auto"/>
        </w:rPr>
        <w:t>reaping the benefit of 20 years of patent protection</w:t>
      </w:r>
      <w:r w:rsidRPr="00B27D37">
        <w:rPr>
          <w:sz w:val="16"/>
        </w:rPr>
        <w:t xml:space="preserve">. This tweaking sometimes involves making minor changes to patented drugs, such as changes in mode of administration, new dosages, extended release, or change in color of the drug. </w:t>
      </w:r>
      <w:r w:rsidRPr="00B27D37">
        <w:rPr>
          <w:u w:val="single"/>
        </w:rPr>
        <w:t xml:space="preserve">These changes normally </w:t>
      </w:r>
      <w:r w:rsidRPr="00B27D37">
        <w:rPr>
          <w:b/>
          <w:sz w:val="26"/>
          <w:u w:val="single"/>
        </w:rPr>
        <w:t>do not offer</w:t>
      </w:r>
      <w:r w:rsidRPr="00B27D37">
        <w:rPr>
          <w:u w:val="single"/>
        </w:rPr>
        <w:t xml:space="preserve"> </w:t>
      </w:r>
      <w:r w:rsidRPr="00B27D37">
        <w:rPr>
          <w:b/>
          <w:sz w:val="26"/>
          <w:u w:val="single"/>
        </w:rPr>
        <w:t>any</w:t>
      </w:r>
      <w:r w:rsidRPr="00B27D37">
        <w:rPr>
          <w:u w:val="single"/>
        </w:rPr>
        <w:t xml:space="preserve"> significant </w:t>
      </w:r>
      <w:r w:rsidRPr="00B27D37">
        <w:rPr>
          <w:b/>
          <w:sz w:val="26"/>
          <w:u w:val="single"/>
        </w:rPr>
        <w:t>therapeutic advantage</w:t>
      </w:r>
      <w:r w:rsidRPr="00B27D37">
        <w:rPr>
          <w:u w:val="single"/>
        </w:rPr>
        <w:t xml:space="preserve"> even though</w:t>
      </w:r>
      <w:r w:rsidRPr="006F2EBC">
        <w:rPr>
          <w:u w:val="single"/>
        </w:rPr>
        <w:t xml:space="preserve"> pharmaceutical companies argue they provide improved health outcomes to patients. These additional patents on small changes to existing drugs, known as </w:t>
      </w:r>
      <w:r w:rsidRPr="00B27D37">
        <w:rPr>
          <w:b/>
          <w:sz w:val="26"/>
          <w:highlight w:val="cyan"/>
          <w:u w:val="single"/>
        </w:rPr>
        <w:t>evergreening</w:t>
      </w:r>
      <w:r w:rsidRPr="006F2EBC">
        <w:rPr>
          <w:u w:val="single"/>
        </w:rPr>
        <w:t xml:space="preserve"> or patent thickets, </w:t>
      </w:r>
      <w:r w:rsidRPr="00B27D37">
        <w:rPr>
          <w:b/>
          <w:sz w:val="26"/>
          <w:highlight w:val="cyan"/>
          <w:u w:val="single"/>
        </w:rPr>
        <w:t>block</w:t>
      </w:r>
      <w:r w:rsidRPr="00B27D37">
        <w:rPr>
          <w:highlight w:val="cyan"/>
          <w:u w:val="single"/>
        </w:rPr>
        <w:t xml:space="preserve"> </w:t>
      </w:r>
      <w:r w:rsidRPr="006F2EBC">
        <w:rPr>
          <w:u w:val="single"/>
        </w:rPr>
        <w:t xml:space="preserve">the early </w:t>
      </w:r>
      <w:r w:rsidRPr="00B27D37">
        <w:rPr>
          <w:b/>
          <w:sz w:val="26"/>
          <w:highlight w:val="cyan"/>
          <w:u w:val="single"/>
        </w:rPr>
        <w:t>entry of</w:t>
      </w:r>
      <w:r w:rsidRPr="00B27D37">
        <w:rPr>
          <w:highlight w:val="cyan"/>
          <w:u w:val="single"/>
        </w:rPr>
        <w:t xml:space="preserve"> </w:t>
      </w:r>
      <w:r w:rsidRPr="006F2EBC">
        <w:rPr>
          <w:u w:val="single"/>
        </w:rPr>
        <w:t xml:space="preserve">competitive, </w:t>
      </w:r>
      <w:r w:rsidRPr="00B27D37">
        <w:rPr>
          <w:b/>
          <w:sz w:val="26"/>
          <w:highlight w:val="cyan"/>
          <w:u w:val="single"/>
        </w:rPr>
        <w:t>generic medicines</w:t>
      </w:r>
      <w:r w:rsidRPr="00B27D37">
        <w:rPr>
          <w:highlight w:val="cyan"/>
          <w:u w:val="single"/>
        </w:rPr>
        <w:t xml:space="preserve"> </w:t>
      </w:r>
      <w:r w:rsidRPr="00B27D37">
        <w:rPr>
          <w:b/>
          <w:sz w:val="26"/>
          <w:highlight w:val="cya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B27D37">
        <w:rPr>
          <w:b/>
          <w:sz w:val="26"/>
          <w:highlight w:val="cyan"/>
          <w:u w:val="single"/>
        </w:rPr>
        <w:t>free reign in the market</w:t>
      </w:r>
      <w:r w:rsidRPr="006F2EBC">
        <w:rPr>
          <w:u w:val="single"/>
        </w:rPr>
        <w:t xml:space="preserve">, which allows them to set the market price. Recent years have seen </w:t>
      </w:r>
      <w:r w:rsidRPr="00B27D37">
        <w:rPr>
          <w:b/>
          <w:sz w:val="26"/>
          <w:highlight w:val="cyan"/>
          <w:u w:val="single"/>
        </w:rPr>
        <w:t>monopoly prices rise</w:t>
      </w:r>
      <w:r w:rsidRPr="00B27D37">
        <w:rPr>
          <w:highlight w:val="cyan"/>
          <w:u w:val="single"/>
        </w:rPr>
        <w:t xml:space="preserve"> </w:t>
      </w:r>
      <w:r w:rsidRPr="006F2EBC">
        <w:rPr>
          <w:u w:val="single"/>
        </w:rPr>
        <w:t xml:space="preserve">exorbitantly </w:t>
      </w:r>
      <w:r w:rsidRPr="00B27D37">
        <w:rPr>
          <w:b/>
          <w:sz w:val="26"/>
          <w:highlight w:val="cyan"/>
          <w:u w:val="single"/>
        </w:rPr>
        <w:t>causing</w:t>
      </w:r>
      <w:r w:rsidRPr="006F2EBC">
        <w:rPr>
          <w:u w:val="single"/>
        </w:rPr>
        <w:t xml:space="preserve"> significant </w:t>
      </w:r>
      <w:r w:rsidRPr="00B27D37">
        <w:rPr>
          <w:b/>
          <w:sz w:val="26"/>
          <w:highlight w:val="cyan"/>
          <w:u w:val="single"/>
        </w:rPr>
        <w:t>financial strain to patients</w:t>
      </w:r>
      <w:r w:rsidRPr="006F2EBC">
        <w:rPr>
          <w:u w:val="single"/>
        </w:rPr>
        <w:t xml:space="preserve">, domestic </w:t>
      </w:r>
      <w:r w:rsidRPr="00B27D37">
        <w:rPr>
          <w:b/>
          <w:sz w:val="26"/>
          <w:highlight w:val="cyan"/>
          <w:u w:val="single"/>
        </w:rPr>
        <w:t>healthcare services and</w:t>
      </w:r>
      <w:r w:rsidRPr="006F2EBC">
        <w:rPr>
          <w:u w:val="single"/>
        </w:rPr>
        <w:t xml:space="preserve"> even </w:t>
      </w:r>
      <w:r w:rsidRPr="00B27D37">
        <w:rPr>
          <w:b/>
          <w:sz w:val="26"/>
          <w:highlight w:val="cya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08D18C0B" w14:textId="77777777" w:rsidR="001628C7" w:rsidRDefault="001628C7" w:rsidP="001628C7">
      <w:pPr>
        <w:pStyle w:val="Heading4"/>
      </w:pPr>
      <w:r>
        <w:t xml:space="preserve">Pharma’s the </w:t>
      </w:r>
      <w:r>
        <w:rPr>
          <w:u w:val="single"/>
        </w:rPr>
        <w:t>largest drive</w:t>
      </w:r>
      <w:r>
        <w:t xml:space="preserve"> of </w:t>
      </w:r>
      <w:r>
        <w:rPr>
          <w:u w:val="single"/>
        </w:rPr>
        <w:t>healthcare costs</w:t>
      </w:r>
      <w:r>
        <w:t>.</w:t>
      </w:r>
    </w:p>
    <w:p w14:paraId="69F632D9" w14:textId="77777777" w:rsidR="001628C7" w:rsidRPr="00BF52A6" w:rsidRDefault="001628C7" w:rsidP="001628C7">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25099928" w14:textId="77777777" w:rsidR="001628C7" w:rsidRDefault="001628C7" w:rsidP="001628C7">
      <w:pPr>
        <w:rPr>
          <w:sz w:val="16"/>
        </w:rPr>
      </w:pPr>
      <w:r w:rsidRPr="00BF52A6">
        <w:rPr>
          <w:u w:val="single"/>
        </w:rPr>
        <w:t xml:space="preserve">The </w:t>
      </w:r>
      <w:r w:rsidRPr="00B27D37">
        <w:rPr>
          <w:b/>
          <w:sz w:val="26"/>
          <w:highlight w:val="cyan"/>
          <w:u w:val="single"/>
          <w:bdr w:val="single" w:sz="18" w:space="0" w:color="auto"/>
        </w:rPr>
        <w:t>soaring cost of pharmaceuticals is one of the most pressing domestic policy issues</w:t>
      </w:r>
      <w:r w:rsidRPr="00BF52A6">
        <w:rPr>
          <w:u w:val="single"/>
        </w:rPr>
        <w:t xml:space="preserve"> in the United States today. Nearly </w:t>
      </w:r>
      <w:r w:rsidRPr="00B27D37">
        <w:rPr>
          <w:b/>
          <w:sz w:val="26"/>
          <w:highlight w:val="cyan"/>
          <w:u w:val="single"/>
        </w:rPr>
        <w:t>one-fifth of</w:t>
      </w:r>
      <w:r w:rsidRPr="00BF52A6">
        <w:rPr>
          <w:u w:val="single"/>
        </w:rPr>
        <w:t xml:space="preserve"> the U.S. Gross Domestic Product (</w:t>
      </w:r>
      <w:r w:rsidRPr="00B27D37">
        <w:rPr>
          <w:b/>
          <w:sz w:val="26"/>
          <w:highlight w:val="cyan"/>
          <w:u w:val="single"/>
        </w:rPr>
        <w:t>GDP) is spent on healthcare</w:t>
      </w:r>
      <w:r w:rsidRPr="00B27D37">
        <w:rPr>
          <w:highlight w:val="cyan"/>
          <w:u w:val="single"/>
        </w:rPr>
        <w:t xml:space="preserve">, </w:t>
      </w:r>
      <w:r w:rsidRPr="00BF52A6">
        <w:rPr>
          <w:u w:val="single"/>
        </w:rPr>
        <w:t xml:space="preserve">and </w:t>
      </w:r>
      <w:r w:rsidRPr="00B27D37">
        <w:rPr>
          <w:b/>
          <w:sz w:val="26"/>
          <w:highlight w:val="cyan"/>
          <w:u w:val="single"/>
          <w:bdr w:val="single" w:sz="18" w:space="0" w:color="auto"/>
        </w:rPr>
        <w:t>pharmaceuticals are a key expenditure</w:t>
      </w:r>
      <w:r w:rsidRPr="00BF52A6">
        <w:rPr>
          <w:u w:val="single"/>
        </w:rPr>
        <w:t xml:space="preserve">.1 In 2014, the </w:t>
      </w:r>
      <w:r w:rsidRPr="00B27D37">
        <w:rPr>
          <w:b/>
          <w:sz w:val="26"/>
          <w:highlight w:val="cyan"/>
          <w:u w:val="single"/>
        </w:rPr>
        <w:t>U</w:t>
      </w:r>
      <w:r w:rsidRPr="00BF52A6">
        <w:rPr>
          <w:u w:val="single"/>
        </w:rPr>
        <w:t xml:space="preserve">nited </w:t>
      </w:r>
      <w:r w:rsidRPr="00B27D37">
        <w:rPr>
          <w:b/>
          <w:sz w:val="26"/>
          <w:highlight w:val="cyan"/>
          <w:u w:val="single"/>
        </w:rPr>
        <w:t>S</w:t>
      </w:r>
      <w:r w:rsidRPr="00BF52A6">
        <w:rPr>
          <w:u w:val="single"/>
        </w:rPr>
        <w:t xml:space="preserve">tates </w:t>
      </w:r>
      <w:r w:rsidRPr="00B27D37">
        <w:rPr>
          <w:b/>
          <w:sz w:val="26"/>
          <w:highlight w:val="cya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B27D37">
        <w:rPr>
          <w:b/>
          <w:sz w:val="26"/>
          <w:highlight w:val="cya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7C4563B3" w14:textId="77777777" w:rsidR="001628C7" w:rsidRDefault="001628C7" w:rsidP="001628C7">
      <w:pPr>
        <w:pStyle w:val="Heading4"/>
      </w:pPr>
      <w:r>
        <w:t xml:space="preserve">That </w:t>
      </w:r>
      <w:r>
        <w:rPr>
          <w:u w:val="single"/>
        </w:rPr>
        <w:t>hurts</w:t>
      </w:r>
      <w:r>
        <w:t xml:space="preserve"> the Economy</w:t>
      </w:r>
    </w:p>
    <w:p w14:paraId="0D0ED7DF" w14:textId="77777777" w:rsidR="001628C7" w:rsidRPr="00C8037B" w:rsidRDefault="001628C7" w:rsidP="001628C7">
      <w:r w:rsidRPr="00C8037B">
        <w:rPr>
          <w:rStyle w:val="Style13ptBold"/>
        </w:rPr>
        <w:t>Sood</w:t>
      </w:r>
      <w:r>
        <w:rPr>
          <w:rStyle w:val="Style13ptBold"/>
        </w:rPr>
        <w:t xml:space="preserve"> et Al 7</w:t>
      </w:r>
      <w:r w:rsidRPr="00C8037B">
        <w:t>,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w:t>
      </w:r>
      <w:r>
        <w:t xml:space="preserve"> (</w:t>
      </w:r>
      <w:r w:rsidRPr="00C8037B">
        <w:t>PhD, is professor and vice dean for research at the USC Price School of Public Policy and a founding member the USC Schaeffer Center</w:t>
      </w:r>
      <w:r>
        <w:t xml:space="preserve">)//Elmer </w:t>
      </w:r>
    </w:p>
    <w:p w14:paraId="0D7C33A5" w14:textId="77777777" w:rsidR="001628C7" w:rsidRPr="00C8037B" w:rsidRDefault="001628C7" w:rsidP="001628C7">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B27D37">
        <w:rPr>
          <w:b/>
          <w:sz w:val="26"/>
          <w:highlight w:val="cya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B27D37">
        <w:rPr>
          <w:b/>
          <w:sz w:val="26"/>
          <w:highlight w:val="cyan"/>
          <w:u w:val="single"/>
        </w:rPr>
        <w:t>rapid increases in health care spending</w:t>
      </w:r>
      <w:r w:rsidRPr="00B27D37">
        <w:rPr>
          <w:sz w:val="16"/>
          <w:highlight w:val="cyan"/>
        </w:rPr>
        <w:t xml:space="preserve"> </w:t>
      </w:r>
      <w:r w:rsidRPr="00B27D37">
        <w:rPr>
          <w:b/>
          <w:sz w:val="26"/>
          <w:highlight w:val="cyan"/>
          <w:u w:val="single"/>
        </w:rPr>
        <w:t>can affect</w:t>
      </w:r>
      <w:r w:rsidRPr="00B27D37">
        <w:rPr>
          <w:sz w:val="16"/>
          <w:highlight w:val="cyan"/>
        </w:rPr>
        <w:t xml:space="preserve"> </w:t>
      </w:r>
      <w:r w:rsidRPr="00B27D37">
        <w:rPr>
          <w:b/>
          <w:sz w:val="26"/>
          <w:highlight w:val="cyan"/>
          <w:u w:val="single"/>
        </w:rPr>
        <w:t xml:space="preserve">major economic indicators such </w:t>
      </w:r>
      <w:r w:rsidRPr="00C8037B">
        <w:rPr>
          <w:u w:val="single"/>
        </w:rPr>
        <w:t xml:space="preserve">per capita </w:t>
      </w:r>
      <w:r w:rsidRPr="00B27D37">
        <w:rPr>
          <w:b/>
          <w:sz w:val="26"/>
          <w:highlight w:val="cyan"/>
          <w:u w:val="single"/>
          <w:bdr w:val="single" w:sz="18" w:space="0" w:color="auto"/>
        </w:rPr>
        <w:t>GDP, employment and inflation</w:t>
      </w:r>
      <w:r w:rsidRPr="00C8037B">
        <w:rPr>
          <w:u w:val="single"/>
        </w:rPr>
        <w:t xml:space="preserve">. The effects are likely to occur </w:t>
      </w:r>
      <w:r w:rsidRPr="00B27D37">
        <w:rPr>
          <w:b/>
          <w:sz w:val="26"/>
          <w:highlight w:val="cyan"/>
          <w:u w:val="single"/>
        </w:rPr>
        <w:t>across all sectors</w:t>
      </w:r>
      <w:r w:rsidRPr="00B27D37">
        <w:rPr>
          <w:highlight w:val="cyan"/>
          <w:u w:val="single"/>
        </w:rPr>
        <w:t xml:space="preserve"> </w:t>
      </w:r>
      <w:r w:rsidRPr="00C8037B">
        <w:rPr>
          <w:u w:val="single"/>
        </w:rPr>
        <w:t>of the economy – governments, businesses and households – as all these interrelated sectors play an important role in the provision, financing and consumption of health care in the US.</w:t>
      </w:r>
      <w:r w:rsidRPr="00C8037B">
        <w:rPr>
          <w:sz w:val="16"/>
        </w:rPr>
        <w:t xml:space="preserve"> For example, </w:t>
      </w:r>
      <w:r w:rsidRPr="00C8037B">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B27D37">
        <w:rPr>
          <w:b/>
          <w:sz w:val="26"/>
          <w:highlight w:val="cyan"/>
          <w:u w:val="single"/>
        </w:rPr>
        <w:t>effects</w:t>
      </w:r>
      <w:r w:rsidRPr="00B27D37">
        <w:rPr>
          <w:highlight w:val="cyan"/>
          <w:u w:val="single"/>
        </w:rPr>
        <w:t xml:space="preserve"> </w:t>
      </w:r>
      <w:r w:rsidRPr="00C8037B">
        <w:rPr>
          <w:u w:val="single"/>
        </w:rPr>
        <w:t xml:space="preserve">of health care costs </w:t>
      </w:r>
      <w:r w:rsidRPr="00B27D37">
        <w:rPr>
          <w:b/>
          <w:sz w:val="26"/>
          <w:highlight w:val="cyan"/>
          <w:u w:val="single"/>
        </w:rPr>
        <w:t>on one sector</w:t>
      </w:r>
      <w:r w:rsidRPr="00B27D37">
        <w:rPr>
          <w:highlight w:val="cyan"/>
          <w:u w:val="single"/>
        </w:rPr>
        <w:t xml:space="preserve"> </w:t>
      </w:r>
      <w:r w:rsidRPr="00C8037B">
        <w:rPr>
          <w:u w:val="single"/>
        </w:rPr>
        <w:t xml:space="preserve">are </w:t>
      </w:r>
      <w:r w:rsidRPr="00B27D37">
        <w:rPr>
          <w:b/>
          <w:sz w:val="26"/>
          <w:highlight w:val="cyan"/>
          <w:u w:val="single"/>
        </w:rPr>
        <w:t>likely to affect</w:t>
      </w:r>
      <w:r w:rsidRPr="00B27D37">
        <w:rPr>
          <w:highlight w:val="cyan"/>
          <w:u w:val="single"/>
        </w:rPr>
        <w:t xml:space="preserve"> </w:t>
      </w:r>
      <w:r w:rsidRPr="00C8037B">
        <w:rPr>
          <w:u w:val="single"/>
        </w:rPr>
        <w:t xml:space="preserve">outcomes in </w:t>
      </w:r>
      <w:r w:rsidRPr="00B27D37">
        <w:rPr>
          <w:b/>
          <w:sz w:val="26"/>
          <w:highlight w:val="cyan"/>
          <w:u w:val="single"/>
          <w:bdr w:val="single" w:sz="18" w:space="0" w:color="auto"/>
        </w:rPr>
        <w:t>other sectors</w:t>
      </w:r>
      <w:r w:rsidRPr="00C8037B">
        <w:rPr>
          <w:u w:val="single"/>
        </w:rPr>
        <w:t xml:space="preserve">. For example, </w:t>
      </w:r>
      <w:r w:rsidRPr="00B27D37">
        <w:rPr>
          <w:b/>
          <w:sz w:val="26"/>
          <w:highlight w:val="cyan"/>
          <w:u w:val="single"/>
        </w:rPr>
        <w:t>faced with rising health care costs</w:t>
      </w:r>
      <w:r w:rsidRPr="00B27D37">
        <w:rPr>
          <w:highlight w:val="cyan"/>
          <w:u w:val="single"/>
        </w:rPr>
        <w:t xml:space="preserve"> </w:t>
      </w:r>
      <w:r w:rsidRPr="00B27D37">
        <w:rPr>
          <w:b/>
          <w:sz w:val="26"/>
          <w:highlight w:val="cyan"/>
          <w:u w:val="single"/>
        </w:rPr>
        <w:t>governments</w:t>
      </w:r>
      <w:r w:rsidRPr="00B27D37">
        <w:rPr>
          <w:highlight w:val="cyan"/>
          <w:u w:val="single"/>
        </w:rPr>
        <w:t xml:space="preserve"> </w:t>
      </w:r>
      <w:r w:rsidRPr="00C8037B">
        <w:rPr>
          <w:u w:val="single"/>
        </w:rPr>
        <w:t xml:space="preserve">might </w:t>
      </w:r>
      <w:r w:rsidRPr="00B27D37">
        <w:rPr>
          <w:b/>
          <w:sz w:val="26"/>
          <w:highlight w:val="cyan"/>
          <w:u w:val="single"/>
        </w:rPr>
        <w:t>attempt to reduce health spending by reducing eligibility for public health insurance</w:t>
      </w:r>
      <w:r w:rsidRPr="00C8037B">
        <w:rPr>
          <w:u w:val="single"/>
        </w:rPr>
        <w:t xml:space="preserve">, consequently </w:t>
      </w:r>
      <w:r w:rsidRPr="00B27D37">
        <w:rPr>
          <w:b/>
          <w:sz w:val="26"/>
          <w:highlight w:val="cyan"/>
          <w:u w:val="single"/>
        </w:rPr>
        <w:t>increasing</w:t>
      </w:r>
      <w:r w:rsidRPr="00B27D37">
        <w:rPr>
          <w:highlight w:val="cyan"/>
          <w:u w:val="single"/>
        </w:rPr>
        <w:t xml:space="preserve"> </w:t>
      </w:r>
      <w:r w:rsidRPr="00B27D37">
        <w:rPr>
          <w:b/>
          <w:sz w:val="26"/>
          <w:highlight w:val="cyan"/>
          <w:u w:val="single"/>
          <w:bdr w:val="single" w:sz="18" w:space="0" w:color="auto"/>
        </w:rPr>
        <w:t>uninsurance rates</w:t>
      </w:r>
      <w:r w:rsidRPr="00B27D37">
        <w:rPr>
          <w:highlight w:val="cyan"/>
          <w:u w:val="single"/>
        </w:rPr>
        <w:t xml:space="preserve"> </w:t>
      </w:r>
      <w:r w:rsidRPr="00C8037B">
        <w:rPr>
          <w:u w:val="single"/>
        </w:rPr>
        <w:t xml:space="preserve">among households. The increase in health care costs might also prompt governments </w:t>
      </w:r>
      <w:r w:rsidRPr="00B27D37">
        <w:rPr>
          <w:b/>
          <w:sz w:val="26"/>
          <w:highlight w:val="cyan"/>
          <w:u w:val="single"/>
        </w:rPr>
        <w:t>to raise taxes</w:t>
      </w:r>
      <w:r w:rsidRPr="00C8037B">
        <w:rPr>
          <w:u w:val="single"/>
        </w:rPr>
        <w:t xml:space="preserve">, increase borrowing or </w:t>
      </w:r>
      <w:r w:rsidRPr="00B27D37">
        <w:rPr>
          <w:b/>
          <w:sz w:val="26"/>
          <w:highlight w:val="cyan"/>
          <w:u w:val="single"/>
        </w:rPr>
        <w:t>reduce investments in</w:t>
      </w:r>
      <w:r w:rsidRPr="00B27D37">
        <w:rPr>
          <w:highlight w:val="cyan"/>
          <w:u w:val="single"/>
        </w:rPr>
        <w:t xml:space="preserve"> </w:t>
      </w:r>
      <w:r w:rsidRPr="00C8037B">
        <w:rPr>
          <w:u w:val="single"/>
        </w:rPr>
        <w:t xml:space="preserve">other </w:t>
      </w:r>
      <w:r w:rsidRPr="00B27D37">
        <w:rPr>
          <w:b/>
          <w:sz w:val="26"/>
          <w:highlight w:val="cyan"/>
          <w:u w:val="single"/>
          <w:bdr w:val="single" w:sz="18" w:space="0" w:color="auto"/>
        </w:rPr>
        <w:t>critical sectors such as education and infrastructure,</w:t>
      </w:r>
      <w:r w:rsidRPr="00B27D37">
        <w:rPr>
          <w:highlight w:val="cyan"/>
          <w:u w:val="single"/>
        </w:rPr>
        <w:t xml:space="preserve"> </w:t>
      </w:r>
      <w:r w:rsidRPr="00B27D37">
        <w:rPr>
          <w:b/>
          <w:sz w:val="26"/>
          <w:highlight w:val="cyan"/>
          <w:u w:val="single"/>
        </w:rPr>
        <w:t>suppressing economic growth</w:t>
      </w:r>
      <w:r w:rsidRPr="00B27D37">
        <w:rPr>
          <w:highlight w:val="cyan"/>
          <w:u w:val="single"/>
        </w:rPr>
        <w:t xml:space="preserve"> </w:t>
      </w:r>
      <w:r w:rsidRPr="00C8037B">
        <w:rPr>
          <w:u w:val="single"/>
        </w:rPr>
        <w:t xml:space="preserve">and affecting both businesses and households. Similarly, </w:t>
      </w:r>
      <w:r w:rsidRPr="00B27D37">
        <w:rPr>
          <w:b/>
          <w:sz w:val="26"/>
          <w:highlight w:val="cyan"/>
          <w:u w:val="single"/>
        </w:rPr>
        <w:t>US companies</w:t>
      </w:r>
      <w:r w:rsidRPr="00B27D37">
        <w:rPr>
          <w:highlight w:val="cyan"/>
          <w:u w:val="single"/>
        </w:rPr>
        <w:t xml:space="preserve"> </w:t>
      </w:r>
      <w:r w:rsidRPr="00C8037B">
        <w:rPr>
          <w:u w:val="single"/>
        </w:rPr>
        <w:t xml:space="preserve">faced with rapidly growing health care costs </w:t>
      </w:r>
      <w:r w:rsidRPr="00B27D37">
        <w:rPr>
          <w:b/>
          <w:sz w:val="26"/>
          <w:highlight w:val="cyan"/>
          <w:u w:val="single"/>
        </w:rPr>
        <w:t>might reduce employment</w:t>
      </w:r>
      <w:r w:rsidRPr="00B27D37">
        <w:rPr>
          <w:highlight w:val="cyan"/>
          <w:u w:val="single"/>
        </w:rPr>
        <w:t xml:space="preserve"> </w:t>
      </w:r>
      <w:r w:rsidRPr="00C8037B">
        <w:rPr>
          <w:u w:val="single"/>
        </w:rPr>
        <w:t xml:space="preserve">and investments in the US economy. Rising health care costs could also </w:t>
      </w:r>
      <w:r w:rsidRPr="00B27D37">
        <w:rPr>
          <w:b/>
          <w:sz w:val="26"/>
          <w:highlight w:val="cyan"/>
          <w:u w:val="single"/>
        </w:rPr>
        <w:t>fuel inflation</w:t>
      </w:r>
      <w:r w:rsidRPr="00B27D37">
        <w:rPr>
          <w:highlight w:val="cya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thosenations may be better able to keep prices low.2 </w:t>
      </w:r>
      <w:r w:rsidRPr="00C8037B">
        <w:rPr>
          <w:u w:val="single"/>
        </w:rPr>
        <w:t>Finally, high health care costs could reduce access to health care, bankrupt consumers and deplete retirement savings.</w:t>
      </w:r>
    </w:p>
    <w:p w14:paraId="70D60C2B" w14:textId="77777777" w:rsidR="001628C7" w:rsidRPr="00042179" w:rsidRDefault="001628C7" w:rsidP="001628C7">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5E9DB58C" w14:textId="77777777" w:rsidR="001628C7" w:rsidRPr="002C2351" w:rsidRDefault="001628C7" w:rsidP="001628C7">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//Re-cut by Elmer</w:t>
      </w:r>
    </w:p>
    <w:p w14:paraId="634A934D" w14:textId="77777777" w:rsidR="001628C7" w:rsidRDefault="001628C7" w:rsidP="001628C7">
      <w:pPr>
        <w:rPr>
          <w:sz w:val="26"/>
          <w:szCs w:val="26"/>
          <w:u w:val="single"/>
        </w:rPr>
      </w:pPr>
      <w:r w:rsidRPr="00C8037B">
        <w:rPr>
          <w:sz w:val="16"/>
          <w:szCs w:val="26"/>
        </w:rPr>
        <w:t xml:space="preserve">Forced to choose sides, governments may face </w:t>
      </w:r>
      <w:r w:rsidRPr="00B27D37">
        <w:rPr>
          <w:b/>
          <w:sz w:val="26"/>
          <w:szCs w:val="26"/>
          <w:highlight w:val="cyan"/>
          <w:u w:val="single"/>
        </w:rPr>
        <w:t>economic</w:t>
      </w:r>
      <w:r w:rsidRPr="00C8037B">
        <w:rPr>
          <w:sz w:val="16"/>
          <w:szCs w:val="26"/>
        </w:rPr>
        <w:t xml:space="preserve"> or diplomatic </w:t>
      </w:r>
      <w:r w:rsidRPr="00B27D37">
        <w:rPr>
          <w:b/>
          <w:sz w:val="26"/>
          <w:szCs w:val="26"/>
          <w:highlight w:val="cya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B27D37">
        <w:rPr>
          <w:b/>
          <w:sz w:val="26"/>
          <w:szCs w:val="26"/>
          <w:highlight w:val="cya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B27D37">
        <w:rPr>
          <w:b/>
          <w:sz w:val="26"/>
          <w:szCs w:val="26"/>
          <w:highlight w:val="cyan"/>
          <w:u w:val="single"/>
        </w:rPr>
        <w:t>norms</w:t>
      </w:r>
      <w:r w:rsidRPr="00B27D37">
        <w:rPr>
          <w:sz w:val="26"/>
          <w:szCs w:val="26"/>
          <w:highlight w:val="cyan"/>
          <w:u w:val="single"/>
        </w:rPr>
        <w:t xml:space="preserve"> </w:t>
      </w:r>
      <w:r w:rsidRPr="00C8037B">
        <w:rPr>
          <w:sz w:val="26"/>
          <w:szCs w:val="26"/>
          <w:u w:val="single"/>
        </w:rPr>
        <w:t xml:space="preserve">may </w:t>
      </w:r>
      <w:r w:rsidRPr="00B27D37">
        <w:rPr>
          <w:b/>
          <w:sz w:val="26"/>
          <w:szCs w:val="26"/>
          <w:highlight w:val="cyan"/>
          <w:u w:val="single"/>
        </w:rPr>
        <w:t>no longer govern</w:t>
      </w:r>
      <w:r w:rsidRPr="00C8037B">
        <w:rPr>
          <w:sz w:val="26"/>
          <w:szCs w:val="26"/>
          <w:u w:val="single"/>
        </w:rPr>
        <w:t xml:space="preserve"> state </w:t>
      </w:r>
      <w:r w:rsidRPr="00B27D37">
        <w:rPr>
          <w:b/>
          <w:sz w:val="26"/>
          <w:szCs w:val="26"/>
          <w:highlight w:val="cyan"/>
          <w:u w:val="single"/>
        </w:rPr>
        <w:t>behaviour</w:t>
      </w:r>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B27D37">
        <w:rPr>
          <w:b/>
          <w:bCs/>
          <w:sz w:val="26"/>
          <w:szCs w:val="26"/>
          <w:highlight w:val="cyan"/>
          <w:u w:val="single"/>
        </w:rPr>
        <w:t>economic crises will</w:t>
      </w:r>
      <w:r w:rsidRPr="00B27D37">
        <w:rPr>
          <w:sz w:val="26"/>
          <w:szCs w:val="26"/>
          <w:highlight w:val="cyan"/>
          <w:u w:val="single"/>
        </w:rPr>
        <w:t xml:space="preserve"> </w:t>
      </w:r>
      <w:r w:rsidRPr="00B27D37">
        <w:rPr>
          <w:b/>
          <w:sz w:val="26"/>
          <w:szCs w:val="26"/>
          <w:highlight w:val="cya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B27D37">
        <w:rPr>
          <w:b/>
          <w:sz w:val="26"/>
          <w:szCs w:val="26"/>
          <w:highlight w:val="cyan"/>
          <w:u w:val="single"/>
        </w:rPr>
        <w:t>autocracy</w:t>
      </w:r>
      <w:r w:rsidRPr="00C8037B">
        <w:rPr>
          <w:sz w:val="26"/>
          <w:szCs w:val="26"/>
          <w:u w:val="single"/>
        </w:rPr>
        <w:t xml:space="preserve">, </w:t>
      </w:r>
      <w:r w:rsidRPr="00B27D37">
        <w:rPr>
          <w:b/>
          <w:bCs/>
          <w:sz w:val="26"/>
          <w:szCs w:val="26"/>
          <w:highlight w:val="cyan"/>
          <w:u w:val="single"/>
        </w:rPr>
        <w:t>with corresponding</w:t>
      </w:r>
      <w:r w:rsidRPr="00B27D37">
        <w:rPr>
          <w:sz w:val="26"/>
          <w:szCs w:val="26"/>
          <w:highlight w:val="cyan"/>
          <w:u w:val="single"/>
        </w:rPr>
        <w:t xml:space="preserve"> </w:t>
      </w:r>
      <w:r w:rsidRPr="00B27D37">
        <w:rPr>
          <w:b/>
          <w:bCs/>
          <w:sz w:val="26"/>
          <w:szCs w:val="26"/>
          <w:highlight w:val="cyan"/>
          <w:u w:val="single"/>
          <w:bdr w:val="single" w:sz="18" w:space="0" w:color="auto"/>
        </w:rPr>
        <w:t>censorship, surveillance</w:t>
      </w:r>
      <w:r w:rsidRPr="00C8037B">
        <w:rPr>
          <w:sz w:val="26"/>
          <w:szCs w:val="26"/>
          <w:u w:val="single"/>
        </w:rPr>
        <w:t>, restriction of movement and abrogation of rights.25 Economic crises will also amplify the</w:t>
      </w:r>
      <w:r w:rsidRPr="00B27D37">
        <w:rPr>
          <w:sz w:val="26"/>
          <w:szCs w:val="26"/>
          <w:highlight w:val="cyan"/>
          <w:u w:val="single"/>
        </w:rPr>
        <w:t xml:space="preserve"> </w:t>
      </w:r>
      <w:r w:rsidRPr="00B27D37">
        <w:rPr>
          <w:b/>
          <w:sz w:val="26"/>
          <w:szCs w:val="26"/>
          <w:highlight w:val="cyan"/>
          <w:u w:val="single"/>
        </w:rPr>
        <w:t>challenges for middle power</w:t>
      </w:r>
      <w:r w:rsidRPr="00B27D37">
        <w:rPr>
          <w:sz w:val="26"/>
          <w:szCs w:val="26"/>
          <w:highlight w:val="cya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B27D37">
        <w:rPr>
          <w:b/>
          <w:sz w:val="26"/>
          <w:szCs w:val="26"/>
          <w:highlight w:val="cyan"/>
          <w:u w:val="single"/>
        </w:rPr>
        <w:t>risk of default</w:t>
      </w:r>
      <w:r w:rsidRPr="00B27D37">
        <w:rPr>
          <w:sz w:val="16"/>
          <w:szCs w:val="26"/>
          <w:highlight w:val="cyan"/>
        </w:rPr>
        <w:t xml:space="preserve"> </w:t>
      </w:r>
      <w:r w:rsidRPr="00C8037B">
        <w:rPr>
          <w:sz w:val="16"/>
          <w:szCs w:val="26"/>
        </w:rPr>
        <w:t xml:space="preserve">in the longer term;28 this would </w:t>
      </w:r>
      <w:r w:rsidRPr="00B27D37">
        <w:rPr>
          <w:b/>
          <w:sz w:val="26"/>
          <w:szCs w:val="26"/>
          <w:highlight w:val="cyan"/>
          <w:u w:val="single"/>
        </w:rPr>
        <w:t>leave them further stranded</w:t>
      </w:r>
      <w:r w:rsidRPr="00C8037B">
        <w:rPr>
          <w:sz w:val="16"/>
          <w:szCs w:val="26"/>
        </w:rPr>
        <w:t>—</w:t>
      </w:r>
      <w:r w:rsidRPr="00B27D37">
        <w:rPr>
          <w:b/>
          <w:sz w:val="26"/>
          <w:szCs w:val="26"/>
          <w:highlight w:val="cyan"/>
          <w:u w:val="single"/>
          <w:bdr w:val="single" w:sz="18" w:space="0" w:color="auto"/>
        </w:rPr>
        <w:t>and unable to exercise leadership—on the global stage</w:t>
      </w:r>
      <w:r w:rsidRPr="00C8037B">
        <w:rPr>
          <w:sz w:val="16"/>
          <w:szCs w:val="26"/>
        </w:rPr>
        <w:t xml:space="preserve">. Multilateral meltdown </w:t>
      </w:r>
      <w:r w:rsidRPr="00B27D37">
        <w:rPr>
          <w:b/>
          <w:sz w:val="26"/>
          <w:szCs w:val="26"/>
          <w:highlight w:val="cyan"/>
          <w:u w:val="single"/>
        </w:rPr>
        <w:t xml:space="preserve">Middle power weaknesses </w:t>
      </w:r>
      <w:r w:rsidRPr="00C8037B">
        <w:rPr>
          <w:sz w:val="16"/>
          <w:szCs w:val="26"/>
        </w:rPr>
        <w:t xml:space="preserve">will be </w:t>
      </w:r>
      <w:r w:rsidRPr="00B27D37">
        <w:rPr>
          <w:b/>
          <w:sz w:val="26"/>
          <w:szCs w:val="26"/>
          <w:highlight w:val="cyan"/>
          <w:u w:val="single"/>
        </w:rPr>
        <w:t>reinforced</w:t>
      </w:r>
      <w:r w:rsidRPr="00B27D37">
        <w:rPr>
          <w:sz w:val="16"/>
          <w:szCs w:val="26"/>
          <w:highlight w:val="cyan"/>
        </w:rPr>
        <w:t xml:space="preserve"> </w:t>
      </w:r>
      <w:r w:rsidRPr="00C8037B">
        <w:rPr>
          <w:sz w:val="16"/>
          <w:szCs w:val="26"/>
        </w:rPr>
        <w:t xml:space="preserve">in weakened institutions, which may translate to </w:t>
      </w:r>
      <w:r w:rsidRPr="00B27D37">
        <w:rPr>
          <w:b/>
          <w:sz w:val="26"/>
          <w:szCs w:val="26"/>
          <w:highlight w:val="cyan"/>
          <w:u w:val="single"/>
        </w:rPr>
        <w:t xml:space="preserve">more uncertainty and lagging progress on shared global challenges such as </w:t>
      </w:r>
      <w:r w:rsidRPr="00B27D37">
        <w:rPr>
          <w:b/>
          <w:sz w:val="26"/>
          <w:szCs w:val="26"/>
          <w:highlight w:val="cya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B27D37">
        <w:rPr>
          <w:b/>
          <w:sz w:val="26"/>
          <w:szCs w:val="26"/>
          <w:highlight w:val="cyan"/>
          <w:u w:val="single"/>
        </w:rPr>
        <w:t>the Arctic and space represent new realms for</w:t>
      </w:r>
      <w:r w:rsidRPr="00C8037B">
        <w:rPr>
          <w:sz w:val="26"/>
          <w:szCs w:val="26"/>
          <w:u w:val="single"/>
        </w:rPr>
        <w:t xml:space="preserve"> potential </w:t>
      </w:r>
      <w:r w:rsidRPr="00B27D37">
        <w:rPr>
          <w:b/>
          <w:sz w:val="26"/>
          <w:szCs w:val="26"/>
          <w:highlight w:val="cya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B27D37">
        <w:rPr>
          <w:b/>
          <w:sz w:val="26"/>
          <w:szCs w:val="26"/>
          <w:highlight w:val="cyan"/>
          <w:u w:val="single"/>
        </w:rPr>
        <w:t>respondents forecasted “w</w:t>
      </w:r>
      <w:r w:rsidRPr="00C8037B">
        <w:rPr>
          <w:sz w:val="26"/>
          <w:szCs w:val="26"/>
          <w:u w:val="single"/>
        </w:rPr>
        <w:t xml:space="preserve">eapons of </w:t>
      </w:r>
      <w:r w:rsidRPr="00B27D37">
        <w:rPr>
          <w:b/>
          <w:sz w:val="26"/>
          <w:szCs w:val="26"/>
          <w:highlight w:val="cyan"/>
          <w:u w:val="single"/>
        </w:rPr>
        <w:t>m</w:t>
      </w:r>
      <w:r w:rsidRPr="00C8037B">
        <w:rPr>
          <w:sz w:val="26"/>
          <w:szCs w:val="26"/>
          <w:u w:val="single"/>
        </w:rPr>
        <w:t xml:space="preserve">ass </w:t>
      </w:r>
      <w:r w:rsidRPr="00B27D37">
        <w:rPr>
          <w:b/>
          <w:sz w:val="26"/>
          <w:szCs w:val="26"/>
          <w:highlight w:val="cyan"/>
          <w:u w:val="single"/>
        </w:rPr>
        <w:t>d</w:t>
      </w:r>
      <w:r w:rsidRPr="00C8037B">
        <w:rPr>
          <w:sz w:val="26"/>
          <w:szCs w:val="26"/>
          <w:u w:val="single"/>
        </w:rPr>
        <w:t xml:space="preserve">estruction” </w:t>
      </w:r>
      <w:r w:rsidRPr="00B27D37">
        <w:rPr>
          <w:b/>
          <w:sz w:val="26"/>
          <w:szCs w:val="26"/>
          <w:highlight w:val="cyan"/>
          <w:u w:val="single"/>
        </w:rPr>
        <w:t>and “state collapse</w:t>
      </w:r>
      <w:r w:rsidRPr="00C8037B">
        <w:rPr>
          <w:sz w:val="26"/>
          <w:szCs w:val="26"/>
          <w:u w:val="single"/>
        </w:rPr>
        <w:t xml:space="preserve">” as the two top critical threats: in the absence of strong institutions or clear rules, clashes— such as those in </w:t>
      </w:r>
      <w:r w:rsidRPr="00B27D37">
        <w:rPr>
          <w:b/>
          <w:sz w:val="26"/>
          <w:szCs w:val="26"/>
          <w:highlight w:val="cyan"/>
          <w:u w:val="single"/>
          <w:bdr w:val="single" w:sz="12" w:space="0" w:color="auto"/>
        </w:rPr>
        <w:t>Nagorno-Karabakh or the Galwan Valley</w:t>
      </w:r>
      <w:r w:rsidRPr="00C8037B">
        <w:rPr>
          <w:sz w:val="26"/>
          <w:szCs w:val="26"/>
          <w:u w:val="single"/>
        </w:rPr>
        <w:t>—</w:t>
      </w:r>
      <w:r w:rsidRPr="00B27D37">
        <w:rPr>
          <w:b/>
          <w:sz w:val="26"/>
          <w:szCs w:val="26"/>
          <w:highlight w:val="cyan"/>
          <w:u w:val="single"/>
        </w:rPr>
        <w:t>may more frequently flare into</w:t>
      </w:r>
      <w:r w:rsidRPr="00B27D37">
        <w:rPr>
          <w:sz w:val="26"/>
          <w:szCs w:val="26"/>
          <w:highlight w:val="cyan"/>
          <w:u w:val="single"/>
        </w:rPr>
        <w:t xml:space="preserve"> </w:t>
      </w:r>
      <w:r w:rsidRPr="00C8037B">
        <w:rPr>
          <w:sz w:val="26"/>
          <w:szCs w:val="26"/>
          <w:u w:val="single"/>
        </w:rPr>
        <w:t xml:space="preserve">full-fledged </w:t>
      </w:r>
      <w:r w:rsidRPr="00B27D37">
        <w:rPr>
          <w:b/>
          <w:sz w:val="26"/>
          <w:szCs w:val="26"/>
          <w:highlight w:val="cyan"/>
          <w:u w:val="single"/>
        </w:rPr>
        <w:t>interstate 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3F01C9D7" w14:textId="77777777" w:rsidR="001628C7" w:rsidRDefault="001628C7" w:rsidP="001628C7">
      <w:pPr>
        <w:pStyle w:val="Heading4"/>
      </w:pPr>
      <w:r>
        <w:t xml:space="preserve">COVID creates an </w:t>
      </w:r>
      <w:r w:rsidRPr="00065EA8">
        <w:rPr>
          <w:u w:val="single"/>
        </w:rPr>
        <w:t>economic brink</w:t>
      </w:r>
      <w:r>
        <w:t xml:space="preserve">---recovery is strong now because of effective monetary policy, but we’ve hit the </w:t>
      </w:r>
      <w:r w:rsidRPr="002A165B">
        <w:rPr>
          <w:u w:val="single"/>
        </w:rPr>
        <w:t>zero-lower bound</w:t>
      </w:r>
      <w:r>
        <w:t>.</w:t>
      </w:r>
    </w:p>
    <w:p w14:paraId="42A900EA" w14:textId="77777777" w:rsidR="001628C7" w:rsidRPr="002A165B" w:rsidRDefault="001628C7" w:rsidP="001628C7">
      <w:r w:rsidRPr="002A165B">
        <w:t xml:space="preserve">Christopher </w:t>
      </w:r>
      <w:r w:rsidRPr="002A165B">
        <w:rPr>
          <w:rStyle w:val="Style13ptBold"/>
        </w:rPr>
        <w:t>Rugaber 21</w:t>
      </w:r>
      <w:r w:rsidRPr="002A165B">
        <w:t>. Associated Press. “Federal Reserve keeps key interest rate near zero, signals COVID-19 economic risks receding.” https://www.chicagotribune.com/business/ct-biz-fed-interest-rates-economy-20210428-bumyc3ynpza6ri4ygsntmdsmya-story.html.</w:t>
      </w:r>
    </w:p>
    <w:p w14:paraId="6894F99B" w14:textId="77777777" w:rsidR="001628C7" w:rsidRDefault="001628C7" w:rsidP="001628C7">
      <w:r>
        <w:t xml:space="preserve">WASHINGTON — </w:t>
      </w:r>
      <w:r w:rsidRPr="00B27D37">
        <w:rPr>
          <w:rStyle w:val="Emphasis"/>
          <w:highlight w:val="cyan"/>
        </w:rPr>
        <w:t>The Fed</w:t>
      </w:r>
      <w:r w:rsidRPr="002A165B">
        <w:rPr>
          <w:rStyle w:val="Emphasis"/>
        </w:rPr>
        <w:t xml:space="preserve">eral Reserve </w:t>
      </w:r>
      <w:r w:rsidRPr="00B27D37">
        <w:rPr>
          <w:rStyle w:val="Emphasis"/>
          <w:highlight w:val="cyan"/>
        </w:rPr>
        <w:t>is keeping its ultra-low interest rate policies in place</w:t>
      </w:r>
      <w:r>
        <w:t xml:space="preserve">, </w:t>
      </w:r>
      <w:r w:rsidRPr="002A165B">
        <w:rPr>
          <w:rStyle w:val="StyleUnderline"/>
        </w:rPr>
        <w:t xml:space="preserve">a sign that </w:t>
      </w:r>
      <w:r w:rsidRPr="00B27D37">
        <w:rPr>
          <w:rStyle w:val="StyleUnderline"/>
          <w:highlight w:val="cyan"/>
        </w:rPr>
        <w:t>it wants to see more evidence of a strengthening economic recovery before it</w:t>
      </w:r>
      <w:r w:rsidRPr="002A165B">
        <w:rPr>
          <w:rStyle w:val="StyleUnderline"/>
        </w:rPr>
        <w:t xml:space="preserve"> would </w:t>
      </w:r>
      <w:r w:rsidRPr="00B27D37">
        <w:rPr>
          <w:rStyle w:val="StyleUnderline"/>
          <w:highlight w:val="cyan"/>
        </w:rPr>
        <w:t>consider easing its support</w:t>
      </w:r>
      <w:r w:rsidRPr="002A165B">
        <w:rPr>
          <w:rStyle w:val="StyleUnderline"/>
        </w:rPr>
        <w:t>.</w:t>
      </w:r>
    </w:p>
    <w:p w14:paraId="36389F07" w14:textId="77777777" w:rsidR="001628C7" w:rsidRDefault="001628C7" w:rsidP="001628C7">
      <w:r>
        <w:t xml:space="preserve">In a statement Wednesday, </w:t>
      </w:r>
      <w:r w:rsidRPr="002A165B">
        <w:rPr>
          <w:rStyle w:val="StyleUnderline"/>
        </w:rPr>
        <w:t xml:space="preserve">the Fed </w:t>
      </w:r>
      <w:r w:rsidRPr="00B27D37">
        <w:rPr>
          <w:rStyle w:val="StyleUnderline"/>
          <w:highlight w:val="cyan"/>
        </w:rPr>
        <w:t>expressed a brighter outlook</w:t>
      </w:r>
      <w:r>
        <w:t xml:space="preserve">, </w:t>
      </w:r>
      <w:r w:rsidRPr="002A165B">
        <w:rPr>
          <w:rStyle w:val="Emphasis"/>
        </w:rPr>
        <w:t xml:space="preserve">saying </w:t>
      </w:r>
      <w:r w:rsidRPr="00B27D37">
        <w:rPr>
          <w:rStyle w:val="Emphasis"/>
          <w:highlight w:val="cyan"/>
        </w:rPr>
        <w:t>the economy has improved along with the job market</w:t>
      </w:r>
      <w:r>
        <w:t>. And while the policymakers noted that inflation has risen, they ascribed the increase to temporary factors.</w:t>
      </w:r>
    </w:p>
    <w:p w14:paraId="3539A2B7" w14:textId="77777777" w:rsidR="001628C7" w:rsidRDefault="001628C7" w:rsidP="001628C7">
      <w:r>
        <w:t xml:space="preserve">The Fed also signaled its belief that </w:t>
      </w:r>
      <w:r w:rsidRPr="002A165B">
        <w:rPr>
          <w:rStyle w:val="StyleUnderline"/>
        </w:rPr>
        <w:t xml:space="preserve">the </w:t>
      </w:r>
      <w:r w:rsidRPr="00B27D37">
        <w:rPr>
          <w:rStyle w:val="StyleUnderline"/>
          <w:highlight w:val="cyan"/>
        </w:rPr>
        <w:t>pandemic’s threat</w:t>
      </w:r>
      <w:r w:rsidRPr="002A165B">
        <w:rPr>
          <w:rStyle w:val="StyleUnderline"/>
        </w:rPr>
        <w:t xml:space="preserve"> to the economy </w:t>
      </w:r>
      <w:r w:rsidRPr="00B27D37">
        <w:rPr>
          <w:rStyle w:val="StyleUnderline"/>
          <w:highlight w:val="cyan"/>
        </w:rPr>
        <w:t>has diminished</w:t>
      </w:r>
      <w:r>
        <w:t xml:space="preserve">, a significant point given Chair Jerome </w:t>
      </w:r>
      <w:r w:rsidRPr="002A165B">
        <w:rPr>
          <w:rStyle w:val="StyleUnderline"/>
        </w:rPr>
        <w:t>Powell’s long-stated view that the recovery depends on the virus being brought under control</w:t>
      </w:r>
      <w:r>
        <w:t>. Last month, the Fed had cautioned that the virus posed “considerable risks to the economic outlook.” On Wednesday, it said only that “risks to the economic outlook remain” because of the pandemic.</w:t>
      </w:r>
    </w:p>
    <w:p w14:paraId="7F2411C8" w14:textId="77777777" w:rsidR="001628C7" w:rsidRDefault="001628C7" w:rsidP="001628C7">
      <w:r w:rsidRPr="00B27D37">
        <w:rPr>
          <w:rStyle w:val="Emphasis"/>
          <w:highlight w:val="cyan"/>
        </w:rPr>
        <w:t>The central bank left its benchmark short-term rate near zero</w:t>
      </w:r>
      <w:r>
        <w:t xml:space="preserve">, </w:t>
      </w:r>
      <w:r w:rsidRPr="002A165B">
        <w:rPr>
          <w:rStyle w:val="StyleUnderline"/>
        </w:rPr>
        <w:t>where it’s been since the pandemic erupted nearly a year ago, to help keep loan rates down to encourage borrowing and spending</w:t>
      </w:r>
      <w:r>
        <w:t>. It also said in a statement after its latest policy meeting that it would keep buying $120 billion in bonds each month to try to keep longer-term borrowing rates low.</w:t>
      </w:r>
    </w:p>
    <w:p w14:paraId="25CB148D" w14:textId="77777777" w:rsidR="001628C7" w:rsidRDefault="001628C7" w:rsidP="001628C7">
      <w:r w:rsidRPr="00B27D37">
        <w:rPr>
          <w:rStyle w:val="StyleUnderline"/>
          <w:highlight w:val="cyan"/>
        </w:rPr>
        <w:t>The U.S. economy has been posting unexpectedly strong gains</w:t>
      </w:r>
      <w:r w:rsidRPr="002A165B">
        <w:rPr>
          <w:rStyle w:val="StyleUnderline"/>
        </w:rPr>
        <w:t xml:space="preserve"> in recent weeks, with barometers of hiring, spending and manufacturing all surging.</w:t>
      </w:r>
      <w:r w:rsidRPr="002A165B">
        <w:t xml:space="preserve"> </w:t>
      </w:r>
      <w:r>
        <w:t>Most economists say they detect the early stages of what could be a robust and sustained recovery, with coronavirus case counts declining, vaccinations rising and Americans spending their stimulus-boosted savings.</w:t>
      </w:r>
    </w:p>
    <w:p w14:paraId="7AE03877" w14:textId="77777777" w:rsidR="001628C7" w:rsidRDefault="001628C7" w:rsidP="001628C7">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06E325DE" w14:textId="77777777" w:rsidR="001628C7" w:rsidRPr="00650B41" w:rsidRDefault="001628C7" w:rsidP="001628C7">
      <w:r w:rsidRPr="00650B41">
        <w:rPr>
          <w:rStyle w:val="Style13ptBold"/>
        </w:rPr>
        <w:t>Ahmed 20</w:t>
      </w:r>
      <w:r>
        <w:t xml:space="preserve"> A Kavum Ahmed 6-24-2020 </w:t>
      </w:r>
      <w:r w:rsidRPr="00650B41">
        <w:t>"Decolonizing the vaccine"</w:t>
      </w:r>
      <w:r>
        <w:t xml:space="preserve"> </w:t>
      </w:r>
      <w:hyperlink r:id="rId14"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53307A35" w14:textId="77777777" w:rsidR="001628C7" w:rsidRDefault="001628C7" w:rsidP="001628C7">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9D4CF3">
        <w:rPr>
          <w:b/>
          <w:sz w:val="26"/>
          <w:highlight w:val="green"/>
          <w:u w:val="single"/>
        </w:rPr>
        <w:t>vaccine</w:t>
      </w:r>
      <w:r w:rsidRPr="0035431C">
        <w:rPr>
          <w:sz w:val="16"/>
        </w:rPr>
        <w:t xml:space="preserve"> (when it eventually becomes available) as </w:t>
      </w:r>
      <w:r w:rsidRPr="009D4CF3">
        <w:rPr>
          <w:b/>
          <w:sz w:val="26"/>
          <w:highlight w:val="green"/>
          <w:u w:val="single"/>
        </w:rPr>
        <w:t>an instrument of power deployed to exercise control</w:t>
      </w:r>
      <w:r w:rsidRPr="0035431C">
        <w:rPr>
          <w:sz w:val="16"/>
        </w:rPr>
        <w:t xml:space="preserve"> </w:t>
      </w:r>
      <w:r w:rsidRPr="009D4CF3">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9D4CF3">
        <w:rPr>
          <w:b/>
          <w:sz w:val="26"/>
          <w:highlight w:val="green"/>
          <w:u w:val="single"/>
        </w:rPr>
        <w:t>Decolonization</w:t>
      </w:r>
      <w:r w:rsidRPr="0035431C">
        <w:rPr>
          <w:u w:val="single"/>
        </w:rPr>
        <w:t xml:space="preserve">, which sets out to change the order of the world, </w:t>
      </w:r>
      <w:r w:rsidRPr="009D4CF3">
        <w:rPr>
          <w:b/>
          <w:sz w:val="26"/>
          <w:highlight w:val="green"/>
          <w:u w:val="single"/>
        </w:rPr>
        <w:t>is</w:t>
      </w:r>
      <w:r w:rsidRPr="0035431C">
        <w:rPr>
          <w:u w:val="single"/>
        </w:rPr>
        <w:t xml:space="preserve">, obviously, a program of </w:t>
      </w:r>
      <w:r w:rsidRPr="009D4CF3">
        <w:rPr>
          <w:b/>
          <w:sz w:val="26"/>
          <w:highlight w:val="green"/>
          <w:u w:val="single"/>
        </w:rPr>
        <w:t>complete disorder</w:t>
      </w:r>
      <w:r w:rsidRPr="0035431C">
        <w:rPr>
          <w:u w:val="single"/>
        </w:rPr>
        <w:t xml:space="preserve">.” </w:t>
      </w:r>
      <w:r w:rsidRPr="009D4CF3">
        <w:rPr>
          <w:b/>
          <w:sz w:val="26"/>
          <w:highlight w:val="green"/>
          <w:u w:val="single"/>
        </w:rPr>
        <w:t>Acknowledging</w:t>
      </w:r>
      <w:r w:rsidRPr="009D4CF3">
        <w:rPr>
          <w:highlight w:val="green"/>
          <w:u w:val="single"/>
        </w:rPr>
        <w:t xml:space="preserve"> </w:t>
      </w:r>
      <w:r w:rsidRPr="009D4CF3">
        <w:rPr>
          <w:b/>
          <w:sz w:val="26"/>
          <w:highlight w:val="green"/>
          <w:u w:val="single"/>
        </w:rPr>
        <w:t>that the</w:t>
      </w:r>
      <w:r w:rsidRPr="009D4CF3">
        <w:rPr>
          <w:highlight w:val="green"/>
          <w:u w:val="single"/>
        </w:rPr>
        <w:t xml:space="preserve"> </w:t>
      </w:r>
      <w:r w:rsidRPr="0035431C">
        <w:rPr>
          <w:u w:val="single"/>
        </w:rPr>
        <w:t xml:space="preserve">COVID-19 </w:t>
      </w:r>
      <w:r w:rsidRPr="009D4CF3">
        <w:rPr>
          <w:b/>
          <w:sz w:val="26"/>
          <w:highlight w:val="green"/>
          <w:u w:val="single"/>
        </w:rPr>
        <w:t>vaccine has been weaponized</w:t>
      </w:r>
      <w:r w:rsidRPr="009D4CF3">
        <w:rPr>
          <w:highlight w:val="green"/>
          <w:u w:val="single"/>
        </w:rPr>
        <w:t xml:space="preserve"> </w:t>
      </w:r>
      <w:r w:rsidRPr="009D4CF3">
        <w:rPr>
          <w:b/>
          <w:sz w:val="26"/>
          <w:highlight w:val="green"/>
          <w:u w:val="single"/>
        </w:rPr>
        <w:t>as an instrument of power</w:t>
      </w:r>
      <w:r w:rsidRPr="009D4CF3">
        <w:rPr>
          <w:highlight w:val="green"/>
          <w:u w:val="single"/>
        </w:rPr>
        <w:t xml:space="preserve"> </w:t>
      </w:r>
      <w:r w:rsidRPr="0035431C">
        <w:rPr>
          <w:u w:val="single"/>
        </w:rPr>
        <w:t xml:space="preserve">by wealthy nations, </w:t>
      </w:r>
      <w:r w:rsidRPr="009D4CF3">
        <w:rPr>
          <w:b/>
          <w:sz w:val="26"/>
          <w:highlight w:val="green"/>
          <w:u w:val="single"/>
        </w:rPr>
        <w:t>decolonization</w:t>
      </w:r>
      <w:r w:rsidRPr="009D4CF3">
        <w:rPr>
          <w:highlight w:val="green"/>
          <w:u w:val="single"/>
        </w:rPr>
        <w:t xml:space="preserve"> </w:t>
      </w:r>
      <w:r w:rsidRPr="009D4CF3">
        <w:rPr>
          <w:b/>
          <w:sz w:val="26"/>
          <w:highlight w:val="green"/>
          <w:u w:val="single"/>
        </w:rPr>
        <w:t>requires</w:t>
      </w:r>
      <w:r w:rsidRPr="009D4CF3">
        <w:rPr>
          <w:highlight w:val="green"/>
          <w:u w:val="single"/>
        </w:rPr>
        <w:t xml:space="preserve"> </w:t>
      </w:r>
      <w:r w:rsidRPr="0035431C">
        <w:rPr>
          <w:u w:val="single"/>
        </w:rPr>
        <w:t xml:space="preserve">a Fanonian program of </w:t>
      </w:r>
      <w:r w:rsidRPr="009D4CF3">
        <w:rPr>
          <w:b/>
          <w:sz w:val="26"/>
          <w:highlight w:val="green"/>
          <w:u w:val="single"/>
        </w:rPr>
        <w:t>radical re-ordering.</w:t>
      </w:r>
      <w:r w:rsidRPr="009D4CF3">
        <w:rPr>
          <w:highlight w:val="green"/>
          <w:u w:val="single"/>
        </w:rPr>
        <w:t xml:space="preserve"> </w:t>
      </w:r>
      <w:r w:rsidRPr="0035431C">
        <w:rPr>
          <w:u w:val="single"/>
        </w:rPr>
        <w:t xml:space="preserve">In the context of vaccine sovereignty, this re-ordering </w:t>
      </w:r>
      <w:r w:rsidRPr="009D4CF3">
        <w:rPr>
          <w:b/>
          <w:sz w:val="26"/>
          <w:highlight w:val="green"/>
          <w:u w:val="single"/>
        </w:rPr>
        <w:t>necessitates</w:t>
      </w:r>
      <w:r w:rsidRPr="009D4CF3">
        <w:rPr>
          <w:highlight w:val="green"/>
          <w:u w:val="single"/>
        </w:rPr>
        <w:t xml:space="preserve"> </w:t>
      </w:r>
      <w:r w:rsidRPr="0035431C">
        <w:rPr>
          <w:u w:val="single"/>
        </w:rPr>
        <w:t xml:space="preserve">the </w:t>
      </w:r>
      <w:r w:rsidRPr="009D4CF3">
        <w:rPr>
          <w:b/>
          <w:sz w:val="26"/>
          <w:highlight w:val="green"/>
          <w:u w:val="single"/>
        </w:rPr>
        <w:t>dismantling</w:t>
      </w:r>
      <w:r w:rsidRPr="0035431C">
        <w:rPr>
          <w:u w:val="single"/>
        </w:rPr>
        <w:t xml:space="preserve"> of the </w:t>
      </w:r>
      <w:r w:rsidRPr="009D4CF3">
        <w:rPr>
          <w:b/>
          <w:sz w:val="26"/>
          <w:highlight w:val="green"/>
          <w:u w:val="single"/>
        </w:rPr>
        <w:t>profit-driven biomedical system</w:t>
      </w:r>
      <w:r w:rsidRPr="0035431C">
        <w:rPr>
          <w:u w:val="single"/>
        </w:rPr>
        <w:t xml:space="preserve">. This program starts with </w:t>
      </w:r>
      <w:r w:rsidRPr="009D4CF3">
        <w:rPr>
          <w:b/>
          <w:sz w:val="26"/>
          <w:highlight w:val="green"/>
          <w:u w:val="single"/>
        </w:rPr>
        <w:t>de-linking from</w:t>
      </w:r>
      <w:r w:rsidRPr="009D4CF3">
        <w:rPr>
          <w:highlight w:val="green"/>
          <w:u w:val="single"/>
        </w:rPr>
        <w:t xml:space="preserve"> </w:t>
      </w:r>
      <w:r w:rsidRPr="009D4CF3">
        <w:rPr>
          <w:b/>
          <w:sz w:val="26"/>
          <w:highlight w:val="green"/>
          <w:u w:val="single"/>
          <w:bdr w:val="single" w:sz="4" w:space="0" w:color="auto"/>
        </w:rPr>
        <w:t>Euro-American constructions of knowledge and power</w:t>
      </w:r>
      <w:r w:rsidRPr="009D4CF3">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05CD24D0" w14:textId="77777777" w:rsidR="001628C7" w:rsidRDefault="001628C7" w:rsidP="001628C7">
      <w:pPr>
        <w:pStyle w:val="Heading4"/>
      </w:pPr>
      <w:r>
        <w:t xml:space="preserve">This is a form of </w:t>
      </w:r>
      <w:r>
        <w:rPr>
          <w:u w:val="single"/>
        </w:rPr>
        <w:t>pharmaceutical capitalism</w:t>
      </w:r>
      <w:r>
        <w:t xml:space="preserve"> – exploiting marginalized groups in the </w:t>
      </w:r>
      <w:r>
        <w:rPr>
          <w:u w:val="single"/>
        </w:rPr>
        <w:t>third world</w:t>
      </w:r>
      <w:r>
        <w:t>.</w:t>
      </w:r>
    </w:p>
    <w:p w14:paraId="2A0A0612" w14:textId="77777777" w:rsidR="001628C7" w:rsidRPr="008E1134" w:rsidRDefault="001628C7" w:rsidP="001628C7">
      <w:r w:rsidRPr="008E1134">
        <w:rPr>
          <w:rStyle w:val="Style13ptBold"/>
        </w:rPr>
        <w:t>Lift Mode</w:t>
      </w:r>
      <w:r>
        <w:rPr>
          <w:rStyle w:val="Style13ptBold"/>
        </w:rPr>
        <w:t xml:space="preserve"> 17</w:t>
      </w:r>
      <w:r w:rsidRPr="008E1134">
        <w:t xml:space="preserve"> 3-10-2017 "</w:t>
      </w:r>
      <w:r>
        <w:t xml:space="preserve">Pharmaceutical Colonialism” </w:t>
      </w:r>
      <w:hyperlink r:id="rId15"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5D97B774" w14:textId="77777777" w:rsidR="001628C7" w:rsidRPr="00662FE1" w:rsidRDefault="001628C7" w:rsidP="001628C7">
      <w:pPr>
        <w:rPr>
          <w:sz w:val="16"/>
        </w:rPr>
      </w:pPr>
      <w:r w:rsidRPr="0035431C">
        <w:rPr>
          <w:sz w:val="16"/>
        </w:rPr>
        <w:t xml:space="preserve">3. </w:t>
      </w:r>
      <w:r w:rsidRPr="009D4CF3">
        <w:rPr>
          <w:b/>
          <w:sz w:val="26"/>
          <w:highlight w:val="green"/>
          <w:u w:val="single"/>
        </w:rPr>
        <w:t>Cost of medicine as a form of debt</w:t>
      </w:r>
      <w:r w:rsidRPr="009D4CF3">
        <w:rPr>
          <w:sz w:val="16"/>
          <w:highlight w:val="green"/>
        </w:rPr>
        <w:t xml:space="preserve"> </w:t>
      </w:r>
      <w:r w:rsidRPr="009D4CF3">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9D4CF3">
        <w:rPr>
          <w:b/>
          <w:sz w:val="26"/>
          <w:highlight w:val="green"/>
          <w:u w:val="single"/>
        </w:rPr>
        <w:t>a million people</w:t>
      </w:r>
      <w:r w:rsidRPr="0035431C">
        <w:rPr>
          <w:u w:val="single"/>
        </w:rPr>
        <w:t xml:space="preserve"> were </w:t>
      </w:r>
      <w:r w:rsidRPr="009D4CF3">
        <w:rPr>
          <w:b/>
          <w:sz w:val="26"/>
          <w:highlight w:val="green"/>
          <w:u w:val="single"/>
        </w:rPr>
        <w:t>dying from malaria</w:t>
      </w:r>
      <w:r w:rsidRPr="009D4CF3">
        <w:rPr>
          <w:highlight w:val="green"/>
          <w:u w:val="single"/>
        </w:rPr>
        <w:t xml:space="preserve"> </w:t>
      </w:r>
      <w:r w:rsidRPr="0035431C">
        <w:rPr>
          <w:u w:val="single"/>
        </w:rPr>
        <w:t xml:space="preserve">dying every year </w:t>
      </w:r>
      <w:r w:rsidRPr="009D4CF3">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9D4CF3">
        <w:rPr>
          <w:b/>
          <w:sz w:val="26"/>
          <w:highlight w:val="green"/>
          <w:u w:val="single"/>
        </w:rPr>
        <w:t>western pharmaceutical companies</w:t>
      </w:r>
      <w:r w:rsidRPr="009D4CF3">
        <w:rPr>
          <w:sz w:val="16"/>
          <w:highlight w:val="green"/>
        </w:rPr>
        <w:t xml:space="preserve"> </w:t>
      </w:r>
      <w:r w:rsidRPr="009D4CF3">
        <w:rPr>
          <w:b/>
          <w:sz w:val="26"/>
          <w:highlight w:val="green"/>
          <w:u w:val="single"/>
        </w:rPr>
        <w:t>blocked the sale of cheap antiretroviral drugs to AIDS patients</w:t>
      </w:r>
      <w:r w:rsidRPr="009D4CF3">
        <w:rPr>
          <w:sz w:val="16"/>
          <w:highlight w:val="green"/>
        </w:rPr>
        <w:t xml:space="preserve"> </w:t>
      </w:r>
      <w:r w:rsidRPr="009D4CF3">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9D4CF3">
        <w:rPr>
          <w:b/>
          <w:sz w:val="26"/>
          <w:highlight w:val="green"/>
          <w:u w:val="single"/>
        </w:rPr>
        <w:t>medicine</w:t>
      </w:r>
      <w:r w:rsidRPr="009D4CF3">
        <w:rPr>
          <w:highlight w:val="green"/>
          <w:u w:val="single"/>
        </w:rPr>
        <w:t xml:space="preserve"> </w:t>
      </w:r>
      <w:r w:rsidRPr="0035431C">
        <w:rPr>
          <w:u w:val="single"/>
        </w:rPr>
        <w:t xml:space="preserve">is </w:t>
      </w:r>
      <w:r w:rsidRPr="009D4CF3">
        <w:rPr>
          <w:b/>
          <w:sz w:val="26"/>
          <w:highlight w:val="green"/>
          <w:u w:val="single"/>
        </w:rPr>
        <w:t>engaged in a colonizing process</w:t>
      </w:r>
      <w:r w:rsidRPr="0035431C">
        <w:rPr>
          <w:u w:val="single"/>
        </w:rPr>
        <w:t xml:space="preserve">… It can be seen in </w:t>
      </w:r>
      <w:r w:rsidRPr="009D4CF3">
        <w:rPr>
          <w:b/>
          <w:sz w:val="26"/>
          <w:highlight w:val="green"/>
          <w:u w:val="single"/>
        </w:rPr>
        <w:t>the</w:t>
      </w:r>
      <w:r w:rsidRPr="009D4CF3">
        <w:rPr>
          <w:highlight w:val="green"/>
          <w:u w:val="single"/>
        </w:rPr>
        <w:t xml:space="preserve"> </w:t>
      </w:r>
      <w:r w:rsidRPr="0035431C">
        <w:rPr>
          <w:u w:val="single"/>
        </w:rPr>
        <w:t xml:space="preserve">increasing </w:t>
      </w:r>
      <w:r w:rsidRPr="009D4CF3">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9D4CF3">
        <w:rPr>
          <w:b/>
          <w:sz w:val="26"/>
          <w:highlight w:val="green"/>
          <w:u w:val="single"/>
        </w:rPr>
        <w:t>Western capitalism</w:t>
      </w:r>
      <w:r w:rsidRPr="009D4CF3">
        <w:rPr>
          <w:highlight w:val="green"/>
          <w:u w:val="single"/>
        </w:rPr>
        <w:t xml:space="preserve"> </w:t>
      </w:r>
      <w:r w:rsidRPr="0035431C">
        <w:rPr>
          <w:u w:val="single"/>
        </w:rPr>
        <w:t xml:space="preserve">has the </w:t>
      </w:r>
      <w:r w:rsidRPr="009D4CF3">
        <w:rPr>
          <w:b/>
          <w:bCs/>
          <w:sz w:val="26"/>
          <w:highlight w:val="green"/>
          <w:u w:val="single"/>
        </w:rPr>
        <w:t>potential</w:t>
      </w:r>
      <w:r w:rsidRPr="009D4CF3">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2065D1F5" w14:textId="77777777" w:rsidR="001628C7" w:rsidRDefault="001628C7" w:rsidP="001628C7">
      <w:pPr>
        <w:pStyle w:val="Heading3"/>
      </w:pPr>
      <w:r>
        <w:t>1AC: Plan</w:t>
      </w:r>
    </w:p>
    <w:p w14:paraId="7D345E4B" w14:textId="77777777" w:rsidR="001628C7" w:rsidRDefault="001628C7" w:rsidP="001628C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5D126F96" w14:textId="77777777" w:rsidR="001628C7" w:rsidRPr="006C53E1" w:rsidRDefault="001628C7" w:rsidP="001628C7">
      <w:pPr>
        <w:pStyle w:val="Heading4"/>
      </w:pPr>
      <w:r>
        <w:t xml:space="preserve">The Plan </w:t>
      </w:r>
      <w:r>
        <w:rPr>
          <w:u w:val="single"/>
        </w:rPr>
        <w:t>solves Evergreening</w:t>
      </w:r>
      <w:r>
        <w:t>.</w:t>
      </w:r>
    </w:p>
    <w:p w14:paraId="274FAF93" w14:textId="77777777" w:rsidR="001628C7" w:rsidRPr="005B38BB" w:rsidRDefault="001628C7" w:rsidP="001628C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70F6B53" w14:textId="77777777" w:rsidR="001628C7" w:rsidRPr="0072187F" w:rsidRDefault="001628C7" w:rsidP="001628C7">
      <w:pPr>
        <w:rPr>
          <w:sz w:val="16"/>
        </w:rPr>
      </w:pPr>
      <w:r w:rsidRPr="0072187F">
        <w:rPr>
          <w:u w:val="single"/>
        </w:rPr>
        <w:t xml:space="preserve">I believe that </w:t>
      </w:r>
      <w:r w:rsidRPr="00B27D37">
        <w:rPr>
          <w:highlight w:val="cyan"/>
          <w:u w:val="single"/>
        </w:rPr>
        <w:t xml:space="preserve">one period of protection </w:t>
      </w:r>
      <w:r w:rsidRPr="00B27D37">
        <w:rPr>
          <w:b/>
          <w:bCs/>
          <w:highlight w:val="cyan"/>
          <w:u w:val="single"/>
          <w:bdr w:val="single" w:sz="4" w:space="0" w:color="auto"/>
        </w:rPr>
        <w:t>should be enough</w:t>
      </w:r>
      <w:r w:rsidRPr="0072187F">
        <w:rPr>
          <w:u w:val="single"/>
        </w:rPr>
        <w:t xml:space="preserve">. We should </w:t>
      </w:r>
      <w:r w:rsidRPr="00B27D37">
        <w:rPr>
          <w:highlight w:val="cyan"/>
          <w:u w:val="single"/>
        </w:rPr>
        <w:t xml:space="preserve">make </w:t>
      </w:r>
      <w:r w:rsidRPr="0072187F">
        <w:rPr>
          <w:u w:val="single"/>
        </w:rPr>
        <w:t xml:space="preserve">the </w:t>
      </w:r>
      <w:r w:rsidRPr="00B27D37">
        <w:rPr>
          <w:highlight w:val="cyan"/>
          <w:u w:val="single"/>
        </w:rPr>
        <w:t xml:space="preserve">legal changes </w:t>
      </w:r>
      <w:r w:rsidRPr="0072187F">
        <w:rPr>
          <w:u w:val="single"/>
        </w:rPr>
        <w:t xml:space="preserve">necessary </w:t>
      </w:r>
      <w:r w:rsidRPr="00B27D37">
        <w:rPr>
          <w:highlight w:val="cyan"/>
          <w:u w:val="single"/>
        </w:rPr>
        <w:t xml:space="preserve">to prevent companies </w:t>
      </w:r>
      <w:r w:rsidRPr="00B27D37">
        <w:rPr>
          <w:b/>
          <w:bCs/>
          <w:highlight w:val="cyan"/>
          <w:u w:val="single"/>
        </w:rPr>
        <w:t>from building patent walls</w:t>
      </w:r>
      <w:r w:rsidRPr="00B27D37">
        <w:rPr>
          <w:highlight w:val="cyan"/>
          <w:u w:val="single"/>
        </w:rPr>
        <w:t xml:space="preserve"> </w:t>
      </w:r>
      <w:r w:rsidRPr="0072187F">
        <w:rPr>
          <w:u w:val="single"/>
        </w:rPr>
        <w:t xml:space="preserve">and piling up mountains of rights. This could be </w:t>
      </w:r>
      <w:r w:rsidRPr="00B27D37">
        <w:rPr>
          <w:highlight w:val="cyan"/>
          <w:u w:val="single"/>
        </w:rPr>
        <w:t xml:space="preserve">accomplished </w:t>
      </w:r>
      <w:r w:rsidRPr="00B27D37">
        <w:rPr>
          <w:b/>
          <w:bCs/>
          <w:highlight w:val="cyan"/>
          <w:u w:val="single"/>
          <w:bdr w:val="single" w:sz="4" w:space="0" w:color="auto"/>
        </w:rPr>
        <w:t>by a “one-and-done” approach</w:t>
      </w:r>
      <w:r w:rsidRPr="00B27D37">
        <w:rPr>
          <w:highlight w:val="cya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B27D37">
        <w:rPr>
          <w:highlight w:val="cyan"/>
          <w:u w:val="single"/>
        </w:rPr>
        <w:t>The result</w:t>
      </w:r>
      <w:r w:rsidRPr="0072187F">
        <w:rPr>
          <w:u w:val="single"/>
        </w:rPr>
        <w:t xml:space="preserve">, however, </w:t>
      </w:r>
      <w:r w:rsidRPr="00B27D37">
        <w:rPr>
          <w:highlight w:val="cyan"/>
          <w:u w:val="single"/>
        </w:rPr>
        <w:t xml:space="preserve">is that a </w:t>
      </w:r>
      <w:r w:rsidRPr="0072187F">
        <w:rPr>
          <w:u w:val="single"/>
        </w:rPr>
        <w:t xml:space="preserve">pharmaceutical </w:t>
      </w:r>
      <w:r w:rsidRPr="00B27D37">
        <w:rPr>
          <w:highlight w:val="cyan"/>
          <w:u w:val="single"/>
        </w:rPr>
        <w:t xml:space="preserve">company chooses whether </w:t>
      </w:r>
      <w:r w:rsidRPr="0072187F">
        <w:rPr>
          <w:u w:val="single"/>
        </w:rPr>
        <w:t xml:space="preserve">its period of </w:t>
      </w:r>
      <w:r w:rsidRPr="00B27D37">
        <w:rPr>
          <w:highlight w:val="cyan"/>
          <w:u w:val="single"/>
        </w:rPr>
        <w:t>exclusivity would be a patent</w:t>
      </w:r>
      <w:r w:rsidRPr="0072187F">
        <w:rPr>
          <w:u w:val="single"/>
        </w:rPr>
        <w:t xml:space="preserve">, an </w:t>
      </w:r>
      <w:r w:rsidRPr="00B27D37">
        <w:rPr>
          <w:highlight w:val="cyan"/>
          <w:u w:val="single"/>
        </w:rPr>
        <w:t>orphan drug designation</w:t>
      </w:r>
      <w:r w:rsidRPr="0072187F">
        <w:rPr>
          <w:u w:val="single"/>
        </w:rPr>
        <w:t xml:space="preserve">, a period of </w:t>
      </w:r>
      <w:r w:rsidRPr="00B27D37">
        <w:rPr>
          <w:highlight w:val="cyan"/>
          <w:u w:val="single"/>
        </w:rPr>
        <w:t xml:space="preserve">data exclusivity </w:t>
      </w:r>
      <w:r w:rsidRPr="0072187F">
        <w:rPr>
          <w:u w:val="single"/>
        </w:rPr>
        <w:t xml:space="preserve">(in which no generic is allowed to use the original drug’s safety and effectiveness data), or something else — </w:t>
      </w:r>
      <w:r w:rsidRPr="00B27D37">
        <w:rPr>
          <w:highlight w:val="cyan"/>
          <w:u w:val="single"/>
        </w:rPr>
        <w:t xml:space="preserve">but </w:t>
      </w:r>
      <w:r w:rsidRPr="00B27D37">
        <w:rPr>
          <w:b/>
          <w:bCs/>
          <w:highlight w:val="cya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B27D37">
        <w:rPr>
          <w:highlight w:val="cyan"/>
          <w:u w:val="single"/>
        </w:rPr>
        <w:t>Implementing</w:t>
      </w:r>
      <w:r w:rsidRPr="00B27D37">
        <w:rPr>
          <w:sz w:val="16"/>
          <w:highlight w:val="cyan"/>
        </w:rPr>
        <w:t xml:space="preserve"> </w:t>
      </w:r>
      <w:r w:rsidRPr="0072187F">
        <w:rPr>
          <w:sz w:val="16"/>
        </w:rPr>
        <w:t xml:space="preserve">a </w:t>
      </w:r>
      <w:r w:rsidRPr="00B27D37">
        <w:rPr>
          <w:highlight w:val="cyan"/>
          <w:u w:val="single"/>
        </w:rPr>
        <w:t>one-and-done</w:t>
      </w:r>
      <w:r w:rsidRPr="00B27D37">
        <w:rPr>
          <w:sz w:val="16"/>
          <w:highlight w:val="cya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B27D37">
        <w:rPr>
          <w:highlight w:val="cyan"/>
          <w:u w:val="single"/>
        </w:rPr>
        <w:t xml:space="preserve">through </w:t>
      </w:r>
      <w:r w:rsidRPr="00B27D37">
        <w:rPr>
          <w:b/>
          <w:bCs/>
          <w:highlight w:val="cya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5952F95" w14:textId="77777777" w:rsidR="001628C7" w:rsidRDefault="001628C7" w:rsidP="001628C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74F5E91" w14:textId="77777777" w:rsidR="001628C7" w:rsidRPr="00791206" w:rsidRDefault="001628C7" w:rsidP="001628C7">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AEBA8AF" w14:textId="77777777" w:rsidR="001628C7" w:rsidRPr="00FF3724" w:rsidRDefault="001628C7" w:rsidP="001628C7">
      <w:pPr>
        <w:rPr>
          <w:u w:val="single"/>
        </w:rPr>
      </w:pPr>
      <w:r w:rsidRPr="0072187F">
        <w:rPr>
          <w:u w:val="single"/>
        </w:rPr>
        <w:t>At issue in the Indian case was “</w:t>
      </w:r>
      <w:r w:rsidRPr="00B27D37">
        <w:rPr>
          <w:highlight w:val="cyan"/>
          <w:u w:val="single"/>
        </w:rPr>
        <w:t>evergreening</w:t>
      </w:r>
      <w:r w:rsidRPr="0072187F">
        <w:rPr>
          <w:u w:val="single"/>
        </w:rPr>
        <w:t xml:space="preserve">,” </w:t>
      </w:r>
      <w:r w:rsidRPr="00B27D37">
        <w:rPr>
          <w:highlight w:val="cyan"/>
          <w:u w:val="single"/>
        </w:rPr>
        <w:t xml:space="preserve">a </w:t>
      </w:r>
      <w:r w:rsidRPr="0072187F">
        <w:rPr>
          <w:u w:val="single"/>
        </w:rPr>
        <w:t xml:space="preserve">now </w:t>
      </w:r>
      <w:r w:rsidRPr="00B27D37">
        <w:rPr>
          <w:highlight w:val="cya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B27D37">
        <w:rPr>
          <w:highlight w:val="cyan"/>
          <w:u w:val="single"/>
        </w:rPr>
        <w:t>Manufacturers</w:t>
      </w:r>
      <w:r w:rsidRPr="0072187F">
        <w:rPr>
          <w:u w:val="single"/>
        </w:rPr>
        <w:t xml:space="preserve">, in defence of these practices, predictably </w:t>
      </w:r>
      <w:r w:rsidRPr="00B27D37">
        <w:rPr>
          <w:highlight w:val="cyan"/>
          <w:u w:val="single"/>
        </w:rPr>
        <w:t xml:space="preserve">tout </w:t>
      </w:r>
      <w:r w:rsidRPr="0072187F">
        <w:rPr>
          <w:u w:val="single"/>
        </w:rPr>
        <w:t xml:space="preserve">the </w:t>
      </w:r>
      <w:r w:rsidRPr="00B27D37">
        <w:rPr>
          <w:highlight w:val="cya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B27D37">
        <w:rPr>
          <w:highlight w:val="cyan"/>
          <w:u w:val="single"/>
        </w:rPr>
        <w:t>new versions are</w:t>
      </w:r>
      <w:r w:rsidRPr="00B27D37">
        <w:rPr>
          <w:sz w:val="16"/>
          <w:highlight w:val="cyan"/>
        </w:rPr>
        <w:t xml:space="preserve"> </w:t>
      </w:r>
      <w:r w:rsidRPr="00BA5EC6">
        <w:rPr>
          <w:sz w:val="16"/>
        </w:rPr>
        <w:t>by definition “</w:t>
      </w:r>
      <w:r w:rsidRPr="00B27D37">
        <w:rPr>
          <w:b/>
          <w:bCs/>
          <w:highlight w:val="cyan"/>
          <w:u w:val="single"/>
        </w:rPr>
        <w:t>me too” drugs</w:t>
      </w:r>
      <w:r w:rsidRPr="00B27D37">
        <w:rPr>
          <w:highlight w:val="cyan"/>
          <w:u w:val="single"/>
        </w:rPr>
        <w:t xml:space="preserve">, </w:t>
      </w:r>
      <w:r w:rsidRPr="00BA5EC6">
        <w:rPr>
          <w:u w:val="single"/>
        </w:rPr>
        <w:t xml:space="preserve">and demonstration that the resulting </w:t>
      </w:r>
      <w:r w:rsidRPr="00B27D37">
        <w:rPr>
          <w:b/>
          <w:bCs/>
          <w:highlight w:val="cyan"/>
          <w:u w:val="single"/>
        </w:rPr>
        <w:t>incremental benefits</w:t>
      </w:r>
      <w:r w:rsidRPr="00B27D37">
        <w:rPr>
          <w:highlight w:val="cyan"/>
          <w:u w:val="single"/>
        </w:rPr>
        <w:t xml:space="preserve"> </w:t>
      </w:r>
      <w:r w:rsidRPr="00BA5EC6">
        <w:rPr>
          <w:u w:val="single"/>
        </w:rPr>
        <w:t xml:space="preserve">in efficacy and safety are clinically meaningful </w:t>
      </w:r>
      <w:r w:rsidRPr="00B27D37">
        <w:rPr>
          <w:b/>
          <w:bCs/>
          <w:highlight w:val="cya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B27D37">
        <w:rPr>
          <w:highlight w:val="cyan"/>
          <w:u w:val="single"/>
        </w:rPr>
        <w:t xml:space="preserve">Rather than </w:t>
      </w:r>
      <w:r w:rsidRPr="00BA5EC6">
        <w:rPr>
          <w:u w:val="single"/>
        </w:rPr>
        <w:t xml:space="preserve">the </w:t>
      </w:r>
      <w:r w:rsidRPr="00B27D37">
        <w:rPr>
          <w:highlight w:val="cyan"/>
          <w:u w:val="single"/>
        </w:rPr>
        <w:t xml:space="preserve">marginal benefits </w:t>
      </w:r>
      <w:r w:rsidRPr="00BA5EC6">
        <w:rPr>
          <w:u w:val="single"/>
        </w:rPr>
        <w:t xml:space="preserve">accrued </w:t>
      </w:r>
      <w:r w:rsidRPr="00B27D37">
        <w:rPr>
          <w:highlight w:val="cyan"/>
          <w:u w:val="single"/>
        </w:rPr>
        <w:t xml:space="preserve">from tinkering </w:t>
      </w:r>
      <w:r w:rsidRPr="00BA5EC6">
        <w:rPr>
          <w:u w:val="single"/>
        </w:rPr>
        <w:t xml:space="preserve">with already effective agents, </w:t>
      </w:r>
      <w:r w:rsidRPr="00B27D37">
        <w:rPr>
          <w:highlight w:val="cyan"/>
          <w:u w:val="single"/>
        </w:rPr>
        <w:t xml:space="preserve">patients </w:t>
      </w:r>
      <w:r w:rsidRPr="00BA5EC6">
        <w:rPr>
          <w:u w:val="single"/>
        </w:rPr>
        <w:t xml:space="preserve">worldwide </w:t>
      </w:r>
      <w:r w:rsidRPr="00B27D37">
        <w:rPr>
          <w:highlight w:val="cyan"/>
          <w:u w:val="single"/>
        </w:rPr>
        <w:t xml:space="preserve">are in desperate need of </w:t>
      </w:r>
      <w:r w:rsidRPr="00BA5EC6">
        <w:rPr>
          <w:u w:val="single"/>
        </w:rPr>
        <w:t xml:space="preserve">new </w:t>
      </w:r>
      <w:r w:rsidRPr="00B27D37">
        <w:rPr>
          <w:highlight w:val="cya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B27D37">
        <w:rPr>
          <w:highlight w:val="cyan"/>
          <w:u w:val="single"/>
        </w:rPr>
        <w:t>developing</w:t>
      </w:r>
      <w:r w:rsidRPr="00B27D37">
        <w:rPr>
          <w:sz w:val="16"/>
          <w:highlight w:val="cyan"/>
        </w:rPr>
        <w:t xml:space="preserve"> </w:t>
      </w:r>
      <w:r w:rsidRPr="00B27D37">
        <w:rPr>
          <w:highlight w:val="cyan"/>
          <w:u w:val="single"/>
        </w:rPr>
        <w:t>truly innovative drugs is</w:t>
      </w:r>
      <w:r w:rsidRPr="00B27D37">
        <w:rPr>
          <w:sz w:val="16"/>
          <w:highlight w:val="cyan"/>
        </w:rPr>
        <w:t xml:space="preserve"> </w:t>
      </w:r>
      <w:r w:rsidRPr="00BA5EC6">
        <w:rPr>
          <w:sz w:val="16"/>
        </w:rPr>
        <w:t xml:space="preserve">undeniably a </w:t>
      </w:r>
      <w:r w:rsidRPr="00B27D37">
        <w:rPr>
          <w:highlight w:val="cyan"/>
          <w:u w:val="single"/>
        </w:rPr>
        <w:t>high-risk</w:t>
      </w:r>
      <w:r w:rsidRPr="00B27D37">
        <w:rPr>
          <w:sz w:val="16"/>
          <w:highlight w:val="cya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B27D37">
        <w:rPr>
          <w:highlight w:val="cyan"/>
          <w:u w:val="single"/>
        </w:rPr>
        <w:t xml:space="preserve">companies must </w:t>
      </w:r>
      <w:r w:rsidRPr="00BA5EC6">
        <w:rPr>
          <w:u w:val="single"/>
        </w:rPr>
        <w:t xml:space="preserve">continue to </w:t>
      </w:r>
      <w:r w:rsidRPr="00B27D37">
        <w:rPr>
          <w:highlight w:val="cyan"/>
          <w:u w:val="single"/>
        </w:rPr>
        <w:t xml:space="preserve">perceive </w:t>
      </w:r>
      <w:r w:rsidRPr="00B27D37">
        <w:rPr>
          <w:b/>
          <w:bCs/>
          <w:highlight w:val="cyan"/>
          <w:u w:val="single"/>
        </w:rPr>
        <w:t>sufficient incentives</w:t>
      </w:r>
      <w:r w:rsidRPr="00B27D37">
        <w:rPr>
          <w:highlight w:val="cyan"/>
          <w:u w:val="single"/>
        </w:rPr>
        <w:t xml:space="preserve"> </w:t>
      </w:r>
      <w:r w:rsidRPr="00BA5EC6">
        <w:rPr>
          <w:u w:val="single"/>
        </w:rPr>
        <w:t xml:space="preserve">to continue investing in innovation. Indeed, there is evidence that the </w:t>
      </w:r>
      <w:r w:rsidRPr="00B27D37">
        <w:rPr>
          <w:highlight w:val="cyan"/>
          <w:u w:val="single"/>
        </w:rPr>
        <w:t xml:space="preserve">prospect of future evergreening has become </w:t>
      </w:r>
      <w:r w:rsidRPr="00BA5EC6">
        <w:rPr>
          <w:u w:val="single"/>
        </w:rPr>
        <w:t xml:space="preserve">part of the incentive </w:t>
      </w:r>
      <w:r w:rsidRPr="00B27D37">
        <w:rPr>
          <w:highlight w:val="cyan"/>
          <w:u w:val="single"/>
        </w:rPr>
        <w:t xml:space="preserve">calculation </w:t>
      </w:r>
      <w:r w:rsidRPr="00BA5EC6">
        <w:rPr>
          <w:u w:val="single"/>
        </w:rPr>
        <w:t>for innovative drug development</w:t>
      </w:r>
      <w:r w:rsidRPr="00BA5EC6">
        <w:rPr>
          <w:sz w:val="16"/>
        </w:rPr>
        <w:t xml:space="preserve">.4 But surely it is </w:t>
      </w:r>
      <w:r w:rsidRPr="00B27D37">
        <w:rPr>
          <w:highlight w:val="cyan"/>
          <w:u w:val="single"/>
        </w:rPr>
        <w:t>perverse to</w:t>
      </w:r>
      <w:r w:rsidRPr="00B27D37">
        <w:rPr>
          <w:sz w:val="16"/>
          <w:highlight w:val="cyan"/>
        </w:rPr>
        <w:t xml:space="preserve"> </w:t>
      </w:r>
      <w:r w:rsidRPr="00BA5EC6">
        <w:rPr>
          <w:sz w:val="16"/>
        </w:rPr>
        <w:t xml:space="preserve">extend unpredictably a period of patent protection that the government intended to be clearly defined and predictable, and to </w:t>
      </w:r>
      <w:r w:rsidRPr="00B27D37">
        <w:rPr>
          <w:highlight w:val="cyan"/>
          <w:u w:val="single"/>
        </w:rPr>
        <w:t>maintain incentives</w:t>
      </w:r>
      <w:r w:rsidRPr="00B27D37">
        <w:rPr>
          <w:sz w:val="16"/>
          <w:highlight w:val="cyan"/>
        </w:rPr>
        <w:t xml:space="preserve"> </w:t>
      </w:r>
      <w:r w:rsidRPr="00B27D37">
        <w:rPr>
          <w:highlight w:val="cyan"/>
          <w:u w:val="single"/>
        </w:rPr>
        <w:t>that drive companies to divert</w:t>
      </w:r>
      <w:r w:rsidRPr="00B27D37">
        <w:rPr>
          <w:sz w:val="16"/>
          <w:highlight w:val="cyan"/>
        </w:rPr>
        <w:t xml:space="preserve"> </w:t>
      </w:r>
      <w:r w:rsidRPr="00BA5EC6">
        <w:rPr>
          <w:sz w:val="16"/>
        </w:rPr>
        <w:t xml:space="preserve">their </w:t>
      </w:r>
      <w:r w:rsidRPr="00B27D37">
        <w:rPr>
          <w:b/>
          <w:bCs/>
          <w:highlight w:val="cyan"/>
          <w:u w:val="single"/>
        </w:rPr>
        <w:t>drug-development resources away from innovation</w:t>
      </w:r>
      <w:r w:rsidRPr="00B27D37">
        <w:rPr>
          <w:highlight w:val="cya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B27D37">
        <w:rPr>
          <w:b/>
          <w:bCs/>
          <w:highlight w:val="cyan"/>
          <w:u w:val="single"/>
        </w:rPr>
        <w:t>denying future patents for modifications</w:t>
      </w:r>
      <w:r w:rsidRPr="00B27D37">
        <w:rPr>
          <w:sz w:val="16"/>
          <w:highlight w:val="cya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B27D37">
        <w:rPr>
          <w:highlight w:val="cyan"/>
          <w:u w:val="single"/>
        </w:rPr>
        <w:t xml:space="preserve">would </w:t>
      </w:r>
      <w:r w:rsidRPr="00BA5EC6">
        <w:rPr>
          <w:u w:val="single"/>
        </w:rPr>
        <w:t xml:space="preserve">likely </w:t>
      </w:r>
      <w:r w:rsidRPr="00B27D37">
        <w:rPr>
          <w:highlight w:val="cyan"/>
          <w:u w:val="single"/>
        </w:rPr>
        <w:t xml:space="preserve">reduce </w:t>
      </w:r>
      <w:r w:rsidRPr="00BA5EC6">
        <w:rPr>
          <w:u w:val="single"/>
        </w:rPr>
        <w:t xml:space="preserve">the </w:t>
      </w:r>
      <w:r w:rsidRPr="00B27D37">
        <w:rPr>
          <w:b/>
          <w:bCs/>
          <w:highlight w:val="cyan"/>
          <w:u w:val="single"/>
        </w:rPr>
        <w:t>extensive patent litigation</w:t>
      </w:r>
      <w:r w:rsidRPr="00B27D37">
        <w:rPr>
          <w:highlight w:val="cyan"/>
          <w:u w:val="single"/>
        </w:rPr>
        <w:t xml:space="preserve"> that contributes to </w:t>
      </w:r>
      <w:r w:rsidRPr="00BA5EC6">
        <w:rPr>
          <w:u w:val="single"/>
        </w:rPr>
        <w:t xml:space="preserve">the </w:t>
      </w:r>
      <w:r w:rsidRPr="00B27D37">
        <w:rPr>
          <w:b/>
          <w:bCs/>
          <w:highlight w:val="cyan"/>
          <w:u w:val="single"/>
        </w:rPr>
        <w:t>high prices of generic drugs</w:t>
      </w:r>
      <w:r w:rsidRPr="00B27D37">
        <w:rPr>
          <w:highlight w:val="cya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DB30A68" w14:textId="77777777" w:rsidR="001628C7" w:rsidRDefault="001628C7" w:rsidP="001628C7">
      <w:pPr>
        <w:pStyle w:val="Heading3"/>
      </w:pPr>
      <w:r>
        <w:t>1AC: Framing</w:t>
      </w:r>
    </w:p>
    <w:p w14:paraId="48A30089" w14:textId="77777777" w:rsidR="001628C7" w:rsidRPr="00807451" w:rsidRDefault="001628C7" w:rsidP="001628C7">
      <w:pPr>
        <w:pStyle w:val="Heading4"/>
        <w:rPr>
          <w:bCs/>
        </w:rPr>
      </w:pPr>
      <w:r w:rsidRPr="00807451">
        <w:rPr>
          <w:bCs/>
        </w:rPr>
        <w:t>The standard is maximizing expected wellbeing</w:t>
      </w:r>
      <w:r>
        <w:rPr>
          <w:bCs/>
        </w:rPr>
        <w:t xml:space="preserve"> or act hedonistic util</w:t>
      </w:r>
      <w:r w:rsidRPr="00807451">
        <w:rPr>
          <w:bCs/>
        </w:rPr>
        <w:t>.</w:t>
      </w:r>
    </w:p>
    <w:p w14:paraId="30586FEC" w14:textId="77777777" w:rsidR="001628C7" w:rsidRPr="00807451" w:rsidRDefault="001628C7" w:rsidP="001628C7">
      <w:pPr>
        <w:pStyle w:val="Heading4"/>
        <w:rPr>
          <w:bCs/>
        </w:rPr>
      </w:pPr>
      <w:r w:rsidRPr="00807451">
        <w:rPr>
          <w:bCs/>
        </w:rPr>
        <w:t>Prefer:</w:t>
      </w:r>
    </w:p>
    <w:p w14:paraId="4BCA76A4" w14:textId="77777777" w:rsidR="001628C7" w:rsidRPr="00807451" w:rsidRDefault="001628C7" w:rsidP="001628C7">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31365D7A" w14:textId="77777777" w:rsidR="001628C7" w:rsidRDefault="001628C7" w:rsidP="001628C7">
      <w:pPr>
        <w:rPr>
          <w:rStyle w:val="Style13ptBold"/>
        </w:rPr>
      </w:pPr>
      <w:r>
        <w:rPr>
          <w:rStyle w:val="Style13ptBold"/>
        </w:rPr>
        <w:t>Blum et al. 18</w:t>
      </w:r>
    </w:p>
    <w:p w14:paraId="0DACDA61" w14:textId="77777777" w:rsidR="001628C7" w:rsidRDefault="001628C7" w:rsidP="001628C7">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3B427289" w14:textId="77777777" w:rsidR="001628C7" w:rsidRDefault="001628C7" w:rsidP="001628C7">
      <w:pPr>
        <w:rPr>
          <w:rFonts w:asciiTheme="minorHAnsi" w:hAnsiTheme="minorHAnsi" w:cstheme="minorHAnsi"/>
          <w:sz w:val="16"/>
        </w:rPr>
      </w:pPr>
      <w:r w:rsidRPr="00B27D3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B27D3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B27D3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B27D37">
        <w:rPr>
          <w:rFonts w:asciiTheme="minorHAnsi" w:hAnsiTheme="minorHAnsi" w:cstheme="minorHAnsi"/>
          <w:highlight w:val="cyan"/>
          <w:u w:val="single"/>
        </w:rPr>
        <w:t>are rewarding</w:t>
      </w:r>
      <w:r>
        <w:rPr>
          <w:rFonts w:asciiTheme="minorHAnsi" w:hAnsiTheme="minorHAnsi" w:cstheme="minorHAnsi"/>
          <w:sz w:val="16"/>
        </w:rPr>
        <w:t xml:space="preserve"> may be </w:t>
      </w:r>
      <w:r w:rsidRPr="00B27D37">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B27D37">
        <w:rPr>
          <w:rFonts w:asciiTheme="minorHAnsi" w:hAnsiTheme="minorHAnsi" w:cstheme="minorHAnsi"/>
          <w:highlight w:val="cyan"/>
          <w:u w:val="single"/>
        </w:rPr>
        <w:t xml:space="preserve">provides the </w:t>
      </w:r>
      <w:r w:rsidRPr="00B27D37">
        <w:rPr>
          <w:rFonts w:asciiTheme="minorHAnsi" w:hAnsiTheme="minorHAnsi" w:cstheme="minorHAnsi"/>
          <w:b/>
          <w:bCs/>
          <w:highlight w:val="cyan"/>
          <w:u w:val="single"/>
        </w:rPr>
        <w:t>basis for hedonic theories</w:t>
      </w:r>
      <w:r w:rsidRPr="00B27D3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F30CD8E"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0E4AADFC" w14:textId="77777777" w:rsidR="001628C7" w:rsidRDefault="001628C7" w:rsidP="001628C7">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2015784"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68873AEB"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6EC2CA7"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B27D3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B27D3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B27D37">
        <w:rPr>
          <w:rFonts w:asciiTheme="minorHAnsi" w:hAnsiTheme="minorHAnsi" w:cstheme="minorHAnsi"/>
          <w:highlight w:val="cyan"/>
          <w:u w:val="single"/>
        </w:rPr>
        <w:t>rewards</w:t>
      </w:r>
      <w:r>
        <w:rPr>
          <w:rFonts w:asciiTheme="minorHAnsi" w:hAnsiTheme="minorHAnsi" w:cstheme="minorHAnsi"/>
          <w:u w:val="single"/>
        </w:rPr>
        <w:t xml:space="preserve"> is to </w:t>
      </w:r>
      <w:r w:rsidRPr="00B27D3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B27D3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D79CFFE" w14:textId="77777777" w:rsidR="001628C7" w:rsidRDefault="001628C7" w:rsidP="001628C7">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B27D37">
        <w:rPr>
          <w:rFonts w:asciiTheme="minorHAnsi" w:hAnsiTheme="minorHAnsi" w:cstheme="minorHAnsi"/>
          <w:highlight w:val="cyan"/>
          <w:u w:val="single"/>
        </w:rPr>
        <w:t>foods, drinks, mates, and offspring are rewarding.</w:t>
      </w:r>
    </w:p>
    <w:p w14:paraId="552D2E7F"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15D9534"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E31C847"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6DD2436"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CC2EBFB"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B27D3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B27D3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B27D3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B27D37">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CE3D726"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Desire and reward centers </w:t>
      </w:r>
    </w:p>
    <w:p w14:paraId="6BC193E9"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C5439F1"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63FCCC2"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B27D37">
        <w:rPr>
          <w:rFonts w:asciiTheme="minorHAnsi" w:hAnsiTheme="minorHAnsi" w:cstheme="minorHAnsi"/>
          <w:highlight w:val="cyan"/>
          <w:u w:val="single"/>
        </w:rPr>
        <w:t>liking</w:t>
      </w:r>
      <w:r>
        <w:rPr>
          <w:rFonts w:asciiTheme="minorHAnsi" w:hAnsiTheme="minorHAnsi" w:cstheme="minorHAnsi"/>
          <w:u w:val="single"/>
        </w:rPr>
        <w:t xml:space="preserve">” of </w:t>
      </w:r>
      <w:r w:rsidRPr="00B27D3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B27D37">
        <w:rPr>
          <w:rFonts w:asciiTheme="minorHAnsi" w:hAnsiTheme="minorHAnsi" w:cstheme="minorHAnsi"/>
          <w:highlight w:val="cyan"/>
          <w:u w:val="single"/>
        </w:rPr>
        <w:t>represented by</w:t>
      </w:r>
      <w:r>
        <w:rPr>
          <w:rFonts w:asciiTheme="minorHAnsi" w:hAnsiTheme="minorHAnsi" w:cstheme="minorHAnsi"/>
          <w:sz w:val="16"/>
        </w:rPr>
        <w:t xml:space="preserve"> small </w:t>
      </w:r>
      <w:r w:rsidRPr="00B27D37">
        <w:rPr>
          <w:rFonts w:asciiTheme="minorHAnsi" w:hAnsiTheme="minorHAnsi" w:cstheme="minorHAnsi"/>
          <w:highlight w:val="cyan"/>
          <w:u w:val="single"/>
        </w:rPr>
        <w:t>regions</w:t>
      </w:r>
      <w:r>
        <w:rPr>
          <w:rFonts w:asciiTheme="minorHAnsi" w:hAnsiTheme="minorHAnsi" w:cstheme="minorHAnsi"/>
          <w:sz w:val="16"/>
        </w:rPr>
        <w:t xml:space="preserve"> mainly </w:t>
      </w:r>
      <w:r w:rsidRPr="00B27D3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89F1235"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98A4C07"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9937B0A"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9E407F2"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C11BC88"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F7AA3A4"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B27D3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B27D3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B27D3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B27D3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B27D3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B27D3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B27D37">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EE4BCB2" w14:textId="77777777" w:rsidR="001628C7" w:rsidRDefault="001628C7" w:rsidP="001628C7">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B27D3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B27D37">
        <w:rPr>
          <w:rFonts w:asciiTheme="minorHAnsi" w:hAnsiTheme="minorHAnsi" w:cstheme="minorHAnsi"/>
          <w:highlight w:val="cyan"/>
          <w:u w:val="single"/>
        </w:rPr>
        <w:t>role in</w:t>
      </w:r>
      <w:r>
        <w:rPr>
          <w:rFonts w:asciiTheme="minorHAnsi" w:hAnsiTheme="minorHAnsi" w:cstheme="minorHAnsi"/>
          <w:u w:val="single"/>
        </w:rPr>
        <w:t xml:space="preserve"> humans’ </w:t>
      </w:r>
      <w:r w:rsidRPr="00B27D3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B27D3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B27D3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827C4B7" w14:textId="77777777" w:rsidR="001628C7" w:rsidRDefault="001628C7" w:rsidP="001628C7">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38B28855" w14:textId="77777777" w:rsidR="001628C7" w:rsidRPr="009847BA" w:rsidRDefault="001628C7" w:rsidP="001628C7">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424F547" w14:textId="77777777" w:rsidR="001628C7" w:rsidRPr="0052357E" w:rsidRDefault="001628C7" w:rsidP="001628C7"/>
    <w:p w14:paraId="1C1A80F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1628C7"/>
    <w:rsid w:val="000139A3"/>
    <w:rsid w:val="0002181F"/>
    <w:rsid w:val="00100833"/>
    <w:rsid w:val="00104529"/>
    <w:rsid w:val="00105942"/>
    <w:rsid w:val="00107396"/>
    <w:rsid w:val="00144A4C"/>
    <w:rsid w:val="001628C7"/>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FFF2D"/>
  <w15:chartTrackingRefBased/>
  <w15:docId w15:val="{31527E95-44CC-4F74-BAD4-6352F8979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28C7"/>
    <w:rPr>
      <w:rFonts w:ascii="Calibri" w:hAnsi="Calibri" w:cs="Calibri"/>
      <w:sz w:val="24"/>
    </w:rPr>
  </w:style>
  <w:style w:type="paragraph" w:styleId="Heading1">
    <w:name w:val="heading 1"/>
    <w:aliases w:val="Pocket"/>
    <w:basedOn w:val="Normal"/>
    <w:next w:val="Normal"/>
    <w:link w:val="Heading1Char"/>
    <w:qFormat/>
    <w:rsid w:val="001628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28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628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1628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28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28C7"/>
  </w:style>
  <w:style w:type="character" w:customStyle="1" w:styleId="Heading1Char">
    <w:name w:val="Heading 1 Char"/>
    <w:aliases w:val="Pocket Char"/>
    <w:basedOn w:val="DefaultParagraphFont"/>
    <w:link w:val="Heading1"/>
    <w:rsid w:val="001628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28C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628C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1628C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1628C7"/>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628C7"/>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1628C7"/>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1628C7"/>
    <w:rPr>
      <w:color w:val="auto"/>
      <w:u w:val="none"/>
    </w:rPr>
  </w:style>
  <w:style w:type="character" w:styleId="FollowedHyperlink">
    <w:name w:val="FollowedHyperlink"/>
    <w:basedOn w:val="DefaultParagraphFont"/>
    <w:uiPriority w:val="99"/>
    <w:semiHidden/>
    <w:unhideWhenUsed/>
    <w:rsid w:val="001628C7"/>
    <w:rPr>
      <w:color w:val="auto"/>
      <w:u w:val="none"/>
    </w:rPr>
  </w:style>
  <w:style w:type="character" w:styleId="UnresolvedMention">
    <w:name w:val="Unresolved Mention"/>
    <w:basedOn w:val="DefaultParagraphFont"/>
    <w:uiPriority w:val="99"/>
    <w:semiHidden/>
    <w:unhideWhenUsed/>
    <w:rsid w:val="001628C7"/>
    <w:rPr>
      <w:color w:val="605E5C"/>
      <w:shd w:val="clear" w:color="auto" w:fill="E1DFDD"/>
    </w:rPr>
  </w:style>
  <w:style w:type="paragraph" w:customStyle="1" w:styleId="textbold">
    <w:name w:val="text bold"/>
    <w:basedOn w:val="Normal"/>
    <w:link w:val="Emphasis"/>
    <w:uiPriority w:val="7"/>
    <w:qFormat/>
    <w:rsid w:val="001628C7"/>
    <w:pPr>
      <w:ind w:left="720"/>
      <w:jc w:val="both"/>
    </w:pPr>
    <w:rPr>
      <w:b/>
      <w:iCs/>
      <w:u w:val="single"/>
    </w:rPr>
  </w:style>
  <w:style w:type="paragraph" w:styleId="ListParagraph">
    <w:name w:val="List Paragraph"/>
    <w:aliases w:val="6 font"/>
    <w:basedOn w:val="Normal"/>
    <w:uiPriority w:val="99"/>
    <w:unhideWhenUsed/>
    <w:qFormat/>
    <w:rsid w:val="001628C7"/>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1628C7"/>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1628C7"/>
    <w:rPr>
      <w:rFonts w:ascii="Lucida Grande" w:hAnsi="Lucida Grande" w:cs="Lucida Grande"/>
    </w:rPr>
  </w:style>
  <w:style w:type="character" w:customStyle="1" w:styleId="DocumentMapChar">
    <w:name w:val="Document Map Char"/>
    <w:basedOn w:val="DefaultParagraphFont"/>
    <w:link w:val="DocumentMap"/>
    <w:uiPriority w:val="99"/>
    <w:semiHidden/>
    <w:rsid w:val="001628C7"/>
    <w:rPr>
      <w:rFonts w:ascii="Lucida Grande" w:hAnsi="Lucida Grande" w:cs="Lucida Grande"/>
      <w:sz w:val="24"/>
    </w:rPr>
  </w:style>
  <w:style w:type="paragraph" w:customStyle="1" w:styleId="Emphasis1">
    <w:name w:val="Emphasis1"/>
    <w:basedOn w:val="Normal"/>
    <w:uiPriority w:val="7"/>
    <w:qFormat/>
    <w:rsid w:val="001628C7"/>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1628C7"/>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1628C7"/>
    <w:rPr>
      <w:b/>
      <w:bCs/>
    </w:rPr>
  </w:style>
  <w:style w:type="character" w:customStyle="1" w:styleId="wikiexternallink">
    <w:name w:val="wikiexternallink"/>
    <w:basedOn w:val="DefaultParagraphFont"/>
    <w:rsid w:val="001628C7"/>
  </w:style>
  <w:style w:type="character" w:customStyle="1" w:styleId="wikigeneratedlinkcontent">
    <w:name w:val="wikigeneratedlinkcontent"/>
    <w:basedOn w:val="DefaultParagraphFont"/>
    <w:rsid w:val="001628C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628C7"/>
    <w:pPr>
      <w:spacing w:after="0" w:line="240" w:lineRule="auto"/>
    </w:pPr>
    <w:rPr>
      <w:sz w:val="26"/>
      <w:u w:val="single"/>
    </w:rPr>
  </w:style>
  <w:style w:type="paragraph" w:customStyle="1" w:styleId="Tag2">
    <w:name w:val="Tag2"/>
    <w:basedOn w:val="Normal"/>
    <w:qFormat/>
    <w:rsid w:val="001628C7"/>
    <w:rPr>
      <w:rFonts w:ascii="Arial" w:hAnsi="Arial" w:cs="Arial"/>
      <w:b/>
      <w:sz w:val="20"/>
    </w:rPr>
  </w:style>
  <w:style w:type="paragraph" w:customStyle="1" w:styleId="cardtext">
    <w:name w:val="card text"/>
    <w:basedOn w:val="Normal"/>
    <w:link w:val="cardtextChar"/>
    <w:qFormat/>
    <w:rsid w:val="001628C7"/>
    <w:pPr>
      <w:ind w:left="288" w:right="288"/>
    </w:pPr>
  </w:style>
  <w:style w:type="character" w:customStyle="1" w:styleId="cardtextChar">
    <w:name w:val="card text Char"/>
    <w:link w:val="cardtext"/>
    <w:rsid w:val="001628C7"/>
    <w:rPr>
      <w:rFonts w:ascii="Calibri" w:hAnsi="Calibri" w:cs="Calibri"/>
      <w:sz w:val="24"/>
    </w:rPr>
  </w:style>
  <w:style w:type="character" w:customStyle="1" w:styleId="latin24compacttimestamp-2v7xiq">
    <w:name w:val="latin24compacttimestamp-2v7xiq"/>
    <w:basedOn w:val="DefaultParagraphFont"/>
    <w:rsid w:val="001628C7"/>
  </w:style>
  <w:style w:type="paragraph" w:customStyle="1" w:styleId="Emphasize">
    <w:name w:val="Emphasize"/>
    <w:basedOn w:val="Normal"/>
    <w:uiPriority w:val="7"/>
    <w:qFormat/>
    <w:rsid w:val="001628C7"/>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1628C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twailr.com/on-intellectual-property-rights-access-to-medicines-and-vaccine-imperialis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thehindu.com/opinion/lead/Let-India-unleash-its-soft-power/article13292272.ece"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s://theconversation.com/explainer-evergreening-and-how-big-pharma-keeps-drug-prices-high-33623" TargetMode="External"/><Relationship Id="rId5" Type="http://schemas.openxmlformats.org/officeDocument/2006/relationships/webSettings" Target="webSettings.xml"/><Relationship Id="rId15" Type="http://schemas.openxmlformats.org/officeDocument/2006/relationships/hyperlink" Target="https://medium.com/@liftmode/pharmaceutical-colonialism-3-ways-that-western-medicine-takes-from-indigenous-communities-3a9339b4f24f" TargetMode="External"/><Relationship Id="rId10" Type="http://schemas.openxmlformats.org/officeDocument/2006/relationships/hyperlink" Target="https://www.the-american-interest.com/2017/01/12/superbug-pandemics-and-how-to-prevent-the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hyperlink" Target="https://africasacountry.com/2020/06/decolonizing-the-vacc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26127</Words>
  <Characters>148930</Characters>
  <Application>Microsoft Office Word</Application>
  <DocSecurity>0</DocSecurity>
  <Lines>1241</Lines>
  <Paragraphs>349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2021-10-09T02:18:00Z</dcterms:created>
  <dcterms:modified xsi:type="dcterms:W3CDTF">2021-10-09T02:18:00Z</dcterms:modified>
</cp:coreProperties>
</file>