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A8531" w14:textId="77777777" w:rsidR="00C44A75" w:rsidRPr="0072564D" w:rsidRDefault="00C44A75" w:rsidP="00C44A75">
      <w:pPr>
        <w:pStyle w:val="Heading3"/>
        <w:rPr>
          <w:rFonts w:cs="Calibri"/>
        </w:rPr>
      </w:pPr>
      <w:r w:rsidRPr="0072564D">
        <w:rPr>
          <w:rFonts w:cs="Calibri"/>
        </w:rPr>
        <w:t>1AC: Innovation</w:t>
      </w:r>
    </w:p>
    <w:p w14:paraId="5D4471EE" w14:textId="77777777" w:rsidR="00C44A75" w:rsidRPr="0072564D" w:rsidRDefault="00C44A75" w:rsidP="00C44A75">
      <w:pPr>
        <w:pStyle w:val="Heading4"/>
        <w:rPr>
          <w:rFonts w:cs="Calibri"/>
        </w:rPr>
      </w:pPr>
      <w:r w:rsidRPr="0072564D">
        <w:rPr>
          <w:rFonts w:cs="Calibri"/>
        </w:rPr>
        <w:t xml:space="preserve">Advantage 1 is Innovation: </w:t>
      </w:r>
    </w:p>
    <w:p w14:paraId="25D39C17" w14:textId="77777777" w:rsidR="00C44A75" w:rsidRPr="0072564D" w:rsidRDefault="00C44A75" w:rsidP="00C44A75">
      <w:pPr>
        <w:pStyle w:val="Heading4"/>
        <w:rPr>
          <w:rFonts w:cs="Calibri"/>
        </w:rPr>
      </w:pPr>
      <w:r w:rsidRPr="0072564D">
        <w:rPr>
          <w:rFonts w:cs="Calibri"/>
        </w:rPr>
        <w:t xml:space="preserve">Most recent evidence concludes Aff – 78% of New Drugs </w:t>
      </w:r>
      <w:r w:rsidRPr="0072564D">
        <w:rPr>
          <w:rFonts w:cs="Calibri"/>
          <w:u w:val="single"/>
        </w:rPr>
        <w:t>aren’t innovative</w:t>
      </w:r>
      <w:r w:rsidRPr="0072564D">
        <w:rPr>
          <w:rFonts w:cs="Calibri"/>
        </w:rPr>
        <w:t xml:space="preserve"> but rather repurposed.</w:t>
      </w:r>
    </w:p>
    <w:p w14:paraId="4217F606" w14:textId="77777777" w:rsidR="00C44A75" w:rsidRPr="0072564D" w:rsidRDefault="00C44A75" w:rsidP="00C44A75">
      <w:r w:rsidRPr="0072564D">
        <w:rPr>
          <w:rStyle w:val="Style13ptBold"/>
        </w:rPr>
        <w:t>PFAD 21</w:t>
      </w:r>
      <w:r w:rsidRPr="0072564D">
        <w:t xml:space="preserve"> Patients for Affordable Drugs 2-3-2021 “BIG PHARMA’S BIG LIE: THE TRUTH ABOUT INNOVATION &amp; DRUG PRICES” </w:t>
      </w:r>
      <w:hyperlink r:id="rId6" w:history="1">
        <w:r w:rsidRPr="0072564D">
          <w:rPr>
            <w:rStyle w:val="Hyperlink"/>
          </w:rPr>
          <w:t>https://patientsforaffordabledrugs.org/2021/02/03/innovation-report/</w:t>
        </w:r>
      </w:hyperlink>
      <w:r w:rsidRPr="0072564D">
        <w:t xml:space="preserve"> (a patient advocacy and lobbying organisation based in Washington, D.C. founded by David Mitchell who suffers from multiple myeloma. Ben Wakana is the executive director. It focuses on policies to lower drug prices.)//Elmer </w:t>
      </w:r>
    </w:p>
    <w:p w14:paraId="2C460B96" w14:textId="77777777" w:rsidR="00C44A75" w:rsidRPr="0072564D" w:rsidRDefault="00C44A75" w:rsidP="00C44A75">
      <w:pPr>
        <w:rPr>
          <w:u w:val="single"/>
        </w:rPr>
      </w:pPr>
      <w:r w:rsidRPr="0072564D">
        <w:rPr>
          <w:sz w:val="16"/>
        </w:rPr>
        <w:t xml:space="preserve">The drug industry talks a </w:t>
      </w:r>
      <w:r w:rsidRPr="0072564D">
        <w:rPr>
          <w:u w:val="single"/>
        </w:rPr>
        <w:t>lot about how reforms to lower prices threaten cutting-edge breakthroughs</w:t>
      </w:r>
      <w:r w:rsidRPr="0072564D">
        <w:rPr>
          <w:sz w:val="16"/>
        </w:rPr>
        <w:t xml:space="preserve">, but in reality, </w:t>
      </w:r>
      <w:r w:rsidRPr="0072564D">
        <w:rPr>
          <w:b/>
          <w:sz w:val="26"/>
          <w:u w:val="single"/>
          <w:bdr w:val="single" w:sz="12" w:space="0" w:color="auto"/>
        </w:rPr>
        <w:t>only a fraction</w:t>
      </w:r>
      <w:r w:rsidRPr="0072564D">
        <w:rPr>
          <w:b/>
          <w:sz w:val="26"/>
          <w:u w:val="single"/>
        </w:rPr>
        <w:t xml:space="preserve"> of new medications </w:t>
      </w:r>
      <w:proofErr w:type="gramStart"/>
      <w:r w:rsidRPr="0072564D">
        <w:rPr>
          <w:b/>
          <w:sz w:val="26"/>
          <w:u w:val="single"/>
        </w:rPr>
        <w:t>are</w:t>
      </w:r>
      <w:proofErr w:type="gramEnd"/>
      <w:r w:rsidRPr="0072564D">
        <w:rPr>
          <w:b/>
          <w:sz w:val="26"/>
          <w:u w:val="single"/>
        </w:rPr>
        <w:t xml:space="preserve"> truly innovative</w:t>
      </w:r>
      <w:r w:rsidRPr="0072564D">
        <w:rPr>
          <w:sz w:val="16"/>
        </w:rPr>
        <w:t xml:space="preserve">. </w:t>
      </w:r>
      <w:r w:rsidRPr="0072564D">
        <w:rPr>
          <w:b/>
          <w:sz w:val="26"/>
          <w:highlight w:val="cyan"/>
          <w:u w:val="single"/>
        </w:rPr>
        <w:t>Since 1975</w:t>
      </w:r>
      <w:r w:rsidRPr="0072564D">
        <w:rPr>
          <w:sz w:val="16"/>
        </w:rPr>
        <w:t xml:space="preserve">, </w:t>
      </w:r>
      <w:r w:rsidRPr="0072564D">
        <w:rPr>
          <w:b/>
          <w:sz w:val="26"/>
          <w:u w:val="single"/>
        </w:rPr>
        <w:t xml:space="preserve">only </w:t>
      </w:r>
      <w:r w:rsidRPr="0072564D">
        <w:rPr>
          <w:b/>
          <w:sz w:val="26"/>
          <w:highlight w:val="cyan"/>
          <w:u w:val="single"/>
        </w:rPr>
        <w:t>10</w:t>
      </w:r>
      <w:r w:rsidRPr="0072564D">
        <w:rPr>
          <w:sz w:val="16"/>
        </w:rPr>
        <w:t xml:space="preserve"> to 15 </w:t>
      </w:r>
      <w:r w:rsidRPr="0072564D">
        <w:rPr>
          <w:b/>
          <w:sz w:val="26"/>
          <w:highlight w:val="cyan"/>
          <w:u w:val="single"/>
        </w:rPr>
        <w:t>percent</w:t>
      </w:r>
      <w:r w:rsidRPr="0072564D">
        <w:rPr>
          <w:sz w:val="16"/>
        </w:rPr>
        <w:t xml:space="preserve"> of drugs entering the market </w:t>
      </w:r>
      <w:r w:rsidRPr="0072564D">
        <w:rPr>
          <w:b/>
          <w:sz w:val="26"/>
          <w:highlight w:val="cyan"/>
          <w:u w:val="single"/>
        </w:rPr>
        <w:t>represented</w:t>
      </w:r>
      <w:r w:rsidRPr="0072564D">
        <w:rPr>
          <w:sz w:val="16"/>
        </w:rPr>
        <w:t xml:space="preserve"> </w:t>
      </w:r>
      <w:r w:rsidRPr="0072564D">
        <w:rPr>
          <w:b/>
          <w:sz w:val="26"/>
          <w:u w:val="single"/>
        </w:rPr>
        <w:t xml:space="preserve">therapeutic </w:t>
      </w:r>
      <w:r w:rsidRPr="0072564D">
        <w:rPr>
          <w:b/>
          <w:sz w:val="26"/>
          <w:highlight w:val="cyan"/>
          <w:u w:val="single"/>
        </w:rPr>
        <w:t>advances</w:t>
      </w:r>
      <w:r w:rsidRPr="0072564D">
        <w:rPr>
          <w:sz w:val="16"/>
        </w:rPr>
        <w:t xml:space="preserve">; </w:t>
      </w:r>
      <w:r w:rsidRPr="0072564D">
        <w:rPr>
          <w:b/>
          <w:sz w:val="26"/>
          <w:u w:val="single"/>
        </w:rPr>
        <w:t>instead</w:t>
      </w:r>
      <w:r w:rsidRPr="0072564D">
        <w:rPr>
          <w:sz w:val="16"/>
        </w:rPr>
        <w:t xml:space="preserve">, </w:t>
      </w:r>
      <w:r w:rsidRPr="0072564D">
        <w:rPr>
          <w:b/>
          <w:sz w:val="26"/>
          <w:u w:val="single"/>
        </w:rPr>
        <w:t xml:space="preserve">drug companies prioritized the development of existing drugs with </w:t>
      </w:r>
      <w:r w:rsidRPr="0072564D">
        <w:rPr>
          <w:b/>
          <w:sz w:val="26"/>
          <w:highlight w:val="cyan"/>
          <w:u w:val="single"/>
          <w:bdr w:val="single" w:sz="12" w:space="0" w:color="auto"/>
        </w:rPr>
        <w:t>minor variations</w:t>
      </w:r>
      <w:r w:rsidRPr="0072564D">
        <w:rPr>
          <w:b/>
          <w:sz w:val="26"/>
          <w:u w:val="single"/>
          <w:bdr w:val="single" w:sz="12" w:space="0" w:color="auto"/>
        </w:rPr>
        <w:t xml:space="preserve"> that </w:t>
      </w:r>
      <w:r w:rsidRPr="0072564D">
        <w:rPr>
          <w:b/>
          <w:sz w:val="26"/>
          <w:highlight w:val="cyan"/>
          <w:u w:val="single"/>
          <w:bdr w:val="single" w:sz="12" w:space="0" w:color="auto"/>
        </w:rPr>
        <w:t>lack</w:t>
      </w:r>
      <w:r w:rsidRPr="0072564D">
        <w:rPr>
          <w:b/>
          <w:sz w:val="26"/>
          <w:u w:val="single"/>
          <w:bdr w:val="single" w:sz="12" w:space="0" w:color="auto"/>
        </w:rPr>
        <w:t xml:space="preserve"> clinical </w:t>
      </w:r>
      <w:r w:rsidRPr="0072564D">
        <w:rPr>
          <w:b/>
          <w:sz w:val="26"/>
          <w:highlight w:val="cyan"/>
          <w:u w:val="single"/>
          <w:bdr w:val="single" w:sz="12" w:space="0" w:color="auto"/>
        </w:rPr>
        <w:t>significance</w:t>
      </w:r>
      <w:r w:rsidRPr="0072564D">
        <w:rPr>
          <w:sz w:val="16"/>
        </w:rPr>
        <w:t xml:space="preserve">.21 Drug patents offer a stark illustration of this point. Between 2005 and 2015, </w:t>
      </w:r>
      <w:r w:rsidRPr="0072564D">
        <w:rPr>
          <w:b/>
          <w:sz w:val="26"/>
          <w:highlight w:val="cyan"/>
          <w:u w:val="single"/>
          <w:bdr w:val="single" w:sz="12" w:space="0" w:color="auto"/>
        </w:rPr>
        <w:t xml:space="preserve">78 percent of drug patents </w:t>
      </w:r>
      <w:r w:rsidRPr="0072564D">
        <w:rPr>
          <w:b/>
          <w:sz w:val="26"/>
          <w:u w:val="single"/>
          <w:bdr w:val="single" w:sz="12" w:space="0" w:color="auto"/>
        </w:rPr>
        <w:t xml:space="preserve">were related </w:t>
      </w:r>
      <w:r w:rsidRPr="0072564D">
        <w:rPr>
          <w:b/>
          <w:sz w:val="26"/>
          <w:highlight w:val="cyan"/>
          <w:u w:val="single"/>
          <w:bdr w:val="single" w:sz="12" w:space="0" w:color="auto"/>
        </w:rPr>
        <w:t>to</w:t>
      </w:r>
      <w:r w:rsidRPr="0072564D">
        <w:rPr>
          <w:b/>
          <w:sz w:val="26"/>
          <w:u w:val="single"/>
          <w:bdr w:val="single" w:sz="12" w:space="0" w:color="auto"/>
        </w:rPr>
        <w:t xml:space="preserve"> </w:t>
      </w:r>
      <w:r w:rsidRPr="0072564D">
        <w:rPr>
          <w:b/>
          <w:sz w:val="26"/>
          <w:highlight w:val="cyan"/>
          <w:u w:val="single"/>
          <w:bdr w:val="single" w:sz="12" w:space="0" w:color="auto"/>
        </w:rPr>
        <w:t xml:space="preserve">drugs </w:t>
      </w:r>
      <w:r w:rsidRPr="0072564D">
        <w:rPr>
          <w:b/>
          <w:sz w:val="26"/>
          <w:u w:val="single"/>
          <w:bdr w:val="single" w:sz="12" w:space="0" w:color="auto"/>
        </w:rPr>
        <w:t xml:space="preserve">already </w:t>
      </w:r>
      <w:r w:rsidRPr="0072564D">
        <w:rPr>
          <w:b/>
          <w:sz w:val="26"/>
          <w:highlight w:val="cyan"/>
          <w:u w:val="single"/>
          <w:bdr w:val="single" w:sz="12" w:space="0" w:color="auto"/>
        </w:rPr>
        <w:t>on the market.</w:t>
      </w:r>
      <w:r w:rsidRPr="0072564D">
        <w:rPr>
          <w:sz w:val="16"/>
        </w:rPr>
        <w:t xml:space="preserve">22 </w:t>
      </w:r>
      <w:r w:rsidRPr="0072564D">
        <w:rPr>
          <w:b/>
          <w:sz w:val="26"/>
          <w:u w:val="single"/>
        </w:rPr>
        <w:t>Instead of investing in R&amp;D that could lead to new</w:t>
      </w:r>
      <w:r w:rsidRPr="0072564D">
        <w:rPr>
          <w:sz w:val="16"/>
        </w:rPr>
        <w:t xml:space="preserve"> breakthrough </w:t>
      </w:r>
      <w:r w:rsidRPr="0072564D">
        <w:rPr>
          <w:b/>
          <w:sz w:val="26"/>
          <w:u w:val="single"/>
        </w:rPr>
        <w:t>therapies</w:t>
      </w:r>
      <w:r w:rsidRPr="0072564D">
        <w:rPr>
          <w:sz w:val="16"/>
        </w:rPr>
        <w:t xml:space="preserve">, </w:t>
      </w:r>
      <w:r w:rsidRPr="0072564D">
        <w:rPr>
          <w:b/>
          <w:sz w:val="26"/>
          <w:highlight w:val="cyan"/>
          <w:u w:val="single"/>
        </w:rPr>
        <w:t xml:space="preserve">drug companies spend resources </w:t>
      </w:r>
      <w:r w:rsidRPr="0072564D">
        <w:rPr>
          <w:b/>
          <w:sz w:val="26"/>
          <w:highlight w:val="cyan"/>
          <w:u w:val="single"/>
          <w:bdr w:val="single" w:sz="12" w:space="0" w:color="auto"/>
        </w:rPr>
        <w:t>obtaining patents on old drugs</w:t>
      </w:r>
      <w:r w:rsidRPr="0072564D">
        <w:rPr>
          <w:sz w:val="16"/>
          <w:highlight w:val="cyan"/>
        </w:rPr>
        <w:t xml:space="preserve"> </w:t>
      </w:r>
      <w:r w:rsidRPr="0072564D">
        <w:rPr>
          <w:u w:val="single"/>
        </w:rPr>
        <w:t xml:space="preserve">— not to improve user experience — but </w:t>
      </w:r>
      <w:r w:rsidRPr="0072564D">
        <w:rPr>
          <w:b/>
          <w:sz w:val="26"/>
          <w:u w:val="single"/>
        </w:rPr>
        <w:t xml:space="preserve">to </w:t>
      </w:r>
      <w:r w:rsidRPr="0072564D">
        <w:rPr>
          <w:b/>
          <w:sz w:val="26"/>
          <w:highlight w:val="cyan"/>
          <w:u w:val="single"/>
        </w:rPr>
        <w:t>extend patent protection</w:t>
      </w:r>
      <w:r w:rsidRPr="0072564D">
        <w:rPr>
          <w:u w:val="single"/>
        </w:rPr>
        <w:t>, prolong monopoly pricing periods, and keep generic competitors off the market</w:t>
      </w:r>
      <w:r w:rsidRPr="0072564D">
        <w:rPr>
          <w:sz w:val="16"/>
        </w:rPr>
        <w:t xml:space="preserve">. </w:t>
      </w:r>
      <w:proofErr w:type="gramStart"/>
      <w:r w:rsidRPr="0072564D">
        <w:rPr>
          <w:sz w:val="16"/>
        </w:rPr>
        <w:t>So</w:t>
      </w:r>
      <w:proofErr w:type="gramEnd"/>
      <w:r w:rsidRPr="0072564D">
        <w:rPr>
          <w:sz w:val="16"/>
        </w:rPr>
        <w:t xml:space="preserve"> if we understand that new drugs are not the same as new cures, a small reduction in new drugs doesn’t pose a threat to innovation. </w:t>
      </w:r>
      <w:r w:rsidRPr="0072564D">
        <w:rPr>
          <w:u w:val="single"/>
        </w:rPr>
        <w:t xml:space="preserve">Harvard economist Richard Frank summed it up this way: “If drug companies claim lowering drug prices means somewhat fewer new drug launches, remember that there are </w:t>
      </w:r>
      <w:r w:rsidRPr="0072564D">
        <w:rPr>
          <w:b/>
          <w:bCs/>
          <w:u w:val="single"/>
        </w:rPr>
        <w:t>numerous new products sold every year whose elimination would have little to no impact on the health of Americans</w:t>
      </w:r>
      <w:r w:rsidRPr="0072564D">
        <w:rPr>
          <w:sz w:val="16"/>
        </w:rPr>
        <w:t xml:space="preserve">.”23 If our current system of drug development does not result primarily in truly innovative drugs, we can’t let the pharmaceutical industry use the threat of R&amp;D cuts as a scapegoat to thwart reforms. </w:t>
      </w:r>
      <w:r w:rsidRPr="0072564D">
        <w:rPr>
          <w:u w:val="single"/>
        </w:rPr>
        <w:t>We can create a system that incentivizes valuable innovation that delivers meaningful clinical benefit to patients — instead of repurposing old drugs.</w:t>
      </w:r>
    </w:p>
    <w:p w14:paraId="1637574E" w14:textId="77777777" w:rsidR="00C44A75" w:rsidRPr="0072564D" w:rsidRDefault="00C44A75" w:rsidP="00C44A75">
      <w:pPr>
        <w:pStyle w:val="Heading4"/>
        <w:rPr>
          <w:rFonts w:cs="Calibri"/>
        </w:rPr>
      </w:pPr>
      <w:r w:rsidRPr="0072564D">
        <w:rPr>
          <w:rFonts w:cs="Calibri"/>
        </w:rPr>
        <w:t xml:space="preserve">The </w:t>
      </w:r>
      <w:r w:rsidRPr="0072564D">
        <w:rPr>
          <w:rFonts w:cs="Calibri"/>
          <w:u w:val="single"/>
        </w:rPr>
        <w:t>only</w:t>
      </w:r>
      <w:r w:rsidRPr="0072564D">
        <w:rPr>
          <w:rFonts w:cs="Calibri"/>
        </w:rPr>
        <w:t xml:space="preserve"> major study </w:t>
      </w:r>
      <w:r w:rsidRPr="0072564D">
        <w:rPr>
          <w:rFonts w:cs="Calibri"/>
          <w:u w:val="single"/>
        </w:rPr>
        <w:t>confirms</w:t>
      </w:r>
      <w:r w:rsidRPr="0072564D">
        <w:rPr>
          <w:rFonts w:cs="Calibri"/>
        </w:rPr>
        <w:t xml:space="preserve"> our Internal Link – Evergreening </w:t>
      </w:r>
      <w:r w:rsidRPr="0072564D">
        <w:rPr>
          <w:rFonts w:cs="Calibri"/>
          <w:u w:val="single"/>
        </w:rPr>
        <w:t>decimates competition</w:t>
      </w:r>
      <w:r w:rsidRPr="0072564D">
        <w:rPr>
          <w:rFonts w:cs="Calibri"/>
        </w:rPr>
        <w:t xml:space="preserve"> by resulting in </w:t>
      </w:r>
      <w:r w:rsidRPr="0072564D">
        <w:rPr>
          <w:rFonts w:cs="Calibri"/>
          <w:u w:val="single"/>
        </w:rPr>
        <w:t>functional monopolies</w:t>
      </w:r>
      <w:r w:rsidRPr="0072564D">
        <w:rPr>
          <w:rFonts w:cs="Calibri"/>
        </w:rPr>
        <w:t xml:space="preserve"> </w:t>
      </w:r>
    </w:p>
    <w:p w14:paraId="641D0EB2" w14:textId="77777777" w:rsidR="00C44A75" w:rsidRPr="0072564D" w:rsidRDefault="00C44A75" w:rsidP="00C44A75">
      <w:r w:rsidRPr="0072564D">
        <w:rPr>
          <w:rStyle w:val="Style13ptBold"/>
        </w:rPr>
        <w:t>Arnold Ventures 20</w:t>
      </w:r>
      <w:r w:rsidRPr="0072564D">
        <w:t xml:space="preserve"> 9-24-2020 "'Evergreening' Stunts Competition, Costs Consumers and Taxpayers" </w:t>
      </w:r>
      <w:hyperlink r:id="rId7" w:history="1">
        <w:r w:rsidRPr="0072564D">
          <w:rPr>
            <w:rStyle w:val="Hyperlink"/>
          </w:rPr>
          <w:t>https://www.arnoldventures.org/stories/evergreening-stunts-competition-costs-consumers-and-taxpayers/</w:t>
        </w:r>
      </w:hyperlink>
      <w:r w:rsidRPr="0072564D">
        <w:t xml:space="preserve"> (Arnold Ventures is focused on evidence-based giving in a wide range of categories including: criminal justice, education, health care, and public finance)//Elmer </w:t>
      </w:r>
    </w:p>
    <w:p w14:paraId="49C9A7D1" w14:textId="77777777" w:rsidR="00C44A75" w:rsidRPr="0072564D" w:rsidRDefault="00C44A75" w:rsidP="00C44A75">
      <w:pPr>
        <w:rPr>
          <w:sz w:val="16"/>
          <w:szCs w:val="24"/>
        </w:rPr>
      </w:pPr>
      <w:r w:rsidRPr="0072564D">
        <w:rPr>
          <w:szCs w:val="24"/>
          <w:u w:val="single"/>
        </w:rPr>
        <w:t>In 2011, Elsa Dixler was diagnosed with multiple myeloma. That August, she was prescribed Revlimid, a drug that had come on the market six years earlier</w:t>
      </w:r>
      <w:r w:rsidRPr="0072564D">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gramStart"/>
      <w:r w:rsidRPr="0072564D">
        <w:rPr>
          <w:sz w:val="16"/>
          <w:szCs w:val="24"/>
        </w:rPr>
        <w:t>Ph.D</w:t>
      </w:r>
      <w:proofErr w:type="gramEnd"/>
      <w:r w:rsidRPr="0072564D">
        <w:rPr>
          <w:sz w:val="16"/>
          <w:szCs w:val="24"/>
        </w:rPr>
        <w:t xml:space="preserve">, and have a pretty normal life,” said Dixler, a Brooklyn resident who is now 74. “So, on the one hand, I feel enormously grateful.” </w:t>
      </w:r>
      <w:r w:rsidRPr="0072564D">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72564D">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72564D">
        <w:rPr>
          <w:szCs w:val="24"/>
          <w:highlight w:val="cyan"/>
          <w:u w:val="single"/>
        </w:rPr>
        <w:t xml:space="preserve">Revlimid </w:t>
      </w:r>
      <w:r w:rsidRPr="0072564D">
        <w:rPr>
          <w:szCs w:val="24"/>
          <w:u w:val="single"/>
        </w:rPr>
        <w:t xml:space="preserve">should have </w:t>
      </w:r>
      <w:r w:rsidRPr="0072564D">
        <w:rPr>
          <w:b/>
          <w:bCs/>
          <w:szCs w:val="24"/>
          <w:u w:val="single"/>
        </w:rPr>
        <w:t>been subject to competition</w:t>
      </w:r>
      <w:r w:rsidRPr="0072564D">
        <w:rPr>
          <w:szCs w:val="24"/>
          <w:u w:val="single"/>
        </w:rPr>
        <w:t xml:space="preserve"> from generic drug makers starting in 2009, bringing down its cost by many orders of magnitude</w:t>
      </w:r>
      <w:r w:rsidRPr="0072564D">
        <w:rPr>
          <w:sz w:val="16"/>
          <w:szCs w:val="24"/>
        </w:rPr>
        <w:t xml:space="preserve">. But </w:t>
      </w:r>
      <w:r w:rsidRPr="0072564D">
        <w:rPr>
          <w:szCs w:val="24"/>
          <w:u w:val="single"/>
        </w:rPr>
        <w:t>by obtaining</w:t>
      </w:r>
      <w:r w:rsidRPr="0072564D">
        <w:rPr>
          <w:sz w:val="16"/>
          <w:szCs w:val="24"/>
        </w:rPr>
        <w:t xml:space="preserve"> </w:t>
      </w:r>
      <w:r w:rsidRPr="0072564D">
        <w:rPr>
          <w:b/>
          <w:bCs/>
          <w:szCs w:val="24"/>
          <w:highlight w:val="cyan"/>
          <w:u w:val="single"/>
        </w:rPr>
        <w:t>27 additional patents</w:t>
      </w:r>
      <w:r w:rsidRPr="0072564D">
        <w:rPr>
          <w:sz w:val="16"/>
          <w:szCs w:val="24"/>
        </w:rPr>
        <w:t xml:space="preserve">, eight orphan drug exclusivities and 91 total additional protections from the U.S. Food and Drug Administration (FDA) </w:t>
      </w:r>
      <w:r w:rsidRPr="0072564D">
        <w:rPr>
          <w:szCs w:val="24"/>
          <w:u w:val="single"/>
        </w:rPr>
        <w:t xml:space="preserve">since Revlimid’s introduction in 2005, its manufacturer, Celgene, has </w:t>
      </w:r>
      <w:r w:rsidRPr="0072564D">
        <w:rPr>
          <w:szCs w:val="24"/>
          <w:highlight w:val="cyan"/>
          <w:u w:val="single"/>
        </w:rPr>
        <w:t xml:space="preserve">extended </w:t>
      </w:r>
      <w:r w:rsidRPr="0072564D">
        <w:rPr>
          <w:szCs w:val="24"/>
          <w:u w:val="single"/>
        </w:rPr>
        <w:t xml:space="preserve">the drug’s </w:t>
      </w:r>
      <w:r w:rsidRPr="0072564D">
        <w:rPr>
          <w:b/>
          <w:bCs/>
          <w:szCs w:val="24"/>
          <w:highlight w:val="cyan"/>
          <w:u w:val="single"/>
          <w:bdr w:val="single" w:sz="4" w:space="0" w:color="auto"/>
        </w:rPr>
        <w:t>monopoly</w:t>
      </w:r>
      <w:r w:rsidRPr="0072564D">
        <w:rPr>
          <w:szCs w:val="24"/>
          <w:highlight w:val="cyan"/>
          <w:u w:val="single"/>
          <w:bdr w:val="single" w:sz="4" w:space="0" w:color="auto"/>
        </w:rPr>
        <w:t xml:space="preserve"> </w:t>
      </w:r>
      <w:r w:rsidRPr="0072564D">
        <w:rPr>
          <w:b/>
          <w:bCs/>
          <w:szCs w:val="24"/>
          <w:highlight w:val="cyan"/>
          <w:u w:val="single"/>
          <w:bdr w:val="single" w:sz="4" w:space="0" w:color="auto"/>
        </w:rPr>
        <w:t>period</w:t>
      </w:r>
      <w:r w:rsidRPr="0072564D">
        <w:rPr>
          <w:szCs w:val="24"/>
          <w:highlight w:val="cyan"/>
          <w:u w:val="single"/>
          <w:bdr w:val="single" w:sz="4" w:space="0" w:color="auto"/>
        </w:rPr>
        <w:t xml:space="preserve"> </w:t>
      </w:r>
      <w:r w:rsidRPr="0072564D">
        <w:rPr>
          <w:b/>
          <w:bCs/>
          <w:szCs w:val="24"/>
          <w:highlight w:val="cyan"/>
          <w:u w:val="single"/>
          <w:bdr w:val="single" w:sz="4" w:space="0" w:color="auto"/>
        </w:rPr>
        <w:t>by 18 years</w:t>
      </w:r>
      <w:r w:rsidRPr="0072564D">
        <w:rPr>
          <w:szCs w:val="24"/>
          <w:highlight w:val="cyan"/>
          <w:u w:val="single"/>
        </w:rPr>
        <w:t xml:space="preserve"> </w:t>
      </w:r>
      <w:r w:rsidRPr="0072564D">
        <w:rPr>
          <w:szCs w:val="24"/>
          <w:u w:val="single"/>
        </w:rPr>
        <w:t>— through March 8, 2028</w:t>
      </w:r>
      <w:r w:rsidRPr="0072564D">
        <w:rPr>
          <w:sz w:val="16"/>
          <w:szCs w:val="24"/>
        </w:rPr>
        <w:t xml:space="preserve">. “I cannot fathom </w:t>
      </w:r>
      <w:r w:rsidRPr="0072564D">
        <w:rPr>
          <w:szCs w:val="24"/>
          <w:u w:val="single"/>
        </w:rPr>
        <w:t xml:space="preserve">the immorality of a business that relies on </w:t>
      </w:r>
      <w:r w:rsidRPr="0072564D">
        <w:rPr>
          <w:b/>
          <w:bCs/>
          <w:szCs w:val="24"/>
          <w:u w:val="single"/>
          <w:bdr w:val="single" w:sz="4" w:space="0" w:color="auto"/>
        </w:rPr>
        <w:t>squeezing people with cancer</w:t>
      </w:r>
      <w:r w:rsidRPr="0072564D">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72564D">
        <w:rPr>
          <w:szCs w:val="24"/>
          <w:u w:val="single"/>
        </w:rPr>
        <w:t>They didn’t invent a new drug, rather, they found a new use for it,” she said.</w:t>
      </w:r>
      <w:r w:rsidRPr="0072564D">
        <w:rPr>
          <w:sz w:val="16"/>
          <w:szCs w:val="24"/>
        </w:rPr>
        <w:t xml:space="preserve"> “</w:t>
      </w:r>
      <w:r w:rsidRPr="0072564D">
        <w:rPr>
          <w:szCs w:val="24"/>
          <w:u w:val="single"/>
        </w:rPr>
        <w:t>The cost of Revlimid has imposed constraints on our retirement</w:t>
      </w:r>
      <w:r w:rsidRPr="0072564D">
        <w:rPr>
          <w:sz w:val="16"/>
          <w:szCs w:val="24"/>
        </w:rPr>
        <w:t xml:space="preserve">,” Dixler said, “but when I hear other people’s stories, I feel very lucky. A lot of people have been devastated financially.” </w:t>
      </w:r>
      <w:r w:rsidRPr="0072564D">
        <w:rPr>
          <w:szCs w:val="24"/>
          <w:u w:val="single"/>
        </w:rPr>
        <w:t>Revlimid is a case study in a process known as “</w:t>
      </w:r>
      <w:r w:rsidRPr="0072564D">
        <w:rPr>
          <w:szCs w:val="24"/>
          <w:highlight w:val="cyan"/>
          <w:u w:val="single"/>
        </w:rPr>
        <w:t>evergreening</w:t>
      </w:r>
      <w:r w:rsidRPr="0072564D">
        <w:rPr>
          <w:szCs w:val="24"/>
          <w:u w:val="single"/>
        </w:rPr>
        <w:t xml:space="preserve">” — </w:t>
      </w:r>
      <w:r w:rsidRPr="0072564D">
        <w:rPr>
          <w:szCs w:val="24"/>
          <w:highlight w:val="cyan"/>
          <w:u w:val="single"/>
        </w:rPr>
        <w:t>artificially sustaining a monopoly for</w:t>
      </w:r>
      <w:r w:rsidRPr="0072564D">
        <w:rPr>
          <w:szCs w:val="24"/>
          <w:u w:val="single"/>
        </w:rPr>
        <w:t xml:space="preserve"> years and even </w:t>
      </w:r>
      <w:r w:rsidRPr="0072564D">
        <w:rPr>
          <w:szCs w:val="24"/>
          <w:highlight w:val="cyan"/>
          <w:u w:val="single"/>
        </w:rPr>
        <w:t xml:space="preserve">decades </w:t>
      </w:r>
      <w:r w:rsidRPr="0072564D">
        <w:rPr>
          <w:szCs w:val="24"/>
          <w:u w:val="single"/>
        </w:rPr>
        <w:t>by manipulating intellectual property laws and regulations</w:t>
      </w:r>
      <w:r w:rsidRPr="0072564D">
        <w:rPr>
          <w:sz w:val="16"/>
          <w:szCs w:val="24"/>
        </w:rPr>
        <w:t xml:space="preserve">. </w:t>
      </w:r>
      <w:r w:rsidRPr="0072564D">
        <w:rPr>
          <w:szCs w:val="24"/>
          <w:u w:val="single"/>
        </w:rPr>
        <w:t xml:space="preserve">Evergreening is most commonly used with blockbuster drugs generating the highest prices and profits. </w:t>
      </w:r>
      <w:r w:rsidRPr="0072564D">
        <w:rPr>
          <w:b/>
          <w:bCs/>
          <w:szCs w:val="24"/>
          <w:u w:val="single"/>
        </w:rPr>
        <w:t xml:space="preserve">Of the roughly </w:t>
      </w:r>
      <w:r w:rsidRPr="0072564D">
        <w:rPr>
          <w:b/>
          <w:bCs/>
          <w:szCs w:val="24"/>
          <w:highlight w:val="cyan"/>
          <w:u w:val="single"/>
        </w:rPr>
        <w:t>100 best-selling drugs</w:t>
      </w:r>
      <w:r w:rsidRPr="0072564D">
        <w:rPr>
          <w:b/>
          <w:bCs/>
          <w:szCs w:val="24"/>
          <w:u w:val="single"/>
        </w:rPr>
        <w:t xml:space="preserve">, more than </w:t>
      </w:r>
      <w:r w:rsidRPr="0072564D">
        <w:rPr>
          <w:b/>
          <w:bCs/>
          <w:szCs w:val="24"/>
          <w:highlight w:val="cyan"/>
          <w:u w:val="single"/>
        </w:rPr>
        <w:t>70 percent</w:t>
      </w:r>
      <w:r w:rsidRPr="0072564D">
        <w:rPr>
          <w:b/>
          <w:bCs/>
          <w:szCs w:val="24"/>
          <w:u w:val="single"/>
        </w:rPr>
        <w:t xml:space="preserve"> have </w:t>
      </w:r>
      <w:r w:rsidRPr="0072564D">
        <w:rPr>
          <w:b/>
          <w:bCs/>
          <w:szCs w:val="24"/>
          <w:highlight w:val="cyan"/>
          <w:u w:val="single"/>
        </w:rPr>
        <w:t>extended</w:t>
      </w:r>
      <w:r w:rsidRPr="0072564D">
        <w:rPr>
          <w:b/>
          <w:bCs/>
          <w:szCs w:val="24"/>
          <w:u w:val="single"/>
        </w:rPr>
        <w:t xml:space="preserve"> their </w:t>
      </w:r>
      <w:r w:rsidRPr="0072564D">
        <w:rPr>
          <w:b/>
          <w:bCs/>
          <w:szCs w:val="24"/>
          <w:highlight w:val="cyan"/>
          <w:u w:val="single"/>
        </w:rPr>
        <w:t>protection</w:t>
      </w:r>
      <w:r w:rsidRPr="0072564D">
        <w:rPr>
          <w:szCs w:val="24"/>
          <w:u w:val="single"/>
        </w:rPr>
        <w:t xml:space="preserve"> from competition at least once.</w:t>
      </w:r>
      <w:r w:rsidRPr="0072564D">
        <w:rPr>
          <w:sz w:val="16"/>
          <w:szCs w:val="24"/>
        </w:rPr>
        <w:t xml:space="preserve"> More than half have extended the protection cliff multiple times. </w:t>
      </w:r>
      <w:r w:rsidRPr="0072564D">
        <w:rPr>
          <w:szCs w:val="24"/>
          <w:u w:val="singl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sidRPr="0072564D">
        <w:rPr>
          <w:sz w:val="16"/>
          <w:szCs w:val="24"/>
        </w:rPr>
        <w:t xml:space="preserve">. </w:t>
      </w:r>
      <w:r w:rsidRPr="0072564D">
        <w:rPr>
          <w:b/>
          <w:bCs/>
          <w:szCs w:val="24"/>
          <w:u w:val="single"/>
        </w:rPr>
        <w:t>The Evergreen Drug Patent Search is the first database to exhaustively track the patent protections filed by pharmaceutical companies</w:t>
      </w:r>
      <w:r w:rsidRPr="0072564D">
        <w:rPr>
          <w:sz w:val="16"/>
          <w:szCs w:val="24"/>
        </w:rPr>
        <w:t xml:space="preserve">. </w:t>
      </w:r>
      <w:r w:rsidRPr="0072564D">
        <w:rPr>
          <w:szCs w:val="24"/>
          <w:u w:val="single"/>
        </w:rPr>
        <w:t>Using data from 2005 to 2018</w:t>
      </w:r>
      <w:r w:rsidRPr="0072564D">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72564D">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72564D">
        <w:rPr>
          <w:sz w:val="16"/>
          <w:szCs w:val="24"/>
        </w:rPr>
        <w:t xml:space="preserve"> she said. “They pile these protections on over and over again — so often that 78 percent of the drugs associated with new patents were not new drugs coming on the market, but existing drugs.” </w:t>
      </w:r>
      <w:r w:rsidRPr="0072564D">
        <w:rPr>
          <w:szCs w:val="24"/>
          <w:u w:val="single"/>
        </w:rPr>
        <w:t xml:space="preserve">Competition is the backbone of the U.S. economy. But it’s not what we’re </w:t>
      </w:r>
      <w:r w:rsidRPr="0072564D">
        <w:rPr>
          <w:b/>
          <w:bCs/>
          <w:szCs w:val="24"/>
          <w:u w:val="single"/>
        </w:rPr>
        <w:t>seeing in the drug industry</w:t>
      </w:r>
      <w:r w:rsidRPr="0072564D">
        <w:rPr>
          <w:sz w:val="16"/>
          <w:szCs w:val="24"/>
        </w:rPr>
        <w:t xml:space="preserve">. Professor Robin Feldman Director of the UC Hastings Center for Innovation In recent decades, </w:t>
      </w:r>
      <w:r w:rsidRPr="0072564D">
        <w:rPr>
          <w:szCs w:val="24"/>
          <w:u w:val="single"/>
        </w:rPr>
        <w:t>evergreening has systematically undermined the Drug Price Competition and Patent Term Restoration Act of 1984, which created the generic drug industry.</w:t>
      </w:r>
      <w:r w:rsidRPr="0072564D">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72564D">
        <w:rPr>
          <w:szCs w:val="24"/>
          <w:highlight w:val="cyan"/>
          <w:u w:val="single"/>
        </w:rPr>
        <w:t xml:space="preserve">Drug prices </w:t>
      </w:r>
      <w:r w:rsidRPr="0072564D">
        <w:rPr>
          <w:szCs w:val="24"/>
          <w:u w:val="single"/>
        </w:rPr>
        <w:t xml:space="preserve">typically </w:t>
      </w:r>
      <w:r w:rsidRPr="0072564D">
        <w:rPr>
          <w:szCs w:val="24"/>
          <w:highlight w:val="cyan"/>
          <w:u w:val="single"/>
        </w:rPr>
        <w:t xml:space="preserve">drop by </w:t>
      </w:r>
      <w:r w:rsidRPr="0072564D">
        <w:rPr>
          <w:szCs w:val="24"/>
          <w:u w:val="single"/>
        </w:rPr>
        <w:t xml:space="preserve">as much as </w:t>
      </w:r>
      <w:r w:rsidRPr="0072564D">
        <w:rPr>
          <w:szCs w:val="24"/>
          <w:highlight w:val="cyan"/>
          <w:u w:val="single"/>
        </w:rPr>
        <w:t xml:space="preserve">20 percent when </w:t>
      </w:r>
      <w:r w:rsidRPr="0072564D">
        <w:rPr>
          <w:szCs w:val="24"/>
          <w:u w:val="single"/>
        </w:rPr>
        <w:t xml:space="preserve">the first </w:t>
      </w:r>
      <w:r w:rsidRPr="0072564D">
        <w:rPr>
          <w:szCs w:val="24"/>
          <w:highlight w:val="cyan"/>
          <w:u w:val="single"/>
        </w:rPr>
        <w:t xml:space="preserve">generic enters </w:t>
      </w:r>
      <w:r w:rsidRPr="0072564D">
        <w:rPr>
          <w:szCs w:val="24"/>
          <w:u w:val="single"/>
        </w:rPr>
        <w:t>the market</w:t>
      </w:r>
      <w:r w:rsidRPr="0072564D">
        <w:rPr>
          <w:b/>
          <w:bCs/>
          <w:szCs w:val="24"/>
          <w:u w:val="single"/>
          <w:bdr w:val="single" w:sz="4" w:space="0" w:color="auto"/>
        </w:rPr>
        <w:t>, and with more than one generic manufacturer, prices can plummet by 80 to 85 percent</w:t>
      </w:r>
      <w:r w:rsidRPr="0072564D">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72564D">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72564D">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72564D">
        <w:rPr>
          <w:szCs w:val="24"/>
          <w:u w:val="single"/>
        </w:rPr>
        <w:t xml:space="preserve">The </w:t>
      </w:r>
      <w:r w:rsidRPr="0072564D">
        <w:rPr>
          <w:b/>
          <w:sz w:val="26"/>
          <w:szCs w:val="24"/>
          <w:u w:val="single"/>
        </w:rPr>
        <w:t>database</w:t>
      </w:r>
      <w:r w:rsidRPr="0072564D">
        <w:rPr>
          <w:szCs w:val="24"/>
          <w:u w:val="single"/>
        </w:rPr>
        <w:t xml:space="preserve"> was </w:t>
      </w:r>
      <w:r w:rsidRPr="0072564D">
        <w:rPr>
          <w:b/>
          <w:sz w:val="26"/>
          <w:szCs w:val="24"/>
          <w:u w:val="single"/>
        </w:rPr>
        <w:t>created through</w:t>
      </w:r>
      <w:r w:rsidRPr="0072564D">
        <w:rPr>
          <w:szCs w:val="24"/>
          <w:u w:val="single"/>
        </w:rPr>
        <w:t xml:space="preserve"> a painstaking process of </w:t>
      </w:r>
      <w:r w:rsidRPr="0072564D">
        <w:rPr>
          <w:b/>
          <w:sz w:val="26"/>
          <w:szCs w:val="24"/>
          <w:u w:val="single"/>
        </w:rPr>
        <w:t>combing</w:t>
      </w:r>
      <w:r w:rsidRPr="0072564D">
        <w:rPr>
          <w:szCs w:val="24"/>
          <w:u w:val="single"/>
        </w:rPr>
        <w:t xml:space="preserve"> through </w:t>
      </w:r>
      <w:r w:rsidRPr="0072564D">
        <w:rPr>
          <w:b/>
          <w:sz w:val="26"/>
          <w:szCs w:val="24"/>
          <w:u w:val="single"/>
        </w:rPr>
        <w:t>160,000 data points</w:t>
      </w:r>
      <w:r w:rsidRPr="0072564D">
        <w:rPr>
          <w:szCs w:val="24"/>
          <w:u w:val="single"/>
        </w:rPr>
        <w:t xml:space="preserve"> </w:t>
      </w:r>
      <w:r w:rsidRPr="0072564D">
        <w:rPr>
          <w:b/>
          <w:sz w:val="26"/>
          <w:szCs w:val="24"/>
          <w:u w:val="single"/>
          <w:bdr w:val="single" w:sz="4" w:space="0" w:color="auto"/>
        </w:rPr>
        <w:t xml:space="preserve">to </w:t>
      </w:r>
      <w:r w:rsidRPr="0072564D">
        <w:rPr>
          <w:b/>
          <w:sz w:val="26"/>
          <w:szCs w:val="24"/>
          <w:highlight w:val="cyan"/>
          <w:u w:val="single"/>
          <w:bdr w:val="single" w:sz="4" w:space="0" w:color="auto"/>
        </w:rPr>
        <w:t>examine</w:t>
      </w:r>
      <w:r w:rsidRPr="0072564D">
        <w:rPr>
          <w:b/>
          <w:sz w:val="26"/>
          <w:szCs w:val="24"/>
          <w:u w:val="single"/>
          <w:bdr w:val="single" w:sz="4" w:space="0" w:color="auto"/>
        </w:rPr>
        <w:t xml:space="preserve"> </w:t>
      </w:r>
      <w:r w:rsidRPr="0072564D">
        <w:rPr>
          <w:b/>
          <w:sz w:val="26"/>
          <w:szCs w:val="24"/>
          <w:highlight w:val="cyan"/>
          <w:u w:val="single"/>
          <w:bdr w:val="single" w:sz="4" w:space="0" w:color="auto"/>
        </w:rPr>
        <w:t>every</w:t>
      </w:r>
      <w:r w:rsidRPr="0072564D">
        <w:rPr>
          <w:b/>
          <w:sz w:val="26"/>
          <w:szCs w:val="24"/>
          <w:u w:val="single"/>
          <w:bdr w:val="single" w:sz="4" w:space="0" w:color="auto"/>
        </w:rPr>
        <w:t xml:space="preserve"> instance where a pharmaceutical company added a </w:t>
      </w:r>
      <w:r w:rsidRPr="0072564D">
        <w:rPr>
          <w:b/>
          <w:sz w:val="26"/>
          <w:szCs w:val="24"/>
          <w:highlight w:val="cyan"/>
          <w:u w:val="single"/>
          <w:bdr w:val="single" w:sz="4" w:space="0" w:color="auto"/>
        </w:rPr>
        <w:t>new drug patent or exclusivity</w:t>
      </w:r>
      <w:r w:rsidRPr="0072564D">
        <w:rPr>
          <w:szCs w:val="24"/>
          <w:u w:val="single"/>
        </w:rPr>
        <w:t xml:space="preserve">. “Most of it was done by hand,” Feldman said, “with multiple people reviewing it at every stage. And along the way we repeatedly made conservative choices. </w:t>
      </w:r>
      <w:r w:rsidRPr="0072564D">
        <w:rPr>
          <w:b/>
          <w:sz w:val="26"/>
          <w:szCs w:val="24"/>
          <w:u w:val="single"/>
        </w:rPr>
        <w:t>We erred on the side of underrepresenting the evergreen gain</w:t>
      </w:r>
      <w:r w:rsidRPr="0072564D">
        <w:rPr>
          <w:sz w:val="16"/>
          <w:szCs w:val="24"/>
        </w:rPr>
        <w:t xml:space="preserve"> </w:t>
      </w:r>
      <w:r w:rsidRPr="0072564D">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72564D">
        <w:rPr>
          <w:sz w:val="16"/>
          <w:szCs w:val="24"/>
        </w:rPr>
        <w:t xml:space="preserve">. Nexium </w:t>
      </w:r>
      <w:r w:rsidRPr="0072564D">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72564D">
        <w:rPr>
          <w:szCs w:val="24"/>
          <w:highlight w:val="cyan"/>
          <w:u w:val="single"/>
        </w:rPr>
        <w:t xml:space="preserve">Nexium’s </w:t>
      </w:r>
      <w:r w:rsidRPr="0072564D">
        <w:rPr>
          <w:szCs w:val="24"/>
          <w:u w:val="single"/>
        </w:rPr>
        <w:t xml:space="preserve">exclusivity was then </w:t>
      </w:r>
      <w:r w:rsidRPr="0072564D">
        <w:rPr>
          <w:szCs w:val="24"/>
          <w:highlight w:val="cyan"/>
          <w:u w:val="single"/>
        </w:rPr>
        <w:t>extended by</w:t>
      </w:r>
      <w:r w:rsidRPr="0072564D">
        <w:rPr>
          <w:szCs w:val="24"/>
          <w:u w:val="single"/>
        </w:rPr>
        <w:t xml:space="preserve"> more than </w:t>
      </w:r>
      <w:r w:rsidRPr="0072564D">
        <w:rPr>
          <w:szCs w:val="24"/>
          <w:highlight w:val="cyan"/>
          <w:u w:val="single"/>
        </w:rPr>
        <w:t>15 years</w:t>
      </w:r>
      <w:r w:rsidRPr="0072564D">
        <w:rPr>
          <w:szCs w:val="24"/>
          <w:u w:val="single"/>
        </w:rPr>
        <w:t xml:space="preserve">, as AstraZeneca received 97 protections stemming from 16 patents. </w:t>
      </w:r>
      <w:r w:rsidRPr="0072564D">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72564D">
        <w:rPr>
          <w:szCs w:val="24"/>
          <w:u w:val="single"/>
        </w:rPr>
        <w:t xml:space="preserve">When </w:t>
      </w:r>
      <w:r w:rsidRPr="0072564D">
        <w:rPr>
          <w:szCs w:val="24"/>
          <w:highlight w:val="cyan"/>
          <w:u w:val="single"/>
        </w:rPr>
        <w:t>Truvada</w:t>
      </w:r>
      <w:r w:rsidRPr="0072564D">
        <w:rPr>
          <w:szCs w:val="24"/>
          <w:u w:val="single"/>
        </w:rPr>
        <w:t xml:space="preserve">, commonly referred to as PrEP, was approved in 2004, this HIV-prevention drug was a breakthrough. But </w:t>
      </w:r>
      <w:r w:rsidRPr="0072564D">
        <w:rPr>
          <w:szCs w:val="24"/>
          <w:highlight w:val="cyan"/>
          <w:u w:val="single"/>
        </w:rPr>
        <w:t xml:space="preserve">16 years </w:t>
      </w:r>
      <w:r w:rsidRPr="0072564D">
        <w:rPr>
          <w:szCs w:val="24"/>
          <w:u w:val="single"/>
        </w:rPr>
        <w:t>later — and 14 years after its original exclusivity was to expire — it retains its monopoly status.</w:t>
      </w:r>
      <w:r w:rsidRPr="0072564D">
        <w:rPr>
          <w:sz w:val="16"/>
          <w:szCs w:val="24"/>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72564D">
        <w:rPr>
          <w:szCs w:val="24"/>
          <w:u w:val="single"/>
        </w:rPr>
        <w:t xml:space="preserve">As a result, Truvada is unaffordable to many people </w:t>
      </w:r>
      <w:r w:rsidRPr="0072564D">
        <w:rPr>
          <w:b/>
          <w:bCs/>
          <w:szCs w:val="24"/>
          <w:u w:val="single"/>
        </w:rPr>
        <w:t>who need protection from HIV</w:t>
      </w:r>
      <w:r w:rsidRPr="0072564D">
        <w:rPr>
          <w:szCs w:val="24"/>
          <w:u w:val="single"/>
        </w:rPr>
        <w:t>. Barred from access, they are left vulnerable to infection.</w:t>
      </w:r>
      <w:r w:rsidRPr="0072564D">
        <w:rPr>
          <w:sz w:val="16"/>
          <w:szCs w:val="24"/>
        </w:rPr>
        <w:t xml:space="preserve"> “</w:t>
      </w:r>
      <w:r w:rsidRPr="0072564D">
        <w:rPr>
          <w:szCs w:val="24"/>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72564D">
        <w:rPr>
          <w:sz w:val="16"/>
          <w:szCs w:val="24"/>
        </w:rPr>
        <w:t xml:space="preserve"> EpiPen First approved in 1987, the </w:t>
      </w:r>
      <w:r w:rsidRPr="0072564D">
        <w:rPr>
          <w:szCs w:val="24"/>
          <w:highlight w:val="cyan"/>
          <w:u w:val="single"/>
        </w:rPr>
        <w:t>EpiPen</w:t>
      </w:r>
      <w:r w:rsidRPr="0072564D">
        <w:rPr>
          <w:sz w:val="16"/>
          <w:szCs w:val="24"/>
          <w:highlight w:val="cyan"/>
        </w:rPr>
        <w:t xml:space="preserve"> </w:t>
      </w:r>
      <w:r w:rsidRPr="0072564D">
        <w:rPr>
          <w:sz w:val="16"/>
          <w:szCs w:val="24"/>
        </w:rPr>
        <w:t>has saved the lives of countless numbers of people with deadly allergies</w:t>
      </w:r>
      <w:r w:rsidRPr="0072564D">
        <w:rPr>
          <w:szCs w:val="24"/>
          <w:u w:val="single"/>
        </w:rPr>
        <w:t xml:space="preserve">. But it is protected from competition until 2025 — </w:t>
      </w:r>
      <w:r w:rsidRPr="0072564D">
        <w:rPr>
          <w:szCs w:val="24"/>
          <w:highlight w:val="cyan"/>
          <w:u w:val="single"/>
        </w:rPr>
        <w:t xml:space="preserve">38 years </w:t>
      </w:r>
      <w:r w:rsidRPr="0072564D">
        <w:rPr>
          <w:szCs w:val="24"/>
          <w:u w:val="single"/>
        </w:rPr>
        <w:t>after its introduction — because its owner, Mylan, has filed five patents, four since 2010, all involving tweaks to the automatic injector.</w:t>
      </w:r>
      <w:r w:rsidRPr="0072564D">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72564D">
        <w:rPr>
          <w:sz w:val="16"/>
          <w:szCs w:val="24"/>
        </w:rPr>
        <w:t>As</w:t>
      </w:r>
      <w:proofErr w:type="gramEnd"/>
      <w:r w:rsidRPr="0072564D">
        <w:rPr>
          <w:sz w:val="16"/>
          <w:szCs w:val="24"/>
        </w:rPr>
        <w:t xml:space="preserve"> the Evergreen Drug Patent Search makes clear, the positive impact of Hatch-Waxman has been steadily and severely eroded by a regulatory system vulnerable to increasingly sophisticated forms of manipulation. “</w:t>
      </w:r>
      <w:r w:rsidRPr="0072564D">
        <w:rPr>
          <w:szCs w:val="24"/>
          <w:u w:val="single"/>
        </w:rPr>
        <w:t>You might say that the patent and regulatory system has been weaponized,” Feldman said. “When billions of dollars are at stake, there’s a lot of money available to look for ways to exploit the legal system</w:t>
      </w:r>
      <w:r w:rsidRPr="0072564D">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72564D">
        <w:rPr>
          <w:szCs w:val="24"/>
          <w:u w:val="single"/>
        </w:rPr>
        <w:t xml:space="preserve">These may </w:t>
      </w:r>
      <w:proofErr w:type="gramStart"/>
      <w:r w:rsidRPr="0072564D">
        <w:rPr>
          <w:szCs w:val="24"/>
          <w:u w:val="single"/>
        </w:rPr>
        <w:t>include:</w:t>
      </w:r>
      <w:proofErr w:type="gramEnd"/>
      <w:r w:rsidRPr="0072564D">
        <w:rPr>
          <w:szCs w:val="24"/>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72564D">
        <w:rPr>
          <w:b/>
          <w:bCs/>
          <w:szCs w:val="24"/>
          <w:u w:val="single"/>
        </w:rPr>
        <w:t>The Evergreen Drug Patent Search provides the publicly available, evidence-based foundation that defines the extent of the problem</w:t>
      </w:r>
      <w:r w:rsidRPr="0072564D">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5837DF01" w14:textId="77777777" w:rsidR="00C44A75" w:rsidRPr="0072564D" w:rsidRDefault="00C44A75" w:rsidP="00C44A75">
      <w:pPr>
        <w:pStyle w:val="Heading4"/>
        <w:rPr>
          <w:rFonts w:cs="Calibri"/>
        </w:rPr>
      </w:pPr>
      <w:r w:rsidRPr="0072564D">
        <w:rPr>
          <w:rFonts w:cs="Calibri"/>
        </w:rPr>
        <w:t xml:space="preserve">Reject Negative Turns – they’re </w:t>
      </w:r>
      <w:r w:rsidRPr="0072564D">
        <w:rPr>
          <w:rFonts w:cs="Calibri"/>
          <w:u w:val="single"/>
        </w:rPr>
        <w:t>pharmaceutical lies</w:t>
      </w:r>
      <w:r w:rsidRPr="0072564D">
        <w:rPr>
          <w:rFonts w:cs="Calibri"/>
        </w:rPr>
        <w:t xml:space="preserve"> – the Plan isn’t </w:t>
      </w:r>
      <w:r w:rsidRPr="0072564D">
        <w:rPr>
          <w:rFonts w:cs="Calibri"/>
          <w:u w:val="single"/>
        </w:rPr>
        <w:t>anti-Patent</w:t>
      </w:r>
      <w:r w:rsidRPr="0072564D">
        <w:rPr>
          <w:rFonts w:cs="Calibri"/>
        </w:rPr>
        <w:t xml:space="preserve">, just </w:t>
      </w:r>
      <w:r w:rsidRPr="0072564D">
        <w:rPr>
          <w:rFonts w:cs="Calibri"/>
          <w:u w:val="single"/>
        </w:rPr>
        <w:t>pro-innovation</w:t>
      </w:r>
      <w:r w:rsidRPr="0072564D">
        <w:rPr>
          <w:rFonts w:cs="Calibri"/>
        </w:rPr>
        <w:t xml:space="preserve"> – breaking down secondary patents </w:t>
      </w:r>
      <w:r w:rsidRPr="0072564D">
        <w:rPr>
          <w:rFonts w:cs="Calibri"/>
          <w:u w:val="single"/>
        </w:rPr>
        <w:t>is key</w:t>
      </w:r>
      <w:r w:rsidRPr="0072564D">
        <w:rPr>
          <w:rFonts w:cs="Calibri"/>
        </w:rPr>
        <w:t>.</w:t>
      </w:r>
    </w:p>
    <w:p w14:paraId="727320A5" w14:textId="77777777" w:rsidR="00C44A75" w:rsidRPr="0072564D" w:rsidRDefault="00C44A75" w:rsidP="00C44A75">
      <w:pPr>
        <w:pStyle w:val="ListParagraph"/>
        <w:numPr>
          <w:ilvl w:val="0"/>
          <w:numId w:val="16"/>
        </w:numPr>
      </w:pPr>
      <w:r w:rsidRPr="0072564D">
        <w:t>AT Advantage CPs to solve Drug Prices</w:t>
      </w:r>
    </w:p>
    <w:p w14:paraId="45B860BD" w14:textId="77777777" w:rsidR="00C44A75" w:rsidRPr="0072564D" w:rsidRDefault="00C44A75" w:rsidP="00C44A75">
      <w:r w:rsidRPr="0072564D">
        <w:rPr>
          <w:rStyle w:val="Style13ptBold"/>
        </w:rPr>
        <w:t>Radhakrishnan 16</w:t>
      </w:r>
      <w:r w:rsidRPr="0072564D">
        <w:t xml:space="preserve"> Priti Radhakrishnan 6-14-2016 "Pharma’s secret weapon to keep drug prices high" </w:t>
      </w:r>
      <w:hyperlink r:id="rId8" w:history="1">
        <w:r w:rsidRPr="0072564D">
          <w:rPr>
            <w:rStyle w:val="Hyperlink"/>
          </w:rPr>
          <w:t>https://www.statnews.com/2016/06/14/secondary-patent-gilead-sovaldi-harvoni/</w:t>
        </w:r>
      </w:hyperlink>
      <w:r w:rsidRPr="0072564D">
        <w:t xml:space="preserve"> (Priti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India.)//Elmer </w:t>
      </w:r>
    </w:p>
    <w:p w14:paraId="4D6403CF" w14:textId="77777777" w:rsidR="00C44A75" w:rsidRPr="0072564D" w:rsidRDefault="00C44A75" w:rsidP="00C44A75">
      <w:pPr>
        <w:rPr>
          <w:sz w:val="16"/>
        </w:rPr>
      </w:pPr>
      <w:r w:rsidRPr="0072564D">
        <w:rPr>
          <w:u w:val="single"/>
        </w:rPr>
        <w:t xml:space="preserve">Skyrocketing drug prices are forcing states to take </w:t>
      </w:r>
      <w:r w:rsidRPr="0072564D">
        <w:rPr>
          <w:b/>
          <w:bCs/>
          <w:sz w:val="26"/>
          <w:highlight w:val="cyan"/>
          <w:u w:val="single"/>
        </w:rPr>
        <w:t>unprecedented measures</w:t>
      </w:r>
      <w:r w:rsidRPr="0072564D">
        <w:rPr>
          <w:highlight w:val="cyan"/>
          <w:u w:val="single"/>
        </w:rPr>
        <w:t xml:space="preserve"> </w:t>
      </w:r>
      <w:r w:rsidRPr="0072564D">
        <w:rPr>
          <w:u w:val="single"/>
        </w:rPr>
        <w:t>to rein in health care spending</w:t>
      </w:r>
      <w:r w:rsidRPr="0072564D">
        <w:rPr>
          <w:sz w:val="16"/>
        </w:rPr>
        <w:t xml:space="preserve">. Vermont just became the nation’s first state to require prescription </w:t>
      </w:r>
      <w:r w:rsidRPr="0072564D">
        <w:rPr>
          <w:u w:val="single"/>
        </w:rPr>
        <w:t>drug pricing transparency</w:t>
      </w:r>
      <w:r w:rsidRPr="0072564D">
        <w:rPr>
          <w:sz w:val="16"/>
        </w:rPr>
        <w:t xml:space="preserve">. The New York and Massachusetts attorneys general have launched </w:t>
      </w:r>
      <w:r w:rsidRPr="0072564D">
        <w:rPr>
          <w:u w:val="single"/>
        </w:rPr>
        <w:t>investigations into major pharmaceutical companies’ and insurers’ drug pricing policies and strategies.</w:t>
      </w:r>
      <w:r w:rsidRPr="0072564D">
        <w:rPr>
          <w:sz w:val="16"/>
        </w:rPr>
        <w:t xml:space="preserve"> These </w:t>
      </w:r>
      <w:r w:rsidRPr="0072564D">
        <w:rPr>
          <w:b/>
          <w:sz w:val="26"/>
          <w:highlight w:val="cyan"/>
          <w:u w:val="single"/>
        </w:rPr>
        <w:t>are important steps</w:t>
      </w:r>
      <w:r w:rsidRPr="0072564D">
        <w:rPr>
          <w:sz w:val="16"/>
        </w:rPr>
        <w:t xml:space="preserve">. </w:t>
      </w:r>
      <w:r w:rsidRPr="0072564D">
        <w:rPr>
          <w:b/>
          <w:sz w:val="26"/>
          <w:highlight w:val="cyan"/>
          <w:u w:val="single"/>
        </w:rPr>
        <w:t>But</w:t>
      </w:r>
      <w:r w:rsidRPr="0072564D">
        <w:rPr>
          <w:sz w:val="16"/>
          <w:highlight w:val="cyan"/>
        </w:rPr>
        <w:t xml:space="preserve"> </w:t>
      </w:r>
      <w:r w:rsidRPr="0072564D">
        <w:rPr>
          <w:sz w:val="16"/>
        </w:rPr>
        <w:t xml:space="preserve">they </w:t>
      </w:r>
      <w:r w:rsidRPr="0072564D">
        <w:rPr>
          <w:b/>
          <w:sz w:val="26"/>
          <w:highlight w:val="cyan"/>
          <w:u w:val="single"/>
        </w:rPr>
        <w:t xml:space="preserve">ignore a key driver of the problem: </w:t>
      </w:r>
      <w:r w:rsidRPr="0072564D">
        <w:rPr>
          <w:b/>
          <w:sz w:val="26"/>
          <w:highlight w:val="cyan"/>
          <w:u w:val="single"/>
          <w:bdr w:val="single" w:sz="4" w:space="0" w:color="auto"/>
        </w:rPr>
        <w:t>secondary patents</w:t>
      </w:r>
      <w:r w:rsidRPr="0072564D">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72564D">
        <w:rPr>
          <w:u w:val="single"/>
        </w:rPr>
        <w:t xml:space="preserve">These additional patents </w:t>
      </w:r>
      <w:r w:rsidRPr="0072564D">
        <w:rPr>
          <w:b/>
          <w:sz w:val="26"/>
          <w:highlight w:val="cyan"/>
          <w:u w:val="single"/>
        </w:rPr>
        <w:t>rarely represent anything new in terms of science</w:t>
      </w:r>
      <w:r w:rsidRPr="0072564D">
        <w:rPr>
          <w:u w:val="single"/>
        </w:rPr>
        <w:t xml:space="preserve">. Instead, their </w:t>
      </w:r>
      <w:r w:rsidRPr="0072564D">
        <w:rPr>
          <w:b/>
          <w:sz w:val="26"/>
          <w:highlight w:val="cyan"/>
          <w:u w:val="single"/>
        </w:rPr>
        <w:t>purpose is to</w:t>
      </w:r>
      <w:r w:rsidRPr="0072564D">
        <w:rPr>
          <w:highlight w:val="cyan"/>
          <w:u w:val="single"/>
        </w:rPr>
        <w:t xml:space="preserve"> </w:t>
      </w:r>
      <w:r w:rsidRPr="0072564D">
        <w:rPr>
          <w:b/>
          <w:sz w:val="26"/>
          <w:highlight w:val="cyan"/>
          <w:u w:val="single"/>
        </w:rPr>
        <w:t>prolong</w:t>
      </w:r>
      <w:r w:rsidRPr="0072564D">
        <w:rPr>
          <w:highlight w:val="cyan"/>
          <w:u w:val="single"/>
        </w:rPr>
        <w:t xml:space="preserve"> </w:t>
      </w:r>
      <w:r w:rsidRPr="0072564D">
        <w:rPr>
          <w:b/>
          <w:sz w:val="26"/>
          <w:highlight w:val="cyan"/>
          <w:u w:val="single"/>
        </w:rPr>
        <w:t>a</w:t>
      </w:r>
      <w:r w:rsidRPr="0072564D">
        <w:rPr>
          <w:highlight w:val="cyan"/>
          <w:u w:val="single"/>
        </w:rPr>
        <w:t xml:space="preserve"> </w:t>
      </w:r>
      <w:r w:rsidRPr="0072564D">
        <w:rPr>
          <w:u w:val="single"/>
        </w:rPr>
        <w:t xml:space="preserve">company’s </w:t>
      </w:r>
      <w:r w:rsidRPr="0072564D">
        <w:rPr>
          <w:b/>
          <w:sz w:val="26"/>
          <w:highlight w:val="cyan"/>
          <w:u w:val="single"/>
        </w:rPr>
        <w:t>monopoly</w:t>
      </w:r>
      <w:r w:rsidRPr="0072564D">
        <w:rPr>
          <w:highlight w:val="cyan"/>
          <w:u w:val="single"/>
        </w:rPr>
        <w:t xml:space="preserve"> </w:t>
      </w:r>
      <w:r w:rsidRPr="0072564D">
        <w:rPr>
          <w:u w:val="single"/>
        </w:rPr>
        <w:t>and, along with that, its ability to charge high prices for its drugs</w:t>
      </w:r>
      <w:r w:rsidRPr="0072564D">
        <w:rPr>
          <w:sz w:val="16"/>
        </w:rPr>
        <w:t xml:space="preserve">. Some drugs have dozens of secondary patents. Abbott Labs, for example, has </w:t>
      </w:r>
      <w:r w:rsidRPr="0072564D">
        <w:rPr>
          <w:u w:val="single"/>
        </w:rPr>
        <w:t>over 108 patents on its HIV drug Kaletra</w:t>
      </w:r>
      <w:r w:rsidRPr="0072564D">
        <w:rPr>
          <w:sz w:val="16"/>
        </w:rPr>
        <w:t xml:space="preserve">. Take the case of </w:t>
      </w:r>
      <w:r w:rsidRPr="0072564D">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72564D">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72564D">
        <w:rPr>
          <w:u w:val="single"/>
        </w:rPr>
        <w:t xml:space="preserve">Stripping away unmerited patents would reduce drug costs and increase access for millions of people in the US and around the world. </w:t>
      </w:r>
      <w:r w:rsidRPr="0072564D">
        <w:rPr>
          <w:b/>
          <w:sz w:val="26"/>
          <w:highlight w:val="cyan"/>
          <w:u w:val="single"/>
        </w:rPr>
        <w:t>Pharmaceutical companies love to claim that winnowing</w:t>
      </w:r>
      <w:r w:rsidRPr="0072564D">
        <w:rPr>
          <w:highlight w:val="cyan"/>
          <w:u w:val="single"/>
        </w:rPr>
        <w:t xml:space="preserve"> </w:t>
      </w:r>
      <w:r w:rsidRPr="0072564D">
        <w:rPr>
          <w:u w:val="single"/>
        </w:rPr>
        <w:t xml:space="preserve">their armada of </w:t>
      </w:r>
      <w:r w:rsidRPr="0072564D">
        <w:rPr>
          <w:b/>
          <w:bCs/>
          <w:sz w:val="26"/>
          <w:highlight w:val="cyan"/>
          <w:u w:val="single"/>
        </w:rPr>
        <w:t>patents</w:t>
      </w:r>
      <w:r w:rsidRPr="0072564D">
        <w:rPr>
          <w:b/>
          <w:sz w:val="26"/>
          <w:highlight w:val="cyan"/>
          <w:u w:val="single"/>
        </w:rPr>
        <w:t xml:space="preserve"> would be a disincentive to innovation </w:t>
      </w:r>
      <w:r w:rsidRPr="0072564D">
        <w:rPr>
          <w:u w:val="single"/>
        </w:rPr>
        <w:t xml:space="preserve">and would limit research into new drugs. </w:t>
      </w:r>
      <w:r w:rsidRPr="0072564D">
        <w:rPr>
          <w:b/>
          <w:sz w:val="26"/>
          <w:highlight w:val="cyan"/>
          <w:u w:val="single"/>
        </w:rPr>
        <w:t>Don’t believe it</w:t>
      </w:r>
      <w:r w:rsidRPr="0072564D">
        <w:rPr>
          <w:u w:val="single"/>
        </w:rPr>
        <w:t xml:space="preserve">. </w:t>
      </w:r>
      <w:r w:rsidRPr="0072564D">
        <w:rPr>
          <w:b/>
          <w:sz w:val="26"/>
          <w:highlight w:val="cyan"/>
          <w:u w:val="single"/>
        </w:rPr>
        <w:t xml:space="preserve">The industry devotes </w:t>
      </w:r>
      <w:r w:rsidRPr="0072564D">
        <w:rPr>
          <w:b/>
          <w:sz w:val="26"/>
          <w:highlight w:val="cyan"/>
          <w:u w:val="single"/>
          <w:bdr w:val="single" w:sz="4" w:space="0" w:color="auto"/>
        </w:rPr>
        <w:t>shockingly little funding to research and development</w:t>
      </w:r>
      <w:r w:rsidRPr="0072564D">
        <w:rPr>
          <w:u w:val="single"/>
        </w:rPr>
        <w:t xml:space="preserve">. Companies </w:t>
      </w:r>
      <w:r w:rsidRPr="0072564D">
        <w:rPr>
          <w:b/>
          <w:sz w:val="26"/>
          <w:highlight w:val="cyan"/>
          <w:u w:val="single"/>
        </w:rPr>
        <w:t>spend</w:t>
      </w:r>
      <w:r w:rsidRPr="0072564D">
        <w:rPr>
          <w:highlight w:val="cyan"/>
          <w:u w:val="single"/>
        </w:rPr>
        <w:t xml:space="preserve"> </w:t>
      </w:r>
      <w:r w:rsidRPr="0072564D">
        <w:rPr>
          <w:u w:val="single"/>
        </w:rPr>
        <w:t xml:space="preserve">roughly </w:t>
      </w:r>
      <w:r w:rsidRPr="0072564D">
        <w:rPr>
          <w:b/>
          <w:sz w:val="26"/>
          <w:highlight w:val="cyan"/>
          <w:u w:val="single"/>
        </w:rPr>
        <w:t>one-third</w:t>
      </w:r>
      <w:r w:rsidRPr="0072564D">
        <w:rPr>
          <w:highlight w:val="cyan"/>
          <w:u w:val="single"/>
        </w:rPr>
        <w:t xml:space="preserve"> </w:t>
      </w:r>
      <w:r w:rsidRPr="0072564D">
        <w:rPr>
          <w:u w:val="single"/>
        </w:rPr>
        <w:t xml:space="preserve">of their revenues </w:t>
      </w:r>
      <w:r w:rsidRPr="0072564D">
        <w:rPr>
          <w:b/>
          <w:sz w:val="26"/>
          <w:highlight w:val="cyan"/>
          <w:u w:val="single"/>
        </w:rPr>
        <w:t>on marketing</w:t>
      </w:r>
      <w:r w:rsidRPr="0072564D">
        <w:rPr>
          <w:highlight w:val="cyan"/>
          <w:u w:val="single"/>
        </w:rPr>
        <w:t xml:space="preserve"> </w:t>
      </w:r>
      <w:r w:rsidRPr="0072564D">
        <w:rPr>
          <w:b/>
          <w:sz w:val="26"/>
          <w:highlight w:val="cyan"/>
          <w:u w:val="single"/>
        </w:rPr>
        <w:t>and only half as much on research</w:t>
      </w:r>
      <w:r w:rsidRPr="0072564D">
        <w:rPr>
          <w:highlight w:val="cyan"/>
          <w:u w:val="single"/>
        </w:rPr>
        <w:t xml:space="preserve"> </w:t>
      </w:r>
      <w:r w:rsidRPr="0072564D">
        <w:rPr>
          <w:u w:val="single"/>
        </w:rPr>
        <w:t>and development, while spending big on armies of lawyers to devise and defend secondary patents and other so-called “life cycle management” strategies</w:t>
      </w:r>
      <w:r w:rsidRPr="0072564D">
        <w:rPr>
          <w:sz w:val="16"/>
        </w:rPr>
        <w:t xml:space="preserve">. </w:t>
      </w:r>
      <w:r w:rsidRPr="0072564D">
        <w:rPr>
          <w:u w:val="single"/>
        </w:rPr>
        <w:t xml:space="preserve">Drug </w:t>
      </w:r>
      <w:r w:rsidRPr="0072564D">
        <w:rPr>
          <w:b/>
          <w:sz w:val="26"/>
          <w:highlight w:val="cyan"/>
          <w:u w:val="single"/>
        </w:rPr>
        <w:t xml:space="preserve">research funding </w:t>
      </w:r>
      <w:r w:rsidRPr="0072564D">
        <w:rPr>
          <w:u w:val="single"/>
        </w:rPr>
        <w:t xml:space="preserve">has been </w:t>
      </w:r>
      <w:r w:rsidRPr="0072564D">
        <w:rPr>
          <w:b/>
          <w:sz w:val="26"/>
          <w:highlight w:val="cyan"/>
          <w:u w:val="single"/>
        </w:rPr>
        <w:t>declining for more than a decade</w:t>
      </w:r>
      <w:r w:rsidRPr="0072564D">
        <w:rPr>
          <w:u w:val="single"/>
        </w:rPr>
        <w:t xml:space="preserve">, </w:t>
      </w:r>
      <w:r w:rsidRPr="0072564D">
        <w:rPr>
          <w:b/>
          <w:sz w:val="26"/>
          <w:highlight w:val="cyan"/>
          <w:u w:val="single"/>
        </w:rPr>
        <w:t>while</w:t>
      </w:r>
      <w:r w:rsidRPr="0072564D">
        <w:rPr>
          <w:highlight w:val="cyan"/>
          <w:u w:val="single"/>
        </w:rPr>
        <w:t xml:space="preserve"> </w:t>
      </w:r>
      <w:r w:rsidRPr="0072564D">
        <w:rPr>
          <w:u w:val="single"/>
        </w:rPr>
        <w:t xml:space="preserve">strategies of </w:t>
      </w:r>
      <w:r w:rsidRPr="0072564D">
        <w:rPr>
          <w:b/>
          <w:sz w:val="26"/>
          <w:highlight w:val="cyan"/>
          <w:u w:val="single"/>
        </w:rPr>
        <w:t>secondary patenting have steadily increased.</w:t>
      </w:r>
      <w:r w:rsidRPr="0072564D">
        <w:rPr>
          <w:highlight w:val="cyan"/>
          <w:u w:val="single"/>
        </w:rPr>
        <w:t xml:space="preserve"> </w:t>
      </w:r>
      <w:r w:rsidRPr="0072564D">
        <w:rPr>
          <w:u w:val="single"/>
        </w:rPr>
        <w:t>We support patents — just not those that are unmerited and that unjustly prolong companies’ market power and prevent legitimate competition</w:t>
      </w:r>
      <w:r w:rsidRPr="0072564D">
        <w:rPr>
          <w:sz w:val="16"/>
        </w:rPr>
        <w:t>.</w:t>
      </w:r>
    </w:p>
    <w:p w14:paraId="10F2EB2D" w14:textId="77777777" w:rsidR="00C44A75" w:rsidRPr="0072564D" w:rsidRDefault="00C44A75" w:rsidP="00C44A75">
      <w:pPr>
        <w:pStyle w:val="Heading4"/>
        <w:rPr>
          <w:rFonts w:cs="Calibri"/>
        </w:rPr>
      </w:pPr>
      <w:r w:rsidRPr="0072564D">
        <w:rPr>
          <w:rFonts w:cs="Calibri"/>
        </w:rPr>
        <w:t xml:space="preserve">Patents incentivize </w:t>
      </w:r>
      <w:r w:rsidRPr="0072564D">
        <w:rPr>
          <w:rFonts w:cs="Calibri"/>
          <w:u w:val="single"/>
        </w:rPr>
        <w:t>Negative Innovation</w:t>
      </w:r>
      <w:r w:rsidRPr="0072564D">
        <w:rPr>
          <w:rFonts w:cs="Calibri"/>
        </w:rPr>
        <w:t>.</w:t>
      </w:r>
    </w:p>
    <w:p w14:paraId="5234E20E" w14:textId="77777777" w:rsidR="00C44A75" w:rsidRPr="0072564D" w:rsidRDefault="00C44A75" w:rsidP="00C44A75">
      <w:r w:rsidRPr="0072564D">
        <w:rPr>
          <w:rStyle w:val="Style13ptBold"/>
        </w:rPr>
        <w:t>Feldman 21</w:t>
      </w:r>
      <w:r w:rsidRPr="0072564D">
        <w:t xml:space="preserve">, Robin C., et al. "Negative innovation: when patents are bad for patients." </w:t>
      </w:r>
      <w:hyperlink r:id="rId9" w:history="1">
        <w:r w:rsidRPr="0072564D">
          <w:rPr>
            <w:rStyle w:val="Hyperlink"/>
          </w:rPr>
          <w:t>https://www.nature.com/articles/s41587-021-00999-0.pdf</w:t>
        </w:r>
      </w:hyperlink>
      <w:r w:rsidRPr="0072564D">
        <w:t xml:space="preserve"> (Arthur J. Goldberg Distinguished Professor of Law, Albert Abramson ’54 Distinguished Professor of Law Chair, and Director of the Center for Innovation)//Elmer </w:t>
      </w:r>
    </w:p>
    <w:p w14:paraId="51D12294" w14:textId="77777777" w:rsidR="00C44A75" w:rsidRPr="0072564D" w:rsidRDefault="00C44A75" w:rsidP="00C44A75">
      <w:pPr>
        <w:rPr>
          <w:sz w:val="16"/>
        </w:rPr>
      </w:pPr>
      <w:r w:rsidRPr="0072564D">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w:t>
      </w:r>
      <w:proofErr w:type="gramStart"/>
      <w:r w:rsidRPr="0072564D">
        <w:rPr>
          <w:u w:val="single"/>
        </w:rPr>
        <w:t>1 .</w:t>
      </w:r>
      <w:proofErr w:type="gramEnd"/>
      <w:r w:rsidRPr="0072564D">
        <w:rPr>
          <w:sz w:val="16"/>
        </w:rPr>
        <w:t xml:space="preserve"> The law thereby restricts competition, forgoing the concomitant advantages of the free market, but only during the patent period. After that time, the law expects that competition will enter, driving down prices and spurring new innovation. From this perspective, US patent law centers on the benefit to the public, with the inventor’s reward providing the vehicle for accomplishing this jurisprudential goal. In the health care space, these incentives have resulted in extraordinary success stories, but the </w:t>
      </w:r>
      <w:r w:rsidRPr="0072564D">
        <w:rPr>
          <w:b/>
          <w:sz w:val="26"/>
          <w:u w:val="single"/>
        </w:rPr>
        <w:t xml:space="preserve">same </w:t>
      </w:r>
      <w:r w:rsidRPr="0072564D">
        <w:rPr>
          <w:b/>
          <w:sz w:val="26"/>
          <w:highlight w:val="cyan"/>
          <w:u w:val="single"/>
        </w:rPr>
        <w:t>incentives</w:t>
      </w:r>
      <w:r w:rsidRPr="0072564D">
        <w:rPr>
          <w:sz w:val="16"/>
        </w:rPr>
        <w:t xml:space="preserve"> can also </w:t>
      </w:r>
      <w:r w:rsidRPr="0072564D">
        <w:rPr>
          <w:b/>
          <w:sz w:val="26"/>
          <w:highlight w:val="cyan"/>
          <w:u w:val="single"/>
        </w:rPr>
        <w:t>result in</w:t>
      </w:r>
      <w:r w:rsidRPr="0072564D">
        <w:rPr>
          <w:sz w:val="16"/>
        </w:rPr>
        <w:t xml:space="preserve"> a range of undesirable consequences, including excessive development of </w:t>
      </w:r>
      <w:r w:rsidRPr="0072564D">
        <w:rPr>
          <w:b/>
          <w:sz w:val="26"/>
          <w:u w:val="single"/>
          <w:bdr w:val="single" w:sz="18" w:space="0" w:color="auto"/>
        </w:rPr>
        <w:t>similar (but not better) products</w:t>
      </w:r>
      <w:r w:rsidRPr="0072564D">
        <w:rPr>
          <w:sz w:val="16"/>
        </w:rPr>
        <w:t xml:space="preserve"> (‘me-too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72564D">
        <w:rPr>
          <w:u w:val="single"/>
        </w:rPr>
        <w:t xml:space="preserve">Similarly, drug companies will </w:t>
      </w:r>
      <w:r w:rsidRPr="0072564D">
        <w:rPr>
          <w:b/>
          <w:sz w:val="26"/>
          <w:u w:val="single"/>
        </w:rPr>
        <w:t>not research the utility of a known</w:t>
      </w:r>
      <w:r w:rsidRPr="0072564D">
        <w:rPr>
          <w:u w:val="single"/>
        </w:rPr>
        <w:t xml:space="preserve"> (</w:t>
      </w:r>
      <w:r w:rsidRPr="0072564D">
        <w:rPr>
          <w:b/>
          <w:sz w:val="26"/>
          <w:u w:val="single"/>
        </w:rPr>
        <w:t>and hence unpatentable) chemical</w:t>
      </w:r>
      <w:r w:rsidRPr="0072564D">
        <w:rPr>
          <w:u w:val="single"/>
        </w:rPr>
        <w:t>, since the ability to obtain patent protection is central to their business model</w:t>
      </w:r>
      <w:proofErr w:type="gramStart"/>
      <w:r w:rsidRPr="0072564D">
        <w:rPr>
          <w:u w:val="single"/>
        </w:rPr>
        <w:t>5</w:t>
      </w:r>
      <w:r w:rsidRPr="0072564D">
        <w:rPr>
          <w:sz w:val="16"/>
        </w:rPr>
        <w:t xml:space="preserve"> .</w:t>
      </w:r>
      <w:proofErr w:type="gramEnd"/>
      <w:r w:rsidRPr="0072564D">
        <w:rPr>
          <w:sz w:val="16"/>
        </w:rPr>
        <w:t xml:space="preserve"> </w:t>
      </w:r>
      <w:r w:rsidRPr="0072564D">
        <w:rPr>
          <w:u w:val="single"/>
        </w:rPr>
        <w:t>Past literature has highlighted these problems but has largely overlooked the problem of ‘</w:t>
      </w:r>
      <w:r w:rsidRPr="0072564D">
        <w:rPr>
          <w:b/>
          <w:sz w:val="26"/>
          <w:highlight w:val="cyan"/>
          <w:u w:val="single"/>
          <w:bdr w:val="single" w:sz="18" w:space="0" w:color="auto"/>
        </w:rPr>
        <w:t>negative innovation’</w:t>
      </w:r>
      <w:r w:rsidRPr="0072564D">
        <w:rPr>
          <w:u w:val="single"/>
        </w:rPr>
        <w:t xml:space="preserve">, in which </w:t>
      </w:r>
      <w:r w:rsidRPr="0072564D">
        <w:rPr>
          <w:b/>
          <w:sz w:val="26"/>
          <w:highlight w:val="cyan"/>
          <w:u w:val="single"/>
        </w:rPr>
        <w:t>patent</w:t>
      </w:r>
      <w:r w:rsidRPr="0072564D">
        <w:rPr>
          <w:highlight w:val="cyan"/>
          <w:u w:val="single"/>
        </w:rPr>
        <w:t xml:space="preserve"> </w:t>
      </w:r>
      <w:r w:rsidRPr="0072564D">
        <w:rPr>
          <w:u w:val="single"/>
        </w:rPr>
        <w:t xml:space="preserve">law </w:t>
      </w:r>
      <w:r w:rsidRPr="0072564D">
        <w:rPr>
          <w:b/>
          <w:sz w:val="26"/>
          <w:highlight w:val="cyan"/>
          <w:u w:val="single"/>
        </w:rPr>
        <w:t xml:space="preserve">drives innovation into spaces that are </w:t>
      </w:r>
      <w:r w:rsidRPr="0072564D">
        <w:rPr>
          <w:b/>
          <w:sz w:val="26"/>
          <w:highlight w:val="cyan"/>
          <w:u w:val="single"/>
          <w:bdr w:val="single" w:sz="18" w:space="0" w:color="auto"/>
        </w:rPr>
        <w:t>affirmatively harmful to patients</w:t>
      </w:r>
      <w:r w:rsidRPr="0072564D">
        <w:rPr>
          <w:u w:val="single"/>
        </w:rPr>
        <w:t xml:space="preserve">. By this, we mean </w:t>
      </w:r>
      <w:r w:rsidRPr="0072564D">
        <w:rPr>
          <w:b/>
          <w:sz w:val="26"/>
          <w:u w:val="single"/>
        </w:rPr>
        <w:t>scenarios</w:t>
      </w:r>
      <w:r w:rsidRPr="0072564D">
        <w:rPr>
          <w:u w:val="single"/>
        </w:rPr>
        <w:t xml:space="preserve"> </w:t>
      </w:r>
      <w:r w:rsidRPr="0072564D">
        <w:rPr>
          <w:b/>
          <w:sz w:val="26"/>
          <w:u w:val="single"/>
        </w:rPr>
        <w:t>whereby</w:t>
      </w:r>
      <w:r w:rsidRPr="0072564D">
        <w:rPr>
          <w:u w:val="single"/>
        </w:rPr>
        <w:t xml:space="preserve"> </w:t>
      </w:r>
      <w:r w:rsidRPr="0072564D">
        <w:rPr>
          <w:b/>
          <w:bCs/>
          <w:sz w:val="26"/>
          <w:u w:val="single"/>
        </w:rPr>
        <w:t>patents</w:t>
      </w:r>
      <w:r w:rsidRPr="0072564D">
        <w:rPr>
          <w:b/>
          <w:sz w:val="26"/>
          <w:u w:val="single"/>
        </w:rPr>
        <w:t xml:space="preserve"> create incentives to bring a product to market in a way that is </w:t>
      </w:r>
      <w:r w:rsidRPr="0072564D">
        <w:rPr>
          <w:u w:val="single"/>
        </w:rPr>
        <w:t xml:space="preserve">relatively </w:t>
      </w:r>
      <w:r w:rsidRPr="0072564D">
        <w:rPr>
          <w:b/>
          <w:sz w:val="26"/>
          <w:u w:val="single"/>
        </w:rPr>
        <w:t>harmful to consumers</w:t>
      </w:r>
      <w:r w:rsidRPr="0072564D">
        <w:rPr>
          <w:u w:val="single"/>
        </w:rPr>
        <w:t>,</w:t>
      </w:r>
      <w:r w:rsidRPr="0072564D">
        <w:rPr>
          <w:sz w:val="16"/>
        </w:rPr>
        <w:t xml:space="preserve"> and the existence of a patent (and the associated rents) discourages the patentee from taking steps to improve the product so as to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w:t>
      </w:r>
      <w:proofErr w:type="gramStart"/>
      <w:r w:rsidRPr="0072564D">
        <w:rPr>
          <w:sz w:val="16"/>
        </w:rPr>
        <w:t>8 .</w:t>
      </w:r>
      <w:proofErr w:type="gramEnd"/>
      <w:r w:rsidRPr="0072564D">
        <w:rPr>
          <w:sz w:val="16"/>
        </w:rPr>
        <w:t xml:space="preserve"> All of these scenarios are different in kind from negative innovation, which results in a harmful (but profitable) product. </w:t>
      </w:r>
      <w:r w:rsidRPr="0072564D">
        <w:rPr>
          <w:u w:val="single"/>
        </w:rPr>
        <w:t>We focus on this dangerous but overlooked space of the patent landscape, wherein patents themselves lead fairly directly to patient harm. W</w:t>
      </w:r>
      <w:r w:rsidRPr="0072564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Ibrutinib, a small molecule drug discovered by Pharmacyclics (now a subsidiary of AbbVie), is an irreversible inhibitor of Bruton’s tyrosine kinase (BTK), a key regulator of B cell signaling and growth. It is approved by the US Food and Drug Administration for multiple indications and is most commonly used to treat B cell cancers, such as chronic lymphocytic leukemia. </w:t>
      </w:r>
      <w:r w:rsidRPr="0072564D">
        <w:rPr>
          <w:u w:val="single"/>
        </w:rPr>
        <w:t>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w:t>
      </w:r>
      <w:proofErr w:type="gramStart"/>
      <w:r w:rsidRPr="0072564D">
        <w:rPr>
          <w:u w:val="single"/>
        </w:rPr>
        <w:t>9 .</w:t>
      </w:r>
      <w:proofErr w:type="gramEnd"/>
      <w:r w:rsidRPr="0072564D">
        <w:rPr>
          <w:u w:val="single"/>
        </w:rPr>
        <w:t xml:space="preserve"> Problematic incentives created by the patent system make this result unfortunately unsurprising.</w:t>
      </w:r>
      <w:r w:rsidRPr="0072564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on the basis of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w:t>
      </w:r>
      <w:proofErr w:type="gramStart"/>
      <w:r w:rsidRPr="0072564D">
        <w:rPr>
          <w:sz w:val="16"/>
        </w:rPr>
        <w:t>sooner, once</w:t>
      </w:r>
      <w:proofErr w:type="gramEnd"/>
      <w:r w:rsidRPr="0072564D">
        <w:rPr>
          <w:sz w:val="16"/>
        </w:rPr>
        <w:t xml:space="preserv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on the basis of the 2009 and 2010 conference and press release disclosures, which occurred more than a year before the relevant patent was filed. </w:t>
      </w:r>
      <w:r w:rsidRPr="0072564D">
        <w:rPr>
          <w:b/>
          <w:bCs/>
          <w:sz w:val="26"/>
          <w:highlight w:val="cyan"/>
          <w:u w:val="single"/>
        </w:rPr>
        <w:t>Only the highest doses</w:t>
      </w:r>
      <w:r w:rsidRPr="0072564D">
        <w:rPr>
          <w:u w:val="single"/>
        </w:rPr>
        <w:t>—420 mg and higher—</w:t>
      </w:r>
      <w:r w:rsidRPr="0072564D">
        <w:rPr>
          <w:b/>
          <w:bCs/>
          <w:sz w:val="26"/>
          <w:highlight w:val="cyan"/>
          <w:u w:val="single"/>
        </w:rPr>
        <w:t>were granted</w:t>
      </w:r>
      <w:r w:rsidRPr="0072564D">
        <w:rPr>
          <w:highlight w:val="cyan"/>
          <w:u w:val="single"/>
        </w:rPr>
        <w:t xml:space="preserve"> </w:t>
      </w:r>
      <w:r w:rsidRPr="0072564D">
        <w:rPr>
          <w:u w:val="single"/>
        </w:rPr>
        <w:t xml:space="preserve">in the issued method of </w:t>
      </w:r>
      <w:r w:rsidRPr="0072564D">
        <w:rPr>
          <w:b/>
          <w:bCs/>
          <w:sz w:val="26"/>
          <w:highlight w:val="cyan"/>
          <w:u w:val="single"/>
        </w:rPr>
        <w:t>treatment patent16</w:t>
      </w:r>
      <w:r w:rsidRPr="0072564D">
        <w:rPr>
          <w:u w:val="single"/>
        </w:rPr>
        <w:t xml:space="preserve">. </w:t>
      </w:r>
      <w:r w:rsidRPr="0072564D">
        <w:rPr>
          <w:b/>
          <w:bCs/>
          <w:sz w:val="26"/>
          <w:highlight w:val="cyan"/>
          <w:u w:val="single"/>
        </w:rPr>
        <w:t>Patent</w:t>
      </w:r>
      <w:r w:rsidRPr="0072564D">
        <w:rPr>
          <w:b/>
          <w:bCs/>
          <w:highlight w:val="cyan"/>
          <w:u w:val="single"/>
        </w:rPr>
        <w:t xml:space="preserve"> </w:t>
      </w:r>
      <w:r w:rsidRPr="0072564D">
        <w:rPr>
          <w:b/>
          <w:bCs/>
          <w:u w:val="single"/>
        </w:rPr>
        <w:t xml:space="preserve">law thus created </w:t>
      </w:r>
      <w:r w:rsidRPr="0072564D">
        <w:rPr>
          <w:b/>
          <w:bCs/>
          <w:sz w:val="26"/>
          <w:highlight w:val="cyan"/>
          <w:u w:val="single"/>
        </w:rPr>
        <w:t>incentives to pursue a higher, more toxic dose</w:t>
      </w:r>
      <w:r w:rsidRPr="0072564D">
        <w:rPr>
          <w:b/>
          <w:bCs/>
          <w:highlight w:val="cyan"/>
          <w:u w:val="single"/>
        </w:rPr>
        <w:t xml:space="preserve"> </w:t>
      </w:r>
      <w:r w:rsidRPr="0072564D">
        <w:rPr>
          <w:b/>
          <w:bCs/>
          <w:u w:val="single"/>
        </w:rPr>
        <w:t xml:space="preserve">rather than the lower doses the FDA suggested </w:t>
      </w:r>
      <w:proofErr w:type="gramStart"/>
      <w:r w:rsidRPr="0072564D">
        <w:rPr>
          <w:b/>
          <w:bCs/>
          <w:u w:val="single"/>
        </w:rPr>
        <w:t>be</w:t>
      </w:r>
      <w:proofErr w:type="gramEnd"/>
      <w:r w:rsidRPr="0072564D">
        <w:rPr>
          <w:b/>
          <w:bCs/>
          <w:u w:val="single"/>
        </w:rPr>
        <w:t xml:space="preserve"> explored</w:t>
      </w:r>
      <w:r w:rsidRPr="0072564D">
        <w:rPr>
          <w:u w:val="single"/>
        </w:rPr>
        <w:t xml:space="preserve">. </w:t>
      </w:r>
      <w:r w:rsidRPr="0072564D">
        <w:rPr>
          <w:sz w:val="16"/>
        </w:rPr>
        <w:t xml:space="preserve">And, adding insult to injury, </w:t>
      </w:r>
      <w:r w:rsidRPr="0072564D">
        <w:rPr>
          <w:b/>
          <w:sz w:val="26"/>
          <w:highlight w:val="cyan"/>
          <w:u w:val="single"/>
        </w:rPr>
        <w:t xml:space="preserve">once the patent was issued </w:t>
      </w:r>
      <w:r w:rsidRPr="0072564D">
        <w:rPr>
          <w:sz w:val="16"/>
        </w:rPr>
        <w:t xml:space="preserve">with narrower claims covering the high doses only, </w:t>
      </w:r>
      <w:r w:rsidRPr="0072564D">
        <w:rPr>
          <w:b/>
          <w:sz w:val="26"/>
          <w:highlight w:val="cyan"/>
          <w:u w:val="single"/>
        </w:rPr>
        <w:t>the drug sponsor</w:t>
      </w:r>
      <w:r w:rsidRPr="0072564D">
        <w:rPr>
          <w:highlight w:val="cyan"/>
          <w:u w:val="single"/>
        </w:rPr>
        <w:t xml:space="preserve"> </w:t>
      </w:r>
      <w:r w:rsidRPr="0072564D">
        <w:rPr>
          <w:u w:val="single"/>
        </w:rPr>
        <w:t xml:space="preserve">not only lacked incentives to explore the possibility of lower doses, </w:t>
      </w:r>
      <w:proofErr w:type="gramStart"/>
      <w:r w:rsidRPr="0072564D">
        <w:rPr>
          <w:u w:val="single"/>
        </w:rPr>
        <w:t>it</w:t>
      </w:r>
      <w:proofErr w:type="gramEnd"/>
      <w:r w:rsidRPr="0072564D">
        <w:rPr>
          <w:u w:val="single"/>
        </w:rPr>
        <w:t xml:space="preserve"> </w:t>
      </w:r>
      <w:r w:rsidRPr="0072564D">
        <w:rPr>
          <w:b/>
          <w:sz w:val="26"/>
          <w:highlight w:val="cyan"/>
          <w:u w:val="single"/>
        </w:rPr>
        <w:t>had an active incentive not to explore</w:t>
      </w:r>
      <w:r w:rsidRPr="0072564D">
        <w:rPr>
          <w:highlight w:val="cyan"/>
          <w:u w:val="single"/>
        </w:rPr>
        <w:t xml:space="preserve"> </w:t>
      </w:r>
      <w:r w:rsidRPr="0072564D">
        <w:rPr>
          <w:u w:val="single"/>
        </w:rPr>
        <w:t xml:space="preserve">those </w:t>
      </w:r>
      <w:r w:rsidRPr="0072564D">
        <w:rPr>
          <w:b/>
          <w:sz w:val="26"/>
          <w:highlight w:val="cyan"/>
          <w:u w:val="single"/>
        </w:rPr>
        <w:t>doses</w:t>
      </w:r>
      <w:r w:rsidRPr="0072564D">
        <w:rPr>
          <w:highlight w:val="cyan"/>
          <w:u w:val="single"/>
        </w:rPr>
        <w:t xml:space="preserve"> </w:t>
      </w:r>
      <w:r w:rsidRPr="0072564D">
        <w:rPr>
          <w:b/>
          <w:sz w:val="26"/>
          <w:highlight w:val="cyan"/>
          <w:u w:val="single"/>
        </w:rPr>
        <w:t>because evidence that lower doses were safe</w:t>
      </w:r>
      <w:r w:rsidRPr="0072564D">
        <w:rPr>
          <w:highlight w:val="cyan"/>
          <w:u w:val="single"/>
        </w:rPr>
        <w:t xml:space="preserve"> </w:t>
      </w:r>
      <w:r w:rsidRPr="0072564D">
        <w:rPr>
          <w:u w:val="single"/>
        </w:rPr>
        <w:t xml:space="preserve">and effective </w:t>
      </w:r>
      <w:r w:rsidRPr="0072564D">
        <w:rPr>
          <w:b/>
          <w:sz w:val="26"/>
          <w:highlight w:val="cyan"/>
          <w:u w:val="single"/>
        </w:rPr>
        <w:t>would</w:t>
      </w:r>
      <w:r w:rsidRPr="0072564D">
        <w:rPr>
          <w:highlight w:val="cyan"/>
          <w:u w:val="single"/>
        </w:rPr>
        <w:t xml:space="preserve"> </w:t>
      </w:r>
      <w:r w:rsidRPr="0072564D">
        <w:rPr>
          <w:u w:val="single"/>
        </w:rPr>
        <w:t xml:space="preserve">sharply </w:t>
      </w:r>
      <w:r w:rsidRPr="0072564D">
        <w:rPr>
          <w:b/>
          <w:sz w:val="26"/>
          <w:highlight w:val="cyan"/>
          <w:u w:val="single"/>
        </w:rPr>
        <w:t>reduce the economic significance of the method of treatment patent</w:t>
      </w:r>
      <w:r w:rsidRPr="0072564D">
        <w:rPr>
          <w:u w:val="single"/>
        </w:rPr>
        <w:t xml:space="preserve"> it had narrowly managed to obtain. The patent holder already knew it could not get protection on a lower dose––the USPTO had rejected lower doses as obvious–– so any evidence of the importance of lower doses would have undermined the value of the company’s patent-protected, higher-dose product</w:t>
      </w:r>
      <w:r w:rsidRPr="0072564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in an effort to bring something ‘new’ to the market—were useless or dangerous19. Nor is ibrutinib the only time in history that medications have been sold at higher dosages than appropriate for safety and efficacy. Millions of women received the birth control pill Enovid (mestranol/ noretynodrel), containing ten times the necessary dose, before studies pointed to a concerning risk of blood clots19. </w:t>
      </w:r>
      <w:r w:rsidRPr="0072564D">
        <w:rPr>
          <w:u w:val="single"/>
        </w:rPr>
        <w:t xml:space="preserve">In another sign of negative innovation, </w:t>
      </w:r>
      <w:r w:rsidRPr="0072564D">
        <w:rPr>
          <w:b/>
          <w:sz w:val="26"/>
          <w:highlight w:val="cyan"/>
          <w:u w:val="single"/>
        </w:rPr>
        <w:t>Gilead</w:t>
      </w:r>
      <w:r w:rsidRPr="0072564D">
        <w:rPr>
          <w:highlight w:val="cyan"/>
          <w:u w:val="single"/>
        </w:rPr>
        <w:t xml:space="preserve"> </w:t>
      </w:r>
      <w:r w:rsidRPr="0072564D">
        <w:rPr>
          <w:u w:val="single"/>
        </w:rPr>
        <w:t xml:space="preserve">Sciences is alleged to have </w:t>
      </w:r>
      <w:r w:rsidRPr="0072564D">
        <w:rPr>
          <w:b/>
          <w:sz w:val="26"/>
          <w:highlight w:val="cyan"/>
          <w:u w:val="single"/>
        </w:rPr>
        <w:t>intentionally delayed a less-toxic version of its HIV medicine</w:t>
      </w:r>
      <w:r w:rsidRPr="0072564D">
        <w:rPr>
          <w:highlight w:val="cyan"/>
          <w:u w:val="single"/>
        </w:rPr>
        <w:t xml:space="preserve"> </w:t>
      </w:r>
      <w:r w:rsidRPr="0072564D">
        <w:rPr>
          <w:b/>
          <w:sz w:val="26"/>
          <w:highlight w:val="cyan"/>
          <w:u w:val="single"/>
          <w:bdr w:val="single" w:sz="18" w:space="0" w:color="auto"/>
        </w:rPr>
        <w:t>until just a few years before the original version’s patent expiration20</w:t>
      </w:r>
      <w:r w:rsidRPr="0072564D">
        <w:rPr>
          <w:u w:val="single"/>
        </w:rPr>
        <w:t>. Unfortunately, the pernicious impact of patent incentives described above means that not only are these situations possible, but it is hard to know how frequent or how serious these situations are.</w:t>
      </w:r>
      <w:r w:rsidRPr="0072564D">
        <w:rPr>
          <w:sz w:val="16"/>
        </w:rPr>
        <w:t xml:space="preserve"> Pharmacyclics did not follow the recommendation from the FDA and others to study lower doses. Because its method of treatment patents </w:t>
      </w:r>
      <w:proofErr w:type="gramStart"/>
      <w:r w:rsidRPr="0072564D">
        <w:rPr>
          <w:sz w:val="16"/>
        </w:rPr>
        <w:t>were</w:t>
      </w:r>
      <w:proofErr w:type="gramEnd"/>
      <w:r w:rsidRPr="0072564D">
        <w:rPr>
          <w:sz w:val="16"/>
        </w:rPr>
        <w:t xml:space="preserv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5F286C65" w14:textId="77777777" w:rsidR="00C44A75" w:rsidRPr="0072564D" w:rsidRDefault="00C44A75" w:rsidP="00C44A75">
      <w:pPr>
        <w:pStyle w:val="Heading4"/>
        <w:rPr>
          <w:rFonts w:cs="Calibri"/>
        </w:rPr>
      </w:pPr>
      <w:r w:rsidRPr="0072564D">
        <w:rPr>
          <w:rFonts w:cs="Calibri"/>
        </w:rPr>
        <w:t xml:space="preserve">Extinction - generic defense doesn’t apply. </w:t>
      </w:r>
    </w:p>
    <w:p w14:paraId="2CD3365C" w14:textId="77777777" w:rsidR="00C44A75" w:rsidRPr="0072564D" w:rsidRDefault="00C44A75" w:rsidP="00C44A75">
      <w:r w:rsidRPr="0072564D">
        <w:rPr>
          <w:rStyle w:val="Style13ptBold"/>
        </w:rPr>
        <w:t>Srivatsa 17</w:t>
      </w:r>
      <w:r w:rsidRPr="0072564D">
        <w:t xml:space="preserve"> Kadiyali Srivatsa 1-12-2017 “Superbug Pandemics and How to Prevent Them” </w:t>
      </w:r>
      <w:hyperlink r:id="rId10" w:history="1">
        <w:r w:rsidRPr="0072564D">
          <w:rPr>
            <w:rStyle w:val="Hyperlink"/>
          </w:rPr>
          <w:t>https://www.the-american-interest.com/2017/01/12/superbug-pandemics-and-how-to-prevent-them/</w:t>
        </w:r>
      </w:hyperlink>
      <w:r w:rsidRPr="0072564D">
        <w:t xml:space="preserve"> (doctor, inventor, and publisher. He worked in acute and intensive pediatric care in British hospitals)//Elmer </w:t>
      </w:r>
    </w:p>
    <w:p w14:paraId="3DD92ED4" w14:textId="77777777" w:rsidR="00C44A75" w:rsidRPr="0072564D" w:rsidRDefault="00C44A75" w:rsidP="00C44A75">
      <w:pPr>
        <w:rPr>
          <w:b/>
          <w:iCs/>
          <w:u w:val="single"/>
          <w:bdr w:val="single" w:sz="18" w:space="0" w:color="auto"/>
        </w:rPr>
      </w:pPr>
      <w:r w:rsidRPr="0072564D">
        <w:rPr>
          <w:rStyle w:val="StyleUnderline"/>
        </w:rPr>
        <w:t xml:space="preserve">It is by now no secret that </w:t>
      </w:r>
      <w:r w:rsidRPr="0072564D">
        <w:rPr>
          <w:rStyle w:val="StyleUnderline"/>
          <w:highlight w:val="cyan"/>
        </w:rPr>
        <w:t>the</w:t>
      </w:r>
      <w:r w:rsidRPr="0072564D">
        <w:rPr>
          <w:rStyle w:val="StyleUnderline"/>
        </w:rPr>
        <w:t xml:space="preserve"> human </w:t>
      </w:r>
      <w:r w:rsidRPr="0072564D">
        <w:rPr>
          <w:rStyle w:val="StyleUnderline"/>
          <w:highlight w:val="cyan"/>
        </w:rPr>
        <w:t>species is locked in a race</w:t>
      </w:r>
      <w:r w:rsidRPr="0072564D">
        <w:rPr>
          <w:rStyle w:val="StyleUnderline"/>
        </w:rPr>
        <w:t xml:space="preserve"> of its own making </w:t>
      </w:r>
      <w:r w:rsidRPr="0072564D">
        <w:rPr>
          <w:rStyle w:val="StyleUnderline"/>
          <w:highlight w:val="cyan"/>
        </w:rPr>
        <w:t>with “</w:t>
      </w:r>
      <w:r w:rsidRPr="0072564D">
        <w:rPr>
          <w:rStyle w:val="StyleUnderline"/>
          <w:b/>
          <w:bCs/>
          <w:highlight w:val="cyan"/>
        </w:rPr>
        <w:t>superbugs</w:t>
      </w:r>
      <w:r w:rsidRPr="0072564D">
        <w:rPr>
          <w:rStyle w:val="StyleUnderline"/>
          <w:highlight w:val="cyan"/>
        </w:rPr>
        <w:t>.”</w:t>
      </w:r>
      <w:r w:rsidRPr="0072564D">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72564D">
        <w:rPr>
          <w:rStyle w:val="StyleUnderline"/>
        </w:rPr>
        <w:t xml:space="preserve">I do not exclude the possibility that bad actors might deliberately engineer deadly superbugs.1 But even if that does not happen, humanity faces </w:t>
      </w:r>
      <w:r w:rsidRPr="0072564D">
        <w:rPr>
          <w:rStyle w:val="StyleUnderline"/>
          <w:highlight w:val="cyan"/>
        </w:rPr>
        <w:t>an</w:t>
      </w:r>
      <w:r w:rsidRPr="0072564D">
        <w:rPr>
          <w:rStyle w:val="StyleUnderline"/>
        </w:rPr>
        <w:t xml:space="preserve"> </w:t>
      </w:r>
      <w:r w:rsidRPr="0072564D">
        <w:rPr>
          <w:rStyle w:val="Emphasis"/>
          <w:highlight w:val="cyan"/>
        </w:rPr>
        <w:t>existential threat</w:t>
      </w:r>
      <w:r w:rsidRPr="0072564D">
        <w:rPr>
          <w:rStyle w:val="StyleUnderline"/>
        </w:rPr>
        <w:t xml:space="preserve"> largely </w:t>
      </w:r>
      <w:r w:rsidRPr="0072564D">
        <w:rPr>
          <w:rStyle w:val="StyleUnderline"/>
          <w:highlight w:val="cyan"/>
        </w:rPr>
        <w:t>of its</w:t>
      </w:r>
      <w:r w:rsidRPr="0072564D">
        <w:rPr>
          <w:rStyle w:val="StyleUnderline"/>
        </w:rPr>
        <w:t xml:space="preserve"> </w:t>
      </w:r>
      <w:r w:rsidRPr="0072564D">
        <w:rPr>
          <w:rStyle w:val="Emphasis"/>
          <w:highlight w:val="cyan"/>
        </w:rPr>
        <w:t>own making</w:t>
      </w:r>
      <w:r w:rsidRPr="0072564D">
        <w:rPr>
          <w:rStyle w:val="StyleUnderline"/>
        </w:rPr>
        <w:t xml:space="preserve"> in the absence of malign intentions</w:t>
      </w:r>
      <w:r w:rsidRPr="0072564D">
        <w:rPr>
          <w:sz w:val="16"/>
        </w:rPr>
        <w:t xml:space="preserve">. </w:t>
      </w:r>
      <w:r w:rsidRPr="0072564D">
        <w:rPr>
          <w:rStyle w:val="StyleUnderline"/>
        </w:rPr>
        <w:t>As threats go, this one is entirely predictable. The concept of a “black swan,” Nassim Nicholas Taleb’s term for low-probability but high-impact events, has become widely known in recent year</w:t>
      </w:r>
      <w:r w:rsidRPr="0072564D">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72564D">
        <w:rPr>
          <w:rStyle w:val="StyleUnderline"/>
        </w:rPr>
        <w:t xml:space="preserve">If one likes catchy labels, it better fits the term “gray rhino,” which, explains Michele Wucker, is </w:t>
      </w:r>
      <w:r w:rsidRPr="0072564D">
        <w:rPr>
          <w:rStyle w:val="StyleUnderline"/>
          <w:highlight w:val="cyan"/>
        </w:rPr>
        <w:t>a</w:t>
      </w:r>
      <w:r w:rsidRPr="0072564D">
        <w:rPr>
          <w:rStyle w:val="StyleUnderline"/>
        </w:rPr>
        <w:t xml:space="preserve"> </w:t>
      </w:r>
      <w:r w:rsidRPr="0072564D">
        <w:rPr>
          <w:rStyle w:val="Emphasis"/>
          <w:highlight w:val="cyan"/>
        </w:rPr>
        <w:t>high-probability, high-impact event</w:t>
      </w:r>
      <w:r w:rsidRPr="0072564D">
        <w:rPr>
          <w:rStyle w:val="StyleUnderline"/>
        </w:rPr>
        <w:t xml:space="preserve"> </w:t>
      </w:r>
      <w:r w:rsidRPr="0072564D">
        <w:rPr>
          <w:rStyle w:val="StyleUnderline"/>
          <w:highlight w:val="cyan"/>
        </w:rPr>
        <w:t>that people</w:t>
      </w:r>
      <w:r w:rsidRPr="0072564D">
        <w:rPr>
          <w:rStyle w:val="StyleUnderline"/>
        </w:rPr>
        <w:t xml:space="preserve"> manage to </w:t>
      </w:r>
      <w:r w:rsidRPr="0072564D">
        <w:rPr>
          <w:rStyle w:val="Emphasis"/>
          <w:highlight w:val="cyan"/>
        </w:rPr>
        <w:t>ignore anyway</w:t>
      </w:r>
      <w:r w:rsidRPr="0072564D">
        <w:rPr>
          <w:rStyle w:val="StyleUnderline"/>
        </w:rPr>
        <w:t xml:space="preserve"> </w:t>
      </w:r>
      <w:r w:rsidRPr="0072564D">
        <w:rPr>
          <w:rStyle w:val="StyleUnderline"/>
          <w:highlight w:val="cyan"/>
        </w:rPr>
        <w:t>for</w:t>
      </w:r>
      <w:r w:rsidRPr="0072564D">
        <w:rPr>
          <w:rStyle w:val="StyleUnderline"/>
        </w:rPr>
        <w:t xml:space="preserve"> a raft of </w:t>
      </w:r>
      <w:r w:rsidRPr="0072564D">
        <w:rPr>
          <w:rStyle w:val="Emphasis"/>
          <w:highlight w:val="cyan"/>
        </w:rPr>
        <w:t>social-psychological reasons</w:t>
      </w:r>
      <w:r w:rsidRPr="0072564D">
        <w:rPr>
          <w:rStyle w:val="StyleUnderline"/>
        </w:rPr>
        <w:t xml:space="preserve">.2 </w:t>
      </w:r>
      <w:r w:rsidRPr="0072564D">
        <w:rPr>
          <w:rStyle w:val="StyleUnderline"/>
          <w:highlight w:val="cyan"/>
        </w:rPr>
        <w:t>A pandemic</w:t>
      </w:r>
      <w:r w:rsidRPr="0072564D">
        <w:rPr>
          <w:rStyle w:val="StyleUnderline"/>
        </w:rPr>
        <w:t xml:space="preserve"> is a quintessential gray rhino, for it </w:t>
      </w:r>
      <w:r w:rsidRPr="0072564D">
        <w:rPr>
          <w:rStyle w:val="StyleUnderline"/>
          <w:highlight w:val="cyan"/>
        </w:rPr>
        <w:t xml:space="preserve">is no longer a matter of if but of </w:t>
      </w:r>
      <w:r w:rsidRPr="0072564D">
        <w:rPr>
          <w:rStyle w:val="Emphasis"/>
          <w:highlight w:val="cyan"/>
        </w:rPr>
        <w:t>when</w:t>
      </w:r>
      <w:r w:rsidRPr="0072564D">
        <w:rPr>
          <w:rStyle w:val="StyleUnderline"/>
        </w:rPr>
        <w:t xml:space="preserve"> it will challenge us—and of how prepared we are to deal with it when it happens. </w:t>
      </w:r>
      <w:r w:rsidRPr="0072564D">
        <w:rPr>
          <w:sz w:val="16"/>
        </w:rPr>
        <w:t xml:space="preserve">We have certainly been warned. The curse we have created was understood as a possibility from the very outset, when seventy years ago Sir Alexander Fleming, the discoverer of penicillin, predicted antibiotic resistance. </w:t>
      </w:r>
      <w:r w:rsidRPr="0072564D">
        <w:rPr>
          <w:rStyle w:val="StyleUnderline"/>
        </w:rPr>
        <w:t>When interviewed for a 2015 article, “The Most Predictable Disaster in the History of the Human Race</w:t>
      </w:r>
      <w:proofErr w:type="gramStart"/>
      <w:r w:rsidRPr="0072564D">
        <w:rPr>
          <w:rStyle w:val="StyleUnderline"/>
        </w:rPr>
        <w:t>, ”</w:t>
      </w:r>
      <w:proofErr w:type="gramEnd"/>
      <w:r w:rsidRPr="0072564D">
        <w:rPr>
          <w:rStyle w:val="StyleUnderline"/>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72564D">
        <w:rPr>
          <w:rStyle w:val="Emphasis"/>
          <w:highlight w:val="cyan"/>
        </w:rPr>
        <w:t>most predictable catastrophe in</w:t>
      </w:r>
      <w:r w:rsidRPr="0072564D">
        <w:rPr>
          <w:rStyle w:val="StyleUnderline"/>
        </w:rPr>
        <w:t xml:space="preserve"> the </w:t>
      </w:r>
      <w:r w:rsidRPr="0072564D">
        <w:rPr>
          <w:rStyle w:val="Emphasis"/>
          <w:highlight w:val="cyan"/>
        </w:rPr>
        <w:t>history</w:t>
      </w:r>
      <w:r w:rsidRPr="0072564D">
        <w:rPr>
          <w:rStyle w:val="StyleUnderline"/>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72564D">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72564D">
        <w:rPr>
          <w:rStyle w:val="StyleUnderline"/>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72564D">
        <w:rPr>
          <w:sz w:val="16"/>
        </w:rPr>
        <w:t xml:space="preserve">. They invade our cells, spread quickly, and cause havoc that we refer to generically as disease. Millions of people used to die every year as a result of bacterial infections, until we developed antibiotics. </w:t>
      </w:r>
      <w:r w:rsidRPr="0072564D">
        <w:rPr>
          <w:rStyle w:val="StyleUnderline"/>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72564D">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72564D">
        <w:rPr>
          <w:rStyle w:val="StyleUnderline"/>
        </w:rPr>
        <w:t xml:space="preserve">Perhaps even worse, </w:t>
      </w:r>
      <w:r w:rsidRPr="0072564D">
        <w:rPr>
          <w:rStyle w:val="StyleUnderline"/>
          <w:highlight w:val="cyan"/>
        </w:rPr>
        <w:t>hospitals</w:t>
      </w:r>
      <w:r w:rsidRPr="0072564D">
        <w:rPr>
          <w:rStyle w:val="StyleUnderline"/>
        </w:rPr>
        <w:t xml:space="preserve"> have </w:t>
      </w:r>
      <w:r w:rsidRPr="0072564D">
        <w:rPr>
          <w:rStyle w:val="StyleUnderline"/>
          <w:highlight w:val="cyan"/>
        </w:rPr>
        <w:t>deployed antimicrobial products on an industrial scale</w:t>
      </w:r>
      <w:r w:rsidRPr="0072564D">
        <w:rPr>
          <w:rStyle w:val="StyleUnderline"/>
        </w:rPr>
        <w:t xml:space="preserve"> for a long time now, the result being a sharp rise in iatrogenic bacterial illnesses. </w:t>
      </w:r>
      <w:r w:rsidRPr="0072564D">
        <w:rPr>
          <w:rStyle w:val="StyleUnderline"/>
          <w:highlight w:val="cyan"/>
        </w:rPr>
        <w:t>Overuse</w:t>
      </w:r>
      <w:r w:rsidRPr="0072564D">
        <w:rPr>
          <w:rStyle w:val="StyleUnderline"/>
        </w:rPr>
        <w:t xml:space="preserve"> of antibiotics and commercial products containing them has </w:t>
      </w:r>
      <w:r w:rsidRPr="0072564D">
        <w:rPr>
          <w:rStyle w:val="StyleUnderline"/>
          <w:highlight w:val="cyan"/>
        </w:rPr>
        <w:t>helped superbugs</w:t>
      </w:r>
      <w:r w:rsidRPr="0072564D">
        <w:rPr>
          <w:rStyle w:val="StyleUnderline"/>
        </w:rPr>
        <w:t xml:space="preserve"> to </w:t>
      </w:r>
      <w:r w:rsidRPr="0072564D">
        <w:rPr>
          <w:rStyle w:val="StyleUnderline"/>
          <w:highlight w:val="cyan"/>
        </w:rPr>
        <w:t>evolve</w:t>
      </w:r>
      <w:r w:rsidRPr="0072564D">
        <w:rPr>
          <w:rStyle w:val="StyleUnderline"/>
        </w:rPr>
        <w:t>. We now increasingly face microorganisms that cannot be killed by antibiotics, antifungals, antivirals, or any other chemical weapon we throw at them</w:t>
      </w:r>
      <w:r w:rsidRPr="0072564D">
        <w:rPr>
          <w:sz w:val="16"/>
        </w:rPr>
        <w:t xml:space="preserve">. </w:t>
      </w:r>
      <w:r w:rsidRPr="0072564D">
        <w:rPr>
          <w:rStyle w:val="Emphasis"/>
        </w:rPr>
        <w:t xml:space="preserve">Pandemics are the major risk we run as a result, but it is not the only one. Overuse of antibiotics by doctors, homemakers, and hospital managers could mean that, in the not-too-distant future, </w:t>
      </w:r>
      <w:r w:rsidRPr="0072564D">
        <w:rPr>
          <w:rStyle w:val="Emphasis"/>
          <w:highlight w:val="cyan"/>
        </w:rPr>
        <w:t>something as simple as a minor cut could</w:t>
      </w:r>
      <w:r w:rsidRPr="0072564D">
        <w:rPr>
          <w:rStyle w:val="Emphasis"/>
        </w:rPr>
        <w:t xml:space="preserve"> again </w:t>
      </w:r>
      <w:r w:rsidRPr="0072564D">
        <w:rPr>
          <w:rStyle w:val="Emphasis"/>
          <w:highlight w:val="cyan"/>
        </w:rPr>
        <w:t>become life-threatening if</w:t>
      </w:r>
      <w:r w:rsidRPr="0072564D">
        <w:rPr>
          <w:rStyle w:val="Emphasis"/>
        </w:rPr>
        <w:t xml:space="preserve"> it becomes </w:t>
      </w:r>
      <w:r w:rsidRPr="0072564D">
        <w:rPr>
          <w:rStyle w:val="Emphasis"/>
          <w:highlight w:val="cyan"/>
        </w:rPr>
        <w:t>infected</w:t>
      </w:r>
      <w:r w:rsidRPr="0072564D">
        <w:rPr>
          <w:sz w:val="16"/>
        </w:rPr>
        <w:t xml:space="preserve">. </w:t>
      </w:r>
      <w:r w:rsidRPr="0072564D">
        <w:rPr>
          <w:rStyle w:val="StyleUnderline"/>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w:t>
      </w:r>
      <w:proofErr w:type="gramStart"/>
      <w:r w:rsidRPr="0072564D">
        <w:rPr>
          <w:rStyle w:val="StyleUnderline"/>
        </w:rPr>
        <w:t>untreatable</w:t>
      </w:r>
      <w:proofErr w:type="gramEnd"/>
      <w:r w:rsidRPr="0072564D">
        <w:rPr>
          <w:rStyle w:val="StyleUnderline"/>
        </w:rPr>
        <w:t xml:space="preserve"> we stand to lose most of the medical advances we have made over the past fifty years. </w:t>
      </w:r>
      <w:r w:rsidRPr="0072564D">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72564D">
        <w:rPr>
          <w:sz w:val="16"/>
        </w:rPr>
        <w:t>symptoms</w:t>
      </w:r>
      <w:proofErr w:type="gramEnd"/>
      <w:r w:rsidRPr="0072564D">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72564D">
        <w:rPr>
          <w:rStyle w:val="StyleUnderline"/>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72564D">
        <w:rPr>
          <w:sz w:val="16"/>
        </w:rPr>
        <w:t xml:space="preserve"> </w:t>
      </w:r>
      <w:r w:rsidRPr="0072564D">
        <w:rPr>
          <w:rStyle w:val="Emphasis"/>
        </w:rPr>
        <w:t xml:space="preserve">Therefore, the major problem for clinicians is to identify a common symptom that may potentially be an early sign of a major infection that could result in an epidemic. </w:t>
      </w:r>
      <w:r w:rsidRPr="0072564D">
        <w:rPr>
          <w:rStyle w:val="StyleUnderline"/>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72564D">
        <w:rPr>
          <w:sz w:val="16"/>
        </w:rPr>
        <w:t xml:space="preserve">. They will probably identify diseases that kill fast, but slow-spreading infections such as skin infections that can lead to septicemia are rarely diagnosed early. In addition, I </w:t>
      </w:r>
      <w:r w:rsidRPr="0072564D">
        <w:rPr>
          <w:rStyle w:val="StyleUnderline"/>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72564D">
        <w:rPr>
          <w:sz w:val="16"/>
        </w:rPr>
        <w:t xml:space="preserve">And some people are selfish. Once I was called to see a passenger during a flight who had symptoms consistent with infection. He boarded the plane with these </w:t>
      </w:r>
      <w:proofErr w:type="gramStart"/>
      <w:r w:rsidRPr="0072564D">
        <w:rPr>
          <w:sz w:val="16"/>
        </w:rPr>
        <w:t>symptoms, but</w:t>
      </w:r>
      <w:proofErr w:type="gramEnd"/>
      <w:r w:rsidRPr="0072564D">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72564D">
        <w:rPr>
          <w:sz w:val="16"/>
        </w:rPr>
        <w:t>interest:</w:t>
      </w:r>
      <w:proofErr w:type="gramEnd"/>
      <w:r w:rsidRPr="0072564D">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w:t>
      </w:r>
      <w:proofErr w:type="gramStart"/>
      <w:r w:rsidRPr="0072564D">
        <w:rPr>
          <w:sz w:val="16"/>
        </w:rPr>
        <w:t>antibiotics, in case</w:t>
      </w:r>
      <w:proofErr w:type="gramEnd"/>
      <w:r w:rsidRPr="0072564D">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72564D">
        <w:rPr>
          <w:sz w:val="16"/>
        </w:rPr>
        <w:t>them</w:t>
      </w:r>
      <w:proofErr w:type="gramEnd"/>
      <w:r w:rsidRPr="0072564D">
        <w:rPr>
          <w:sz w:val="16"/>
        </w:rPr>
        <w:t xml:space="preserve">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gramStart"/>
      <w:r w:rsidRPr="0072564D">
        <w:rPr>
          <w:sz w:val="16"/>
        </w:rPr>
        <w:t>every one</w:t>
      </w:r>
      <w:proofErr w:type="gramEnd"/>
      <w:r w:rsidRPr="0072564D">
        <w:rPr>
          <w:sz w:val="16"/>
        </w:rPr>
        <w:t xml:space="preserve"> has a public health service of some kind. Alas, national governments do not always function as they should. Several years </w:t>
      </w:r>
      <w:proofErr w:type="gramStart"/>
      <w:r w:rsidRPr="0072564D">
        <w:rPr>
          <w:sz w:val="16"/>
        </w:rPr>
        <w:t>ago</w:t>
      </w:r>
      <w:proofErr w:type="gramEnd"/>
      <w:r w:rsidRPr="0072564D">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72564D">
        <w:rPr>
          <w:sz w:val="16"/>
        </w:rPr>
        <w:t>survive, and</w:t>
      </w:r>
      <w:proofErr w:type="gramEnd"/>
      <w:r w:rsidRPr="0072564D">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72564D">
        <w:rPr>
          <w:sz w:val="16"/>
        </w:rPr>
        <w:t>managed</w:t>
      </w:r>
      <w:proofErr w:type="gramEnd"/>
      <w:r w:rsidRPr="0072564D">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72564D">
        <w:rPr>
          <w:sz w:val="16"/>
        </w:rPr>
        <w:t>institutions, and</w:t>
      </w:r>
      <w:proofErr w:type="gramEnd"/>
      <w:r w:rsidRPr="0072564D">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72564D">
        <w:rPr>
          <w:rStyle w:val="StyleUnderline"/>
        </w:rPr>
        <w:t xml:space="preserve">This isn’t just an issue of bureaucratic incompetence. The </w:t>
      </w:r>
      <w:r w:rsidRPr="0072564D">
        <w:rPr>
          <w:rStyle w:val="StyleUnderline"/>
          <w:b/>
          <w:bCs/>
          <w:highlight w:val="cyan"/>
        </w:rPr>
        <w:t xml:space="preserve">WHO </w:t>
      </w:r>
      <w:r w:rsidRPr="0072564D">
        <w:rPr>
          <w:rStyle w:val="StyleUnderline"/>
          <w:b/>
          <w:bCs/>
        </w:rPr>
        <w:t xml:space="preserve">is </w:t>
      </w:r>
      <w:r w:rsidRPr="0072564D">
        <w:rPr>
          <w:rStyle w:val="StyleUnderline"/>
          <w:b/>
          <w:bCs/>
          <w:highlight w:val="cyan"/>
        </w:rPr>
        <w:t xml:space="preserve">under-resourced </w:t>
      </w:r>
      <w:r w:rsidRPr="0072564D">
        <w:rPr>
          <w:rStyle w:val="StyleUnderline"/>
          <w:b/>
          <w:bCs/>
        </w:rPr>
        <w:t xml:space="preserve">for the problems it is meant to solve. </w:t>
      </w:r>
      <w:r w:rsidRPr="0072564D">
        <w:rPr>
          <w:rStyle w:val="StyleUnderline"/>
          <w:b/>
          <w:bCs/>
          <w:highlight w:val="cyan"/>
        </w:rPr>
        <w:t>Funding comes from voluntary donations</w:t>
      </w:r>
      <w:r w:rsidRPr="0072564D">
        <w:rPr>
          <w:rStyle w:val="StyleUnderline"/>
          <w:b/>
          <w:bCs/>
        </w:rPr>
        <w:t xml:space="preserve">, and there is </w:t>
      </w:r>
      <w:r w:rsidRPr="0072564D">
        <w:rPr>
          <w:rStyle w:val="StyleUnderline"/>
          <w:b/>
          <w:bCs/>
          <w:highlight w:val="cyan"/>
        </w:rPr>
        <w:t xml:space="preserve">no mechanism by which </w:t>
      </w:r>
      <w:r w:rsidRPr="0072564D">
        <w:rPr>
          <w:rStyle w:val="StyleUnderline"/>
          <w:b/>
          <w:bCs/>
        </w:rPr>
        <w:t xml:space="preserve">it can quickly </w:t>
      </w:r>
      <w:r w:rsidRPr="0072564D">
        <w:rPr>
          <w:rStyle w:val="StyleUnderline"/>
          <w:b/>
          <w:bCs/>
          <w:highlight w:val="cyan"/>
        </w:rPr>
        <w:t xml:space="preserve">scale up </w:t>
      </w:r>
      <w:r w:rsidRPr="0072564D">
        <w:rPr>
          <w:rStyle w:val="StyleUnderline"/>
          <w:b/>
          <w:bCs/>
        </w:rPr>
        <w:t xml:space="preserve">its efforts during an emergency. The </w:t>
      </w:r>
      <w:r w:rsidRPr="0072564D">
        <w:rPr>
          <w:rStyle w:val="StyleUnderline"/>
          <w:b/>
          <w:bCs/>
          <w:highlight w:val="cyan"/>
        </w:rPr>
        <w:t xml:space="preserve">result is </w:t>
      </w:r>
      <w:r w:rsidRPr="0072564D">
        <w:rPr>
          <w:rStyle w:val="StyleUnderline"/>
          <w:b/>
          <w:bCs/>
        </w:rPr>
        <w:t xml:space="preserve">that its </w:t>
      </w:r>
      <w:r w:rsidRPr="0072564D">
        <w:rPr>
          <w:rStyle w:val="StyleUnderline"/>
          <w:b/>
          <w:bCs/>
          <w:highlight w:val="cyan"/>
        </w:rPr>
        <w:t>response</w:t>
      </w:r>
      <w:r w:rsidRPr="0072564D">
        <w:rPr>
          <w:rStyle w:val="StyleUnderline"/>
          <w:b/>
          <w:bCs/>
        </w:rPr>
        <w:t xml:space="preserve"> to the next major disease outbreak </w:t>
      </w:r>
      <w:r w:rsidRPr="0072564D">
        <w:rPr>
          <w:rStyle w:val="StyleUnderline"/>
          <w:b/>
          <w:bCs/>
          <w:highlight w:val="cyan"/>
        </w:rPr>
        <w:t xml:space="preserve">is </w:t>
      </w:r>
      <w:r w:rsidRPr="0072564D">
        <w:rPr>
          <w:rStyle w:val="StyleUnderline"/>
          <w:b/>
          <w:bCs/>
        </w:rPr>
        <w:t xml:space="preserve">likely to be as </w:t>
      </w:r>
      <w:r w:rsidRPr="0072564D">
        <w:rPr>
          <w:rStyle w:val="StyleUnderline"/>
          <w:b/>
          <w:bCs/>
          <w:highlight w:val="cyan"/>
        </w:rPr>
        <w:t xml:space="preserve">inadequate </w:t>
      </w:r>
      <w:r w:rsidRPr="0072564D">
        <w:rPr>
          <w:rStyle w:val="StyleUnderline"/>
          <w:b/>
          <w:bCs/>
        </w:rPr>
        <w:t>as were its responses to Ebola, H1N1, and SARS</w:t>
      </w:r>
      <w:r w:rsidRPr="0072564D">
        <w:rPr>
          <w:rStyle w:val="StyleUnderline"/>
        </w:rPr>
        <w:t xml:space="preserve">. </w:t>
      </w:r>
      <w:r w:rsidRPr="0072564D">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72564D">
        <w:rPr>
          <w:sz w:val="16"/>
        </w:rPr>
        <w:t>beings</w:t>
      </w:r>
      <w:proofErr w:type="gramEnd"/>
      <w:r w:rsidRPr="0072564D">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72564D">
        <w:rPr>
          <w:rStyle w:val="StyleUnderline"/>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72564D">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72564D">
        <w:rPr>
          <w:sz w:val="16"/>
        </w:rPr>
        <w:t>So</w:t>
      </w:r>
      <w:proofErr w:type="gramEnd"/>
      <w:r w:rsidRPr="0072564D">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72564D">
        <w:rPr>
          <w:rStyle w:val="Emphasis"/>
        </w:rPr>
        <w:t xml:space="preserve">Worse, the situation is not static. While we sit paralyzed, </w:t>
      </w:r>
      <w:r w:rsidRPr="0072564D">
        <w:rPr>
          <w:rStyle w:val="Emphasis"/>
          <w:highlight w:val="cyan"/>
        </w:rPr>
        <w:t>superbugs are evolving</w:t>
      </w:r>
      <w:r w:rsidRPr="0072564D">
        <w:rPr>
          <w:rStyle w:val="Emphasis"/>
        </w:rPr>
        <w:t xml:space="preserve">. Epidemiological </w:t>
      </w:r>
      <w:r w:rsidRPr="0072564D">
        <w:rPr>
          <w:rStyle w:val="Emphasis"/>
          <w:highlight w:val="cyan"/>
        </w:rPr>
        <w:t xml:space="preserve">models </w:t>
      </w:r>
      <w:r w:rsidRPr="0072564D">
        <w:rPr>
          <w:rStyle w:val="Emphasis"/>
        </w:rPr>
        <w:t xml:space="preserve">now </w:t>
      </w:r>
      <w:r w:rsidRPr="0072564D">
        <w:rPr>
          <w:rStyle w:val="Emphasis"/>
          <w:highlight w:val="cyan"/>
        </w:rPr>
        <w:t xml:space="preserve">predict </w:t>
      </w:r>
      <w:r w:rsidRPr="0072564D">
        <w:rPr>
          <w:rStyle w:val="Emphasis"/>
        </w:rPr>
        <w:t xml:space="preserve">how an algorithmic process of </w:t>
      </w:r>
      <w:r w:rsidRPr="0072564D">
        <w:rPr>
          <w:rStyle w:val="Emphasis"/>
          <w:highlight w:val="cyan"/>
        </w:rPr>
        <w:t xml:space="preserve">disease </w:t>
      </w:r>
      <w:r w:rsidRPr="0072564D">
        <w:rPr>
          <w:rStyle w:val="Emphasis"/>
        </w:rPr>
        <w:t xml:space="preserve">spread will </w:t>
      </w:r>
      <w:r w:rsidRPr="0072564D">
        <w:rPr>
          <w:rStyle w:val="Emphasis"/>
          <w:highlight w:val="cyan"/>
        </w:rPr>
        <w:t>move through the modern world</w:t>
      </w:r>
      <w:r w:rsidRPr="0072564D">
        <w:rPr>
          <w:rStyle w:val="Emphasis"/>
        </w:rPr>
        <w:t xml:space="preserve">. </w:t>
      </w:r>
      <w:r w:rsidRPr="0072564D">
        <w:rPr>
          <w:rStyle w:val="Emphasis"/>
          <w:highlight w:val="cyan"/>
        </w:rPr>
        <w:t xml:space="preserve">All urban centers </w:t>
      </w:r>
      <w:r w:rsidRPr="0072564D">
        <w:rPr>
          <w:rStyle w:val="Emphasis"/>
        </w:rPr>
        <w:t xml:space="preserve">around the entire globe </w:t>
      </w:r>
      <w:r w:rsidRPr="0072564D">
        <w:rPr>
          <w:rStyle w:val="Emphasis"/>
          <w:highlight w:val="cyan"/>
        </w:rPr>
        <w:t xml:space="preserve">can become infected within sixty days </w:t>
      </w:r>
      <w:r w:rsidRPr="0072564D">
        <w:rPr>
          <w:rStyle w:val="Emphasis"/>
        </w:rPr>
        <w:t xml:space="preserve">because we move around and cross borders much more than our ancestors did, thanks to air travel. A new </w:t>
      </w:r>
      <w:r w:rsidRPr="0072564D">
        <w:rPr>
          <w:rStyle w:val="Emphasis"/>
          <w:highlight w:val="cyan"/>
        </w:rPr>
        <w:t xml:space="preserve">pandemic </w:t>
      </w:r>
      <w:r w:rsidRPr="0072564D">
        <w:rPr>
          <w:rStyle w:val="Emphasis"/>
        </w:rPr>
        <w:t xml:space="preserve">could start crossing borders before we even know it exists. A flu-like disease </w:t>
      </w:r>
      <w:r w:rsidRPr="0072564D">
        <w:rPr>
          <w:rStyle w:val="Emphasis"/>
          <w:highlight w:val="cyan"/>
        </w:rPr>
        <w:t xml:space="preserve">could kill </w:t>
      </w:r>
      <w:r w:rsidRPr="0072564D">
        <w:rPr>
          <w:rStyle w:val="Emphasis"/>
        </w:rPr>
        <w:t xml:space="preserve">more than </w:t>
      </w:r>
      <w:r w:rsidRPr="0072564D">
        <w:rPr>
          <w:rStyle w:val="Emphasis"/>
          <w:highlight w:val="cyan"/>
        </w:rPr>
        <w:t xml:space="preserve">33 million </w:t>
      </w:r>
      <w:r w:rsidRPr="0072564D">
        <w:rPr>
          <w:rStyle w:val="Emphasis"/>
        </w:rPr>
        <w:t xml:space="preserve">people </w:t>
      </w:r>
      <w:r w:rsidRPr="0072564D">
        <w:rPr>
          <w:rStyle w:val="Emphasis"/>
          <w:highlight w:val="cyan"/>
        </w:rPr>
        <w:t xml:space="preserve">in </w:t>
      </w:r>
      <w:r w:rsidRPr="0072564D">
        <w:rPr>
          <w:rStyle w:val="Emphasis"/>
        </w:rPr>
        <w:t xml:space="preserve">250 </w:t>
      </w:r>
      <w:r w:rsidRPr="0072564D">
        <w:rPr>
          <w:rStyle w:val="Emphasis"/>
          <w:highlight w:val="cyan"/>
        </w:rPr>
        <w:t>days</w:t>
      </w:r>
      <w:r w:rsidRPr="0072564D">
        <w:rPr>
          <w:rStyle w:val="Emphasis"/>
        </w:rPr>
        <w:t>.3</w:t>
      </w:r>
    </w:p>
    <w:p w14:paraId="4FE658D3" w14:textId="77777777" w:rsidR="00C44A75" w:rsidRPr="0072564D" w:rsidRDefault="00C44A75" w:rsidP="00C44A75">
      <w:pPr>
        <w:pStyle w:val="Heading4"/>
        <w:rPr>
          <w:rFonts w:cs="Calibri"/>
        </w:rPr>
      </w:pPr>
      <w:r w:rsidRPr="0072564D">
        <w:rPr>
          <w:rFonts w:cs="Calibri"/>
        </w:rPr>
        <w:t xml:space="preserve">Disease is a </w:t>
      </w:r>
      <w:r w:rsidRPr="0072564D">
        <w:rPr>
          <w:rFonts w:cs="Calibri"/>
          <w:u w:val="single"/>
        </w:rPr>
        <w:t>non-linear</w:t>
      </w:r>
      <w:r w:rsidRPr="0072564D">
        <w:rPr>
          <w:rFonts w:cs="Calibri"/>
        </w:rPr>
        <w:t xml:space="preserve">, </w:t>
      </w:r>
      <w:r w:rsidRPr="0072564D">
        <w:rPr>
          <w:rFonts w:cs="Calibri"/>
          <w:u w:val="single"/>
        </w:rPr>
        <w:t>existential risk</w:t>
      </w:r>
      <w:r w:rsidRPr="0072564D">
        <w:rPr>
          <w:rFonts w:cs="Calibri"/>
        </w:rPr>
        <w:t xml:space="preserve"> - encompasses AND outweighs other threats</w:t>
      </w:r>
    </w:p>
    <w:p w14:paraId="52EA8060" w14:textId="77777777" w:rsidR="00C44A75" w:rsidRPr="0072564D" w:rsidRDefault="00C44A75" w:rsidP="00C44A75">
      <w:r w:rsidRPr="0072564D">
        <w:rPr>
          <w:rStyle w:val="Style13ptBold"/>
        </w:rPr>
        <w:t>Pamlin and Armstrong 15</w:t>
      </w:r>
      <w:r w:rsidRPr="0072564D">
        <w:t xml:space="preserve"> Dennis Pamlin and Stuart Armstrong February 2015 “Global Challenges: 12 Risks that threaten human civilization: The case for a new risk category” https://web.archive.org/web/20171006070112/https://api.globalchallenges.org/static/wp-content/uploads/12-Risks-with-infinite-impact.pdf (Dennis Pamlin, Executive Project Manager Global Risks, Global Challenges Foundation, and Stuart Armstrong, James Martin Research Fellow, Future of Humanity Institute, Oxford Martin School, University of Oxford)//Re-cut by Elmer </w:t>
      </w:r>
    </w:p>
    <w:p w14:paraId="094BC808" w14:textId="77777777" w:rsidR="00C44A75" w:rsidRPr="0072564D" w:rsidRDefault="00C44A75" w:rsidP="00C44A75">
      <w:pPr>
        <w:rPr>
          <w:sz w:val="16"/>
        </w:rPr>
      </w:pPr>
      <w:r w:rsidRPr="0072564D">
        <w:rPr>
          <w:sz w:val="16"/>
        </w:rPr>
        <w:t xml:space="preserve">3.1 Current risks Pandemic 3.1.4 Global </w:t>
      </w:r>
      <w:r w:rsidRPr="0072564D">
        <w:rPr>
          <w:b/>
          <w:sz w:val="26"/>
          <w:highlight w:val="cyan"/>
          <w:u w:val="single"/>
        </w:rPr>
        <w:t>A pandemic</w:t>
      </w:r>
      <w:r w:rsidRPr="0072564D">
        <w:rPr>
          <w:sz w:val="16"/>
        </w:rPr>
        <w:t xml:space="preserve"> (from Greek πᾶν, pan, “all”, and δῆμος demos, “people”) is an epidemic of infectious disease that has spread through human populations across a large region; for </w:t>
      </w:r>
      <w:proofErr w:type="gramStart"/>
      <w:r w:rsidRPr="0072564D">
        <w:rPr>
          <w:sz w:val="16"/>
        </w:rPr>
        <w:t>instance</w:t>
      </w:r>
      <w:proofErr w:type="gramEnd"/>
      <w:r w:rsidRPr="0072564D">
        <w:rPr>
          <w:sz w:val="16"/>
        </w:rPr>
        <w:t xml:space="preserve"> several continents, or even </w:t>
      </w:r>
      <w:r w:rsidRPr="0072564D">
        <w:rPr>
          <w:b/>
          <w:sz w:val="26"/>
          <w:highlight w:val="cyan"/>
          <w:u w:val="single"/>
        </w:rPr>
        <w:t>worldwide</w:t>
      </w:r>
      <w:r w:rsidRPr="0072564D">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w:t>
      </w:r>
      <w:r w:rsidRPr="0072564D">
        <w:rPr>
          <w:b/>
          <w:sz w:val="26"/>
          <w:highlight w:val="cyan"/>
          <w:u w:val="single"/>
          <w:bdr w:val="single" w:sz="12" w:space="0" w:color="auto"/>
        </w:rPr>
        <w:t>greatest causes of mortality in history</w:t>
      </w:r>
      <w:r w:rsidRPr="0072564D">
        <w:rPr>
          <w:sz w:val="16"/>
        </w:rPr>
        <w:t xml:space="preserve">. Unlike many other global challenges pandemics have happened recently, as we can see where reasonably good data </w:t>
      </w:r>
      <w:r w:rsidRPr="0072564D">
        <w:rPr>
          <w:u w:val="single"/>
        </w:rPr>
        <w:t xml:space="preserve">exist. </w:t>
      </w:r>
      <w:r w:rsidRPr="0072564D">
        <w:rPr>
          <w:b/>
          <w:sz w:val="26"/>
          <w:highlight w:val="cyan"/>
          <w:u w:val="single"/>
        </w:rPr>
        <w:t>Plotting</w:t>
      </w:r>
      <w:r w:rsidRPr="0072564D">
        <w:rPr>
          <w:highlight w:val="cyan"/>
          <w:u w:val="single"/>
        </w:rPr>
        <w:t xml:space="preserve"> </w:t>
      </w:r>
      <w:r w:rsidRPr="0072564D">
        <w:rPr>
          <w:u w:val="single"/>
        </w:rPr>
        <w:t xml:space="preserve">historic epidemic </w:t>
      </w:r>
      <w:r w:rsidRPr="0072564D">
        <w:rPr>
          <w:b/>
          <w:sz w:val="26"/>
          <w:highlight w:val="cyan"/>
          <w:u w:val="single"/>
        </w:rPr>
        <w:t>fatalities</w:t>
      </w:r>
      <w:r w:rsidRPr="0072564D">
        <w:rPr>
          <w:highlight w:val="cyan"/>
          <w:u w:val="single"/>
        </w:rPr>
        <w:t xml:space="preserve"> </w:t>
      </w:r>
      <w:r w:rsidRPr="0072564D">
        <w:rPr>
          <w:u w:val="single"/>
        </w:rPr>
        <w:t xml:space="preserve">on a log scale </w:t>
      </w:r>
      <w:r w:rsidRPr="0072564D">
        <w:rPr>
          <w:b/>
          <w:sz w:val="26"/>
          <w:highlight w:val="cyan"/>
          <w:u w:val="single"/>
        </w:rPr>
        <w:t>reveals</w:t>
      </w:r>
      <w:r w:rsidRPr="0072564D">
        <w:rPr>
          <w:highlight w:val="cyan"/>
          <w:u w:val="single"/>
        </w:rPr>
        <w:t xml:space="preserve"> </w:t>
      </w:r>
      <w:r w:rsidRPr="0072564D">
        <w:rPr>
          <w:u w:val="single"/>
        </w:rPr>
        <w:t xml:space="preserve">that these tend to follow </w:t>
      </w:r>
      <w:r w:rsidRPr="0072564D">
        <w:rPr>
          <w:b/>
          <w:sz w:val="26"/>
          <w:highlight w:val="cyan"/>
          <w:u w:val="single"/>
          <w:bdr w:val="single" w:sz="12" w:space="0" w:color="auto"/>
        </w:rPr>
        <w:t>a power law with a small exponent</w:t>
      </w:r>
      <w:r w:rsidRPr="0072564D">
        <w:rPr>
          <w:u w:val="single"/>
        </w:rPr>
        <w:t xml:space="preserve">: many plagues have been found to follow a power law with exponent 0.26.261 </w:t>
      </w:r>
      <w:r w:rsidRPr="0072564D">
        <w:rPr>
          <w:sz w:val="16"/>
        </w:rPr>
        <w:t xml:space="preserve">These kinds of power laws are </w:t>
      </w:r>
      <w:r w:rsidRPr="0072564D">
        <w:rPr>
          <w:b/>
          <w:sz w:val="26"/>
          <w:highlight w:val="cyan"/>
          <w:u w:val="single"/>
        </w:rPr>
        <w:t>heavy-tailed</w:t>
      </w:r>
      <w:r w:rsidRPr="0072564D">
        <w:rPr>
          <w:sz w:val="16"/>
        </w:rPr>
        <w:t xml:space="preserve">262 </w:t>
      </w:r>
      <w:r w:rsidRPr="0072564D">
        <w:rPr>
          <w:b/>
          <w:sz w:val="26"/>
          <w:highlight w:val="cyan"/>
          <w:u w:val="single"/>
          <w:bdr w:val="single" w:sz="12" w:space="0" w:color="auto"/>
        </w:rPr>
        <w:t>to a significant degree</w:t>
      </w:r>
      <w:r w:rsidRPr="0072564D">
        <w:rPr>
          <w:sz w:val="16"/>
        </w:rPr>
        <w:t xml:space="preserve">.263 In consequence most of the fatalities are accounted for by the top few events.264 If this law holds for future pandemics as well,265 then </w:t>
      </w:r>
      <w:r w:rsidRPr="0072564D">
        <w:rPr>
          <w:b/>
          <w:sz w:val="26"/>
          <w:u w:val="single"/>
        </w:rPr>
        <w:t>the majority</w:t>
      </w:r>
      <w:r w:rsidRPr="0072564D">
        <w:rPr>
          <w:sz w:val="16"/>
        </w:rPr>
        <w:t xml:space="preserve"> of people who </w:t>
      </w:r>
      <w:r w:rsidRPr="0072564D">
        <w:rPr>
          <w:b/>
          <w:sz w:val="26"/>
          <w:u w:val="single"/>
        </w:rPr>
        <w:t>will die</w:t>
      </w:r>
      <w:r w:rsidRPr="0072564D">
        <w:rPr>
          <w:sz w:val="16"/>
        </w:rPr>
        <w:t xml:space="preserve"> from epidemics will likely die </w:t>
      </w:r>
      <w:r w:rsidRPr="0072564D">
        <w:rPr>
          <w:b/>
          <w:sz w:val="26"/>
          <w:u w:val="single"/>
          <w:bdr w:val="single" w:sz="12" w:space="0" w:color="auto"/>
        </w:rPr>
        <w:t>from the single largest pandemic</w:t>
      </w:r>
      <w:r w:rsidRPr="0072564D">
        <w:rPr>
          <w:sz w:val="16"/>
        </w:rPr>
        <w:t xml:space="preserve">. Most epidemic fatalities follow a power law, with some extreme events – such as the Black Death and Spanish Flu – being even more deadly.267 There are other grounds for suspecting that such a highimpact epidemic will have a </w:t>
      </w:r>
      <w:r w:rsidRPr="0072564D">
        <w:rPr>
          <w:b/>
          <w:sz w:val="26"/>
          <w:highlight w:val="cyan"/>
          <w:u w:val="single"/>
          <w:bdr w:val="single" w:sz="12" w:space="0" w:color="auto"/>
        </w:rPr>
        <w:t>greater probability than usually assumed</w:t>
      </w:r>
      <w:r w:rsidRPr="0072564D">
        <w:rPr>
          <w:u w:val="single"/>
        </w:rPr>
        <w:t xml:space="preserve">. </w:t>
      </w:r>
      <w:r w:rsidRPr="0072564D">
        <w:rPr>
          <w:b/>
          <w:sz w:val="26"/>
          <w:highlight w:val="cyan"/>
          <w:u w:val="single"/>
        </w:rPr>
        <w:t>All the features</w:t>
      </w:r>
      <w:r w:rsidRPr="0072564D">
        <w:rPr>
          <w:highlight w:val="cyan"/>
          <w:u w:val="single"/>
        </w:rPr>
        <w:t xml:space="preserve"> </w:t>
      </w:r>
      <w:r w:rsidRPr="0072564D">
        <w:rPr>
          <w:u w:val="single"/>
        </w:rPr>
        <w:t xml:space="preserve">of an extremely devastating disease </w:t>
      </w:r>
      <w:r w:rsidRPr="0072564D">
        <w:rPr>
          <w:b/>
          <w:sz w:val="26"/>
          <w:highlight w:val="cyan"/>
          <w:u w:val="single"/>
        </w:rPr>
        <w:t>already exist</w:t>
      </w:r>
      <w:r w:rsidRPr="0072564D">
        <w:rPr>
          <w:highlight w:val="cyan"/>
          <w:u w:val="single"/>
        </w:rPr>
        <w:t xml:space="preserve"> </w:t>
      </w:r>
      <w:r w:rsidRPr="0072564D">
        <w:rPr>
          <w:u w:val="single"/>
        </w:rPr>
        <w:t xml:space="preserve">in nature: essentially </w:t>
      </w:r>
      <w:r w:rsidRPr="0072564D">
        <w:rPr>
          <w:b/>
          <w:sz w:val="26"/>
          <w:highlight w:val="cyan"/>
          <w:u w:val="single"/>
        </w:rPr>
        <w:t>incurable</w:t>
      </w:r>
      <w:r w:rsidRPr="0072564D">
        <w:rPr>
          <w:highlight w:val="cyan"/>
          <w:u w:val="single"/>
        </w:rPr>
        <w:t xml:space="preserve"> </w:t>
      </w:r>
      <w:r w:rsidRPr="0072564D">
        <w:rPr>
          <w:u w:val="single"/>
        </w:rPr>
        <w:t xml:space="preserve">(Ebola268), nearly </w:t>
      </w:r>
      <w:r w:rsidRPr="0072564D">
        <w:rPr>
          <w:b/>
          <w:sz w:val="26"/>
          <w:highlight w:val="cyan"/>
          <w:u w:val="single"/>
        </w:rPr>
        <w:t>always fatal</w:t>
      </w:r>
      <w:r w:rsidRPr="0072564D">
        <w:rPr>
          <w:highlight w:val="cyan"/>
          <w:u w:val="single"/>
        </w:rPr>
        <w:t xml:space="preserve"> </w:t>
      </w:r>
      <w:r w:rsidRPr="0072564D">
        <w:rPr>
          <w:u w:val="single"/>
        </w:rPr>
        <w:t xml:space="preserve">(rabies269), </w:t>
      </w:r>
      <w:r w:rsidRPr="0072564D">
        <w:rPr>
          <w:b/>
          <w:sz w:val="26"/>
          <w:highlight w:val="cyan"/>
          <w:u w:val="single"/>
        </w:rPr>
        <w:t>extremely infectious</w:t>
      </w:r>
      <w:r w:rsidRPr="0072564D">
        <w:rPr>
          <w:highlight w:val="cyan"/>
          <w:u w:val="single"/>
        </w:rPr>
        <w:t xml:space="preserve"> </w:t>
      </w:r>
      <w:r w:rsidRPr="0072564D">
        <w:rPr>
          <w:u w:val="single"/>
        </w:rPr>
        <w:t xml:space="preserve">(common cold270), and </w:t>
      </w:r>
      <w:r w:rsidRPr="0072564D">
        <w:rPr>
          <w:b/>
          <w:sz w:val="26"/>
          <w:highlight w:val="cyan"/>
          <w:u w:val="single"/>
        </w:rPr>
        <w:t>long incubation periods</w:t>
      </w:r>
      <w:r w:rsidRPr="0072564D">
        <w:rPr>
          <w:highlight w:val="cyan"/>
          <w:u w:val="single"/>
        </w:rPr>
        <w:t xml:space="preserve"> </w:t>
      </w:r>
      <w:r w:rsidRPr="0072564D">
        <w:rPr>
          <w:u w:val="single"/>
        </w:rPr>
        <w:t xml:space="preserve">(HIV271). </w:t>
      </w:r>
      <w:r w:rsidRPr="0072564D">
        <w:rPr>
          <w:b/>
          <w:sz w:val="26"/>
          <w:highlight w:val="cyan"/>
          <w:u w:val="single"/>
        </w:rPr>
        <w:t>If a pathogen</w:t>
      </w:r>
      <w:r w:rsidRPr="0072564D">
        <w:rPr>
          <w:highlight w:val="cyan"/>
          <w:u w:val="single"/>
        </w:rPr>
        <w:t xml:space="preserve"> </w:t>
      </w:r>
      <w:r w:rsidRPr="0072564D">
        <w:rPr>
          <w:u w:val="single"/>
        </w:rPr>
        <w:t xml:space="preserve">were to emerge that somehow </w:t>
      </w:r>
      <w:r w:rsidRPr="0072564D">
        <w:rPr>
          <w:b/>
          <w:sz w:val="26"/>
          <w:highlight w:val="cyan"/>
          <w:u w:val="single"/>
        </w:rPr>
        <w:t>combined these</w:t>
      </w:r>
      <w:r w:rsidRPr="0072564D">
        <w:rPr>
          <w:highlight w:val="cyan"/>
          <w:u w:val="single"/>
        </w:rPr>
        <w:t xml:space="preserve"> </w:t>
      </w:r>
      <w:r w:rsidRPr="0072564D">
        <w:rPr>
          <w:u w:val="single"/>
        </w:rPr>
        <w:t xml:space="preserve">features (and </w:t>
      </w:r>
      <w:r w:rsidRPr="0072564D">
        <w:rPr>
          <w:b/>
          <w:sz w:val="26"/>
          <w:highlight w:val="cyan"/>
          <w:u w:val="single"/>
        </w:rPr>
        <w:t>influenza</w:t>
      </w:r>
      <w:r w:rsidRPr="0072564D">
        <w:rPr>
          <w:highlight w:val="cyan"/>
          <w:u w:val="single"/>
        </w:rPr>
        <w:t xml:space="preserve"> </w:t>
      </w:r>
      <w:r w:rsidRPr="0072564D">
        <w:rPr>
          <w:u w:val="single"/>
        </w:rPr>
        <w:t xml:space="preserve">has </w:t>
      </w:r>
      <w:r w:rsidRPr="0072564D">
        <w:rPr>
          <w:b/>
          <w:sz w:val="26"/>
          <w:highlight w:val="cyan"/>
          <w:u w:val="single"/>
        </w:rPr>
        <w:t>demonstrated antigenic shift</w:t>
      </w:r>
      <w:r w:rsidRPr="0072564D">
        <w:rPr>
          <w:u w:val="single"/>
        </w:rPr>
        <w:t xml:space="preserve">, the </w:t>
      </w:r>
      <w:r w:rsidRPr="0072564D">
        <w:rPr>
          <w:b/>
          <w:sz w:val="26"/>
          <w:highlight w:val="cyan"/>
          <w:u w:val="single"/>
        </w:rPr>
        <w:t>ability to combine features from different viruses</w:t>
      </w:r>
      <w:r w:rsidRPr="0072564D">
        <w:rPr>
          <w:b/>
          <w:sz w:val="26"/>
          <w:u w:val="single"/>
        </w:rPr>
        <w:t>272</w:t>
      </w:r>
      <w:r w:rsidRPr="0072564D">
        <w:rPr>
          <w:u w:val="single"/>
        </w:rPr>
        <w:t xml:space="preserve">), </w:t>
      </w:r>
      <w:r w:rsidRPr="0072564D">
        <w:rPr>
          <w:b/>
          <w:sz w:val="26"/>
          <w:highlight w:val="cyan"/>
          <w:u w:val="single"/>
          <w:bdr w:val="single" w:sz="12" w:space="0" w:color="auto"/>
        </w:rPr>
        <w:t>its death toll would be extreme</w:t>
      </w:r>
      <w:r w:rsidRPr="0072564D">
        <w:rPr>
          <w:sz w:val="16"/>
        </w:rPr>
        <w:t xml:space="preserve">. Many relevant features of </w:t>
      </w:r>
      <w:r w:rsidRPr="0072564D">
        <w:rPr>
          <w:b/>
          <w:sz w:val="26"/>
          <w:highlight w:val="cyan"/>
          <w:u w:val="single"/>
        </w:rPr>
        <w:t>the world have</w:t>
      </w:r>
      <w:r w:rsidRPr="0072564D">
        <w:rPr>
          <w:sz w:val="16"/>
        </w:rPr>
        <w:t xml:space="preserve"> </w:t>
      </w:r>
      <w:r w:rsidRPr="0072564D">
        <w:rPr>
          <w:b/>
          <w:sz w:val="26"/>
          <w:highlight w:val="cyan"/>
          <w:u w:val="single"/>
        </w:rPr>
        <w:t>changed</w:t>
      </w:r>
      <w:r w:rsidRPr="0072564D">
        <w:rPr>
          <w:sz w:val="16"/>
        </w:rPr>
        <w:t xml:space="preserve"> considerably, </w:t>
      </w:r>
      <w:r w:rsidRPr="0072564D">
        <w:rPr>
          <w:b/>
          <w:sz w:val="26"/>
          <w:highlight w:val="cyan"/>
          <w:u w:val="single"/>
          <w:bdr w:val="single" w:sz="12" w:space="0" w:color="auto"/>
        </w:rPr>
        <w:t>making past comparisons problematic</w:t>
      </w:r>
      <w:r w:rsidRPr="0072564D">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72564D">
        <w:rPr>
          <w:b/>
          <w:sz w:val="26"/>
          <w:highlight w:val="cyan"/>
          <w:u w:val="single"/>
        </w:rPr>
        <w:t>modern transport</w:t>
      </w:r>
      <w:r w:rsidRPr="0072564D">
        <w:rPr>
          <w:highlight w:val="cyan"/>
          <w:u w:val="single"/>
        </w:rPr>
        <w:t xml:space="preserve"> </w:t>
      </w:r>
      <w:r w:rsidRPr="0072564D">
        <w:rPr>
          <w:u w:val="single"/>
        </w:rPr>
        <w:t xml:space="preserve">and </w:t>
      </w:r>
      <w:r w:rsidRPr="0072564D">
        <w:rPr>
          <w:b/>
          <w:sz w:val="26"/>
          <w:highlight w:val="cyan"/>
          <w:u w:val="single"/>
        </w:rPr>
        <w:t>dense</w:t>
      </w:r>
      <w:r w:rsidRPr="0072564D">
        <w:rPr>
          <w:highlight w:val="cyan"/>
          <w:u w:val="single"/>
        </w:rPr>
        <w:t xml:space="preserve"> </w:t>
      </w:r>
      <w:r w:rsidRPr="0072564D">
        <w:rPr>
          <w:u w:val="single"/>
        </w:rPr>
        <w:t xml:space="preserve">human </w:t>
      </w:r>
      <w:r w:rsidRPr="0072564D">
        <w:rPr>
          <w:b/>
          <w:sz w:val="26"/>
          <w:highlight w:val="cyan"/>
          <w:u w:val="single"/>
        </w:rPr>
        <w:t>population</w:t>
      </w:r>
      <w:r w:rsidRPr="0072564D">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72564D">
        <w:rPr>
          <w:u w:val="single"/>
        </w:rPr>
        <w:t xml:space="preserve">And there would probably be survivors, if only in isolated locations. Hence the risk of a civilisation collapse would come from the </w:t>
      </w:r>
      <w:r w:rsidRPr="0072564D">
        <w:rPr>
          <w:b/>
          <w:sz w:val="26"/>
          <w:highlight w:val="cyan"/>
          <w:u w:val="single"/>
        </w:rPr>
        <w:t>ripple effect</w:t>
      </w:r>
      <w:r w:rsidRPr="0072564D">
        <w:rPr>
          <w:highlight w:val="cyan"/>
          <w:u w:val="single"/>
        </w:rPr>
        <w:t xml:space="preserve"> </w:t>
      </w:r>
      <w:r w:rsidRPr="0072564D">
        <w:rPr>
          <w:u w:val="single"/>
        </w:rPr>
        <w:t xml:space="preserve">of the fatalities and the policy responses. These would include </w:t>
      </w:r>
      <w:r w:rsidRPr="0072564D">
        <w:rPr>
          <w:b/>
          <w:sz w:val="26"/>
          <w:highlight w:val="cyan"/>
          <w:u w:val="single"/>
          <w:bdr w:val="single" w:sz="12" w:space="0" w:color="auto"/>
        </w:rPr>
        <w:t>political and agricultural disruption</w:t>
      </w:r>
      <w:r w:rsidRPr="0072564D">
        <w:rPr>
          <w:highlight w:val="cyan"/>
          <w:u w:val="single"/>
        </w:rPr>
        <w:t xml:space="preserve"> </w:t>
      </w:r>
      <w:r w:rsidRPr="0072564D">
        <w:rPr>
          <w:u w:val="single"/>
        </w:rPr>
        <w:t xml:space="preserve">as well as economic dislocation and damage to the world’s trade network (including the food trade). Extinction risk is only possible if the aftermath of the </w:t>
      </w:r>
      <w:r w:rsidRPr="0072564D">
        <w:rPr>
          <w:b/>
          <w:sz w:val="26"/>
          <w:highlight w:val="cyan"/>
          <w:u w:val="single"/>
        </w:rPr>
        <w:t>epidemic fragments</w:t>
      </w:r>
      <w:r w:rsidRPr="0072564D">
        <w:rPr>
          <w:highlight w:val="cyan"/>
          <w:u w:val="single"/>
        </w:rPr>
        <w:t xml:space="preserve"> </w:t>
      </w:r>
      <w:r w:rsidRPr="0072564D">
        <w:rPr>
          <w:u w:val="single"/>
        </w:rPr>
        <w:t xml:space="preserve">and diminishes </w:t>
      </w:r>
      <w:r w:rsidRPr="0072564D">
        <w:rPr>
          <w:b/>
          <w:sz w:val="26"/>
          <w:highlight w:val="cyan"/>
          <w:u w:val="single"/>
        </w:rPr>
        <w:t xml:space="preserve">human society to the extent that recovery becomes </w:t>
      </w:r>
      <w:r w:rsidRPr="0072564D">
        <w:rPr>
          <w:b/>
          <w:bCs/>
          <w:sz w:val="26"/>
          <w:highlight w:val="cyan"/>
          <w:u w:val="single"/>
        </w:rPr>
        <w:t>impossible</w:t>
      </w:r>
      <w:r w:rsidRPr="0072564D">
        <w:rPr>
          <w:b/>
          <w:bCs/>
          <w:sz w:val="26"/>
          <w:u w:val="single"/>
        </w:rPr>
        <w:t xml:space="preserve">277 </w:t>
      </w:r>
      <w:r w:rsidRPr="0072564D">
        <w:rPr>
          <w:b/>
          <w:bCs/>
          <w:sz w:val="26"/>
          <w:highlight w:val="cyan"/>
          <w:u w:val="single"/>
        </w:rPr>
        <w:t>before humanity succumbs to other risks (such as</w:t>
      </w:r>
      <w:r w:rsidRPr="0072564D">
        <w:rPr>
          <w:highlight w:val="cyan"/>
          <w:u w:val="single"/>
        </w:rPr>
        <w:t xml:space="preserve"> </w:t>
      </w:r>
      <w:r w:rsidRPr="0072564D">
        <w:rPr>
          <w:b/>
          <w:sz w:val="26"/>
          <w:highlight w:val="cyan"/>
          <w:u w:val="single"/>
        </w:rPr>
        <w:t>climate</w:t>
      </w:r>
      <w:r w:rsidRPr="0072564D">
        <w:rPr>
          <w:highlight w:val="cyan"/>
          <w:u w:val="single"/>
        </w:rPr>
        <w:t xml:space="preserve"> </w:t>
      </w:r>
      <w:r w:rsidRPr="0072564D">
        <w:rPr>
          <w:u w:val="single"/>
        </w:rPr>
        <w:t xml:space="preserve">change </w:t>
      </w:r>
      <w:r w:rsidRPr="0072564D">
        <w:rPr>
          <w:b/>
          <w:sz w:val="26"/>
          <w:highlight w:val="cyan"/>
          <w:u w:val="single"/>
        </w:rPr>
        <w:t>or further pandemics</w:t>
      </w:r>
      <w:r w:rsidRPr="0072564D">
        <w:rPr>
          <w:u w:val="single"/>
        </w:rPr>
        <w:t xml:space="preserve">). </w:t>
      </w:r>
      <w:r w:rsidRPr="0072564D">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3B4596A0" w14:textId="77777777" w:rsidR="00C44A75" w:rsidRPr="0072564D" w:rsidRDefault="00C44A75" w:rsidP="00C44A75">
      <w:pPr>
        <w:pStyle w:val="Heading4"/>
        <w:rPr>
          <w:rFonts w:cs="Calibri"/>
        </w:rPr>
      </w:pPr>
      <w:r w:rsidRPr="0072564D">
        <w:rPr>
          <w:rFonts w:cs="Calibri"/>
        </w:rPr>
        <w:t xml:space="preserve">We’re on the Brink – </w:t>
      </w:r>
      <w:r w:rsidRPr="0072564D">
        <w:rPr>
          <w:rFonts w:cs="Calibri"/>
          <w:u w:val="single"/>
        </w:rPr>
        <w:t>new diseases</w:t>
      </w:r>
      <w:r w:rsidRPr="0072564D">
        <w:rPr>
          <w:rFonts w:cs="Calibri"/>
        </w:rPr>
        <w:t xml:space="preserve"> are </w:t>
      </w:r>
      <w:r w:rsidRPr="0072564D">
        <w:rPr>
          <w:rFonts w:cs="Calibri"/>
          <w:u w:val="single"/>
        </w:rPr>
        <w:t>emerging</w:t>
      </w:r>
      <w:r w:rsidRPr="0072564D">
        <w:rPr>
          <w:rFonts w:cs="Calibri"/>
        </w:rPr>
        <w:t>.</w:t>
      </w:r>
    </w:p>
    <w:p w14:paraId="77B0490B" w14:textId="77777777" w:rsidR="00C44A75" w:rsidRPr="0072564D" w:rsidRDefault="00C44A75" w:rsidP="00C44A75">
      <w:r w:rsidRPr="0072564D">
        <w:rPr>
          <w:rStyle w:val="Style13ptBold"/>
        </w:rPr>
        <w:t xml:space="preserve">Deccan Herald 21 </w:t>
      </w:r>
      <w:r w:rsidRPr="0072564D">
        <w:t xml:space="preserve">1-4-2021 Deccan Herald "New deadly virus 'Disease X', much more fatal than COVID-19, could affect humans: Scientists" (Indian English language daily newspaper published from the Indian state of Karnataka by The Printers Mysore Private Limited, a privately held company owned by the Nettakallappa family. It has seven editions printed from Bengaluru, Hubballi, Davanagere, Hosapete, Mysuru, Mangaluru, and Kalaburagi)//Elmer </w:t>
      </w:r>
    </w:p>
    <w:p w14:paraId="40EF31CB" w14:textId="77777777" w:rsidR="00C44A75" w:rsidRPr="0072564D" w:rsidRDefault="00C44A75" w:rsidP="00C44A75">
      <w:pPr>
        <w:rPr>
          <w:u w:val="single"/>
        </w:rPr>
      </w:pPr>
      <w:r w:rsidRPr="0072564D">
        <w:rPr>
          <w:sz w:val="16"/>
        </w:rPr>
        <w:t xml:space="preserve">A </w:t>
      </w:r>
      <w:r w:rsidRPr="0072564D">
        <w:rPr>
          <w:b/>
          <w:sz w:val="26"/>
          <w:highlight w:val="cyan"/>
          <w:u w:val="single"/>
        </w:rPr>
        <w:t>woman</w:t>
      </w:r>
      <w:r w:rsidRPr="0072564D">
        <w:rPr>
          <w:sz w:val="16"/>
          <w:highlight w:val="cyan"/>
        </w:rPr>
        <w:t xml:space="preserve"> </w:t>
      </w:r>
      <w:r w:rsidRPr="0072564D">
        <w:rPr>
          <w:sz w:val="16"/>
        </w:rPr>
        <w:t xml:space="preserve">in a remote town in the Democratic Republic of Congo has been </w:t>
      </w:r>
      <w:r w:rsidRPr="0072564D">
        <w:rPr>
          <w:b/>
          <w:sz w:val="26"/>
          <w:highlight w:val="cyan"/>
          <w:u w:val="single"/>
        </w:rPr>
        <w:t>showing</w:t>
      </w:r>
      <w:r w:rsidRPr="0072564D">
        <w:rPr>
          <w:sz w:val="16"/>
          <w:highlight w:val="cyan"/>
        </w:rPr>
        <w:t xml:space="preserve"> </w:t>
      </w:r>
      <w:r w:rsidRPr="0072564D">
        <w:rPr>
          <w:sz w:val="16"/>
        </w:rPr>
        <w:t xml:space="preserve">symptoms of hemorrhagic fever, which scientists fear may be a </w:t>
      </w:r>
      <w:r w:rsidRPr="0072564D">
        <w:rPr>
          <w:b/>
          <w:sz w:val="26"/>
          <w:highlight w:val="cyan"/>
          <w:u w:val="single"/>
        </w:rPr>
        <w:t xml:space="preserve">sign of a new deadly virus, </w:t>
      </w:r>
      <w:r w:rsidRPr="0072564D">
        <w:rPr>
          <w:b/>
          <w:sz w:val="26"/>
          <w:highlight w:val="cyan"/>
          <w:u w:val="single"/>
          <w:bdr w:val="single" w:sz="12" w:space="0" w:color="auto"/>
        </w:rPr>
        <w:t>termed ‘Disease X’,</w:t>
      </w:r>
      <w:r w:rsidRPr="0072564D">
        <w:rPr>
          <w:sz w:val="16"/>
          <w:highlight w:val="cyan"/>
        </w:rPr>
        <w:t xml:space="preserve"> </w:t>
      </w:r>
      <w:r w:rsidRPr="0072564D">
        <w:rPr>
          <w:sz w:val="16"/>
        </w:rPr>
        <w:t xml:space="preserve">which could be </w:t>
      </w:r>
      <w:r w:rsidRPr="0072564D">
        <w:rPr>
          <w:b/>
          <w:sz w:val="26"/>
          <w:highlight w:val="cyan"/>
          <w:u w:val="single"/>
        </w:rPr>
        <w:t>as contagious as</w:t>
      </w:r>
      <w:r w:rsidRPr="0072564D">
        <w:rPr>
          <w:sz w:val="16"/>
          <w:highlight w:val="cyan"/>
        </w:rPr>
        <w:t xml:space="preserve"> </w:t>
      </w:r>
      <w:r w:rsidRPr="0072564D">
        <w:rPr>
          <w:b/>
          <w:sz w:val="26"/>
          <w:highlight w:val="cyan"/>
          <w:u w:val="single"/>
        </w:rPr>
        <w:t>COVID</w:t>
      </w:r>
      <w:r w:rsidRPr="0072564D">
        <w:rPr>
          <w:sz w:val="16"/>
        </w:rPr>
        <w:t xml:space="preserve">-19 virus </w:t>
      </w:r>
      <w:r w:rsidRPr="0072564D">
        <w:rPr>
          <w:b/>
          <w:sz w:val="26"/>
          <w:highlight w:val="cyan"/>
          <w:u w:val="single"/>
        </w:rPr>
        <w:t>but have Ebola’s fatality</w:t>
      </w:r>
      <w:r w:rsidRPr="0072564D">
        <w:rPr>
          <w:sz w:val="16"/>
          <w:highlight w:val="cyan"/>
        </w:rPr>
        <w:t xml:space="preserve"> </w:t>
      </w:r>
      <w:r w:rsidRPr="0072564D">
        <w:rPr>
          <w:b/>
          <w:sz w:val="26"/>
          <w:highlight w:val="cyan"/>
          <w:u w:val="single"/>
        </w:rPr>
        <w:t>rate of</w:t>
      </w:r>
      <w:r w:rsidRPr="0072564D">
        <w:rPr>
          <w:sz w:val="16"/>
          <w:highlight w:val="cyan"/>
        </w:rPr>
        <w:t xml:space="preserve"> </w:t>
      </w:r>
      <w:r w:rsidRPr="0072564D">
        <w:rPr>
          <w:sz w:val="16"/>
        </w:rPr>
        <w:t>50-</w:t>
      </w:r>
      <w:r w:rsidRPr="0072564D">
        <w:rPr>
          <w:b/>
          <w:sz w:val="26"/>
          <w:highlight w:val="cyan"/>
          <w:u w:val="single"/>
        </w:rPr>
        <w:t>90 per cent</w:t>
      </w:r>
      <w:r w:rsidRPr="0072564D">
        <w:rPr>
          <w:sz w:val="16"/>
        </w:rPr>
        <w:t xml:space="preserve">. Disease X, where the ‘X’ standard for ‘unexpected’, has been termed by the World Health Organization (WHO) as hypothetical for now. But the woman in Ingende has been tested for many diseases, including Ebola, but they have all come out negative. </w:t>
      </w:r>
      <w:r w:rsidRPr="0072564D">
        <w:rPr>
          <w:u w:val="single"/>
        </w:rPr>
        <w:t xml:space="preserve">Scientists now fear this could be </w:t>
      </w:r>
      <w:r w:rsidRPr="0072564D">
        <w:rPr>
          <w:b/>
          <w:sz w:val="26"/>
          <w:highlight w:val="cyan"/>
          <w:u w:val="single"/>
        </w:rPr>
        <w:t>that deadly virus</w:t>
      </w:r>
      <w:r w:rsidRPr="0072564D">
        <w:rPr>
          <w:u w:val="single"/>
        </w:rPr>
        <w:t xml:space="preserve">, one of many that </w:t>
      </w:r>
      <w:r w:rsidRPr="0072564D">
        <w:rPr>
          <w:b/>
          <w:sz w:val="26"/>
          <w:highlight w:val="cyan"/>
          <w:u w:val="single"/>
        </w:rPr>
        <w:t>could emerge from the</w:t>
      </w:r>
      <w:r w:rsidRPr="0072564D">
        <w:rPr>
          <w:highlight w:val="cyan"/>
          <w:u w:val="single"/>
        </w:rPr>
        <w:t xml:space="preserve"> </w:t>
      </w:r>
      <w:r w:rsidRPr="0072564D">
        <w:rPr>
          <w:u w:val="single"/>
        </w:rPr>
        <w:t xml:space="preserve">African tropical </w:t>
      </w:r>
      <w:r w:rsidRPr="0072564D">
        <w:rPr>
          <w:b/>
          <w:sz w:val="26"/>
          <w:highlight w:val="cyan"/>
          <w:u w:val="single"/>
        </w:rPr>
        <w:t>rainforests</w:t>
      </w:r>
      <w:r w:rsidRPr="0072564D">
        <w:rPr>
          <w:u w:val="single"/>
        </w:rPr>
        <w:t xml:space="preserve">. “We are now </w:t>
      </w:r>
      <w:r w:rsidRPr="0072564D">
        <w:rPr>
          <w:b/>
          <w:sz w:val="26"/>
          <w:highlight w:val="cyan"/>
          <w:u w:val="single"/>
        </w:rPr>
        <w:t xml:space="preserve">in a world </w:t>
      </w:r>
      <w:r w:rsidRPr="0072564D">
        <w:rPr>
          <w:b/>
          <w:sz w:val="26"/>
          <w:highlight w:val="cyan"/>
          <w:u w:val="single"/>
          <w:bdr w:val="single" w:sz="12" w:space="0" w:color="auto"/>
        </w:rPr>
        <w:t>where new pathogens will come out</w:t>
      </w:r>
      <w:r w:rsidRPr="0072564D">
        <w:rPr>
          <w:u w:val="single"/>
        </w:rPr>
        <w:t xml:space="preserve">. And that is what </w:t>
      </w:r>
      <w:r w:rsidRPr="0072564D">
        <w:rPr>
          <w:b/>
          <w:sz w:val="26"/>
          <w:highlight w:val="cyan"/>
          <w:u w:val="single"/>
        </w:rPr>
        <w:t>constitutes</w:t>
      </w:r>
      <w:r w:rsidRPr="0072564D">
        <w:rPr>
          <w:highlight w:val="cyan"/>
          <w:u w:val="single"/>
        </w:rPr>
        <w:t xml:space="preserve"> </w:t>
      </w:r>
      <w:r w:rsidRPr="0072564D">
        <w:rPr>
          <w:u w:val="single"/>
        </w:rPr>
        <w:t xml:space="preserve">a </w:t>
      </w:r>
      <w:r w:rsidRPr="0072564D">
        <w:rPr>
          <w:b/>
          <w:sz w:val="26"/>
          <w:highlight w:val="cyan"/>
          <w:u w:val="single"/>
          <w:bdr w:val="single" w:sz="12" w:space="0" w:color="auto"/>
        </w:rPr>
        <w:t>threat for humanity</w:t>
      </w:r>
      <w:r w:rsidRPr="0072564D">
        <w:rPr>
          <w:sz w:val="16"/>
        </w:rPr>
        <w:t xml:space="preserve">,” Professor Jean-Jacques Muyembe Tamfum, the scientist who helped discover the Ebola virus in 1976 told CNN, </w:t>
      </w:r>
      <w:r w:rsidRPr="0072564D">
        <w:rPr>
          <w:u w:val="single"/>
        </w:rPr>
        <w:t xml:space="preserve">adding that </w:t>
      </w:r>
      <w:r w:rsidRPr="0072564D">
        <w:rPr>
          <w:b/>
          <w:sz w:val="26"/>
          <w:highlight w:val="cyan"/>
          <w:u w:val="single"/>
        </w:rPr>
        <w:t xml:space="preserve">these new viruses </w:t>
      </w:r>
      <w:r w:rsidRPr="0072564D">
        <w:rPr>
          <w:u w:val="single"/>
        </w:rPr>
        <w:t xml:space="preserve">could be </w:t>
      </w:r>
      <w:r w:rsidRPr="0072564D">
        <w:rPr>
          <w:b/>
          <w:sz w:val="26"/>
          <w:highlight w:val="cyan"/>
          <w:u w:val="single"/>
        </w:rPr>
        <w:t>much deadlier than Covid-19</w:t>
      </w:r>
      <w:r w:rsidRPr="0072564D">
        <w:rPr>
          <w:u w:val="single"/>
        </w:rPr>
        <w:t xml:space="preserve">. The scientist has warned of </w:t>
      </w:r>
      <w:r w:rsidRPr="0072564D">
        <w:rPr>
          <w:b/>
          <w:sz w:val="26"/>
          <w:highlight w:val="cyan"/>
          <w:u w:val="single"/>
        </w:rPr>
        <w:t>many</w:t>
      </w:r>
      <w:r w:rsidRPr="0072564D">
        <w:rPr>
          <w:highlight w:val="cyan"/>
          <w:u w:val="single"/>
        </w:rPr>
        <w:t xml:space="preserve"> </w:t>
      </w:r>
      <w:r w:rsidRPr="0072564D">
        <w:rPr>
          <w:u w:val="single"/>
        </w:rPr>
        <w:t xml:space="preserve">animal-based </w:t>
      </w:r>
      <w:r w:rsidRPr="0072564D">
        <w:rPr>
          <w:b/>
          <w:sz w:val="26"/>
          <w:highlight w:val="cyan"/>
          <w:u w:val="single"/>
        </w:rPr>
        <w:t>viruses</w:t>
      </w:r>
      <w:r w:rsidRPr="0072564D">
        <w:rPr>
          <w:highlight w:val="cyan"/>
          <w:u w:val="single"/>
        </w:rPr>
        <w:t xml:space="preserve"> </w:t>
      </w:r>
      <w:r w:rsidRPr="0072564D">
        <w:rPr>
          <w:u w:val="single"/>
        </w:rPr>
        <w:t xml:space="preserve">or those viruses that </w:t>
      </w:r>
      <w:r w:rsidRPr="0072564D">
        <w:rPr>
          <w:b/>
          <w:sz w:val="26"/>
          <w:highlight w:val="cyan"/>
          <w:u w:val="single"/>
        </w:rPr>
        <w:t>can jump the species barrier</w:t>
      </w:r>
      <w:r w:rsidRPr="0072564D">
        <w:rPr>
          <w:highlight w:val="cyan"/>
          <w:u w:val="single"/>
        </w:rPr>
        <w:t xml:space="preserve"> </w:t>
      </w:r>
      <w:r w:rsidRPr="0072564D">
        <w:rPr>
          <w:u w:val="single"/>
        </w:rPr>
        <w:t>and infect humans. He said that Covid-19 is among those diseases, along with rabies and yellow fever.</w:t>
      </w:r>
    </w:p>
    <w:p w14:paraId="335609E5" w14:textId="77777777" w:rsidR="00C44A75" w:rsidRPr="0072564D" w:rsidRDefault="00C44A75" w:rsidP="00C44A75">
      <w:pPr>
        <w:pStyle w:val="Heading4"/>
        <w:rPr>
          <w:rFonts w:cs="Calibri"/>
        </w:rPr>
      </w:pPr>
      <w:r w:rsidRPr="0072564D">
        <w:rPr>
          <w:rFonts w:cs="Calibri"/>
        </w:rPr>
        <w:t xml:space="preserve">Expanding breadth of Pharma Innovation into </w:t>
      </w:r>
      <w:r w:rsidRPr="0072564D">
        <w:rPr>
          <w:rFonts w:cs="Calibri"/>
          <w:u w:val="single"/>
        </w:rPr>
        <w:t>neglected diseases</w:t>
      </w:r>
      <w:r w:rsidRPr="0072564D">
        <w:rPr>
          <w:rFonts w:cs="Calibri"/>
        </w:rPr>
        <w:t xml:space="preserve"> results in </w:t>
      </w:r>
      <w:r w:rsidRPr="0072564D">
        <w:rPr>
          <w:rFonts w:cs="Calibri"/>
          <w:u w:val="single"/>
        </w:rPr>
        <w:t>global linkages</w:t>
      </w:r>
      <w:r w:rsidRPr="0072564D">
        <w:rPr>
          <w:rFonts w:cs="Calibri"/>
        </w:rPr>
        <w:t xml:space="preserve"> that revitalizes </w:t>
      </w:r>
      <w:r w:rsidRPr="0072564D">
        <w:rPr>
          <w:rFonts w:cs="Calibri"/>
          <w:u w:val="single"/>
        </w:rPr>
        <w:t>global health diplomacy</w:t>
      </w:r>
      <w:r w:rsidRPr="0072564D">
        <w:rPr>
          <w:rFonts w:cs="Calibri"/>
        </w:rPr>
        <w:t>.</w:t>
      </w:r>
    </w:p>
    <w:p w14:paraId="06C6652B" w14:textId="77777777" w:rsidR="00C44A75" w:rsidRPr="0072564D" w:rsidRDefault="00C44A75" w:rsidP="00C44A75">
      <w:r w:rsidRPr="0072564D">
        <w:rPr>
          <w:rStyle w:val="Style13ptBold"/>
        </w:rPr>
        <w:t>Hotez 16</w:t>
      </w:r>
      <w:r w:rsidRPr="0072564D">
        <w:t xml:space="preserve">, Peter J. Blue marble health: an innovative plan to fight diseases of the poor amid wealth. JHU Press, 2016. (Sabin Vaccine Institute and Texas Children’s Hospital Center for Vaccine Development, Departments of Pediatrics and Molecular Virology and Microbiology)//Elmer </w:t>
      </w:r>
    </w:p>
    <w:p w14:paraId="0423E756" w14:textId="77777777" w:rsidR="00C44A75" w:rsidRPr="0072564D" w:rsidRDefault="00C44A75" w:rsidP="00C44A75">
      <w:pPr>
        <w:rPr>
          <w:sz w:val="16"/>
        </w:rPr>
      </w:pPr>
      <w:r w:rsidRPr="0072564D">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72564D">
        <w:rPr>
          <w:rStyle w:val="StyleUnderline"/>
        </w:rPr>
        <w:t xml:space="preserve">an </w:t>
      </w:r>
      <w:r w:rsidRPr="0072564D">
        <w:rPr>
          <w:rStyle w:val="Emphasis"/>
        </w:rPr>
        <w:t xml:space="preserve">important </w:t>
      </w:r>
      <w:r w:rsidRPr="0072564D">
        <w:rPr>
          <w:rStyle w:val="Emphasis"/>
          <w:highlight w:val="cyan"/>
        </w:rPr>
        <w:t>r</w:t>
      </w:r>
      <w:r w:rsidRPr="0072564D">
        <w:rPr>
          <w:rStyle w:val="Emphasis"/>
        </w:rPr>
        <w:t xml:space="preserve">esearch </w:t>
      </w:r>
      <w:r w:rsidRPr="0072564D">
        <w:rPr>
          <w:rStyle w:val="Emphasis"/>
          <w:highlight w:val="cyan"/>
        </w:rPr>
        <w:t>and d</w:t>
      </w:r>
      <w:r w:rsidRPr="0072564D">
        <w:rPr>
          <w:rStyle w:val="Emphasis"/>
        </w:rPr>
        <w:t>evelopment agenda</w:t>
      </w:r>
      <w:r w:rsidRPr="0072564D">
        <w:rPr>
          <w:sz w:val="16"/>
        </w:rPr>
        <w:t xml:space="preserve"> </w:t>
      </w:r>
      <w:r w:rsidRPr="0072564D">
        <w:rPr>
          <w:rStyle w:val="StyleUnderline"/>
          <w:highlight w:val="cyan"/>
        </w:rPr>
        <w:t>for</w:t>
      </w:r>
      <w:r w:rsidRPr="0072564D">
        <w:rPr>
          <w:sz w:val="16"/>
        </w:rPr>
        <w:t xml:space="preserve"> the </w:t>
      </w:r>
      <w:r w:rsidRPr="0072564D">
        <w:rPr>
          <w:rStyle w:val="StyleUnderline"/>
          <w:b/>
          <w:bCs/>
          <w:highlight w:val="cyan"/>
        </w:rPr>
        <w:t>NTDs</w:t>
      </w:r>
      <w:r w:rsidRPr="0072564D">
        <w:rPr>
          <w:rStyle w:val="StyleUnderline"/>
          <w:highlight w:val="cyan"/>
        </w:rPr>
        <w:t xml:space="preserve"> in the U</w:t>
      </w:r>
      <w:r w:rsidRPr="0072564D">
        <w:rPr>
          <w:rStyle w:val="StyleUnderline"/>
        </w:rPr>
        <w:t xml:space="preserve">nited </w:t>
      </w:r>
      <w:r w:rsidRPr="0072564D">
        <w:rPr>
          <w:rStyle w:val="StyleUnderline"/>
          <w:highlight w:val="cyan"/>
        </w:rPr>
        <w:t>S</w:t>
      </w:r>
      <w:r w:rsidRPr="0072564D">
        <w:rPr>
          <w:rStyle w:val="StyleUnderline"/>
        </w:rPr>
        <w:t xml:space="preserve">tates. There are no </w:t>
      </w:r>
      <w:r w:rsidRPr="0072564D">
        <w:rPr>
          <w:rStyle w:val="Emphasis"/>
        </w:rPr>
        <w:t>point-of-care diagnostic tests</w:t>
      </w:r>
      <w:r w:rsidRPr="0072564D">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72564D">
        <w:rPr>
          <w:rStyle w:val="StyleUnderline"/>
        </w:rPr>
        <w:t xml:space="preserve">We also </w:t>
      </w:r>
      <w:r w:rsidRPr="0072564D">
        <w:rPr>
          <w:rStyle w:val="StyleUnderline"/>
          <w:highlight w:val="cyan"/>
        </w:rPr>
        <w:t xml:space="preserve">need </w:t>
      </w:r>
      <w:r w:rsidRPr="0072564D">
        <w:rPr>
          <w:rStyle w:val="Emphasis"/>
          <w:highlight w:val="cyan"/>
        </w:rPr>
        <w:t>new</w:t>
      </w:r>
      <w:r w:rsidRPr="0072564D">
        <w:rPr>
          <w:rStyle w:val="Emphasis"/>
        </w:rPr>
        <w:t xml:space="preserve"> and improved </w:t>
      </w:r>
      <w:r w:rsidRPr="0072564D">
        <w:rPr>
          <w:rStyle w:val="Emphasis"/>
          <w:highlight w:val="cyan"/>
        </w:rPr>
        <w:t>treatments and vaccines</w:t>
      </w:r>
      <w:r w:rsidRPr="0072564D">
        <w:rPr>
          <w:sz w:val="16"/>
        </w:rPr>
        <w:t xml:space="preserve">. </w:t>
      </w:r>
      <w:r w:rsidRPr="0072564D">
        <w:rPr>
          <w:rStyle w:val="StyleUnderline"/>
        </w:rPr>
        <w:t xml:space="preserve">Because the </w:t>
      </w:r>
      <w:r w:rsidRPr="0072564D">
        <w:rPr>
          <w:rStyle w:val="StyleUnderline"/>
          <w:highlight w:val="cyan"/>
        </w:rPr>
        <w:t>NTDs</w:t>
      </w:r>
      <w:r w:rsidRPr="0072564D">
        <w:rPr>
          <w:rStyle w:val="StyleUnderline"/>
        </w:rPr>
        <w:t xml:space="preserve"> are poverty-related diseases, they often </w:t>
      </w:r>
      <w:r w:rsidRPr="0072564D">
        <w:rPr>
          <w:rStyle w:val="Emphasis"/>
          <w:highlight w:val="cyan"/>
        </w:rPr>
        <w:t>fly below the radar</w:t>
      </w:r>
      <w:r w:rsidRPr="0072564D">
        <w:rPr>
          <w:rStyle w:val="StyleUnderline"/>
        </w:rPr>
        <w:t xml:space="preserve"> screen </w:t>
      </w:r>
      <w:r w:rsidRPr="0072564D">
        <w:rPr>
          <w:rStyle w:val="StyleUnderline"/>
          <w:highlight w:val="cyan"/>
        </w:rPr>
        <w:t>of</w:t>
      </w:r>
      <w:r w:rsidRPr="0072564D">
        <w:rPr>
          <w:rStyle w:val="StyleUnderline"/>
        </w:rPr>
        <w:t xml:space="preserve"> the major </w:t>
      </w:r>
      <w:r w:rsidRPr="0072564D">
        <w:rPr>
          <w:rStyle w:val="StyleUnderline"/>
          <w:highlight w:val="cyan"/>
        </w:rPr>
        <w:t>pharma</w:t>
      </w:r>
      <w:r w:rsidRPr="0072564D">
        <w:rPr>
          <w:rStyle w:val="StyleUnderline"/>
        </w:rPr>
        <w:t xml:space="preserve">ceutical </w:t>
      </w:r>
      <w:r w:rsidRPr="0072564D">
        <w:rPr>
          <w:rStyle w:val="StyleUnderline"/>
          <w:highlight w:val="cyan"/>
        </w:rPr>
        <w:t xml:space="preserve">companies and are </w:t>
      </w:r>
      <w:r w:rsidRPr="0072564D">
        <w:rPr>
          <w:rStyle w:val="Emphasis"/>
          <w:highlight w:val="cyan"/>
        </w:rPr>
        <w:t>not prioritized</w:t>
      </w:r>
      <w:r w:rsidRPr="0072564D">
        <w:rPr>
          <w:sz w:val="16"/>
          <w:highlight w:val="cyan"/>
        </w:rPr>
        <w:t xml:space="preserve">. </w:t>
      </w:r>
      <w:r w:rsidRPr="0072564D">
        <w:rPr>
          <w:rStyle w:val="StyleUnderline"/>
          <w:highlight w:val="cyan"/>
        </w:rPr>
        <w:t>Thus,</w:t>
      </w:r>
      <w:r w:rsidRPr="0072564D">
        <w:rPr>
          <w:rStyle w:val="StyleUnderline"/>
        </w:rPr>
        <w:t xml:space="preserve"> the </w:t>
      </w:r>
      <w:r w:rsidRPr="0072564D">
        <w:rPr>
          <w:rStyle w:val="StyleUnderline"/>
          <w:highlight w:val="cyan"/>
        </w:rPr>
        <w:t>drugs</w:t>
      </w:r>
      <w:r w:rsidRPr="0072564D">
        <w:rPr>
          <w:rStyle w:val="StyleUnderline"/>
        </w:rPr>
        <w:t xml:space="preserve"> used to treat these illnesses </w:t>
      </w:r>
      <w:r w:rsidRPr="0072564D">
        <w:rPr>
          <w:rStyle w:val="StyleUnderline"/>
          <w:highlight w:val="cyan"/>
        </w:rPr>
        <w:t xml:space="preserve">are </w:t>
      </w:r>
      <w:r w:rsidRPr="0072564D">
        <w:rPr>
          <w:rStyle w:val="Emphasis"/>
          <w:highlight w:val="cyan"/>
        </w:rPr>
        <w:t>not</w:t>
      </w:r>
      <w:r w:rsidRPr="0072564D">
        <w:rPr>
          <w:rStyle w:val="Emphasis"/>
        </w:rPr>
        <w:t xml:space="preserve"> widely </w:t>
      </w:r>
      <w:r w:rsidRPr="0072564D">
        <w:rPr>
          <w:rStyle w:val="Emphasis"/>
          <w:highlight w:val="cyan"/>
        </w:rPr>
        <w:t>available</w:t>
      </w:r>
      <w:r w:rsidRPr="0072564D">
        <w:rPr>
          <w:sz w:val="16"/>
        </w:rPr>
        <w:t xml:space="preserve">, so typically the CDC has to be contacted in order to access them. </w:t>
      </w:r>
      <w:r w:rsidRPr="0072564D">
        <w:rPr>
          <w:rStyle w:val="StyleUnderline"/>
        </w:rPr>
        <w:t xml:space="preserve">In addition, many of these medicines were developed decades ago and produce a lot of </w:t>
      </w:r>
      <w:r w:rsidRPr="0072564D">
        <w:rPr>
          <w:rStyle w:val="Emphasis"/>
        </w:rPr>
        <w:t>side effects</w:t>
      </w:r>
      <w:r w:rsidRPr="0072564D">
        <w:rPr>
          <w:sz w:val="16"/>
        </w:rPr>
        <w:t xml:space="preserve">. For instance, the two medicines for Chagas disease—benznidazole and nifurtimox—cause skin rashes, diarrhea, and other unpleasant or even dangerous symptoms and illnesses. Patients using these medications have to interrupt their treatments up to 20% of the time. Moreover, these drugs cannot be used by pregnant women. </w:t>
      </w:r>
      <w:r w:rsidRPr="0072564D">
        <w:rPr>
          <w:rStyle w:val="StyleUnderline"/>
        </w:rPr>
        <w:t xml:space="preserve">Currently, new innovations for NTDs like Chagas dis- multinational ease still rely on </w:t>
      </w:r>
      <w:r w:rsidRPr="0072564D">
        <w:rPr>
          <w:rStyle w:val="Emphasis"/>
        </w:rPr>
        <w:t>nonprofit PDPs</w:t>
      </w:r>
      <w:r w:rsidRPr="0072564D">
        <w:rPr>
          <w:sz w:val="16"/>
        </w:rPr>
        <w:t xml:space="preserve">.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 Americans alive during the early 1960s when Michael Harrington wrote The Other America. Approximately 20 million Americans now </w:t>
      </w:r>
      <w:proofErr w:type="gramStart"/>
      <w:r w:rsidRPr="0072564D">
        <w:rPr>
          <w:sz w:val="16"/>
        </w:rPr>
        <w:t>live in</w:t>
      </w:r>
      <w:proofErr w:type="gramEnd"/>
      <w:r w:rsidRPr="0072564D">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72564D">
        <w:rPr>
          <w:rStyle w:val="StyleUnderline"/>
        </w:rPr>
        <w:t xml:space="preserve">Approximately </w:t>
      </w:r>
      <w:r w:rsidRPr="0072564D">
        <w:rPr>
          <w:rStyle w:val="Emphasis"/>
        </w:rPr>
        <w:t>12 million Americans</w:t>
      </w:r>
      <w:r w:rsidRPr="0072564D">
        <w:rPr>
          <w:rStyle w:val="StyleUnderline"/>
        </w:rPr>
        <w:t xml:space="preserve"> are infected with NTDs, led by </w:t>
      </w:r>
      <w:r w:rsidRPr="0072564D">
        <w:rPr>
          <w:rStyle w:val="Emphasis"/>
        </w:rPr>
        <w:t>toxocariasis</w:t>
      </w:r>
      <w:r w:rsidRPr="0072564D">
        <w:rPr>
          <w:rStyle w:val="StyleUnderline"/>
        </w:rPr>
        <w:t xml:space="preserve"> and </w:t>
      </w:r>
      <w:r w:rsidRPr="0072564D">
        <w:rPr>
          <w:rStyle w:val="Emphasis"/>
        </w:rPr>
        <w:t>trichomoniasis</w:t>
      </w:r>
      <w:r w:rsidRPr="0072564D">
        <w:rPr>
          <w:rStyle w:val="StyleUnderline"/>
        </w:rPr>
        <w:t xml:space="preserve">—which disproportionately affect African Americans—and </w:t>
      </w:r>
      <w:r w:rsidRPr="0072564D">
        <w:rPr>
          <w:rStyle w:val="Emphasis"/>
        </w:rPr>
        <w:t>Chagas</w:t>
      </w:r>
      <w:r w:rsidRPr="0072564D">
        <w:rPr>
          <w:rStyle w:val="StyleUnderline"/>
        </w:rPr>
        <w:t xml:space="preserve"> disease</w:t>
      </w:r>
      <w:r w:rsidRPr="0072564D">
        <w:rPr>
          <w:sz w:val="16"/>
        </w:rPr>
        <w:t xml:space="preserve"> (American trypanosomiasis) </w:t>
      </w:r>
      <w:r w:rsidRPr="0072564D">
        <w:rPr>
          <w:rStyle w:val="StyleUnderline"/>
        </w:rPr>
        <w:t>and cysticercosis—which disproportionately affect people of Hispanic origin</w:t>
      </w:r>
      <w:r w:rsidRPr="0072564D">
        <w:rPr>
          <w:sz w:val="16"/>
        </w:rPr>
        <w:t xml:space="preserve">. </w:t>
      </w:r>
      <w:r w:rsidRPr="0072564D">
        <w:rPr>
          <w:rStyle w:val="Emphasis"/>
        </w:rPr>
        <w:t>Toxoplasmosis</w:t>
      </w:r>
      <w:r w:rsidRPr="0072564D">
        <w:rPr>
          <w:sz w:val="16"/>
        </w:rPr>
        <w:t xml:space="preserve"> </w:t>
      </w:r>
      <w:r w:rsidRPr="0072564D">
        <w:rPr>
          <w:rStyle w:val="StyleUnderline"/>
        </w:rPr>
        <w:t xml:space="preserve">is another important NTD. Toxocariasis, cysticercosis, and toxocariasis exert important </w:t>
      </w:r>
      <w:r w:rsidRPr="0072564D">
        <w:rPr>
          <w:rStyle w:val="Emphasis"/>
        </w:rPr>
        <w:t>mental health effects</w:t>
      </w:r>
      <w:r w:rsidRPr="0072564D">
        <w:rPr>
          <w:sz w:val="16"/>
        </w:rPr>
        <w:t xml:space="preserve"> </w:t>
      </w:r>
      <w:r w:rsidRPr="0072564D">
        <w:rPr>
          <w:rStyle w:val="StyleUnderline"/>
        </w:rPr>
        <w:t xml:space="preserve">on impoverished Americans. Many of these NTDs are transmitted </w:t>
      </w:r>
      <w:r w:rsidRPr="0072564D">
        <w:rPr>
          <w:rStyle w:val="Emphasis"/>
        </w:rPr>
        <w:t>within US borders</w:t>
      </w:r>
      <w:r w:rsidRPr="0072564D">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72564D">
        <w:rPr>
          <w:rStyle w:val="StyleUnderline"/>
        </w:rPr>
        <w:t xml:space="preserve">There is an </w:t>
      </w:r>
      <w:r w:rsidRPr="0072564D">
        <w:rPr>
          <w:rStyle w:val="Emphasis"/>
        </w:rPr>
        <w:t>urgent need</w:t>
      </w:r>
      <w:r w:rsidRPr="0072564D">
        <w:rPr>
          <w:sz w:val="16"/>
        </w:rPr>
        <w:t xml:space="preserve"> </w:t>
      </w:r>
      <w:r w:rsidRPr="0072564D">
        <w:rPr>
          <w:rStyle w:val="StyleUnderline"/>
        </w:rPr>
        <w:t xml:space="preserve">for </w:t>
      </w:r>
      <w:r w:rsidRPr="0072564D">
        <w:rPr>
          <w:rStyle w:val="Emphasis"/>
        </w:rPr>
        <w:t xml:space="preserve">new “control tools” for American NTDs, </w:t>
      </w:r>
      <w:r w:rsidRPr="0072564D">
        <w:rPr>
          <w:rStyle w:val="StyleUnderline"/>
        </w:rPr>
        <w:t>including</w:t>
      </w:r>
      <w:r w:rsidRPr="0072564D">
        <w:rPr>
          <w:sz w:val="16"/>
        </w:rPr>
        <w:t xml:space="preserve"> point-of-care </w:t>
      </w:r>
      <w:r w:rsidRPr="0072564D">
        <w:rPr>
          <w:rStyle w:val="Emphasis"/>
        </w:rPr>
        <w:t>diagnostics</w:t>
      </w:r>
      <w:r w:rsidRPr="0072564D">
        <w:rPr>
          <w:sz w:val="16"/>
        </w:rPr>
        <w:t xml:space="preserve">, </w:t>
      </w:r>
      <w:r w:rsidRPr="0072564D">
        <w:rPr>
          <w:rStyle w:val="Emphasis"/>
        </w:rPr>
        <w:t>antiparasitic and antiviral drugs</w:t>
      </w:r>
      <w:r w:rsidRPr="0072564D">
        <w:rPr>
          <w:sz w:val="16"/>
        </w:rPr>
        <w:t xml:space="preserve">, </w:t>
      </w:r>
      <w:r w:rsidRPr="0072564D">
        <w:rPr>
          <w:rStyle w:val="StyleUnderline"/>
        </w:rPr>
        <w:t>and</w:t>
      </w:r>
      <w:r w:rsidRPr="0072564D">
        <w:rPr>
          <w:sz w:val="16"/>
        </w:rPr>
        <w:t xml:space="preserve"> </w:t>
      </w:r>
      <w:r w:rsidRPr="0072564D">
        <w:rPr>
          <w:rStyle w:val="Emphasis"/>
        </w:rPr>
        <w:t>vaccines</w:t>
      </w:r>
      <w:r w:rsidRPr="0072564D">
        <w:rPr>
          <w:sz w:val="16"/>
        </w:rPr>
        <w:t xml:space="preserve">. </w:t>
      </w:r>
      <w:r w:rsidRPr="0072564D">
        <w:rPr>
          <w:rStyle w:val="StyleUnderline"/>
        </w:rPr>
        <w:t xml:space="preserve">Many of these products are being developed by </w:t>
      </w:r>
      <w:r w:rsidRPr="0072564D">
        <w:rPr>
          <w:rStyle w:val="Emphasis"/>
        </w:rPr>
        <w:t>nonprofit PDPs</w:t>
      </w:r>
      <w:r w:rsidRPr="0072564D">
        <w:rPr>
          <w:rStyle w:val="StyleUnderline"/>
        </w:rPr>
        <w:t xml:space="preserve"> rather than </w:t>
      </w:r>
      <w:r w:rsidRPr="0072564D">
        <w:rPr>
          <w:rStyle w:val="Emphasis"/>
        </w:rPr>
        <w:t>pharmaceutical companies</w:t>
      </w:r>
      <w:r w:rsidRPr="0072564D">
        <w:rPr>
          <w:rStyle w:val="StyleUnderline"/>
        </w:rPr>
        <w:t xml:space="preserve">. </w:t>
      </w:r>
      <w:r w:rsidRPr="0072564D">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72564D">
        <w:rPr>
          <w:sz w:val="16"/>
        </w:rPr>
        <w:t>more closely examine</w:t>
      </w:r>
      <w:proofErr w:type="gramEnd"/>
      <w:r w:rsidRPr="0072564D">
        <w:rPr>
          <w:sz w:val="16"/>
        </w:rPr>
        <w:t xml:space="preserve"> the six G20 countries with positive worm indices—Brazil, China, India, Indonesia, Mexico, and South Africa—in addition to Nigeria. Together these countries account for one-half of the </w:t>
      </w:r>
      <w:proofErr w:type="gramStart"/>
      <w:r w:rsidRPr="0072564D">
        <w:rPr>
          <w:sz w:val="16"/>
        </w:rPr>
        <w:t>worlds</w:t>
      </w:r>
      <w:proofErr w:type="gramEnd"/>
      <w:r w:rsidRPr="0072564D">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w:t>
      </w:r>
      <w:proofErr w:type="gramStart"/>
      <w:r w:rsidRPr="0072564D">
        <w:rPr>
          <w:sz w:val="16"/>
        </w:rPr>
        <w:t>unavailable.</w:t>
      </w:r>
      <w:proofErr w:type="gramEnd"/>
      <w:r w:rsidRPr="0072564D">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w:t>
      </w:r>
      <w:proofErr w:type="gramStart"/>
      <w:r w:rsidRPr="0072564D">
        <w:rPr>
          <w:sz w:val="16"/>
        </w:rPr>
        <w:t>abysmal.</w:t>
      </w:r>
      <w:proofErr w:type="gramEnd"/>
      <w:r w:rsidRPr="0072564D">
        <w:rPr>
          <w:sz w:val="16"/>
        </w:rPr>
        <w:t xml:space="preserve">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72564D">
        <w:rPr>
          <w:sz w:val="16"/>
        </w:rPr>
        <w:t>Of</w:t>
      </w:r>
      <w:proofErr w:type="gramEnd"/>
      <w:r w:rsidRPr="0072564D">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72564D">
        <w:rPr>
          <w:sz w:val="16"/>
        </w:rPr>
        <w:t>years</w:t>
      </w:r>
      <w:proofErr w:type="gramEnd"/>
      <w:r w:rsidRPr="0072564D">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gramStart"/>
      <w:r w:rsidRPr="0072564D">
        <w:rPr>
          <w:sz w:val="16"/>
        </w:rPr>
        <w:t>Re:Search</w:t>
      </w:r>
      <w:proofErr w:type="gramEnd"/>
      <w:r w:rsidRPr="0072564D">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72564D">
        <w:rPr>
          <w:rStyle w:val="StyleUnderline"/>
        </w:rPr>
        <w:t>nations</w:t>
      </w:r>
      <w:r w:rsidRPr="0072564D">
        <w:rPr>
          <w:sz w:val="16"/>
        </w:rPr>
        <w:t xml:space="preserve"> and Nigeria </w:t>
      </w:r>
      <w:r w:rsidRPr="0072564D">
        <w:rPr>
          <w:rStyle w:val="StyleUnderline"/>
        </w:rPr>
        <w:t xml:space="preserve">need to take </w:t>
      </w:r>
      <w:r w:rsidRPr="0072564D">
        <w:rPr>
          <w:rStyle w:val="Emphasis"/>
        </w:rPr>
        <w:t>greater responsibility</w:t>
      </w:r>
      <w:r w:rsidRPr="0072564D">
        <w:rPr>
          <w:rStyle w:val="StyleUnderline"/>
        </w:rPr>
        <w:t xml:space="preserve"> for their </w:t>
      </w:r>
      <w:r w:rsidRPr="0072564D">
        <w:rPr>
          <w:rStyle w:val="Emphasis"/>
        </w:rPr>
        <w:t>own neglected diseases and neglected populations</w:t>
      </w:r>
      <w:r w:rsidRPr="0072564D">
        <w:rPr>
          <w:rStyle w:val="StyleUnderline"/>
        </w:rPr>
        <w:t xml:space="preserve">. Doing so could result in the control or elimination of </w:t>
      </w:r>
      <w:r w:rsidRPr="0072564D">
        <w:rPr>
          <w:rStyle w:val="Emphasis"/>
        </w:rPr>
        <w:t>one-half or more of the planets NTDs</w:t>
      </w:r>
      <w:r w:rsidRPr="0072564D">
        <w:rPr>
          <w:sz w:val="16"/>
        </w:rPr>
        <w:t xml:space="preserve">, </w:t>
      </w:r>
      <w:r w:rsidRPr="0072564D">
        <w:rPr>
          <w:rStyle w:val="StyleUnderline"/>
        </w:rPr>
        <w:t>with substantial gains made against HIV/AIDS, ТВ, and malaria</w:t>
      </w:r>
      <w:r w:rsidRPr="0072564D">
        <w:rPr>
          <w:sz w:val="16"/>
        </w:rPr>
        <w:t xml:space="preserve">. Thus, while programs of overseas development assistance devoted to health, such as PEPFAR, GFATM, PMI, and USAID’s NTD Program, in which </w:t>
      </w:r>
      <w:r w:rsidRPr="0072564D">
        <w:rPr>
          <w:rStyle w:val="StyleUnderline"/>
          <w:highlight w:val="cyan"/>
        </w:rPr>
        <w:t>the worlds richest</w:t>
      </w:r>
      <w:r w:rsidRPr="0072564D">
        <w:rPr>
          <w:rStyle w:val="StyleUnderline"/>
        </w:rPr>
        <w:t xml:space="preserve"> countries</w:t>
      </w:r>
      <w:r w:rsidRPr="0072564D">
        <w:rPr>
          <w:sz w:val="16"/>
        </w:rPr>
        <w:t xml:space="preserve"> provide support to the poorest nations for their neglected diseases, must continue and should even expand, we </w:t>
      </w:r>
      <w:r w:rsidRPr="0072564D">
        <w:rPr>
          <w:rStyle w:val="StyleUnderline"/>
          <w:highlight w:val="cyan"/>
        </w:rPr>
        <w:t>need</w:t>
      </w:r>
      <w:r w:rsidRPr="0072564D">
        <w:rPr>
          <w:rStyle w:val="StyleUnderline"/>
        </w:rPr>
        <w:t xml:space="preserve"> increasingly </w:t>
      </w:r>
      <w:r w:rsidRPr="0072564D">
        <w:rPr>
          <w:rStyle w:val="StyleUnderline"/>
          <w:highlight w:val="cyan"/>
        </w:rPr>
        <w:t>to recognize the</w:t>
      </w:r>
      <w:r w:rsidRPr="0072564D">
        <w:rPr>
          <w:rStyle w:val="StyleUnderline"/>
        </w:rPr>
        <w:t xml:space="preserve"> hidden </w:t>
      </w:r>
      <w:r w:rsidRPr="0072564D">
        <w:rPr>
          <w:rStyle w:val="StyleUnderline"/>
          <w:highlight w:val="cyan"/>
        </w:rPr>
        <w:t>burden</w:t>
      </w:r>
      <w:r w:rsidRPr="0072564D">
        <w:rPr>
          <w:rStyle w:val="StyleUnderline"/>
        </w:rPr>
        <w:t xml:space="preserve"> of neglected diseases</w:t>
      </w:r>
      <w:r w:rsidRPr="0072564D">
        <w:rPr>
          <w:sz w:val="16"/>
        </w:rPr>
        <w:t xml:space="preserve"> among the poor living in wealthy countries. As a first step, we must </w:t>
      </w:r>
      <w:r w:rsidRPr="0072564D">
        <w:rPr>
          <w:rStyle w:val="StyleUnderline"/>
          <w:highlight w:val="cyan"/>
        </w:rPr>
        <w:t>expand</w:t>
      </w:r>
      <w:r w:rsidRPr="0072564D">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72564D">
        <w:rPr>
          <w:rStyle w:val="Emphasis"/>
          <w:highlight w:val="cyan"/>
        </w:rPr>
        <w:t>extraordinary</w:t>
      </w:r>
      <w:r w:rsidRPr="0072564D">
        <w:rPr>
          <w:sz w:val="16"/>
        </w:rPr>
        <w:t xml:space="preserve"> finding is that at least three nations with positive worm indices—India, Pakistan, and China—also maintain nuclear stockpiles [1]. </w:t>
      </w:r>
      <w:r w:rsidRPr="0072564D">
        <w:rPr>
          <w:rStyle w:val="StyleUnderline"/>
        </w:rPr>
        <w:t xml:space="preserve">Could the </w:t>
      </w:r>
      <w:r w:rsidRPr="0072564D">
        <w:rPr>
          <w:rStyle w:val="Emphasis"/>
          <w:highlight w:val="cyan"/>
        </w:rPr>
        <w:t>scientific horsepower</w:t>
      </w:r>
      <w:r w:rsidRPr="0072564D">
        <w:rPr>
          <w:rStyle w:val="Emphasis"/>
        </w:rPr>
        <w:t xml:space="preserve"> of</w:t>
      </w:r>
      <w:r w:rsidRPr="0072564D">
        <w:rPr>
          <w:sz w:val="16"/>
        </w:rPr>
        <w:t xml:space="preserve"> these nuclear </w:t>
      </w:r>
      <w:r w:rsidRPr="0072564D">
        <w:rPr>
          <w:rStyle w:val="Emphasis"/>
        </w:rPr>
        <w:t>states</w:t>
      </w:r>
      <w:r w:rsidRPr="0072564D">
        <w:rPr>
          <w:sz w:val="16"/>
        </w:rPr>
        <w:t xml:space="preserve"> </w:t>
      </w:r>
      <w:r w:rsidRPr="0072564D">
        <w:rPr>
          <w:rStyle w:val="StyleUnderline"/>
        </w:rPr>
        <w:t>be</w:t>
      </w:r>
      <w:r w:rsidRPr="0072564D">
        <w:rPr>
          <w:sz w:val="16"/>
        </w:rPr>
        <w:t xml:space="preserve"> </w:t>
      </w:r>
      <w:r w:rsidRPr="0072564D">
        <w:rPr>
          <w:rStyle w:val="Emphasis"/>
        </w:rPr>
        <w:t xml:space="preserve">partly redirected </w:t>
      </w:r>
      <w:r w:rsidRPr="0072564D">
        <w:rPr>
          <w:rStyle w:val="Emphasis"/>
          <w:highlight w:val="cyan"/>
        </w:rPr>
        <w:t>toward</w:t>
      </w:r>
      <w:r w:rsidRPr="0072564D">
        <w:rPr>
          <w:rStyle w:val="Emphasis"/>
        </w:rPr>
        <w:t xml:space="preserve"> </w:t>
      </w:r>
      <w:r w:rsidRPr="0072564D">
        <w:rPr>
          <w:rStyle w:val="Emphasis"/>
          <w:highlight w:val="cyan"/>
        </w:rPr>
        <w:t>reducing endemic NTDs</w:t>
      </w:r>
      <w:r w:rsidRPr="0072564D">
        <w:rPr>
          <w:rStyle w:val="Emphasis"/>
        </w:rPr>
        <w:t xml:space="preserve"> at home? </w:t>
      </w:r>
      <w:r w:rsidRPr="0072564D">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72564D">
        <w:rPr>
          <w:rStyle w:val="Emphasis"/>
        </w:rPr>
        <w:t>International cooperation</w:t>
      </w:r>
      <w:r w:rsidRPr="0072564D">
        <w:rPr>
          <w:sz w:val="16"/>
        </w:rPr>
        <w:t xml:space="preserve"> between these three East Asian nations and Nigeria, or with the G20 countries with positive worm indices, especially India, Indonesia, and Brazil (where they are the highest), </w:t>
      </w:r>
      <w:r w:rsidRPr="0072564D">
        <w:rPr>
          <w:rStyle w:val="StyleUnderline"/>
          <w:highlight w:val="cyan"/>
        </w:rPr>
        <w:t xml:space="preserve">could result in </w:t>
      </w:r>
      <w:r w:rsidRPr="0072564D">
        <w:rPr>
          <w:rStyle w:val="Emphasis"/>
          <w:highlight w:val="cyan"/>
        </w:rPr>
        <w:t>important</w:t>
      </w:r>
      <w:r w:rsidRPr="0072564D">
        <w:rPr>
          <w:rStyle w:val="Emphasis"/>
        </w:rPr>
        <w:t>, positive health and economic gains</w:t>
      </w:r>
      <w:r w:rsidRPr="0072564D">
        <w:rPr>
          <w:sz w:val="16"/>
        </w:rPr>
        <w:t xml:space="preserve">. </w:t>
      </w:r>
      <w:r w:rsidRPr="0072564D">
        <w:rPr>
          <w:rStyle w:val="StyleUnderline"/>
        </w:rPr>
        <w:t xml:space="preserve">Each of these activities represents examples of what some refer to as </w:t>
      </w:r>
      <w:r w:rsidRPr="0072564D">
        <w:rPr>
          <w:rStyle w:val="Emphasis"/>
          <w:highlight w:val="cyan"/>
        </w:rPr>
        <w:t>global health diplomacy</w:t>
      </w:r>
      <w:r w:rsidRPr="0072564D">
        <w:rPr>
          <w:rStyle w:val="StyleUnderline"/>
        </w:rPr>
        <w:t xml:space="preserve">. </w:t>
      </w:r>
      <w:r w:rsidRPr="0072564D">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72564D">
        <w:rPr>
          <w:rStyle w:val="StyleUnderline"/>
        </w:rPr>
        <w:t>global health diplomacy</w:t>
      </w:r>
      <w:r w:rsidRPr="0072564D">
        <w:rPr>
          <w:sz w:val="16"/>
        </w:rPr>
        <w:t xml:space="preserve"> initiatives have been enacted that </w:t>
      </w:r>
      <w:r w:rsidRPr="0072564D">
        <w:rPr>
          <w:rStyle w:val="StyleUnderline"/>
        </w:rPr>
        <w:t>could</w:t>
      </w:r>
      <w:r w:rsidRPr="0072564D">
        <w:rPr>
          <w:sz w:val="16"/>
        </w:rPr>
        <w:t xml:space="preserve"> </w:t>
      </w:r>
      <w:r w:rsidRPr="0072564D">
        <w:rPr>
          <w:rStyle w:val="Emphasis"/>
        </w:rPr>
        <w:t>facilitate NTD activities</w:t>
      </w:r>
      <w:r w:rsidRPr="0072564D">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72564D">
        <w:rPr>
          <w:rStyle w:val="StyleUnderline"/>
        </w:rPr>
        <w:t>an</w:t>
      </w:r>
      <w:r w:rsidRPr="0072564D">
        <w:rPr>
          <w:sz w:val="16"/>
        </w:rPr>
        <w:t xml:space="preserve"> </w:t>
      </w:r>
      <w:r w:rsidRPr="0072564D">
        <w:rPr>
          <w:rStyle w:val="Emphasis"/>
        </w:rPr>
        <w:t xml:space="preserve">interagency initiative of </w:t>
      </w:r>
      <w:r w:rsidRPr="0072564D">
        <w:rPr>
          <w:rStyle w:val="Emphasis"/>
          <w:highlight w:val="cyan"/>
        </w:rPr>
        <w:t>the US government</w:t>
      </w:r>
      <w:r w:rsidRPr="0072564D">
        <w:rPr>
          <w:sz w:val="16"/>
        </w:rPr>
        <w:t xml:space="preserve"> </w:t>
      </w:r>
      <w:r w:rsidRPr="0072564D">
        <w:rPr>
          <w:rStyle w:val="StyleUnderline"/>
        </w:rPr>
        <w:t xml:space="preserve">conducted </w:t>
      </w:r>
      <w:r w:rsidRPr="0072564D">
        <w:rPr>
          <w:rStyle w:val="StyleUnderline"/>
          <w:highlight w:val="cyan"/>
        </w:rPr>
        <w:t>in partnership with other nations</w:t>
      </w:r>
      <w:r w:rsidRPr="0072564D">
        <w:rPr>
          <w:sz w:val="16"/>
        </w:rPr>
        <w:t xml:space="preserve"> and international organizations, including WHO [7]. GHSA </w:t>
      </w:r>
      <w:r w:rsidRPr="0072564D">
        <w:rPr>
          <w:rStyle w:val="StyleUnderline"/>
        </w:rPr>
        <w:t>is</w:t>
      </w:r>
      <w:r w:rsidRPr="0072564D">
        <w:rPr>
          <w:sz w:val="16"/>
        </w:rPr>
        <w:t xml:space="preserve"> also </w:t>
      </w:r>
      <w:r w:rsidRPr="0072564D">
        <w:rPr>
          <w:rStyle w:val="StyleUnderline"/>
        </w:rPr>
        <w:t xml:space="preserve">focused on preventing or reducing the impact of </w:t>
      </w:r>
      <w:r w:rsidRPr="0072564D">
        <w:rPr>
          <w:rStyle w:val="Emphasis"/>
        </w:rPr>
        <w:t>epidemics</w:t>
      </w:r>
      <w:r w:rsidRPr="0072564D">
        <w:rPr>
          <w:sz w:val="16"/>
        </w:rPr>
        <w:t xml:space="preserve"> </w:t>
      </w:r>
      <w:r w:rsidRPr="0072564D">
        <w:rPr>
          <w:rStyle w:val="StyleUnderline"/>
        </w:rPr>
        <w:t>and</w:t>
      </w:r>
      <w:r w:rsidRPr="0072564D">
        <w:rPr>
          <w:sz w:val="16"/>
        </w:rPr>
        <w:t xml:space="preserve"> outbreaks of </w:t>
      </w:r>
      <w:r w:rsidRPr="0072564D">
        <w:rPr>
          <w:rStyle w:val="Emphasis"/>
        </w:rPr>
        <w:t>pandemic potential</w:t>
      </w:r>
      <w:r w:rsidRPr="0072564D">
        <w:rPr>
          <w:sz w:val="16"/>
        </w:rPr>
        <w:t xml:space="preserve">, such as H7N9 influenza virus or MERS coronavirus, as well as detecting emerging threats and implementing rapid and effective responses. In some respects, GHSA represents the </w:t>
      </w:r>
      <w:r w:rsidRPr="0072564D">
        <w:rPr>
          <w:rStyle w:val="Emphasis"/>
        </w:rPr>
        <w:t>US</w:t>
      </w:r>
      <w:r w:rsidRPr="0072564D">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72564D">
        <w:rPr>
          <w:rStyle w:val="StyleUnderline"/>
          <w:highlight w:val="cyan"/>
        </w:rPr>
        <w:t>can</w:t>
      </w:r>
      <w:r w:rsidRPr="0072564D">
        <w:rPr>
          <w:sz w:val="16"/>
        </w:rPr>
        <w:t xml:space="preserve"> be as much as 24% in low- and middle-income countries; (2) implementation of a “grand convergence” in global health through </w:t>
      </w:r>
      <w:r w:rsidRPr="0072564D">
        <w:rPr>
          <w:rStyle w:val="Emphasis"/>
          <w:highlight w:val="cyan"/>
        </w:rPr>
        <w:t>scale-up</w:t>
      </w:r>
      <w:r w:rsidRPr="0072564D">
        <w:rPr>
          <w:rStyle w:val="Emphasis"/>
        </w:rPr>
        <w:t xml:space="preserve"> of </w:t>
      </w:r>
      <w:r w:rsidRPr="0072564D">
        <w:rPr>
          <w:rStyle w:val="Emphasis"/>
          <w:highlight w:val="cyan"/>
        </w:rPr>
        <w:t>health tech</w:t>
      </w:r>
      <w:r w:rsidRPr="0072564D">
        <w:rPr>
          <w:rStyle w:val="Emphasis"/>
        </w:rPr>
        <w:t>nologies</w:t>
      </w:r>
      <w:r w:rsidRPr="0072564D">
        <w:rPr>
          <w:sz w:val="16"/>
        </w:rPr>
        <w:t xml:space="preserve"> </w:t>
      </w:r>
      <w:r w:rsidRPr="0072564D">
        <w:rPr>
          <w:rStyle w:val="StyleUnderline"/>
          <w:highlight w:val="cyan"/>
        </w:rPr>
        <w:t xml:space="preserve">and </w:t>
      </w:r>
      <w:r w:rsidRPr="0072564D">
        <w:rPr>
          <w:rStyle w:val="Emphasis"/>
          <w:highlight w:val="cyan"/>
        </w:rPr>
        <w:t>strengthen</w:t>
      </w:r>
      <w:r w:rsidRPr="0072564D">
        <w:rPr>
          <w:sz w:val="16"/>
        </w:rPr>
        <w:t xml:space="preserve">ing health systems by the year 2035; (3) fiscal policies such as taxation of tobacco and reduction of subsidies for fossil fuels, which represent powerful forces or “levers” for elected leaders; </w:t>
      </w:r>
      <w:r w:rsidRPr="0072564D">
        <w:rPr>
          <w:rStyle w:val="StyleUnderline"/>
        </w:rPr>
        <w:t>and</w:t>
      </w:r>
      <w:r w:rsidRPr="0072564D">
        <w:rPr>
          <w:sz w:val="16"/>
        </w:rPr>
        <w:t xml:space="preserve"> (4) </w:t>
      </w:r>
      <w:r w:rsidRPr="0072564D">
        <w:rPr>
          <w:rStyle w:val="Emphasis"/>
          <w:highlight w:val="cyan"/>
        </w:rPr>
        <w:t>universal health coverage</w:t>
      </w:r>
      <w:r w:rsidRPr="0072564D">
        <w:rPr>
          <w:sz w:val="16"/>
        </w:rPr>
        <w:t xml:space="preserve"> </w:t>
      </w:r>
      <w:r w:rsidRPr="0072564D">
        <w:rPr>
          <w:rStyle w:val="StyleUnderline"/>
        </w:rPr>
        <w:t xml:space="preserve">as an efficient mechanism to improve health as well as </w:t>
      </w:r>
      <w:r w:rsidRPr="0072564D">
        <w:rPr>
          <w:rStyle w:val="StyleUnderline"/>
          <w:highlight w:val="cyan"/>
        </w:rPr>
        <w:t>to provide “financial protection”</w:t>
      </w:r>
      <w:r w:rsidRPr="0072564D">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72564D">
        <w:rPr>
          <w:rStyle w:val="StyleUnderline"/>
        </w:rPr>
        <w:t>can</w:t>
      </w:r>
      <w:r w:rsidRPr="0072564D">
        <w:rPr>
          <w:sz w:val="16"/>
        </w:rPr>
        <w:t xml:space="preserve"> identify ways to </w:t>
      </w:r>
      <w:r w:rsidRPr="0072564D">
        <w:rPr>
          <w:rStyle w:val="Emphasis"/>
        </w:rPr>
        <w:t>address</w:t>
      </w:r>
      <w:r w:rsidRPr="0072564D">
        <w:rPr>
          <w:sz w:val="16"/>
        </w:rPr>
        <w:t xml:space="preserve"> blue marble health </w:t>
      </w:r>
      <w:r w:rsidRPr="0072564D">
        <w:rPr>
          <w:rStyle w:val="Emphasis"/>
        </w:rPr>
        <w:t>disparities</w:t>
      </w:r>
      <w:r w:rsidRPr="0072564D">
        <w:rPr>
          <w:sz w:val="16"/>
        </w:rPr>
        <w:t xml:space="preserve"> </w:t>
      </w:r>
      <w:r w:rsidRPr="0072564D">
        <w:rPr>
          <w:rStyle w:val="StyleUnderline"/>
        </w:rPr>
        <w:t>under</w:t>
      </w:r>
      <w:r w:rsidRPr="0072564D">
        <w:rPr>
          <w:sz w:val="16"/>
        </w:rPr>
        <w:t xml:space="preserve"> the auspices of the SDGs or the </w:t>
      </w:r>
      <w:r w:rsidRPr="0072564D">
        <w:rPr>
          <w:rStyle w:val="StyleUnderline"/>
        </w:rPr>
        <w:t>global health diplomacy</w:t>
      </w:r>
      <w:r w:rsidRPr="0072564D">
        <w:rPr>
          <w:sz w:val="16"/>
        </w:rPr>
        <w:t xml:space="preserve"> initiatives highlighted above. However, at present there is no specific mandate for them to do so. Vaccine Science Diplomacy Concurrently, the G20 nations </w:t>
      </w:r>
      <w:r w:rsidRPr="0072564D">
        <w:rPr>
          <w:rStyle w:val="StyleUnderline"/>
        </w:rPr>
        <w:t>have opportunities to collaborate in</w:t>
      </w:r>
      <w:r w:rsidRPr="0072564D">
        <w:rPr>
          <w:sz w:val="16"/>
        </w:rPr>
        <w:t xml:space="preserve"> scientific activities leading to the development of </w:t>
      </w:r>
      <w:r w:rsidRPr="0072564D">
        <w:rPr>
          <w:rStyle w:val="Emphasis"/>
        </w:rPr>
        <w:t>new drugs, diagnostics, and vaccines</w:t>
      </w:r>
      <w:r w:rsidRPr="0072564D">
        <w:rPr>
          <w:sz w:val="16"/>
        </w:rPr>
        <w:t xml:space="preserve">. I have used the term “vaccine science diplomacy” to refer to inter- national scientific </w:t>
      </w:r>
      <w:r w:rsidRPr="0072564D">
        <w:rPr>
          <w:rStyle w:val="StyleUnderline"/>
          <w:highlight w:val="cyan"/>
        </w:rPr>
        <w:t>codevelopment</w:t>
      </w:r>
      <w:r w:rsidRPr="0072564D">
        <w:rPr>
          <w:sz w:val="16"/>
        </w:rPr>
        <w:t xml:space="preserve"> of lifesaving vaccines </w:t>
      </w:r>
      <w:r w:rsidRPr="0072564D">
        <w:rPr>
          <w:rStyle w:val="StyleUnderline"/>
          <w:highlight w:val="cyan"/>
        </w:rPr>
        <w:t>between scientists</w:t>
      </w:r>
      <w:r w:rsidRPr="0072564D">
        <w:rPr>
          <w:sz w:val="16"/>
        </w:rPr>
        <w:t xml:space="preserve"> of different nations, but particularly </w:t>
      </w:r>
      <w:r w:rsidRPr="0072564D">
        <w:rPr>
          <w:rStyle w:val="StyleUnderline"/>
          <w:highlight w:val="cyan"/>
        </w:rPr>
        <w:t>from nations with</w:t>
      </w:r>
      <w:r w:rsidRPr="0072564D">
        <w:rPr>
          <w:rStyle w:val="StyleUnderline"/>
        </w:rPr>
        <w:t xml:space="preserve"> </w:t>
      </w:r>
      <w:r w:rsidRPr="0072564D">
        <w:rPr>
          <w:rStyle w:val="Emphasis"/>
        </w:rPr>
        <w:t xml:space="preserve">strained or evenly </w:t>
      </w:r>
      <w:r w:rsidRPr="0072564D">
        <w:rPr>
          <w:rStyle w:val="Emphasis"/>
          <w:highlight w:val="cyan"/>
        </w:rPr>
        <w:t>openly contentious</w:t>
      </w:r>
      <w:r w:rsidRPr="0072564D">
        <w:rPr>
          <w:rStyle w:val="Emphasis"/>
        </w:rPr>
        <w:t xml:space="preserve"> international </w:t>
      </w:r>
      <w:r w:rsidRPr="0072564D">
        <w:rPr>
          <w:rStyle w:val="Emphasis"/>
          <w:highlight w:val="cyan"/>
        </w:rPr>
        <w:t>relations</w:t>
      </w:r>
      <w:r w:rsidRPr="0072564D">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72564D">
        <w:rPr>
          <w:sz w:val="16"/>
        </w:rPr>
        <w:t>worlds</w:t>
      </w:r>
      <w:proofErr w:type="gramEnd"/>
      <w:r w:rsidRPr="0072564D">
        <w:rPr>
          <w:sz w:val="16"/>
        </w:rPr>
        <w:t xml:space="preserve">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72564D">
        <w:rPr>
          <w:rStyle w:val="StyleUnderline"/>
          <w:highlight w:val="cyan"/>
        </w:rPr>
        <w:t>create</w:t>
      </w:r>
      <w:r w:rsidRPr="0072564D">
        <w:rPr>
          <w:sz w:val="16"/>
          <w:highlight w:val="cyan"/>
        </w:rPr>
        <w:t xml:space="preserve"> </w:t>
      </w:r>
      <w:r w:rsidRPr="0072564D">
        <w:rPr>
          <w:rStyle w:val="Emphasis"/>
          <w:highlight w:val="cyan"/>
        </w:rPr>
        <w:t>new NTD tech</w:t>
      </w:r>
      <w:r w:rsidRPr="0072564D">
        <w:rPr>
          <w:rStyle w:val="Emphasis"/>
        </w:rPr>
        <w:t>nologies</w:t>
      </w:r>
      <w:r w:rsidRPr="0072564D">
        <w:rPr>
          <w:sz w:val="16"/>
        </w:rPr>
        <w:t xml:space="preserve"> </w:t>
      </w:r>
      <w:r w:rsidRPr="0072564D">
        <w:rPr>
          <w:rStyle w:val="StyleUnderline"/>
          <w:highlight w:val="cyan"/>
        </w:rPr>
        <w:t>for</w:t>
      </w:r>
      <w:r w:rsidRPr="0072564D">
        <w:rPr>
          <w:sz w:val="16"/>
        </w:rPr>
        <w:t xml:space="preserve"> some of </w:t>
      </w:r>
      <w:r w:rsidRPr="0072564D">
        <w:rPr>
          <w:rStyle w:val="StyleUnderline"/>
          <w:highlight w:val="cyan"/>
        </w:rPr>
        <w:t>the</w:t>
      </w:r>
      <w:r w:rsidRPr="0072564D">
        <w:rPr>
          <w:sz w:val="16"/>
          <w:highlight w:val="cyan"/>
        </w:rPr>
        <w:t xml:space="preserve"> </w:t>
      </w:r>
      <w:r w:rsidRPr="0072564D">
        <w:rPr>
          <w:rStyle w:val="Emphasis"/>
          <w:highlight w:val="cyan"/>
        </w:rPr>
        <w:t>worst-off</w:t>
      </w:r>
      <w:r w:rsidRPr="0072564D">
        <w:rPr>
          <w:rStyle w:val="Emphasis"/>
        </w:rPr>
        <w:t xml:space="preserve"> </w:t>
      </w:r>
      <w:r w:rsidRPr="0072564D">
        <w:rPr>
          <w:sz w:val="16"/>
        </w:rPr>
        <w:t xml:space="preserve">Muslim-majority </w:t>
      </w:r>
      <w:r w:rsidRPr="0072564D">
        <w:rPr>
          <w:rStyle w:val="StyleUnderline"/>
          <w:highlight w:val="cyan"/>
        </w:rPr>
        <w:t>countries</w:t>
      </w:r>
      <w:r w:rsidRPr="0072564D">
        <w:rPr>
          <w:sz w:val="16"/>
        </w:rPr>
        <w:t>. The “worst-off” might include OIC countries at the high end of the worm index, including Mali, Cote d’Ivoire, Mozambique, Cameroon, Burkina Faso, and Niger, as well as Nigeria [11].</w:t>
      </w:r>
    </w:p>
    <w:p w14:paraId="706E7102" w14:textId="77777777" w:rsidR="00C44A75" w:rsidRPr="0072564D" w:rsidRDefault="00C44A75" w:rsidP="00C44A75">
      <w:pPr>
        <w:pStyle w:val="Heading4"/>
        <w:rPr>
          <w:rFonts w:cs="Calibri"/>
        </w:rPr>
      </w:pPr>
      <w:r w:rsidRPr="0072564D">
        <w:rPr>
          <w:rFonts w:cs="Calibri"/>
        </w:rPr>
        <w:t xml:space="preserve">Public Health Diplomacy solves </w:t>
      </w:r>
      <w:r w:rsidRPr="0072564D">
        <w:rPr>
          <w:rFonts w:cs="Calibri"/>
          <w:u w:val="single"/>
        </w:rPr>
        <w:t>Existential Threats</w:t>
      </w:r>
      <w:r w:rsidRPr="0072564D">
        <w:rPr>
          <w:rFonts w:cs="Calibri"/>
        </w:rPr>
        <w:t>.</w:t>
      </w:r>
    </w:p>
    <w:p w14:paraId="57F23E5B" w14:textId="77777777" w:rsidR="00C44A75" w:rsidRPr="0072564D" w:rsidRDefault="00C44A75" w:rsidP="00C44A75">
      <w:r w:rsidRPr="0072564D">
        <w:rPr>
          <w:rStyle w:val="Style13ptBold"/>
        </w:rPr>
        <w:t>James 17</w:t>
      </w:r>
      <w:r w:rsidRPr="0072564D">
        <w:t xml:space="preserve"> Wilmot James 4-2-2017 “In an Age of Zika and a Threat of Biochemical Terror, Health Security Must Be Everybody’s Concern” https://archive.is/tUlRX#selection-927.0-930.0</w:t>
      </w:r>
      <w:r w:rsidRPr="0072564D">
        <w:rPr>
          <w:rStyle w:val="Hyperlink"/>
        </w:rPr>
        <w:t xml:space="preserve"> (</w:t>
      </w:r>
      <w:r w:rsidRPr="0072564D">
        <w:t xml:space="preserve">Honorary Professor in the Division of Human Genetics at the University of Cape Town's Medical School and Non-residential Senior Fellow at Bard College’s Hannah Arendt Centre, Ph.D. from University of Wisconsin at Madison)//re-cut by Elmer </w:t>
      </w:r>
    </w:p>
    <w:p w14:paraId="034F00CE" w14:textId="7F618FFF" w:rsidR="00C44A75" w:rsidRPr="0072564D" w:rsidRDefault="00C44A75" w:rsidP="00C44A75">
      <w:pPr>
        <w:rPr>
          <w:sz w:val="16"/>
        </w:rPr>
      </w:pPr>
      <w:r w:rsidRPr="0072564D">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72564D">
        <w:rPr>
          <w:b/>
          <w:sz w:val="26"/>
          <w:highlight w:val="cyan"/>
          <w:u w:val="single"/>
        </w:rPr>
        <w:t>Health</w:t>
      </w:r>
      <w:r w:rsidRPr="0072564D">
        <w:rPr>
          <w:sz w:val="16"/>
        </w:rPr>
        <w:t xml:space="preserve"> security </w:t>
      </w:r>
      <w:r w:rsidRPr="0072564D">
        <w:rPr>
          <w:b/>
          <w:sz w:val="26"/>
          <w:highlight w:val="cyan"/>
          <w:u w:val="single"/>
        </w:rPr>
        <w:t>is humanity’s shared concern</w:t>
      </w:r>
      <w:r w:rsidRPr="0072564D">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72564D">
        <w:rPr>
          <w:b/>
          <w:sz w:val="26"/>
          <w:highlight w:val="cyan"/>
          <w:u w:val="single"/>
        </w:rPr>
        <w:t>Medicine</w:t>
      </w:r>
      <w:r w:rsidRPr="0072564D">
        <w:rPr>
          <w:u w:val="single"/>
        </w:rPr>
        <w:t xml:space="preserve"> is one of the earliest and greatest human achievements because it is a </w:t>
      </w:r>
      <w:r w:rsidRPr="0072564D">
        <w:rPr>
          <w:b/>
          <w:sz w:val="26"/>
          <w:highlight w:val="cyan"/>
          <w:u w:val="single"/>
        </w:rPr>
        <w:t>co-operative enterprise</w:t>
      </w:r>
      <w:r w:rsidRPr="0072564D">
        <w:rPr>
          <w:u w:val="single"/>
        </w:rPr>
        <w:t xml:space="preserve"> involving highly skilled individuals; </w:t>
      </w:r>
      <w:r w:rsidRPr="0072564D">
        <w:rPr>
          <w:highlight w:val="cyan"/>
          <w:u w:val="single"/>
        </w:rPr>
        <w:t>and</w:t>
      </w:r>
      <w:r w:rsidRPr="0072564D">
        <w:rPr>
          <w:u w:val="single"/>
        </w:rPr>
        <w:t xml:space="preserve"> it is </w:t>
      </w:r>
      <w:r w:rsidRPr="0072564D">
        <w:rPr>
          <w:b/>
          <w:sz w:val="26"/>
          <w:highlight w:val="cyan"/>
          <w:u w:val="single"/>
        </w:rPr>
        <w:t>as a result</w:t>
      </w:r>
      <w:r w:rsidRPr="0072564D">
        <w:rPr>
          <w:u w:val="single"/>
        </w:rPr>
        <w:t xml:space="preserve"> of cooperation –</w:t>
      </w:r>
      <w:r w:rsidRPr="0072564D">
        <w:rPr>
          <w:sz w:val="16"/>
        </w:rPr>
        <w:t xml:space="preserve"> and our unusual ability for complex language – that cumulative </w:t>
      </w:r>
      <w:r w:rsidRPr="0072564D">
        <w:rPr>
          <w:b/>
          <w:sz w:val="26"/>
          <w:highlight w:val="cyan"/>
          <w:u w:val="single"/>
          <w:bdr w:val="single" w:sz="12" w:space="0" w:color="auto"/>
        </w:rPr>
        <w:t>civilisation is possible</w:t>
      </w:r>
      <w:r w:rsidRPr="0072564D">
        <w:rPr>
          <w:sz w:val="16"/>
        </w:rPr>
        <w:t xml:space="preserve">. In the age of globalisation, it is </w:t>
      </w:r>
      <w:r w:rsidRPr="0072564D">
        <w:rPr>
          <w:b/>
          <w:sz w:val="26"/>
          <w:highlight w:val="cyan"/>
          <w:u w:val="single"/>
        </w:rPr>
        <w:t>health security</w:t>
      </w:r>
      <w:r w:rsidRPr="0072564D">
        <w:rPr>
          <w:sz w:val="16"/>
        </w:rPr>
        <w:t xml:space="preserve">, a recent Lancet editorial stated, that “is now the </w:t>
      </w:r>
      <w:r w:rsidRPr="0072564D">
        <w:rPr>
          <w:b/>
          <w:sz w:val="26"/>
          <w:highlight w:val="cyan"/>
          <w:u w:val="single"/>
          <w:bdr w:val="single" w:sz="12" w:space="0" w:color="auto"/>
        </w:rPr>
        <w:t>most important foreign policy issue</w:t>
      </w:r>
      <w:r w:rsidRPr="0072564D">
        <w:rPr>
          <w:sz w:val="16"/>
        </w:rPr>
        <w:t xml:space="preserve"> of our time”. The rapid emergence and re-emergence of pathogenic infectious </w:t>
      </w:r>
      <w:r w:rsidRPr="0072564D">
        <w:rPr>
          <w:b/>
          <w:sz w:val="26"/>
          <w:highlight w:val="cyan"/>
          <w:u w:val="single"/>
        </w:rPr>
        <w:t>disease</w:t>
      </w:r>
      <w:r w:rsidRPr="0072564D">
        <w:rPr>
          <w:u w:val="single"/>
        </w:rPr>
        <w:t xml:space="preserve">, of which Zika is the most recent, the slow but steady cumulative acts of nature associated with </w:t>
      </w:r>
      <w:r w:rsidRPr="0072564D">
        <w:rPr>
          <w:b/>
          <w:sz w:val="26"/>
          <w:highlight w:val="cyan"/>
          <w:u w:val="single"/>
        </w:rPr>
        <w:t>climate change</w:t>
      </w:r>
      <w:r w:rsidRPr="0072564D">
        <w:rPr>
          <w:u w:val="single"/>
        </w:rPr>
        <w:t xml:space="preserve">, high-risk </w:t>
      </w:r>
      <w:r w:rsidRPr="0072564D">
        <w:rPr>
          <w:b/>
          <w:sz w:val="26"/>
          <w:highlight w:val="cyan"/>
          <w:u w:val="single"/>
        </w:rPr>
        <w:t>forced migration</w:t>
      </w:r>
      <w:r w:rsidRPr="0072564D">
        <w:rPr>
          <w:u w:val="single"/>
        </w:rPr>
        <w:t xml:space="preserve"> caused by desperation and war, the creeping reality of </w:t>
      </w:r>
      <w:r w:rsidRPr="0072564D">
        <w:rPr>
          <w:b/>
          <w:sz w:val="26"/>
          <w:highlight w:val="cyan"/>
          <w:u w:val="single"/>
        </w:rPr>
        <w:t>biochemical terror and</w:t>
      </w:r>
      <w:r w:rsidRPr="0072564D">
        <w:rPr>
          <w:u w:val="single"/>
        </w:rPr>
        <w:t xml:space="preserve"> the threat of </w:t>
      </w:r>
      <w:r w:rsidRPr="0072564D">
        <w:rPr>
          <w:b/>
          <w:sz w:val="26"/>
          <w:highlight w:val="cyan"/>
          <w:u w:val="single"/>
        </w:rPr>
        <w:t>nuclear war, propel human survival</w:t>
      </w:r>
      <w:r w:rsidRPr="0072564D">
        <w:rPr>
          <w:u w:val="single"/>
        </w:rPr>
        <w:t xml:space="preserve"> and well-being </w:t>
      </w:r>
      <w:r w:rsidRPr="0072564D">
        <w:rPr>
          <w:b/>
          <w:sz w:val="26"/>
          <w:highlight w:val="cyan"/>
          <w:u w:val="single"/>
        </w:rPr>
        <w:t>to the frontline</w:t>
      </w:r>
      <w:r w:rsidRPr="0072564D">
        <w:rPr>
          <w:sz w:val="16"/>
        </w:rPr>
        <w:t xml:space="preserve"> of what today must be everybody’s concern. The field of </w:t>
      </w:r>
      <w:r w:rsidRPr="0072564D">
        <w:rPr>
          <w:b/>
          <w:sz w:val="26"/>
          <w:highlight w:val="cyan"/>
          <w:u w:val="single"/>
        </w:rPr>
        <w:t>health diplomacy provides</w:t>
      </w:r>
      <w:r w:rsidRPr="0072564D">
        <w:rPr>
          <w:sz w:val="16"/>
        </w:rPr>
        <w:t xml:space="preserve"> an </w:t>
      </w:r>
      <w:r w:rsidRPr="0072564D">
        <w:rPr>
          <w:b/>
          <w:sz w:val="26"/>
          <w:highlight w:val="cyan"/>
          <w:u w:val="single"/>
        </w:rPr>
        <w:t>unprecedented opportunity to build</w:t>
      </w:r>
      <w:r w:rsidRPr="0072564D">
        <w:rPr>
          <w:sz w:val="16"/>
        </w:rPr>
        <w:t xml:space="preserve"> human </w:t>
      </w:r>
      <w:r w:rsidRPr="0072564D">
        <w:rPr>
          <w:b/>
          <w:sz w:val="26"/>
          <w:highlight w:val="cyan"/>
          <w:u w:val="single"/>
        </w:rPr>
        <w:t>solidarity</w:t>
      </w:r>
      <w:r w:rsidRPr="0072564D">
        <w:rPr>
          <w:sz w:val="16"/>
        </w:rPr>
        <w:t xml:space="preserve">. </w:t>
      </w:r>
      <w:r w:rsidRPr="0072564D">
        <w:rPr>
          <w:u w:val="single"/>
        </w:rPr>
        <w:t xml:space="preserve">It is an area of human endeavour that </w:t>
      </w:r>
      <w:r w:rsidRPr="0072564D">
        <w:rPr>
          <w:b/>
          <w:sz w:val="26"/>
          <w:highlight w:val="cyan"/>
          <w:u w:val="single"/>
        </w:rPr>
        <w:t>cuts through</w:t>
      </w:r>
      <w:r w:rsidRPr="0072564D">
        <w:rPr>
          <w:u w:val="single"/>
        </w:rPr>
        <w:t xml:space="preserve"> inherited </w:t>
      </w:r>
      <w:r w:rsidRPr="0072564D">
        <w:rPr>
          <w:b/>
          <w:sz w:val="26"/>
          <w:highlight w:val="cyan"/>
          <w:u w:val="single"/>
        </w:rPr>
        <w:t>antagonisms</w:t>
      </w:r>
      <w:r w:rsidRPr="0072564D">
        <w:rPr>
          <w:highlight w:val="cyan"/>
          <w:u w:val="single"/>
        </w:rPr>
        <w:t xml:space="preserve">. </w:t>
      </w:r>
      <w:r w:rsidRPr="0072564D">
        <w:rPr>
          <w:u w:val="single"/>
        </w:rPr>
        <w:t xml:space="preserve">Governments that offer </w:t>
      </w:r>
      <w:r w:rsidRPr="0072564D">
        <w:rPr>
          <w:b/>
          <w:sz w:val="26"/>
          <w:highlight w:val="cyan"/>
          <w:u w:val="single"/>
        </w:rPr>
        <w:t>health improvements</w:t>
      </w:r>
      <w:r w:rsidRPr="0072564D">
        <w:rPr>
          <w:u w:val="single"/>
        </w:rPr>
        <w:t xml:space="preserve"> as part of aid to nations with whom they wish to </w:t>
      </w:r>
      <w:r w:rsidRPr="0072564D">
        <w:rPr>
          <w:b/>
          <w:sz w:val="26"/>
          <w:highlight w:val="cyan"/>
          <w:u w:val="single"/>
        </w:rPr>
        <w:t>develop</w:t>
      </w:r>
      <w:r w:rsidRPr="0072564D">
        <w:rPr>
          <w:u w:val="single"/>
        </w:rPr>
        <w:t xml:space="preserve"> stronger </w:t>
      </w:r>
      <w:r w:rsidRPr="0072564D">
        <w:rPr>
          <w:b/>
          <w:sz w:val="26"/>
          <w:highlight w:val="cyan"/>
          <w:u w:val="single"/>
        </w:rPr>
        <w:t>diplomatic links</w:t>
      </w:r>
      <w:r w:rsidRPr="0072564D">
        <w:rPr>
          <w:u w:val="single"/>
        </w:rPr>
        <w:t xml:space="preserve"> succeed in cultivating deeper cultural relationships precisely because of their direct benefit to citizens</w:t>
      </w:r>
      <w:r w:rsidRPr="0072564D">
        <w:rPr>
          <w:sz w:val="16"/>
        </w:rPr>
        <w:t>. To advance health diplomacy requires health leaders with an inclusive global vision...</w:t>
      </w:r>
    </w:p>
    <w:p w14:paraId="5CDE2A96" w14:textId="77777777" w:rsidR="00F263DA" w:rsidRPr="0072564D" w:rsidRDefault="00F263DA" w:rsidP="00C44A75">
      <w:pPr>
        <w:rPr>
          <w:sz w:val="16"/>
        </w:rPr>
      </w:pPr>
    </w:p>
    <w:p w14:paraId="17627D29" w14:textId="77777777" w:rsidR="00C44A75" w:rsidRPr="0072564D" w:rsidRDefault="00C44A75" w:rsidP="00C44A75">
      <w:pPr>
        <w:pStyle w:val="Heading3"/>
        <w:rPr>
          <w:rFonts w:cs="Calibri"/>
        </w:rPr>
      </w:pPr>
      <w:r w:rsidRPr="0072564D">
        <w:rPr>
          <w:rFonts w:cs="Calibri"/>
        </w:rPr>
        <w:t>1AC: Drug Prices</w:t>
      </w:r>
    </w:p>
    <w:p w14:paraId="38685CF2" w14:textId="77777777" w:rsidR="00C44A75" w:rsidRPr="0072564D" w:rsidRDefault="00C44A75" w:rsidP="00C44A75">
      <w:pPr>
        <w:pStyle w:val="Heading4"/>
        <w:rPr>
          <w:rFonts w:cs="Calibri"/>
        </w:rPr>
      </w:pPr>
      <w:r w:rsidRPr="0072564D">
        <w:rPr>
          <w:rFonts w:cs="Calibri"/>
        </w:rPr>
        <w:t>Advantage 2 is Drug Prices:</w:t>
      </w:r>
    </w:p>
    <w:p w14:paraId="16C27B98" w14:textId="77777777" w:rsidR="00C44A75" w:rsidRPr="0072564D" w:rsidRDefault="00C44A75" w:rsidP="00C44A75">
      <w:pPr>
        <w:pStyle w:val="Heading4"/>
        <w:rPr>
          <w:rFonts w:cs="Calibri"/>
        </w:rPr>
      </w:pPr>
      <w:r w:rsidRPr="0072564D">
        <w:rPr>
          <w:rFonts w:cs="Calibri"/>
        </w:rPr>
        <w:t xml:space="preserve">Evergreening is the </w:t>
      </w:r>
      <w:r w:rsidRPr="0072564D">
        <w:rPr>
          <w:rFonts w:cs="Calibri"/>
          <w:u w:val="single"/>
        </w:rPr>
        <w:t>root cause</w:t>
      </w:r>
      <w:r w:rsidRPr="0072564D">
        <w:rPr>
          <w:rFonts w:cs="Calibri"/>
        </w:rPr>
        <w:t xml:space="preserve"> of </w:t>
      </w:r>
      <w:r w:rsidRPr="0072564D">
        <w:rPr>
          <w:rFonts w:cs="Calibri"/>
          <w:u w:val="single"/>
        </w:rPr>
        <w:t>high drug prices</w:t>
      </w:r>
      <w:r w:rsidRPr="0072564D">
        <w:rPr>
          <w:rFonts w:cs="Calibri"/>
        </w:rPr>
        <w:t xml:space="preserve"> by delaying </w:t>
      </w:r>
      <w:r w:rsidRPr="0072564D">
        <w:rPr>
          <w:rFonts w:cs="Calibri"/>
          <w:u w:val="single"/>
        </w:rPr>
        <w:t>generics</w:t>
      </w:r>
      <w:r w:rsidRPr="0072564D">
        <w:rPr>
          <w:rFonts w:cs="Calibri"/>
        </w:rPr>
        <w:t xml:space="preserve"> – that’s a critical internal link to </w:t>
      </w:r>
      <w:r w:rsidRPr="0072564D">
        <w:rPr>
          <w:rFonts w:cs="Calibri"/>
          <w:u w:val="single"/>
        </w:rPr>
        <w:t>healthcare costs</w:t>
      </w:r>
      <w:r w:rsidRPr="0072564D">
        <w:rPr>
          <w:rFonts w:cs="Calibri"/>
        </w:rPr>
        <w:t>.</w:t>
      </w:r>
    </w:p>
    <w:p w14:paraId="3E0C3B3A" w14:textId="77777777" w:rsidR="00C44A75" w:rsidRPr="0072564D" w:rsidRDefault="00C44A75" w:rsidP="00C44A75">
      <w:r w:rsidRPr="0072564D">
        <w:rPr>
          <w:rStyle w:val="Style13ptBold"/>
        </w:rPr>
        <w:t>Vanni 21</w:t>
      </w:r>
      <w:r w:rsidRPr="0072564D">
        <w:t xml:space="preserve"> Amaka Vanni 3-23-2021 “On Intellectual Property Rights, Access to Medicines and Vaccine Imperialism” </w:t>
      </w:r>
      <w:hyperlink r:id="rId11" w:history="1">
        <w:r w:rsidRPr="0072564D">
          <w:rPr>
            <w:rStyle w:val="Hyperlink"/>
          </w:rPr>
          <w:t>https://twailr.com/on-intellectual-property-rights-access-to-medicines-and-vaccine-imperialism/</w:t>
        </w:r>
      </w:hyperlink>
      <w:r w:rsidRPr="0072564D">
        <w:rPr>
          <w:rStyle w:val="Hyperlink"/>
        </w:rPr>
        <w:t xml:space="preserve"> (</w:t>
      </w:r>
      <w:r w:rsidRPr="0072564D">
        <w:t xml:space="preserve">PhD and LLM degrees in International Economic Law from the University of Warwick)//re-cut by Elmer </w:t>
      </w:r>
    </w:p>
    <w:p w14:paraId="76490512" w14:textId="77777777" w:rsidR="00C44A75" w:rsidRPr="0072564D" w:rsidRDefault="00C44A75" w:rsidP="00C44A75">
      <w:pPr>
        <w:rPr>
          <w:sz w:val="16"/>
        </w:rPr>
      </w:pPr>
      <w:r w:rsidRPr="0072564D">
        <w:rPr>
          <w:sz w:val="16"/>
        </w:rPr>
        <w:t xml:space="preserve">Third, </w:t>
      </w:r>
      <w:r w:rsidRPr="0072564D">
        <w:rPr>
          <w:b/>
          <w:sz w:val="26"/>
          <w:u w:val="single"/>
        </w:rPr>
        <w:t>patent practices</w:t>
      </w:r>
      <w:r w:rsidRPr="0072564D">
        <w:rPr>
          <w:sz w:val="16"/>
        </w:rPr>
        <w:t xml:space="preserve"> in recent decades have </w:t>
      </w:r>
      <w:r w:rsidRPr="0072564D">
        <w:rPr>
          <w:b/>
          <w:sz w:val="26"/>
          <w:u w:val="single"/>
        </w:rPr>
        <w:t>seen</w:t>
      </w:r>
      <w:r w:rsidRPr="0072564D">
        <w:rPr>
          <w:sz w:val="16"/>
        </w:rPr>
        <w:t xml:space="preserve"> </w:t>
      </w:r>
      <w:r w:rsidRPr="0072564D">
        <w:rPr>
          <w:b/>
          <w:sz w:val="26"/>
          <w:u w:val="single"/>
        </w:rPr>
        <w:t>pharmaceutical companies engaging in trivial</w:t>
      </w:r>
      <w:r w:rsidRPr="0072564D">
        <w:rPr>
          <w:sz w:val="16"/>
        </w:rPr>
        <w:t xml:space="preserve"> and cosmetic </w:t>
      </w:r>
      <w:r w:rsidRPr="0072564D">
        <w:rPr>
          <w:b/>
          <w:sz w:val="26"/>
          <w:u w:val="single"/>
        </w:rPr>
        <w:t>tweaking of a drug</w:t>
      </w:r>
      <w:r w:rsidRPr="0072564D">
        <w:rPr>
          <w:sz w:val="16"/>
        </w:rPr>
        <w:t xml:space="preserve"> </w:t>
      </w:r>
      <w:r w:rsidRPr="0072564D">
        <w:rPr>
          <w:b/>
          <w:sz w:val="26"/>
          <w:u w:val="single"/>
        </w:rPr>
        <w:t>whilst</w:t>
      </w:r>
      <w:r w:rsidRPr="0072564D">
        <w:rPr>
          <w:sz w:val="16"/>
        </w:rPr>
        <w:t xml:space="preserve"> still </w:t>
      </w:r>
      <w:r w:rsidRPr="0072564D">
        <w:rPr>
          <w:b/>
          <w:sz w:val="26"/>
          <w:u w:val="single"/>
          <w:bdr w:val="single" w:sz="18" w:space="0" w:color="auto"/>
        </w:rPr>
        <w:t>reaping the benefit of 20 years of patent protection</w:t>
      </w:r>
      <w:r w:rsidRPr="0072564D">
        <w:rPr>
          <w:sz w:val="16"/>
        </w:rPr>
        <w:t xml:space="preserve">. This tweaking sometimes involves making minor changes to patented drugs, such as changes in mode of administration, new dosages, extended release, or change in color of the drug. </w:t>
      </w:r>
      <w:r w:rsidRPr="0072564D">
        <w:rPr>
          <w:u w:val="single"/>
        </w:rPr>
        <w:t xml:space="preserve">These changes normally </w:t>
      </w:r>
      <w:r w:rsidRPr="0072564D">
        <w:rPr>
          <w:b/>
          <w:sz w:val="26"/>
          <w:u w:val="single"/>
        </w:rPr>
        <w:t>do not offer</w:t>
      </w:r>
      <w:r w:rsidRPr="0072564D">
        <w:rPr>
          <w:u w:val="single"/>
        </w:rPr>
        <w:t xml:space="preserve"> </w:t>
      </w:r>
      <w:r w:rsidRPr="0072564D">
        <w:rPr>
          <w:b/>
          <w:sz w:val="26"/>
          <w:u w:val="single"/>
        </w:rPr>
        <w:t>any</w:t>
      </w:r>
      <w:r w:rsidRPr="0072564D">
        <w:rPr>
          <w:u w:val="single"/>
        </w:rPr>
        <w:t xml:space="preserve"> significant </w:t>
      </w:r>
      <w:r w:rsidRPr="0072564D">
        <w:rPr>
          <w:b/>
          <w:sz w:val="26"/>
          <w:u w:val="single"/>
        </w:rPr>
        <w:t>therapeutic advantage</w:t>
      </w:r>
      <w:r w:rsidRPr="0072564D">
        <w:rPr>
          <w:u w:val="single"/>
        </w:rPr>
        <w:t xml:space="preserve"> even though pharmaceutical companies argue they provide improved health outcomes to patients. These additional patents on small changes to existing drugs, known as </w:t>
      </w:r>
      <w:r w:rsidRPr="0072564D">
        <w:rPr>
          <w:b/>
          <w:sz w:val="26"/>
          <w:highlight w:val="cyan"/>
          <w:u w:val="single"/>
        </w:rPr>
        <w:t>evergreening</w:t>
      </w:r>
      <w:r w:rsidRPr="0072564D">
        <w:rPr>
          <w:u w:val="single"/>
        </w:rPr>
        <w:t xml:space="preserve"> or patent thickets, </w:t>
      </w:r>
      <w:r w:rsidRPr="0072564D">
        <w:rPr>
          <w:b/>
          <w:sz w:val="26"/>
          <w:highlight w:val="cyan"/>
          <w:u w:val="single"/>
        </w:rPr>
        <w:t>block</w:t>
      </w:r>
      <w:r w:rsidRPr="0072564D">
        <w:rPr>
          <w:highlight w:val="cyan"/>
          <w:u w:val="single"/>
        </w:rPr>
        <w:t xml:space="preserve"> </w:t>
      </w:r>
      <w:r w:rsidRPr="0072564D">
        <w:rPr>
          <w:u w:val="single"/>
        </w:rPr>
        <w:t xml:space="preserve">the early </w:t>
      </w:r>
      <w:r w:rsidRPr="0072564D">
        <w:rPr>
          <w:b/>
          <w:sz w:val="26"/>
          <w:highlight w:val="cyan"/>
          <w:u w:val="single"/>
        </w:rPr>
        <w:t>entry of</w:t>
      </w:r>
      <w:r w:rsidRPr="0072564D">
        <w:rPr>
          <w:highlight w:val="cyan"/>
          <w:u w:val="single"/>
        </w:rPr>
        <w:t xml:space="preserve"> </w:t>
      </w:r>
      <w:r w:rsidRPr="0072564D">
        <w:rPr>
          <w:u w:val="single"/>
        </w:rPr>
        <w:t xml:space="preserve">competitive, </w:t>
      </w:r>
      <w:r w:rsidRPr="0072564D">
        <w:rPr>
          <w:b/>
          <w:sz w:val="26"/>
          <w:highlight w:val="cyan"/>
          <w:u w:val="single"/>
        </w:rPr>
        <w:t>generic medicines</w:t>
      </w:r>
      <w:r w:rsidRPr="0072564D">
        <w:rPr>
          <w:highlight w:val="cyan"/>
          <w:u w:val="single"/>
        </w:rPr>
        <w:t xml:space="preserve"> </w:t>
      </w:r>
      <w:r w:rsidRPr="0072564D">
        <w:rPr>
          <w:b/>
          <w:sz w:val="26"/>
          <w:highlight w:val="cyan"/>
          <w:u w:val="single"/>
          <w:bdr w:val="single" w:sz="18" w:space="0" w:color="auto"/>
        </w:rPr>
        <w:t>that drive medicine prices down</w:t>
      </w:r>
      <w:r w:rsidRPr="0072564D">
        <w:rPr>
          <w:sz w:val="16"/>
        </w:rPr>
        <w:t>.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 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Efexor-XR®,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Efexor-XR</w:t>
      </w:r>
      <w:proofErr w:type="gramStart"/>
      <w:r w:rsidRPr="0072564D">
        <w:rPr>
          <w:sz w:val="16"/>
        </w:rPr>
        <w:t>®,and</w:t>
      </w:r>
      <w:proofErr w:type="gramEnd"/>
      <w:r w:rsidRPr="0072564D">
        <w:rPr>
          <w:sz w:val="16"/>
        </w:rPr>
        <w:t xml:space="preserve"> again with no added therapeutic benefit. These evergreening practices, of course, have material effects. </w:t>
      </w:r>
      <w:r w:rsidRPr="0072564D">
        <w:rPr>
          <w:u w:val="single"/>
        </w:rPr>
        <w:t xml:space="preserve">Apart from delaying the entry of generic versions, they give brand-name pharmaceutical companies </w:t>
      </w:r>
      <w:r w:rsidRPr="0072564D">
        <w:rPr>
          <w:b/>
          <w:sz w:val="26"/>
          <w:highlight w:val="cyan"/>
          <w:u w:val="single"/>
        </w:rPr>
        <w:t>free reign in the market</w:t>
      </w:r>
      <w:r w:rsidRPr="0072564D">
        <w:rPr>
          <w:u w:val="single"/>
        </w:rPr>
        <w:t xml:space="preserve">, which allows them to set the market price. Recent years have seen </w:t>
      </w:r>
      <w:r w:rsidRPr="0072564D">
        <w:rPr>
          <w:b/>
          <w:sz w:val="26"/>
          <w:highlight w:val="cyan"/>
          <w:u w:val="single"/>
        </w:rPr>
        <w:t>monopoly prices rise</w:t>
      </w:r>
      <w:r w:rsidRPr="0072564D">
        <w:rPr>
          <w:highlight w:val="cyan"/>
          <w:u w:val="single"/>
        </w:rPr>
        <w:t xml:space="preserve"> </w:t>
      </w:r>
      <w:r w:rsidRPr="0072564D">
        <w:rPr>
          <w:u w:val="single"/>
        </w:rPr>
        <w:t xml:space="preserve">exorbitantly </w:t>
      </w:r>
      <w:r w:rsidRPr="0072564D">
        <w:rPr>
          <w:b/>
          <w:sz w:val="26"/>
          <w:highlight w:val="cyan"/>
          <w:u w:val="single"/>
        </w:rPr>
        <w:t>causing</w:t>
      </w:r>
      <w:r w:rsidRPr="0072564D">
        <w:rPr>
          <w:u w:val="single"/>
        </w:rPr>
        <w:t xml:space="preserve"> significant </w:t>
      </w:r>
      <w:r w:rsidRPr="0072564D">
        <w:rPr>
          <w:b/>
          <w:sz w:val="26"/>
          <w:highlight w:val="cyan"/>
          <w:u w:val="single"/>
        </w:rPr>
        <w:t>financial strain to patients</w:t>
      </w:r>
      <w:r w:rsidRPr="0072564D">
        <w:rPr>
          <w:u w:val="single"/>
        </w:rPr>
        <w:t xml:space="preserve">, domestic </w:t>
      </w:r>
      <w:r w:rsidRPr="0072564D">
        <w:rPr>
          <w:b/>
          <w:sz w:val="26"/>
          <w:highlight w:val="cyan"/>
          <w:u w:val="single"/>
        </w:rPr>
        <w:t>healthcare services and</w:t>
      </w:r>
      <w:r w:rsidRPr="0072564D">
        <w:rPr>
          <w:u w:val="single"/>
        </w:rPr>
        <w:t xml:space="preserve"> even </w:t>
      </w:r>
      <w:r w:rsidRPr="0072564D">
        <w:rPr>
          <w:b/>
          <w:sz w:val="26"/>
          <w:highlight w:val="cyan"/>
          <w:u w:val="single"/>
        </w:rPr>
        <w:t>insurance companies</w:t>
      </w:r>
      <w:r w:rsidRPr="0072564D">
        <w:rPr>
          <w:u w:val="single"/>
        </w:rPr>
        <w:t xml:space="preserve"> in developed countries</w:t>
      </w:r>
      <w:r w:rsidRPr="0072564D">
        <w:rPr>
          <w:sz w:val="16"/>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Solvadi®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72564D">
        <w:rPr>
          <w:u w:val="single"/>
        </w:rPr>
        <w:t>The broken IP system ranging from an extraordinarily low standard for granting patents to permissions of patent thickets around a single molecule has not only severely distorted the system of innovation, but they have also skewed access to life-saving drugs. As a result, prices for new and existing medicines are constantly rising, making essential medicines inaccessible for millions of people around the world</w:t>
      </w:r>
      <w:r w:rsidRPr="0072564D">
        <w:rPr>
          <w:sz w:val="16"/>
        </w:rPr>
        <w:t>.</w:t>
      </w:r>
    </w:p>
    <w:p w14:paraId="6A547E0B" w14:textId="77777777" w:rsidR="00C44A75" w:rsidRPr="0072564D" w:rsidRDefault="00C44A75" w:rsidP="00C44A75">
      <w:pPr>
        <w:pStyle w:val="Heading4"/>
        <w:rPr>
          <w:rFonts w:cs="Calibri"/>
        </w:rPr>
      </w:pPr>
      <w:r w:rsidRPr="0072564D">
        <w:rPr>
          <w:rFonts w:cs="Calibri"/>
        </w:rPr>
        <w:t xml:space="preserve">Pharma’s the </w:t>
      </w:r>
      <w:r w:rsidRPr="0072564D">
        <w:rPr>
          <w:rFonts w:cs="Calibri"/>
          <w:u w:val="single"/>
        </w:rPr>
        <w:t>largest drive</w:t>
      </w:r>
      <w:r w:rsidRPr="0072564D">
        <w:rPr>
          <w:rFonts w:cs="Calibri"/>
        </w:rPr>
        <w:t xml:space="preserve"> of </w:t>
      </w:r>
      <w:r w:rsidRPr="0072564D">
        <w:rPr>
          <w:rFonts w:cs="Calibri"/>
          <w:u w:val="single"/>
        </w:rPr>
        <w:t>healthcare costs</w:t>
      </w:r>
      <w:r w:rsidRPr="0072564D">
        <w:rPr>
          <w:rFonts w:cs="Calibri"/>
        </w:rPr>
        <w:t>.</w:t>
      </w:r>
    </w:p>
    <w:p w14:paraId="46746B99" w14:textId="77777777" w:rsidR="00C44A75" w:rsidRPr="0072564D" w:rsidRDefault="00C44A75" w:rsidP="00C44A75">
      <w:r w:rsidRPr="0072564D">
        <w:rPr>
          <w:rStyle w:val="Style13ptBold"/>
        </w:rPr>
        <w:t>Brennan 16</w:t>
      </w:r>
      <w:r w:rsidRPr="0072564D">
        <w:t xml:space="preserve">, Hannah, et al. "A prescription for excessive drug pricing: leveraging government patent use for health." Yale JL &amp; Tech. 18 (2016): 275. (Law Clerk to the Honorable Theodore McKee, Chief Judge, Third Circuit)//re-cut by Elmer </w:t>
      </w:r>
    </w:p>
    <w:p w14:paraId="7B50B33B" w14:textId="77777777" w:rsidR="00C44A75" w:rsidRPr="0072564D" w:rsidRDefault="00C44A75" w:rsidP="00C44A75">
      <w:pPr>
        <w:rPr>
          <w:sz w:val="16"/>
        </w:rPr>
      </w:pPr>
      <w:r w:rsidRPr="0072564D">
        <w:rPr>
          <w:u w:val="single"/>
        </w:rPr>
        <w:t xml:space="preserve">The </w:t>
      </w:r>
      <w:r w:rsidRPr="0072564D">
        <w:rPr>
          <w:b/>
          <w:sz w:val="26"/>
          <w:highlight w:val="cyan"/>
          <w:u w:val="single"/>
          <w:bdr w:val="single" w:sz="18" w:space="0" w:color="auto"/>
        </w:rPr>
        <w:t>soaring cost of pharmaceuticals is one of the most pressing domestic policy issues</w:t>
      </w:r>
      <w:r w:rsidRPr="0072564D">
        <w:rPr>
          <w:u w:val="single"/>
        </w:rPr>
        <w:t xml:space="preserve"> in the United States today. Nearly </w:t>
      </w:r>
      <w:r w:rsidRPr="0072564D">
        <w:rPr>
          <w:b/>
          <w:sz w:val="26"/>
          <w:highlight w:val="cyan"/>
          <w:u w:val="single"/>
        </w:rPr>
        <w:t>one-fifth of</w:t>
      </w:r>
      <w:r w:rsidRPr="0072564D">
        <w:rPr>
          <w:u w:val="single"/>
        </w:rPr>
        <w:t xml:space="preserve"> the U.S. Gross Domestic Product (</w:t>
      </w:r>
      <w:r w:rsidRPr="0072564D">
        <w:rPr>
          <w:b/>
          <w:sz w:val="26"/>
          <w:highlight w:val="cyan"/>
          <w:u w:val="single"/>
        </w:rPr>
        <w:t>GDP) is spent on healthcare</w:t>
      </w:r>
      <w:r w:rsidRPr="0072564D">
        <w:rPr>
          <w:highlight w:val="cyan"/>
          <w:u w:val="single"/>
        </w:rPr>
        <w:t xml:space="preserve">, </w:t>
      </w:r>
      <w:r w:rsidRPr="0072564D">
        <w:rPr>
          <w:u w:val="single"/>
        </w:rPr>
        <w:t xml:space="preserve">and </w:t>
      </w:r>
      <w:r w:rsidRPr="0072564D">
        <w:rPr>
          <w:b/>
          <w:sz w:val="26"/>
          <w:highlight w:val="cyan"/>
          <w:u w:val="single"/>
          <w:bdr w:val="single" w:sz="18" w:space="0" w:color="auto"/>
        </w:rPr>
        <w:t>pharmaceuticals are a key expenditure</w:t>
      </w:r>
      <w:r w:rsidRPr="0072564D">
        <w:rPr>
          <w:u w:val="single"/>
        </w:rPr>
        <w:t xml:space="preserve">.1 In 2014, the </w:t>
      </w:r>
      <w:r w:rsidRPr="0072564D">
        <w:rPr>
          <w:b/>
          <w:sz w:val="26"/>
          <w:highlight w:val="cyan"/>
          <w:u w:val="single"/>
        </w:rPr>
        <w:t>U</w:t>
      </w:r>
      <w:r w:rsidRPr="0072564D">
        <w:rPr>
          <w:u w:val="single"/>
        </w:rPr>
        <w:t xml:space="preserve">nited </w:t>
      </w:r>
      <w:r w:rsidRPr="0072564D">
        <w:rPr>
          <w:b/>
          <w:sz w:val="26"/>
          <w:highlight w:val="cyan"/>
          <w:u w:val="single"/>
        </w:rPr>
        <w:t>S</w:t>
      </w:r>
      <w:r w:rsidRPr="0072564D">
        <w:rPr>
          <w:u w:val="single"/>
        </w:rPr>
        <w:t xml:space="preserve">tates </w:t>
      </w:r>
      <w:r w:rsidRPr="0072564D">
        <w:rPr>
          <w:b/>
          <w:sz w:val="26"/>
          <w:highlight w:val="cyan"/>
          <w:u w:val="single"/>
          <w:bdr w:val="single" w:sz="18" w:space="0" w:color="auto"/>
        </w:rPr>
        <w:t>spent a record $297.7 billion</w:t>
      </w:r>
      <w:r w:rsidRPr="0072564D">
        <w:rPr>
          <w:u w:val="single"/>
        </w:rPr>
        <w:t xml:space="preserve"> on pharmaceuticals, over 12% more than the previous 2 year.</w:t>
      </w:r>
      <w:r w:rsidRPr="0072564D">
        <w:rPr>
          <w:sz w:val="16"/>
        </w:rPr>
        <w:t xml:space="preserve"> The 2014 increase in prescription drug spending can be attributed almost entirely to recently approved drugs that treat the Hepatitis C virus (HCV). 3 With list prices that approach $100,000 for a twelve-week regimen, 4 these new medicines have brought the issue of drug pricing roaring to the fore in policy debates. </w:t>
      </w:r>
      <w:r w:rsidRPr="0072564D">
        <w:rPr>
          <w:b/>
          <w:sz w:val="26"/>
          <w:highlight w:val="cyan"/>
          <w:u w:val="single"/>
        </w:rPr>
        <w:t>High drug prices are of enormous concern</w:t>
      </w:r>
      <w:r w:rsidRPr="0072564D">
        <w:rPr>
          <w:sz w:val="16"/>
        </w:rPr>
        <w:t xml:space="preserve"> to voters, 5 policymakers, and politicians across the political 6 spectrum. High drug prices also have a significant impact on health. The new HCV drugs offer an excellent example. Potentially deadly if untreated, HCV is one of the most pressing health problems facing the United States. 7 The new drugs are far superior to previous treatments and could potentially enable elimination of the disease.8 But treating all of the approximately 5.2 million people who currently have HCV in the United States at the best reported prices offered by Gilead, the sole supplier of the most important new drugs, would cost at least $234 billion.9 Given the budget impact of these new medicines, most payors have sharply restricted their availability-covering them only for the very sickest, or refusing to cover them at all 0-instead of rapidly rolling them out. Medicaid, for example, treated only 2.4% of enrollees estimated to have HCV in 2014, despite spending more than a billion dollars on the new medicines1.1 Even with the small number treated, Gilead's earnings have been stratospheric: the company earned $36 billion from its new HCV medicines in their first twenty-seven months on the market. 12 </w:t>
      </w:r>
    </w:p>
    <w:p w14:paraId="61F8D8CA" w14:textId="77777777" w:rsidR="00C44A75" w:rsidRPr="0072564D" w:rsidRDefault="00C44A75" w:rsidP="00C44A75">
      <w:pPr>
        <w:pStyle w:val="Heading4"/>
        <w:rPr>
          <w:rFonts w:cs="Calibri"/>
        </w:rPr>
      </w:pPr>
      <w:r w:rsidRPr="0072564D">
        <w:rPr>
          <w:rFonts w:cs="Calibri"/>
        </w:rPr>
        <w:t xml:space="preserve">That </w:t>
      </w:r>
      <w:r w:rsidRPr="0072564D">
        <w:rPr>
          <w:rFonts w:cs="Calibri"/>
          <w:u w:val="single"/>
        </w:rPr>
        <w:t>hurts</w:t>
      </w:r>
      <w:r w:rsidRPr="0072564D">
        <w:rPr>
          <w:rFonts w:cs="Calibri"/>
        </w:rPr>
        <w:t xml:space="preserve"> the Economy</w:t>
      </w:r>
    </w:p>
    <w:p w14:paraId="22A1AF0D" w14:textId="77777777" w:rsidR="00C44A75" w:rsidRPr="0072564D" w:rsidRDefault="00C44A75" w:rsidP="00C44A75">
      <w:r w:rsidRPr="0072564D">
        <w:rPr>
          <w:rStyle w:val="Style13ptBold"/>
        </w:rPr>
        <w:t>Sood et Al 7</w:t>
      </w:r>
      <w:r w:rsidRPr="0072564D">
        <w:t xml:space="preserve">, Neeraj, Arkadipta Ghosh, and J. Escarse. "The effect of health care cost growth on the US economy." Office of the Assistant Secretary for Planning and Evaluation, US Department of Health and Human Services (September). Available at (http://aspe. hhs. gov/health/reports/08/healthcarecost/report. html (HHS) (2007). (PhD, is professor and vice dean for research at the USC Price School of Public Policy and a founding member the USC Schaeffer Center)//Elmer </w:t>
      </w:r>
    </w:p>
    <w:p w14:paraId="2FC54E41" w14:textId="77777777" w:rsidR="00C44A75" w:rsidRPr="0072564D" w:rsidRDefault="00C44A75" w:rsidP="00C44A75">
      <w:pPr>
        <w:rPr>
          <w:sz w:val="16"/>
        </w:rPr>
      </w:pPr>
      <w:r w:rsidRPr="0072564D">
        <w:rPr>
          <w:sz w:val="16"/>
        </w:rPr>
        <w:t xml:space="preserve">2. CONCEPTUAL OVERVEIW OF POTENTIAL MECHNISMS THROUGH WHICH HEALTH CARE INFLATION COULD AFFECT THE US ECONOMY Not surprisingly, </w:t>
      </w:r>
      <w:r w:rsidRPr="0072564D">
        <w:rPr>
          <w:u w:val="single"/>
        </w:rPr>
        <w:t xml:space="preserve">the dramatic increases in health care spending and the share of GDP devoted to health care have raised concerns about the </w:t>
      </w:r>
      <w:r w:rsidRPr="0072564D">
        <w:rPr>
          <w:b/>
          <w:sz w:val="26"/>
          <w:highlight w:val="cyan"/>
          <w:u w:val="single"/>
          <w:bdr w:val="single" w:sz="18" w:space="0" w:color="auto"/>
        </w:rPr>
        <w:t>negative impact of health care cost inflation on the U.S. economy</w:t>
      </w:r>
      <w:r w:rsidRPr="0072564D">
        <w:rPr>
          <w:sz w:val="16"/>
        </w:rPr>
        <w:t xml:space="preserve">. In an era of global economic markets, </w:t>
      </w:r>
      <w:r w:rsidRPr="0072564D">
        <w:rPr>
          <w:u w:val="single"/>
        </w:rPr>
        <w:t>these concerns are reinforced by the status of the U.S. as a spending outlier among competing nations</w:t>
      </w:r>
      <w:r w:rsidRPr="0072564D">
        <w:rPr>
          <w:sz w:val="16"/>
        </w:rPr>
        <w:t xml:space="preserve">. The major concern is that </w:t>
      </w:r>
      <w:r w:rsidRPr="0072564D">
        <w:rPr>
          <w:b/>
          <w:sz w:val="26"/>
          <w:highlight w:val="cyan"/>
          <w:u w:val="single"/>
        </w:rPr>
        <w:t>rapid increases in health care spending</w:t>
      </w:r>
      <w:r w:rsidRPr="0072564D">
        <w:rPr>
          <w:sz w:val="16"/>
          <w:highlight w:val="cyan"/>
        </w:rPr>
        <w:t xml:space="preserve"> </w:t>
      </w:r>
      <w:r w:rsidRPr="0072564D">
        <w:rPr>
          <w:b/>
          <w:sz w:val="26"/>
          <w:highlight w:val="cyan"/>
          <w:u w:val="single"/>
        </w:rPr>
        <w:t>can affect</w:t>
      </w:r>
      <w:r w:rsidRPr="0072564D">
        <w:rPr>
          <w:sz w:val="16"/>
          <w:highlight w:val="cyan"/>
        </w:rPr>
        <w:t xml:space="preserve"> </w:t>
      </w:r>
      <w:r w:rsidRPr="0072564D">
        <w:rPr>
          <w:b/>
          <w:sz w:val="26"/>
          <w:highlight w:val="cyan"/>
          <w:u w:val="single"/>
        </w:rPr>
        <w:t xml:space="preserve">major economic indicators such </w:t>
      </w:r>
      <w:r w:rsidRPr="0072564D">
        <w:rPr>
          <w:u w:val="single"/>
        </w:rPr>
        <w:t xml:space="preserve">per capita </w:t>
      </w:r>
      <w:r w:rsidRPr="0072564D">
        <w:rPr>
          <w:b/>
          <w:sz w:val="26"/>
          <w:highlight w:val="cyan"/>
          <w:u w:val="single"/>
          <w:bdr w:val="single" w:sz="18" w:space="0" w:color="auto"/>
        </w:rPr>
        <w:t xml:space="preserve">GDP, </w:t>
      </w:r>
      <w:proofErr w:type="gramStart"/>
      <w:r w:rsidRPr="0072564D">
        <w:rPr>
          <w:b/>
          <w:sz w:val="26"/>
          <w:highlight w:val="cyan"/>
          <w:u w:val="single"/>
          <w:bdr w:val="single" w:sz="18" w:space="0" w:color="auto"/>
        </w:rPr>
        <w:t>employment</w:t>
      </w:r>
      <w:proofErr w:type="gramEnd"/>
      <w:r w:rsidRPr="0072564D">
        <w:rPr>
          <w:b/>
          <w:sz w:val="26"/>
          <w:highlight w:val="cyan"/>
          <w:u w:val="single"/>
          <w:bdr w:val="single" w:sz="18" w:space="0" w:color="auto"/>
        </w:rPr>
        <w:t xml:space="preserve"> and inflation</w:t>
      </w:r>
      <w:r w:rsidRPr="0072564D">
        <w:rPr>
          <w:u w:val="single"/>
        </w:rPr>
        <w:t xml:space="preserve">. The effects are likely to occur </w:t>
      </w:r>
      <w:r w:rsidRPr="0072564D">
        <w:rPr>
          <w:b/>
          <w:sz w:val="26"/>
          <w:highlight w:val="cyan"/>
          <w:u w:val="single"/>
        </w:rPr>
        <w:t>across all sectors</w:t>
      </w:r>
      <w:r w:rsidRPr="0072564D">
        <w:rPr>
          <w:highlight w:val="cyan"/>
          <w:u w:val="single"/>
        </w:rPr>
        <w:t xml:space="preserve"> </w:t>
      </w:r>
      <w:r w:rsidRPr="0072564D">
        <w:rPr>
          <w:u w:val="single"/>
        </w:rPr>
        <w:t xml:space="preserve">of the economy – governments, </w:t>
      </w:r>
      <w:proofErr w:type="gramStart"/>
      <w:r w:rsidRPr="0072564D">
        <w:rPr>
          <w:u w:val="single"/>
        </w:rPr>
        <w:t>businesses</w:t>
      </w:r>
      <w:proofErr w:type="gramEnd"/>
      <w:r w:rsidRPr="0072564D">
        <w:rPr>
          <w:u w:val="single"/>
        </w:rPr>
        <w:t xml:space="preserve"> and households – as all these interrelated sectors play an important role in the provision, financing and consumption of health care in the US.</w:t>
      </w:r>
      <w:r w:rsidRPr="0072564D">
        <w:rPr>
          <w:sz w:val="16"/>
        </w:rPr>
        <w:t xml:space="preserve"> For example, </w:t>
      </w:r>
      <w:r w:rsidRPr="0072564D">
        <w:rPr>
          <w:u w:val="single"/>
        </w:rPr>
        <w:t xml:space="preserve">Federal, </w:t>
      </w:r>
      <w:proofErr w:type="gramStart"/>
      <w:r w:rsidRPr="0072564D">
        <w:rPr>
          <w:u w:val="single"/>
        </w:rPr>
        <w:t>state</w:t>
      </w:r>
      <w:proofErr w:type="gramEnd"/>
      <w:r w:rsidRPr="0072564D">
        <w:rPr>
          <w:u w:val="single"/>
        </w:rPr>
        <w:t xml:space="preserve"> and local governments collect taxes from businesses and households to finance public health insurance programs and to directly provide health care to households. Businesses provide employment to US households and also provide health insurance to their employees. Households are the final consumers of health care and also bear some incidence of health care costs</w:t>
      </w:r>
      <w:r w:rsidRPr="0072564D">
        <w:rPr>
          <w:sz w:val="16"/>
        </w:rPr>
        <w:t xml:space="preserve">. In this report we separately identify the effects of health care costs on the aggregate economy and on each one of these interrelated sectors. However, </w:t>
      </w:r>
      <w:r w:rsidRPr="0072564D">
        <w:rPr>
          <w:u w:val="single"/>
        </w:rPr>
        <w:t xml:space="preserve">it is important to note that the </w:t>
      </w:r>
      <w:r w:rsidRPr="0072564D">
        <w:rPr>
          <w:b/>
          <w:sz w:val="26"/>
          <w:highlight w:val="cyan"/>
          <w:u w:val="single"/>
        </w:rPr>
        <w:t>effects</w:t>
      </w:r>
      <w:r w:rsidRPr="0072564D">
        <w:rPr>
          <w:highlight w:val="cyan"/>
          <w:u w:val="single"/>
        </w:rPr>
        <w:t xml:space="preserve"> </w:t>
      </w:r>
      <w:r w:rsidRPr="0072564D">
        <w:rPr>
          <w:u w:val="single"/>
        </w:rPr>
        <w:t xml:space="preserve">of health care costs </w:t>
      </w:r>
      <w:r w:rsidRPr="0072564D">
        <w:rPr>
          <w:b/>
          <w:sz w:val="26"/>
          <w:highlight w:val="cyan"/>
          <w:u w:val="single"/>
        </w:rPr>
        <w:t>on one sector</w:t>
      </w:r>
      <w:r w:rsidRPr="0072564D">
        <w:rPr>
          <w:highlight w:val="cyan"/>
          <w:u w:val="single"/>
        </w:rPr>
        <w:t xml:space="preserve"> </w:t>
      </w:r>
      <w:r w:rsidRPr="0072564D">
        <w:rPr>
          <w:u w:val="single"/>
        </w:rPr>
        <w:t xml:space="preserve">are </w:t>
      </w:r>
      <w:r w:rsidRPr="0072564D">
        <w:rPr>
          <w:b/>
          <w:sz w:val="26"/>
          <w:highlight w:val="cyan"/>
          <w:u w:val="single"/>
        </w:rPr>
        <w:t>likely to affect</w:t>
      </w:r>
      <w:r w:rsidRPr="0072564D">
        <w:rPr>
          <w:highlight w:val="cyan"/>
          <w:u w:val="single"/>
        </w:rPr>
        <w:t xml:space="preserve"> </w:t>
      </w:r>
      <w:r w:rsidRPr="0072564D">
        <w:rPr>
          <w:u w:val="single"/>
        </w:rPr>
        <w:t xml:space="preserve">outcomes in </w:t>
      </w:r>
      <w:r w:rsidRPr="0072564D">
        <w:rPr>
          <w:b/>
          <w:sz w:val="26"/>
          <w:highlight w:val="cyan"/>
          <w:u w:val="single"/>
          <w:bdr w:val="single" w:sz="18" w:space="0" w:color="auto"/>
        </w:rPr>
        <w:t>other sectors</w:t>
      </w:r>
      <w:r w:rsidRPr="0072564D">
        <w:rPr>
          <w:u w:val="single"/>
        </w:rPr>
        <w:t xml:space="preserve">. For example, </w:t>
      </w:r>
      <w:r w:rsidRPr="0072564D">
        <w:rPr>
          <w:b/>
          <w:sz w:val="26"/>
          <w:highlight w:val="cyan"/>
          <w:u w:val="single"/>
        </w:rPr>
        <w:t>faced with rising health care costs</w:t>
      </w:r>
      <w:r w:rsidRPr="0072564D">
        <w:rPr>
          <w:highlight w:val="cyan"/>
          <w:u w:val="single"/>
        </w:rPr>
        <w:t xml:space="preserve"> </w:t>
      </w:r>
      <w:r w:rsidRPr="0072564D">
        <w:rPr>
          <w:b/>
          <w:sz w:val="26"/>
          <w:highlight w:val="cyan"/>
          <w:u w:val="single"/>
        </w:rPr>
        <w:t>governments</w:t>
      </w:r>
      <w:r w:rsidRPr="0072564D">
        <w:rPr>
          <w:highlight w:val="cyan"/>
          <w:u w:val="single"/>
        </w:rPr>
        <w:t xml:space="preserve"> </w:t>
      </w:r>
      <w:r w:rsidRPr="0072564D">
        <w:rPr>
          <w:u w:val="single"/>
        </w:rPr>
        <w:t xml:space="preserve">might </w:t>
      </w:r>
      <w:r w:rsidRPr="0072564D">
        <w:rPr>
          <w:b/>
          <w:sz w:val="26"/>
          <w:highlight w:val="cyan"/>
          <w:u w:val="single"/>
        </w:rPr>
        <w:t>attempt to reduce health spending by reducing eligibility for public health insurance</w:t>
      </w:r>
      <w:r w:rsidRPr="0072564D">
        <w:rPr>
          <w:u w:val="single"/>
        </w:rPr>
        <w:t xml:space="preserve">, consequently </w:t>
      </w:r>
      <w:r w:rsidRPr="0072564D">
        <w:rPr>
          <w:b/>
          <w:sz w:val="26"/>
          <w:highlight w:val="cyan"/>
          <w:u w:val="single"/>
        </w:rPr>
        <w:t>increasing</w:t>
      </w:r>
      <w:r w:rsidRPr="0072564D">
        <w:rPr>
          <w:highlight w:val="cyan"/>
          <w:u w:val="single"/>
        </w:rPr>
        <w:t xml:space="preserve"> </w:t>
      </w:r>
      <w:r w:rsidRPr="0072564D">
        <w:rPr>
          <w:b/>
          <w:sz w:val="26"/>
          <w:highlight w:val="cyan"/>
          <w:u w:val="single"/>
          <w:bdr w:val="single" w:sz="18" w:space="0" w:color="auto"/>
        </w:rPr>
        <w:t>uninsurance rates</w:t>
      </w:r>
      <w:r w:rsidRPr="0072564D">
        <w:rPr>
          <w:highlight w:val="cyan"/>
          <w:u w:val="single"/>
        </w:rPr>
        <w:t xml:space="preserve"> </w:t>
      </w:r>
      <w:r w:rsidRPr="0072564D">
        <w:rPr>
          <w:u w:val="single"/>
        </w:rPr>
        <w:t xml:space="preserve">among households. The increase in health care costs might also prompt governments </w:t>
      </w:r>
      <w:r w:rsidRPr="0072564D">
        <w:rPr>
          <w:b/>
          <w:sz w:val="26"/>
          <w:highlight w:val="cyan"/>
          <w:u w:val="single"/>
        </w:rPr>
        <w:t>to raise taxes</w:t>
      </w:r>
      <w:r w:rsidRPr="0072564D">
        <w:rPr>
          <w:u w:val="single"/>
        </w:rPr>
        <w:t xml:space="preserve">, increase borrowing or </w:t>
      </w:r>
      <w:r w:rsidRPr="0072564D">
        <w:rPr>
          <w:b/>
          <w:sz w:val="26"/>
          <w:highlight w:val="cyan"/>
          <w:u w:val="single"/>
        </w:rPr>
        <w:t>reduce investments in</w:t>
      </w:r>
      <w:r w:rsidRPr="0072564D">
        <w:rPr>
          <w:highlight w:val="cyan"/>
          <w:u w:val="single"/>
        </w:rPr>
        <w:t xml:space="preserve"> </w:t>
      </w:r>
      <w:r w:rsidRPr="0072564D">
        <w:rPr>
          <w:u w:val="single"/>
        </w:rPr>
        <w:t xml:space="preserve">other </w:t>
      </w:r>
      <w:r w:rsidRPr="0072564D">
        <w:rPr>
          <w:b/>
          <w:sz w:val="26"/>
          <w:highlight w:val="cyan"/>
          <w:u w:val="single"/>
          <w:bdr w:val="single" w:sz="18" w:space="0" w:color="auto"/>
        </w:rPr>
        <w:t>critical sectors such as education and infrastructure,</w:t>
      </w:r>
      <w:r w:rsidRPr="0072564D">
        <w:rPr>
          <w:highlight w:val="cyan"/>
          <w:u w:val="single"/>
        </w:rPr>
        <w:t xml:space="preserve"> </w:t>
      </w:r>
      <w:r w:rsidRPr="0072564D">
        <w:rPr>
          <w:b/>
          <w:sz w:val="26"/>
          <w:highlight w:val="cyan"/>
          <w:u w:val="single"/>
        </w:rPr>
        <w:t>suppressing economic growth</w:t>
      </w:r>
      <w:r w:rsidRPr="0072564D">
        <w:rPr>
          <w:highlight w:val="cyan"/>
          <w:u w:val="single"/>
        </w:rPr>
        <w:t xml:space="preserve"> </w:t>
      </w:r>
      <w:r w:rsidRPr="0072564D">
        <w:rPr>
          <w:u w:val="single"/>
        </w:rPr>
        <w:t xml:space="preserve">and affecting both businesses and households. Similarly, </w:t>
      </w:r>
      <w:r w:rsidRPr="0072564D">
        <w:rPr>
          <w:b/>
          <w:sz w:val="26"/>
          <w:highlight w:val="cyan"/>
          <w:u w:val="single"/>
        </w:rPr>
        <w:t>US companies</w:t>
      </w:r>
      <w:r w:rsidRPr="0072564D">
        <w:rPr>
          <w:highlight w:val="cyan"/>
          <w:u w:val="single"/>
        </w:rPr>
        <w:t xml:space="preserve"> </w:t>
      </w:r>
      <w:r w:rsidRPr="0072564D">
        <w:rPr>
          <w:u w:val="single"/>
        </w:rPr>
        <w:t xml:space="preserve">faced with rapidly growing health care costs </w:t>
      </w:r>
      <w:r w:rsidRPr="0072564D">
        <w:rPr>
          <w:b/>
          <w:sz w:val="26"/>
          <w:highlight w:val="cyan"/>
          <w:u w:val="single"/>
        </w:rPr>
        <w:t>might reduce employment</w:t>
      </w:r>
      <w:r w:rsidRPr="0072564D">
        <w:rPr>
          <w:highlight w:val="cyan"/>
          <w:u w:val="single"/>
        </w:rPr>
        <w:t xml:space="preserve"> </w:t>
      </w:r>
      <w:r w:rsidRPr="0072564D">
        <w:rPr>
          <w:u w:val="single"/>
        </w:rPr>
        <w:t xml:space="preserve">and investments in the US economy. Rising health care costs could also </w:t>
      </w:r>
      <w:r w:rsidRPr="0072564D">
        <w:rPr>
          <w:b/>
          <w:sz w:val="26"/>
          <w:highlight w:val="cyan"/>
          <w:u w:val="single"/>
        </w:rPr>
        <w:t>fuel inflation</w:t>
      </w:r>
      <w:r w:rsidRPr="0072564D">
        <w:rPr>
          <w:highlight w:val="cyan"/>
          <w:u w:val="single"/>
        </w:rPr>
        <w:t xml:space="preserve"> </w:t>
      </w:r>
      <w:r w:rsidRPr="0072564D">
        <w:rPr>
          <w:u w:val="single"/>
        </w:rPr>
        <w:t>in the U.S. and make U.S. goods and services less competitive in international markets over time, because increasing health care costs might eventually be reflected in higher product prices</w:t>
      </w:r>
      <w:r w:rsidRPr="0072564D">
        <w:rPr>
          <w:sz w:val="16"/>
        </w:rPr>
        <w:t xml:space="preserve">. Since most other nations do not have employer-sponsored health insurance, companies in thosenations may be better able to keep prices low.2 </w:t>
      </w:r>
      <w:r w:rsidRPr="0072564D">
        <w:rPr>
          <w:u w:val="single"/>
        </w:rPr>
        <w:t>Finally, high health care costs could reduce access to health care, bankrupt consumers and deplete retirement savings.</w:t>
      </w:r>
    </w:p>
    <w:p w14:paraId="3F57E6DC" w14:textId="77777777" w:rsidR="00C44A75" w:rsidRPr="0072564D" w:rsidRDefault="00C44A75" w:rsidP="00C44A75">
      <w:pPr>
        <w:pStyle w:val="Heading4"/>
        <w:rPr>
          <w:rFonts w:cs="Calibri"/>
        </w:rPr>
      </w:pPr>
      <w:r w:rsidRPr="0072564D">
        <w:rPr>
          <w:rFonts w:cs="Calibri"/>
        </w:rPr>
        <w:t xml:space="preserve">Economic decline results in </w:t>
      </w:r>
      <w:r w:rsidRPr="0072564D">
        <w:rPr>
          <w:rFonts w:cs="Calibri"/>
          <w:u w:val="single"/>
        </w:rPr>
        <w:t>multilateral breakdown</w:t>
      </w:r>
      <w:r w:rsidRPr="0072564D">
        <w:rPr>
          <w:rFonts w:cs="Calibri"/>
        </w:rPr>
        <w:t xml:space="preserve"> that causes </w:t>
      </w:r>
      <w:r w:rsidRPr="0072564D">
        <w:rPr>
          <w:rFonts w:cs="Calibri"/>
          <w:u w:val="single"/>
        </w:rPr>
        <w:t>state collapse</w:t>
      </w:r>
      <w:r w:rsidRPr="0072564D">
        <w:rPr>
          <w:rFonts w:cs="Calibri"/>
        </w:rPr>
        <w:t xml:space="preserve">, </w:t>
      </w:r>
      <w:r w:rsidRPr="0072564D">
        <w:rPr>
          <w:rFonts w:cs="Calibri"/>
          <w:u w:val="single"/>
        </w:rPr>
        <w:t>conflict</w:t>
      </w:r>
      <w:r w:rsidRPr="0072564D">
        <w:rPr>
          <w:rFonts w:cs="Calibri"/>
        </w:rPr>
        <w:t xml:space="preserve">, </w:t>
      </w:r>
      <w:r w:rsidRPr="0072564D">
        <w:rPr>
          <w:rFonts w:cs="Calibri"/>
          <w:u w:val="single"/>
        </w:rPr>
        <w:t>climate change</w:t>
      </w:r>
      <w:r w:rsidRPr="0072564D">
        <w:rPr>
          <w:rFonts w:cs="Calibri"/>
        </w:rPr>
        <w:t xml:space="preserve">, and </w:t>
      </w:r>
      <w:r w:rsidRPr="0072564D">
        <w:rPr>
          <w:rFonts w:cs="Calibri"/>
          <w:u w:val="single"/>
        </w:rPr>
        <w:t>Arctic</w:t>
      </w:r>
      <w:r w:rsidRPr="0072564D">
        <w:rPr>
          <w:rFonts w:cs="Calibri"/>
        </w:rPr>
        <w:t xml:space="preserve"> and </w:t>
      </w:r>
      <w:r w:rsidRPr="0072564D">
        <w:rPr>
          <w:rFonts w:cs="Calibri"/>
          <w:u w:val="single"/>
        </w:rPr>
        <w:t>Space War</w:t>
      </w:r>
      <w:r w:rsidRPr="0072564D">
        <w:rPr>
          <w:rFonts w:cs="Calibri"/>
        </w:rPr>
        <w:t>.</w:t>
      </w:r>
    </w:p>
    <w:p w14:paraId="2A405832" w14:textId="77777777" w:rsidR="00C44A75" w:rsidRPr="0072564D" w:rsidRDefault="00C44A75" w:rsidP="00C44A75">
      <w:r w:rsidRPr="0072564D">
        <w:rPr>
          <w:rStyle w:val="Style13ptBold"/>
        </w:rPr>
        <w:t>McLennan 21</w:t>
      </w:r>
      <w:r w:rsidRPr="0072564D">
        <w:t xml:space="preserve"> – Strategic Partners Marsh McLennan SK Group Zurich Insurance Group, Academic Advisers National University of Singapore Oxford Martin School, University of Oxford Wharton Risk Management and Decision Processes Center, University of Pennsylvania, “The Global Risks Report 2021 16th Edition” “</w:t>
      </w:r>
      <w:proofErr w:type="gramStart"/>
      <w:r w:rsidRPr="0072564D">
        <w:t>http://www3.weforum.org/docs/WEF_The_Global_Risks_Report_2021.pdf  /</w:t>
      </w:r>
      <w:proofErr w:type="gramEnd"/>
      <w:r w:rsidRPr="0072564D">
        <w:t>/Re-cut by Elmer</w:t>
      </w:r>
    </w:p>
    <w:p w14:paraId="01843A94" w14:textId="77777777" w:rsidR="00C44A75" w:rsidRPr="0072564D" w:rsidRDefault="00C44A75" w:rsidP="00C44A75">
      <w:pPr>
        <w:rPr>
          <w:sz w:val="26"/>
          <w:szCs w:val="26"/>
          <w:u w:val="single"/>
        </w:rPr>
      </w:pPr>
      <w:r w:rsidRPr="0072564D">
        <w:rPr>
          <w:sz w:val="16"/>
          <w:szCs w:val="26"/>
        </w:rPr>
        <w:t xml:space="preserve">Forced to choose sides, governments may face </w:t>
      </w:r>
      <w:r w:rsidRPr="0072564D">
        <w:rPr>
          <w:b/>
          <w:sz w:val="26"/>
          <w:szCs w:val="26"/>
          <w:highlight w:val="cyan"/>
          <w:u w:val="single"/>
        </w:rPr>
        <w:t>economic</w:t>
      </w:r>
      <w:r w:rsidRPr="0072564D">
        <w:rPr>
          <w:sz w:val="16"/>
          <w:szCs w:val="26"/>
        </w:rPr>
        <w:t xml:space="preserve"> or diplomatic </w:t>
      </w:r>
      <w:r w:rsidRPr="0072564D">
        <w:rPr>
          <w:b/>
          <w:sz w:val="26"/>
          <w:szCs w:val="26"/>
          <w:highlight w:val="cyan"/>
          <w:u w:val="single"/>
        </w:rPr>
        <w:t>consequences</w:t>
      </w:r>
      <w:r w:rsidRPr="0072564D">
        <w:rPr>
          <w:sz w:val="26"/>
          <w:szCs w:val="26"/>
          <w:u w:val="single"/>
        </w:rPr>
        <w:t>, as proxy disputes play out in control over economic or geographic resources.</w:t>
      </w:r>
      <w:r w:rsidRPr="0072564D">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72564D">
        <w:rPr>
          <w:sz w:val="26"/>
          <w:szCs w:val="26"/>
          <w:u w:val="single"/>
        </w:rPr>
        <w:t xml:space="preserve">With some </w:t>
      </w:r>
      <w:r w:rsidRPr="0072564D">
        <w:rPr>
          <w:b/>
          <w:sz w:val="26"/>
          <w:szCs w:val="26"/>
          <w:highlight w:val="cyan"/>
          <w:u w:val="single"/>
        </w:rPr>
        <w:t>alliances weakening</w:t>
      </w:r>
      <w:r w:rsidRPr="0072564D">
        <w:rPr>
          <w:sz w:val="26"/>
          <w:szCs w:val="26"/>
          <w:u w:val="single"/>
        </w:rPr>
        <w:t xml:space="preserve">, diplomatic relationships will become more unstable at points where superpower tectonic plates meet or withdraw. At the same time, without superpower referees or middle power enforcement, global </w:t>
      </w:r>
      <w:r w:rsidRPr="0072564D">
        <w:rPr>
          <w:b/>
          <w:sz w:val="26"/>
          <w:szCs w:val="26"/>
          <w:highlight w:val="cyan"/>
          <w:u w:val="single"/>
        </w:rPr>
        <w:t>norms</w:t>
      </w:r>
      <w:r w:rsidRPr="0072564D">
        <w:rPr>
          <w:sz w:val="26"/>
          <w:szCs w:val="26"/>
          <w:highlight w:val="cyan"/>
          <w:u w:val="single"/>
        </w:rPr>
        <w:t xml:space="preserve"> </w:t>
      </w:r>
      <w:r w:rsidRPr="0072564D">
        <w:rPr>
          <w:sz w:val="26"/>
          <w:szCs w:val="26"/>
          <w:u w:val="single"/>
        </w:rPr>
        <w:t xml:space="preserve">may </w:t>
      </w:r>
      <w:r w:rsidRPr="0072564D">
        <w:rPr>
          <w:b/>
          <w:sz w:val="26"/>
          <w:szCs w:val="26"/>
          <w:highlight w:val="cyan"/>
          <w:u w:val="single"/>
        </w:rPr>
        <w:t>no longer govern</w:t>
      </w:r>
      <w:r w:rsidRPr="0072564D">
        <w:rPr>
          <w:sz w:val="26"/>
          <w:szCs w:val="26"/>
          <w:u w:val="single"/>
        </w:rPr>
        <w:t xml:space="preserve"> state </w:t>
      </w:r>
      <w:r w:rsidRPr="0072564D">
        <w:rPr>
          <w:b/>
          <w:sz w:val="26"/>
          <w:szCs w:val="26"/>
          <w:highlight w:val="cyan"/>
          <w:u w:val="single"/>
        </w:rPr>
        <w:t>behaviour</w:t>
      </w:r>
      <w:r w:rsidRPr="0072564D">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72564D">
        <w:rPr>
          <w:b/>
          <w:bCs/>
          <w:sz w:val="26"/>
          <w:szCs w:val="26"/>
          <w:highlight w:val="cyan"/>
          <w:u w:val="single"/>
        </w:rPr>
        <w:t>economic crises will</w:t>
      </w:r>
      <w:r w:rsidRPr="0072564D">
        <w:rPr>
          <w:sz w:val="26"/>
          <w:szCs w:val="26"/>
          <w:highlight w:val="cyan"/>
          <w:u w:val="single"/>
        </w:rPr>
        <w:t xml:space="preserve"> </w:t>
      </w:r>
      <w:r w:rsidRPr="0072564D">
        <w:rPr>
          <w:b/>
          <w:sz w:val="26"/>
          <w:szCs w:val="26"/>
          <w:highlight w:val="cyan"/>
          <w:u w:val="single"/>
        </w:rPr>
        <w:t>increase</w:t>
      </w:r>
      <w:r w:rsidRPr="0072564D">
        <w:rPr>
          <w:sz w:val="26"/>
          <w:szCs w:val="26"/>
          <w:u w:val="single"/>
        </w:rPr>
        <w:t xml:space="preserve"> the </w:t>
      </w:r>
      <w:r w:rsidRPr="0072564D">
        <w:rPr>
          <w:bCs/>
          <w:sz w:val="26"/>
          <w:szCs w:val="26"/>
          <w:u w:val="single"/>
        </w:rPr>
        <w:t>risk</w:t>
      </w:r>
      <w:r w:rsidRPr="0072564D">
        <w:rPr>
          <w:sz w:val="26"/>
          <w:szCs w:val="26"/>
          <w:u w:val="single"/>
        </w:rPr>
        <w:t xml:space="preserve"> of </w:t>
      </w:r>
      <w:r w:rsidRPr="0072564D">
        <w:rPr>
          <w:b/>
          <w:sz w:val="26"/>
          <w:szCs w:val="26"/>
          <w:highlight w:val="cyan"/>
          <w:u w:val="single"/>
        </w:rPr>
        <w:t>autocracy</w:t>
      </w:r>
      <w:r w:rsidRPr="0072564D">
        <w:rPr>
          <w:sz w:val="26"/>
          <w:szCs w:val="26"/>
          <w:u w:val="single"/>
        </w:rPr>
        <w:t xml:space="preserve">, </w:t>
      </w:r>
      <w:r w:rsidRPr="0072564D">
        <w:rPr>
          <w:b/>
          <w:bCs/>
          <w:sz w:val="26"/>
          <w:szCs w:val="26"/>
          <w:highlight w:val="cyan"/>
          <w:u w:val="single"/>
        </w:rPr>
        <w:t>with corresponding</w:t>
      </w:r>
      <w:r w:rsidRPr="0072564D">
        <w:rPr>
          <w:sz w:val="26"/>
          <w:szCs w:val="26"/>
          <w:highlight w:val="cyan"/>
          <w:u w:val="single"/>
        </w:rPr>
        <w:t xml:space="preserve"> </w:t>
      </w:r>
      <w:r w:rsidRPr="0072564D">
        <w:rPr>
          <w:b/>
          <w:bCs/>
          <w:sz w:val="26"/>
          <w:szCs w:val="26"/>
          <w:highlight w:val="cyan"/>
          <w:u w:val="single"/>
          <w:bdr w:val="single" w:sz="18" w:space="0" w:color="auto"/>
        </w:rPr>
        <w:t>censorship, surveillance</w:t>
      </w:r>
      <w:r w:rsidRPr="0072564D">
        <w:rPr>
          <w:sz w:val="26"/>
          <w:szCs w:val="26"/>
          <w:u w:val="single"/>
        </w:rPr>
        <w:t>, restriction of movement and abrogation of rights.25 Economic crises will also amplify the</w:t>
      </w:r>
      <w:r w:rsidRPr="0072564D">
        <w:rPr>
          <w:sz w:val="26"/>
          <w:szCs w:val="26"/>
          <w:highlight w:val="cyan"/>
          <w:u w:val="single"/>
        </w:rPr>
        <w:t xml:space="preserve"> </w:t>
      </w:r>
      <w:r w:rsidRPr="0072564D">
        <w:rPr>
          <w:b/>
          <w:sz w:val="26"/>
          <w:szCs w:val="26"/>
          <w:highlight w:val="cyan"/>
          <w:u w:val="single"/>
        </w:rPr>
        <w:t>challenges for middle power</w:t>
      </w:r>
      <w:r w:rsidRPr="0072564D">
        <w:rPr>
          <w:sz w:val="26"/>
          <w:szCs w:val="26"/>
          <w:highlight w:val="cyan"/>
          <w:u w:val="single"/>
        </w:rPr>
        <w:t>s</w:t>
      </w:r>
      <w:r w:rsidRPr="0072564D">
        <w:rPr>
          <w:sz w:val="26"/>
          <w:szCs w:val="26"/>
          <w:u w:val="single"/>
        </w:rPr>
        <w:t xml:space="preserve"> as they navigate geopolitical competition</w:t>
      </w:r>
      <w:r w:rsidRPr="0072564D">
        <w:rPr>
          <w:sz w:val="16"/>
          <w:szCs w:val="26"/>
        </w:rPr>
        <w:t xml:space="preserve">. </w:t>
      </w:r>
      <w:r w:rsidRPr="0072564D">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72564D">
        <w:rPr>
          <w:sz w:val="16"/>
          <w:szCs w:val="26"/>
        </w:rPr>
        <w:t xml:space="preserve"> Economic fallout is pushing many countries to debt distress (see Chapter 1, Global Risks 2021). While G20 countries are supporting debt restructure for poorer nations,27 larger economies too may be at </w:t>
      </w:r>
      <w:r w:rsidRPr="0072564D">
        <w:rPr>
          <w:b/>
          <w:sz w:val="26"/>
          <w:szCs w:val="26"/>
          <w:highlight w:val="cyan"/>
          <w:u w:val="single"/>
        </w:rPr>
        <w:t>risk of default</w:t>
      </w:r>
      <w:r w:rsidRPr="0072564D">
        <w:rPr>
          <w:sz w:val="16"/>
          <w:szCs w:val="26"/>
          <w:highlight w:val="cyan"/>
        </w:rPr>
        <w:t xml:space="preserve"> </w:t>
      </w:r>
      <w:r w:rsidRPr="0072564D">
        <w:rPr>
          <w:sz w:val="16"/>
          <w:szCs w:val="26"/>
        </w:rPr>
        <w:t xml:space="preserve">in the longer term;28 this would </w:t>
      </w:r>
      <w:r w:rsidRPr="0072564D">
        <w:rPr>
          <w:b/>
          <w:sz w:val="26"/>
          <w:szCs w:val="26"/>
          <w:highlight w:val="cyan"/>
          <w:u w:val="single"/>
        </w:rPr>
        <w:t>leave them further stranded</w:t>
      </w:r>
      <w:r w:rsidRPr="0072564D">
        <w:rPr>
          <w:sz w:val="16"/>
          <w:szCs w:val="26"/>
        </w:rPr>
        <w:t>—</w:t>
      </w:r>
      <w:r w:rsidRPr="0072564D">
        <w:rPr>
          <w:b/>
          <w:sz w:val="26"/>
          <w:szCs w:val="26"/>
          <w:highlight w:val="cyan"/>
          <w:u w:val="single"/>
          <w:bdr w:val="single" w:sz="18" w:space="0" w:color="auto"/>
        </w:rPr>
        <w:t>and unable to exercise leadership—on the global stage</w:t>
      </w:r>
      <w:r w:rsidRPr="0072564D">
        <w:rPr>
          <w:sz w:val="16"/>
          <w:szCs w:val="26"/>
        </w:rPr>
        <w:t xml:space="preserve">. Multilateral meltdown </w:t>
      </w:r>
      <w:r w:rsidRPr="0072564D">
        <w:rPr>
          <w:b/>
          <w:sz w:val="26"/>
          <w:szCs w:val="26"/>
          <w:highlight w:val="cyan"/>
          <w:u w:val="single"/>
        </w:rPr>
        <w:t xml:space="preserve">Middle power weaknesses </w:t>
      </w:r>
      <w:r w:rsidRPr="0072564D">
        <w:rPr>
          <w:sz w:val="16"/>
          <w:szCs w:val="26"/>
        </w:rPr>
        <w:t xml:space="preserve">will be </w:t>
      </w:r>
      <w:r w:rsidRPr="0072564D">
        <w:rPr>
          <w:b/>
          <w:sz w:val="26"/>
          <w:szCs w:val="26"/>
          <w:highlight w:val="cyan"/>
          <w:u w:val="single"/>
        </w:rPr>
        <w:t>reinforced</w:t>
      </w:r>
      <w:r w:rsidRPr="0072564D">
        <w:rPr>
          <w:sz w:val="16"/>
          <w:szCs w:val="26"/>
          <w:highlight w:val="cyan"/>
        </w:rPr>
        <w:t xml:space="preserve"> </w:t>
      </w:r>
      <w:r w:rsidRPr="0072564D">
        <w:rPr>
          <w:sz w:val="16"/>
          <w:szCs w:val="26"/>
        </w:rPr>
        <w:t xml:space="preserve">in weakened institutions, which may translate to </w:t>
      </w:r>
      <w:r w:rsidRPr="0072564D">
        <w:rPr>
          <w:b/>
          <w:sz w:val="26"/>
          <w:szCs w:val="26"/>
          <w:highlight w:val="cyan"/>
          <w:u w:val="single"/>
        </w:rPr>
        <w:t xml:space="preserve">more uncertainty and lagging progress on shared global challenges such as </w:t>
      </w:r>
      <w:r w:rsidRPr="0072564D">
        <w:rPr>
          <w:b/>
          <w:sz w:val="26"/>
          <w:szCs w:val="26"/>
          <w:highlight w:val="cyan"/>
          <w:u w:val="single"/>
          <w:bdr w:val="single" w:sz="18" w:space="0" w:color="auto"/>
        </w:rPr>
        <w:t>climate change</w:t>
      </w:r>
      <w:r w:rsidRPr="0072564D">
        <w:rPr>
          <w:sz w:val="16"/>
          <w:szCs w:val="26"/>
        </w:rPr>
        <w:t xml:space="preserve">, </w:t>
      </w:r>
      <w:r w:rsidRPr="0072564D">
        <w:rPr>
          <w:b/>
          <w:bCs/>
          <w:sz w:val="26"/>
          <w:szCs w:val="26"/>
          <w:u w:val="single"/>
        </w:rPr>
        <w:t>health, poverty reduction and technology governance</w:t>
      </w:r>
      <w:r w:rsidRPr="0072564D">
        <w:rPr>
          <w:sz w:val="16"/>
          <w:szCs w:val="26"/>
        </w:rPr>
        <w:t xml:space="preserve">. </w:t>
      </w:r>
      <w:r w:rsidRPr="0072564D">
        <w:rPr>
          <w:sz w:val="26"/>
          <w:szCs w:val="26"/>
          <w:u w:val="single"/>
        </w:rPr>
        <w:t xml:space="preserve">In the absence of strong regulating institutions, </w:t>
      </w:r>
      <w:r w:rsidRPr="0072564D">
        <w:rPr>
          <w:b/>
          <w:sz w:val="26"/>
          <w:szCs w:val="26"/>
          <w:highlight w:val="cyan"/>
          <w:u w:val="single"/>
        </w:rPr>
        <w:t>the Arctic and space represent new realms for</w:t>
      </w:r>
      <w:r w:rsidRPr="0072564D">
        <w:rPr>
          <w:sz w:val="26"/>
          <w:szCs w:val="26"/>
          <w:u w:val="single"/>
        </w:rPr>
        <w:t xml:space="preserve"> potential </w:t>
      </w:r>
      <w:r w:rsidRPr="0072564D">
        <w:rPr>
          <w:b/>
          <w:sz w:val="26"/>
          <w:szCs w:val="26"/>
          <w:highlight w:val="cyan"/>
          <w:u w:val="single"/>
        </w:rPr>
        <w:t>conflict</w:t>
      </w:r>
      <w:r w:rsidRPr="0072564D">
        <w:rPr>
          <w:sz w:val="26"/>
          <w:szCs w:val="26"/>
          <w:u w:val="single"/>
        </w:rPr>
        <w:t xml:space="preserve"> as the superpowers and middle powers alike compete to extract resources and secure strategic advantage.29</w:t>
      </w:r>
      <w:r w:rsidRPr="0072564D">
        <w:rPr>
          <w:sz w:val="16"/>
          <w:szCs w:val="26"/>
        </w:rPr>
        <w:t xml:space="preserve"> If the global superpowers continue to accumulate economic, </w:t>
      </w:r>
      <w:proofErr w:type="gramStart"/>
      <w:r w:rsidRPr="0072564D">
        <w:rPr>
          <w:sz w:val="16"/>
          <w:szCs w:val="26"/>
        </w:rPr>
        <w:t>military</w:t>
      </w:r>
      <w:proofErr w:type="gramEnd"/>
      <w:r w:rsidRPr="0072564D">
        <w:rPr>
          <w:sz w:val="16"/>
          <w:szCs w:val="26"/>
        </w:rPr>
        <w:t xml:space="preserve"> and technological power in a zero-sum playing field, some middle powers could increasingly fall behind. </w:t>
      </w:r>
      <w:r w:rsidRPr="0072564D">
        <w:rPr>
          <w:sz w:val="26"/>
          <w:szCs w:val="26"/>
          <w:u w:val="single"/>
        </w:rPr>
        <w:t xml:space="preserve">Without cooperation nor access to important innovations, middle powers will struggle to define solutions to the world’s problems. In the long term, GRPS </w:t>
      </w:r>
      <w:r w:rsidRPr="0072564D">
        <w:rPr>
          <w:b/>
          <w:sz w:val="26"/>
          <w:szCs w:val="26"/>
          <w:highlight w:val="cyan"/>
          <w:u w:val="single"/>
        </w:rPr>
        <w:t>respondents forecasted “w</w:t>
      </w:r>
      <w:r w:rsidRPr="0072564D">
        <w:rPr>
          <w:sz w:val="26"/>
          <w:szCs w:val="26"/>
          <w:u w:val="single"/>
        </w:rPr>
        <w:t xml:space="preserve">eapons of </w:t>
      </w:r>
      <w:r w:rsidRPr="0072564D">
        <w:rPr>
          <w:b/>
          <w:sz w:val="26"/>
          <w:szCs w:val="26"/>
          <w:highlight w:val="cyan"/>
          <w:u w:val="single"/>
        </w:rPr>
        <w:t>m</w:t>
      </w:r>
      <w:r w:rsidRPr="0072564D">
        <w:rPr>
          <w:sz w:val="26"/>
          <w:szCs w:val="26"/>
          <w:u w:val="single"/>
        </w:rPr>
        <w:t xml:space="preserve">ass </w:t>
      </w:r>
      <w:r w:rsidRPr="0072564D">
        <w:rPr>
          <w:b/>
          <w:sz w:val="26"/>
          <w:szCs w:val="26"/>
          <w:highlight w:val="cyan"/>
          <w:u w:val="single"/>
        </w:rPr>
        <w:t>d</w:t>
      </w:r>
      <w:r w:rsidRPr="0072564D">
        <w:rPr>
          <w:sz w:val="26"/>
          <w:szCs w:val="26"/>
          <w:u w:val="single"/>
        </w:rPr>
        <w:t xml:space="preserve">estruction” </w:t>
      </w:r>
      <w:r w:rsidRPr="0072564D">
        <w:rPr>
          <w:b/>
          <w:sz w:val="26"/>
          <w:szCs w:val="26"/>
          <w:highlight w:val="cyan"/>
          <w:u w:val="single"/>
        </w:rPr>
        <w:t>and “state collapse</w:t>
      </w:r>
      <w:r w:rsidRPr="0072564D">
        <w:rPr>
          <w:sz w:val="26"/>
          <w:szCs w:val="26"/>
          <w:u w:val="single"/>
        </w:rPr>
        <w:t xml:space="preserve">” as the two top critical threats: in the absence of strong institutions or clear rules, clashes— such as those in </w:t>
      </w:r>
      <w:r w:rsidRPr="0072564D">
        <w:rPr>
          <w:b/>
          <w:sz w:val="26"/>
          <w:szCs w:val="26"/>
          <w:highlight w:val="cyan"/>
          <w:u w:val="single"/>
          <w:bdr w:val="single" w:sz="12" w:space="0" w:color="auto"/>
        </w:rPr>
        <w:t>Nagorno-Karabakh or the Galwan Valley</w:t>
      </w:r>
      <w:r w:rsidRPr="0072564D">
        <w:rPr>
          <w:sz w:val="26"/>
          <w:szCs w:val="26"/>
          <w:u w:val="single"/>
        </w:rPr>
        <w:t>—</w:t>
      </w:r>
      <w:r w:rsidRPr="0072564D">
        <w:rPr>
          <w:b/>
          <w:sz w:val="26"/>
          <w:szCs w:val="26"/>
          <w:highlight w:val="cyan"/>
          <w:u w:val="single"/>
        </w:rPr>
        <w:t>may more frequently flare into</w:t>
      </w:r>
      <w:r w:rsidRPr="0072564D">
        <w:rPr>
          <w:sz w:val="26"/>
          <w:szCs w:val="26"/>
          <w:highlight w:val="cyan"/>
          <w:u w:val="single"/>
        </w:rPr>
        <w:t xml:space="preserve"> </w:t>
      </w:r>
      <w:r w:rsidRPr="0072564D">
        <w:rPr>
          <w:sz w:val="26"/>
          <w:szCs w:val="26"/>
          <w:u w:val="single"/>
        </w:rPr>
        <w:t xml:space="preserve">full-fledged </w:t>
      </w:r>
      <w:r w:rsidRPr="0072564D">
        <w:rPr>
          <w:b/>
          <w:sz w:val="26"/>
          <w:szCs w:val="26"/>
          <w:highlight w:val="cyan"/>
          <w:u w:val="single"/>
        </w:rPr>
        <w:t>interstate conflicts</w:t>
      </w:r>
      <w:r w:rsidRPr="0072564D">
        <w:rPr>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48C7ED06" w14:textId="77777777" w:rsidR="00C44A75" w:rsidRPr="0072564D" w:rsidRDefault="00C44A75" w:rsidP="00C44A75">
      <w:pPr>
        <w:pStyle w:val="Heading4"/>
        <w:rPr>
          <w:rFonts w:cs="Calibri"/>
        </w:rPr>
      </w:pPr>
      <w:r w:rsidRPr="0072564D">
        <w:rPr>
          <w:rFonts w:cs="Calibri"/>
        </w:rPr>
        <w:t xml:space="preserve">COVID creates an </w:t>
      </w:r>
      <w:r w:rsidRPr="0072564D">
        <w:rPr>
          <w:rFonts w:cs="Calibri"/>
          <w:u w:val="single"/>
        </w:rPr>
        <w:t>economic brink</w:t>
      </w:r>
      <w:r w:rsidRPr="0072564D">
        <w:rPr>
          <w:rFonts w:cs="Calibri"/>
        </w:rPr>
        <w:t xml:space="preserve">---recovery is strong now because of effective monetary policy, but we’ve hit the </w:t>
      </w:r>
      <w:r w:rsidRPr="0072564D">
        <w:rPr>
          <w:rFonts w:cs="Calibri"/>
          <w:u w:val="single"/>
        </w:rPr>
        <w:t>zero-lower bound</w:t>
      </w:r>
      <w:r w:rsidRPr="0072564D">
        <w:rPr>
          <w:rFonts w:cs="Calibri"/>
        </w:rPr>
        <w:t>.</w:t>
      </w:r>
    </w:p>
    <w:p w14:paraId="38DCCDEE" w14:textId="77777777" w:rsidR="00C44A75" w:rsidRPr="0072564D" w:rsidRDefault="00C44A75" w:rsidP="00C44A75">
      <w:r w:rsidRPr="0072564D">
        <w:t xml:space="preserve">Christopher </w:t>
      </w:r>
      <w:r w:rsidRPr="0072564D">
        <w:rPr>
          <w:rStyle w:val="Style13ptBold"/>
        </w:rPr>
        <w:t>Rugaber 21</w:t>
      </w:r>
      <w:r w:rsidRPr="0072564D">
        <w:t>. Associated Press. “Federal Reserve keeps key interest rate near zero, signals COVID-19 economic risks receding.” https://www.chicagotribune.com/business/ct-biz-fed-interest-rates-economy-20210428-bumyc3ynpza6ri4ygsntmdsmya-story.html.</w:t>
      </w:r>
    </w:p>
    <w:p w14:paraId="09D50519" w14:textId="77777777" w:rsidR="00C44A75" w:rsidRPr="0072564D" w:rsidRDefault="00C44A75" w:rsidP="00C44A75">
      <w:r w:rsidRPr="0072564D">
        <w:t xml:space="preserve">WASHINGTON — </w:t>
      </w:r>
      <w:r w:rsidRPr="0072564D">
        <w:rPr>
          <w:rStyle w:val="Emphasis"/>
          <w:highlight w:val="cyan"/>
        </w:rPr>
        <w:t>The Fed</w:t>
      </w:r>
      <w:r w:rsidRPr="0072564D">
        <w:rPr>
          <w:rStyle w:val="Emphasis"/>
        </w:rPr>
        <w:t xml:space="preserve">eral Reserve </w:t>
      </w:r>
      <w:r w:rsidRPr="0072564D">
        <w:rPr>
          <w:rStyle w:val="Emphasis"/>
          <w:highlight w:val="cyan"/>
        </w:rPr>
        <w:t>is keeping its ultra-low interest rate policies in place</w:t>
      </w:r>
      <w:r w:rsidRPr="0072564D">
        <w:t xml:space="preserve">, </w:t>
      </w:r>
      <w:r w:rsidRPr="0072564D">
        <w:rPr>
          <w:rStyle w:val="StyleUnderline"/>
        </w:rPr>
        <w:t xml:space="preserve">a sign that </w:t>
      </w:r>
      <w:r w:rsidRPr="0072564D">
        <w:rPr>
          <w:rStyle w:val="StyleUnderline"/>
          <w:highlight w:val="cyan"/>
        </w:rPr>
        <w:t>it wants to see more evidence of a strengthening economic recovery before it</w:t>
      </w:r>
      <w:r w:rsidRPr="0072564D">
        <w:rPr>
          <w:rStyle w:val="StyleUnderline"/>
        </w:rPr>
        <w:t xml:space="preserve"> would </w:t>
      </w:r>
      <w:r w:rsidRPr="0072564D">
        <w:rPr>
          <w:rStyle w:val="StyleUnderline"/>
          <w:highlight w:val="cyan"/>
        </w:rPr>
        <w:t>consider easing its support</w:t>
      </w:r>
      <w:r w:rsidRPr="0072564D">
        <w:rPr>
          <w:rStyle w:val="StyleUnderline"/>
        </w:rPr>
        <w:t>.</w:t>
      </w:r>
    </w:p>
    <w:p w14:paraId="4C313732" w14:textId="77777777" w:rsidR="00C44A75" w:rsidRPr="0072564D" w:rsidRDefault="00C44A75" w:rsidP="00C44A75">
      <w:r w:rsidRPr="0072564D">
        <w:t xml:space="preserve">In a statement Wednesday, </w:t>
      </w:r>
      <w:r w:rsidRPr="0072564D">
        <w:rPr>
          <w:rStyle w:val="StyleUnderline"/>
        </w:rPr>
        <w:t xml:space="preserve">the Fed </w:t>
      </w:r>
      <w:r w:rsidRPr="0072564D">
        <w:rPr>
          <w:rStyle w:val="StyleUnderline"/>
          <w:highlight w:val="cyan"/>
        </w:rPr>
        <w:t>expressed a brighter outlook</w:t>
      </w:r>
      <w:r w:rsidRPr="0072564D">
        <w:t xml:space="preserve">, </w:t>
      </w:r>
      <w:r w:rsidRPr="0072564D">
        <w:rPr>
          <w:rStyle w:val="Emphasis"/>
        </w:rPr>
        <w:t xml:space="preserve">saying </w:t>
      </w:r>
      <w:r w:rsidRPr="0072564D">
        <w:rPr>
          <w:rStyle w:val="Emphasis"/>
          <w:highlight w:val="cyan"/>
        </w:rPr>
        <w:t>the economy has improved along with the job market</w:t>
      </w:r>
      <w:r w:rsidRPr="0072564D">
        <w:t>. And while the policymakers noted that inflation has risen, they ascribed the increase to temporary factors.</w:t>
      </w:r>
    </w:p>
    <w:p w14:paraId="171F4BF6" w14:textId="77777777" w:rsidR="00C44A75" w:rsidRPr="0072564D" w:rsidRDefault="00C44A75" w:rsidP="00C44A75">
      <w:r w:rsidRPr="0072564D">
        <w:t xml:space="preserve">The Fed also signaled its belief that </w:t>
      </w:r>
      <w:r w:rsidRPr="0072564D">
        <w:rPr>
          <w:rStyle w:val="StyleUnderline"/>
        </w:rPr>
        <w:t xml:space="preserve">the </w:t>
      </w:r>
      <w:r w:rsidRPr="0072564D">
        <w:rPr>
          <w:rStyle w:val="StyleUnderline"/>
          <w:highlight w:val="cyan"/>
        </w:rPr>
        <w:t>pandemic’s threat</w:t>
      </w:r>
      <w:r w:rsidRPr="0072564D">
        <w:rPr>
          <w:rStyle w:val="StyleUnderline"/>
        </w:rPr>
        <w:t xml:space="preserve"> to the economy </w:t>
      </w:r>
      <w:r w:rsidRPr="0072564D">
        <w:rPr>
          <w:rStyle w:val="StyleUnderline"/>
          <w:highlight w:val="cyan"/>
        </w:rPr>
        <w:t>has diminished</w:t>
      </w:r>
      <w:r w:rsidRPr="0072564D">
        <w:t xml:space="preserve">, a significant point given Chair Jerome </w:t>
      </w:r>
      <w:r w:rsidRPr="0072564D">
        <w:rPr>
          <w:rStyle w:val="StyleUnderline"/>
        </w:rPr>
        <w:t>Powell’s long-stated view that the recovery depends on the virus being brought under control</w:t>
      </w:r>
      <w:r w:rsidRPr="0072564D">
        <w:t>. Last month, the Fed had cautioned that the virus posed “considerable risks to the economic outlook.” On Wednesday, it said only that “risks to the economic outlook remain” because of the pandemic.</w:t>
      </w:r>
    </w:p>
    <w:p w14:paraId="26B1EB32" w14:textId="77777777" w:rsidR="00C44A75" w:rsidRPr="0072564D" w:rsidRDefault="00C44A75" w:rsidP="00C44A75">
      <w:r w:rsidRPr="0072564D">
        <w:rPr>
          <w:rStyle w:val="Emphasis"/>
          <w:highlight w:val="cyan"/>
        </w:rPr>
        <w:t>The central bank left its benchmark short-term rate near zero</w:t>
      </w:r>
      <w:r w:rsidRPr="0072564D">
        <w:t xml:space="preserve">, </w:t>
      </w:r>
      <w:r w:rsidRPr="0072564D">
        <w:rPr>
          <w:rStyle w:val="StyleUnderline"/>
        </w:rPr>
        <w:t>where it’s been since the pandemic erupted nearly a year ago, to help keep loan rates down to encourage borrowing and spending</w:t>
      </w:r>
      <w:r w:rsidRPr="0072564D">
        <w:t>. It also said in a statement after its latest policy meeting that it would keep buying $120 billion in bonds each month to try to keep longer-term borrowing rates low.</w:t>
      </w:r>
    </w:p>
    <w:p w14:paraId="129893F1" w14:textId="77777777" w:rsidR="00C44A75" w:rsidRPr="0072564D" w:rsidRDefault="00C44A75" w:rsidP="00C44A75">
      <w:r w:rsidRPr="0072564D">
        <w:rPr>
          <w:rStyle w:val="StyleUnderline"/>
          <w:highlight w:val="cyan"/>
        </w:rPr>
        <w:t>The U.S. economy has been posting unexpectedly strong gains</w:t>
      </w:r>
      <w:r w:rsidRPr="0072564D">
        <w:rPr>
          <w:rStyle w:val="StyleUnderline"/>
        </w:rPr>
        <w:t xml:space="preserve"> in recent weeks, with barometers of hiring, </w:t>
      </w:r>
      <w:proofErr w:type="gramStart"/>
      <w:r w:rsidRPr="0072564D">
        <w:rPr>
          <w:rStyle w:val="StyleUnderline"/>
        </w:rPr>
        <w:t>spending</w:t>
      </w:r>
      <w:proofErr w:type="gramEnd"/>
      <w:r w:rsidRPr="0072564D">
        <w:rPr>
          <w:rStyle w:val="StyleUnderline"/>
        </w:rPr>
        <w:t xml:space="preserve"> and manufacturing all surging.</w:t>
      </w:r>
      <w:r w:rsidRPr="0072564D">
        <w:t xml:space="preserve"> Most economists say they detect the early stages of what could be a robust and sustained recovery, with coronavirus case counts declining, vaccinations rising and Americans spending their stimulus-boosted savings.</w:t>
      </w:r>
    </w:p>
    <w:p w14:paraId="16178011" w14:textId="77777777" w:rsidR="0072564D" w:rsidRPr="0072564D" w:rsidRDefault="0072564D" w:rsidP="0072564D">
      <w:pPr>
        <w:pStyle w:val="Heading4"/>
        <w:rPr>
          <w:rFonts w:eastAsia="Times New Roman" w:cs="Calibri"/>
        </w:rPr>
      </w:pPr>
      <w:r w:rsidRPr="0072564D">
        <w:rPr>
          <w:rFonts w:eastAsia="Times New Roman" w:cs="Calibri"/>
        </w:rPr>
        <w:t xml:space="preserve">Transition </w:t>
      </w:r>
      <w:r w:rsidRPr="0072564D">
        <w:rPr>
          <w:rFonts w:eastAsia="Times New Roman" w:cs="Calibri"/>
          <w:u w:val="single"/>
        </w:rPr>
        <w:t>fails to shift mindsets</w:t>
      </w:r>
      <w:r w:rsidRPr="0072564D">
        <w:rPr>
          <w:rFonts w:eastAsia="Times New Roman" w:cs="Calibri"/>
        </w:rPr>
        <w:t xml:space="preserve">, </w:t>
      </w:r>
      <w:r w:rsidRPr="0072564D">
        <w:rPr>
          <w:rFonts w:eastAsia="Times New Roman" w:cs="Calibri"/>
          <w:u w:val="single"/>
        </w:rPr>
        <w:t>kills billions</w:t>
      </w:r>
      <w:r w:rsidRPr="0072564D">
        <w:rPr>
          <w:rFonts w:eastAsia="Times New Roman" w:cs="Calibri"/>
        </w:rPr>
        <w:t xml:space="preserve">, and causes </w:t>
      </w:r>
      <w:r w:rsidRPr="0072564D">
        <w:rPr>
          <w:rFonts w:eastAsia="Times New Roman" w:cs="Calibri"/>
          <w:u w:val="single"/>
        </w:rPr>
        <w:t>more environmental destruction</w:t>
      </w:r>
    </w:p>
    <w:p w14:paraId="1E98CF8A" w14:textId="77777777" w:rsidR="0072564D" w:rsidRPr="0072564D" w:rsidRDefault="0072564D" w:rsidP="0072564D">
      <w:pPr>
        <w:rPr>
          <w:rFonts w:eastAsia="Calibri"/>
        </w:rPr>
      </w:pPr>
      <w:r w:rsidRPr="0072564D">
        <w:rPr>
          <w:rFonts w:eastAsia="Calibri"/>
        </w:rPr>
        <w:t xml:space="preserve">- Err aff – their authors too optimistic about collapse </w:t>
      </w:r>
    </w:p>
    <w:p w14:paraId="675E9FEC" w14:textId="77777777" w:rsidR="0072564D" w:rsidRPr="0072564D" w:rsidRDefault="0072564D" w:rsidP="0072564D">
      <w:pPr>
        <w:rPr>
          <w:rFonts w:eastAsia="Calibri"/>
        </w:rPr>
      </w:pPr>
      <w:r w:rsidRPr="0072564D">
        <w:rPr>
          <w:rFonts w:eastAsia="Calibri"/>
          <w:b/>
          <w:bCs/>
        </w:rPr>
        <w:t>Monbiot 9</w:t>
      </w:r>
      <w:r w:rsidRPr="0072564D">
        <w:rPr>
          <w:rFonts w:eastAsia="Calibri"/>
        </w:rPr>
        <w:t xml:space="preserve"> – George, columnist for The Guardian, has held visiting fellowships or professorships at the universities of Oxford (environmental policy), Bristol (philosophy), Keele (politics), Oxford Brookes (planning), and East London (environmental science, August 17, 2009, “Is there any point in fighting to stave off industrial apocalypse?,” online: </w:t>
      </w:r>
      <w:hyperlink r:id="rId12" w:history="1">
        <w:r w:rsidRPr="0072564D">
          <w:rPr>
            <w:rFonts w:eastAsia="Calibri"/>
          </w:rPr>
          <w:t>http://www.guardian.co.uk/commentisfree/cif-green/2009/aug/17/environment-climate-change</w:t>
        </w:r>
      </w:hyperlink>
      <w:r w:rsidRPr="0072564D">
        <w:rPr>
          <w:rFonts w:eastAsia="Calibri"/>
        </w:rPr>
        <w:t xml:space="preserve"> </w:t>
      </w:r>
    </w:p>
    <w:p w14:paraId="342A02D1" w14:textId="57679073" w:rsidR="0072564D" w:rsidRPr="0072564D" w:rsidRDefault="0072564D" w:rsidP="0072564D">
      <w:pPr>
        <w:ind w:right="288"/>
        <w:rPr>
          <w:rFonts w:eastAsia="Times New Roman"/>
          <w:kern w:val="32"/>
          <w:sz w:val="16"/>
        </w:rPr>
      </w:pPr>
      <w:r w:rsidRPr="0072564D">
        <w:rPr>
          <w:rFonts w:eastAsia="Times New Roman"/>
          <w:kern w:val="32"/>
          <w:sz w:val="16"/>
        </w:rPr>
        <w:t xml:space="preserve">If I have understood you correctly, </w:t>
      </w:r>
      <w:r w:rsidRPr="0072564D">
        <w:rPr>
          <w:rFonts w:eastAsia="Times New Roman"/>
          <w:b/>
          <w:kern w:val="32"/>
          <w:highlight w:val="green"/>
          <w:u w:val="single"/>
        </w:rPr>
        <w:t>you are proposing to</w:t>
      </w:r>
      <w:r w:rsidRPr="0072564D">
        <w:rPr>
          <w:rFonts w:eastAsia="Times New Roman"/>
          <w:kern w:val="32"/>
          <w:sz w:val="16"/>
          <w:highlight w:val="green"/>
        </w:rPr>
        <w:t xml:space="preserve"> </w:t>
      </w:r>
      <w:r w:rsidRPr="0072564D">
        <w:rPr>
          <w:rFonts w:eastAsia="Times New Roman"/>
          <w:b/>
          <w:iCs/>
          <w:kern w:val="32"/>
          <w:highlight w:val="green"/>
          <w:u w:val="single"/>
          <w:bdr w:val="single" w:sz="18" w:space="0" w:color="auto"/>
        </w:rPr>
        <w:t>do nothing</w:t>
      </w:r>
      <w:r w:rsidRPr="0072564D">
        <w:rPr>
          <w:rFonts w:eastAsia="Times New Roman"/>
          <w:b/>
          <w:iCs/>
          <w:kern w:val="32"/>
          <w:u w:val="single"/>
          <w:bdr w:val="single" w:sz="18" w:space="0" w:color="auto"/>
        </w:rPr>
        <w:t xml:space="preserve"> to prevent the</w:t>
      </w:r>
      <w:r w:rsidRPr="0072564D">
        <w:rPr>
          <w:rFonts w:eastAsia="Times New Roman"/>
          <w:kern w:val="32"/>
          <w:sz w:val="16"/>
        </w:rPr>
        <w:t xml:space="preserve"> likely </w:t>
      </w:r>
      <w:r w:rsidRPr="0072564D">
        <w:rPr>
          <w:rFonts w:eastAsia="Times New Roman"/>
          <w:b/>
          <w:iCs/>
          <w:kern w:val="32"/>
          <w:u w:val="single"/>
          <w:bdr w:val="single" w:sz="18" w:space="0" w:color="auto"/>
        </w:rPr>
        <w:t>collapse of industrial civilisation</w:t>
      </w:r>
      <w:r w:rsidRPr="0072564D">
        <w:rPr>
          <w:rFonts w:eastAsia="Times New Roman"/>
          <w:kern w:val="32"/>
          <w:sz w:val="16"/>
        </w:rPr>
        <w:t xml:space="preserve">. You believe that instead of trying to replace fossil fuels with other energy sources, we should let the system slide. You go on to say that we should not fear this outcome. </w:t>
      </w:r>
      <w:r w:rsidRPr="0072564D">
        <w:rPr>
          <w:rFonts w:eastAsia="Times New Roman"/>
          <w:b/>
          <w:kern w:val="32"/>
          <w:highlight w:val="green"/>
          <w:u w:val="single"/>
        </w:rPr>
        <w:t>How many people do you believe the world could support without</w:t>
      </w:r>
      <w:r w:rsidRPr="0072564D">
        <w:rPr>
          <w:rFonts w:eastAsia="Times New Roman"/>
          <w:kern w:val="32"/>
          <w:sz w:val="16"/>
        </w:rPr>
        <w:t xml:space="preserve"> either </w:t>
      </w:r>
      <w:r w:rsidRPr="0072564D">
        <w:rPr>
          <w:rFonts w:eastAsia="Times New Roman"/>
          <w:b/>
          <w:kern w:val="32"/>
          <w:u w:val="single"/>
        </w:rPr>
        <w:t xml:space="preserve">fossil fuels or an equivalent investment in </w:t>
      </w:r>
      <w:r w:rsidRPr="0072564D">
        <w:rPr>
          <w:rFonts w:eastAsia="Times New Roman"/>
          <w:b/>
          <w:kern w:val="32"/>
          <w:highlight w:val="green"/>
          <w:u w:val="single"/>
        </w:rPr>
        <w:t>alternative energy</w:t>
      </w:r>
      <w:r w:rsidRPr="0072564D">
        <w:rPr>
          <w:rFonts w:eastAsia="Times New Roman"/>
          <w:b/>
          <w:kern w:val="32"/>
          <w:u w:val="single"/>
        </w:rPr>
        <w:t>?</w:t>
      </w:r>
      <w:r w:rsidRPr="0072564D">
        <w:rPr>
          <w:rFonts w:eastAsia="Times New Roman"/>
          <w:kern w:val="32"/>
          <w:sz w:val="16"/>
        </w:rPr>
        <w:t xml:space="preserve"> </w:t>
      </w:r>
      <w:r w:rsidRPr="0072564D">
        <w:rPr>
          <w:rFonts w:eastAsia="Times New Roman"/>
          <w:b/>
          <w:kern w:val="32"/>
          <w:u w:val="single"/>
        </w:rPr>
        <w:t xml:space="preserve">How many would survive </w:t>
      </w:r>
      <w:r w:rsidRPr="0072564D">
        <w:rPr>
          <w:rFonts w:eastAsia="Times New Roman"/>
          <w:b/>
          <w:kern w:val="32"/>
          <w:highlight w:val="green"/>
          <w:u w:val="single"/>
        </w:rPr>
        <w:t>without modern industrial civilisation</w:t>
      </w:r>
      <w:r w:rsidRPr="0072564D">
        <w:rPr>
          <w:rFonts w:eastAsia="Times New Roman"/>
          <w:b/>
          <w:kern w:val="32"/>
          <w:u w:val="single"/>
        </w:rPr>
        <w:t>?</w:t>
      </w:r>
      <w:r w:rsidRPr="0072564D">
        <w:rPr>
          <w:rFonts w:eastAsia="Times New Roman"/>
          <w:kern w:val="32"/>
          <w:sz w:val="16"/>
        </w:rPr>
        <w:t xml:space="preserve"> Two billion? One billion? Under your vision </w:t>
      </w:r>
      <w:r w:rsidRPr="0072564D">
        <w:rPr>
          <w:rFonts w:eastAsia="Times New Roman"/>
          <w:b/>
          <w:iCs/>
          <w:kern w:val="32"/>
          <w:szCs w:val="20"/>
          <w:highlight w:val="green"/>
          <w:u w:val="single"/>
          <w:bdr w:val="single" w:sz="18" w:space="0" w:color="auto"/>
        </w:rPr>
        <w:t>several billion perish</w:t>
      </w:r>
      <w:r w:rsidRPr="0072564D">
        <w:rPr>
          <w:rFonts w:eastAsia="Times New Roman"/>
          <w:kern w:val="32"/>
          <w:sz w:val="16"/>
        </w:rPr>
        <w:t xml:space="preserve">. And you tell me we have nothing to fear. I find it hard to understand how you could be unaffected by this prospect. I accused you of denial before; this looks more like disavowal. I hear a perverse echo in your writing of the philosophies that most offend you: your macho </w:t>
      </w:r>
      <w:r w:rsidRPr="0072564D">
        <w:rPr>
          <w:rFonts w:eastAsia="Times New Roman"/>
          <w:b/>
          <w:kern w:val="32"/>
          <w:u w:val="single"/>
        </w:rPr>
        <w:t>assertion that we have nothing to fear from collapse</w:t>
      </w:r>
      <w:r w:rsidRPr="0072564D">
        <w:rPr>
          <w:rFonts w:eastAsia="Times New Roman"/>
          <w:kern w:val="32"/>
          <w:sz w:val="16"/>
        </w:rPr>
        <w:t xml:space="preserve"> mirrors the macho assertion that we have nothing to fear from endless growth. Both positions </w:t>
      </w:r>
      <w:r w:rsidRPr="0072564D">
        <w:rPr>
          <w:rFonts w:eastAsia="Times New Roman"/>
          <w:b/>
          <w:iCs/>
          <w:kern w:val="32"/>
          <w:highlight w:val="green"/>
          <w:u w:val="single"/>
          <w:bdr w:val="single" w:sz="18" w:space="0" w:color="auto"/>
        </w:rPr>
        <w:t>betray a refusal to engage with physical reality</w:t>
      </w:r>
      <w:r w:rsidRPr="0072564D">
        <w:rPr>
          <w:rFonts w:eastAsia="Times New Roman"/>
          <w:kern w:val="32"/>
          <w:sz w:val="16"/>
        </w:rPr>
        <w:t xml:space="preserve">. Your disavowal is </w:t>
      </w:r>
      <w:r w:rsidRPr="0072564D">
        <w:rPr>
          <w:rFonts w:eastAsia="Times New Roman"/>
          <w:b/>
          <w:iCs/>
          <w:kern w:val="32"/>
          <w:u w:val="single"/>
          <w:bdr w:val="single" w:sz="18" w:space="0" w:color="auto"/>
        </w:rPr>
        <w:t>informed by a misunderstanding</w:t>
      </w:r>
      <w:r w:rsidRPr="0072564D">
        <w:rPr>
          <w:rFonts w:eastAsia="Times New Roman"/>
          <w:kern w:val="32"/>
          <w:sz w:val="16"/>
        </w:rPr>
        <w:t xml:space="preserve">. </w:t>
      </w:r>
      <w:r w:rsidRPr="0072564D">
        <w:rPr>
          <w:rFonts w:eastAsia="Times New Roman"/>
          <w:b/>
          <w:kern w:val="32"/>
          <w:u w:val="single"/>
        </w:rPr>
        <w:t xml:space="preserve">You maintain that modern industrial </w:t>
      </w:r>
      <w:r w:rsidRPr="0072564D">
        <w:rPr>
          <w:rFonts w:eastAsia="Times New Roman"/>
          <w:b/>
          <w:kern w:val="32"/>
          <w:highlight w:val="green"/>
          <w:u w:val="single"/>
        </w:rPr>
        <w:t>civilisation "is a weapon of planetary mass destruction</w:t>
      </w:r>
      <w:r w:rsidRPr="0072564D">
        <w:rPr>
          <w:rFonts w:eastAsia="Times New Roman"/>
          <w:kern w:val="32"/>
          <w:sz w:val="16"/>
        </w:rPr>
        <w:t xml:space="preserve">". </w:t>
      </w:r>
      <w:r w:rsidRPr="0072564D">
        <w:rPr>
          <w:rFonts w:eastAsia="Times New Roman"/>
          <w:b/>
          <w:kern w:val="32"/>
          <w:highlight w:val="green"/>
          <w:u w:val="single"/>
        </w:rPr>
        <w:t>Anyone apprised of</w:t>
      </w:r>
      <w:r w:rsidRPr="0072564D">
        <w:rPr>
          <w:rFonts w:eastAsia="Times New Roman"/>
          <w:b/>
          <w:kern w:val="32"/>
          <w:u w:val="single"/>
        </w:rPr>
        <w:t xml:space="preserve"> the </w:t>
      </w:r>
      <w:r w:rsidRPr="0072564D">
        <w:rPr>
          <w:rFonts w:eastAsia="Times New Roman"/>
          <w:b/>
          <w:kern w:val="32"/>
          <w:highlight w:val="green"/>
          <w:u w:val="single"/>
        </w:rPr>
        <w:t>palaeolithic massacre</w:t>
      </w:r>
      <w:r w:rsidRPr="0072564D">
        <w:rPr>
          <w:rFonts w:eastAsia="Times New Roman"/>
          <w:b/>
          <w:kern w:val="32"/>
          <w:u w:val="single"/>
        </w:rPr>
        <w:t xml:space="preserve"> of the African and Eurasian megafauna, or the extermination of the great beasts of the Americas</w:t>
      </w:r>
      <w:r w:rsidRPr="0072564D">
        <w:rPr>
          <w:rFonts w:eastAsia="Times New Roman"/>
          <w:kern w:val="32"/>
          <w:sz w:val="16"/>
        </w:rPr>
        <w:t xml:space="preserve">, </w:t>
      </w:r>
      <w:r w:rsidRPr="0072564D">
        <w:rPr>
          <w:rFonts w:eastAsia="Times New Roman"/>
          <w:b/>
          <w:kern w:val="32"/>
          <w:u w:val="single"/>
        </w:rPr>
        <w:t>or the</w:t>
      </w:r>
      <w:r w:rsidRPr="0072564D">
        <w:rPr>
          <w:rFonts w:eastAsia="Times New Roman"/>
          <w:kern w:val="32"/>
          <w:sz w:val="16"/>
        </w:rPr>
        <w:t xml:space="preserve"> </w:t>
      </w:r>
      <w:r w:rsidRPr="0072564D">
        <w:rPr>
          <w:rFonts w:eastAsia="Times New Roman"/>
          <w:b/>
          <w:iCs/>
          <w:kern w:val="32"/>
          <w:highlight w:val="green"/>
          <w:u w:val="single"/>
          <w:bdr w:val="single" w:sz="18" w:space="0" w:color="auto"/>
        </w:rPr>
        <w:t>massive carbon pulse produced by deforestation</w:t>
      </w:r>
      <w:r w:rsidRPr="0072564D">
        <w:rPr>
          <w:rFonts w:eastAsia="Times New Roman"/>
          <w:kern w:val="32"/>
          <w:sz w:val="16"/>
        </w:rPr>
        <w:t xml:space="preserve"> </w:t>
      </w:r>
      <w:r w:rsidRPr="0072564D">
        <w:rPr>
          <w:rFonts w:eastAsia="Times New Roman"/>
          <w:b/>
          <w:kern w:val="32"/>
          <w:u w:val="single"/>
        </w:rPr>
        <w:t xml:space="preserve">in the Neolithic must be able to see that </w:t>
      </w:r>
      <w:r w:rsidRPr="0072564D">
        <w:rPr>
          <w:rFonts w:eastAsia="Times New Roman"/>
          <w:b/>
          <w:kern w:val="32"/>
          <w:highlight w:val="green"/>
          <w:u w:val="single"/>
        </w:rPr>
        <w:t>the weapon</w:t>
      </w:r>
      <w:r w:rsidRPr="0072564D">
        <w:rPr>
          <w:rFonts w:eastAsia="Times New Roman"/>
          <w:b/>
          <w:kern w:val="32"/>
          <w:u w:val="single"/>
        </w:rPr>
        <w:t xml:space="preserve"> of planetary mass destruction </w:t>
      </w:r>
      <w:r w:rsidRPr="0072564D">
        <w:rPr>
          <w:rFonts w:eastAsia="Times New Roman"/>
          <w:b/>
          <w:kern w:val="32"/>
          <w:highlight w:val="green"/>
          <w:u w:val="single"/>
        </w:rPr>
        <w:t>is</w:t>
      </w:r>
      <w:r w:rsidRPr="0072564D">
        <w:rPr>
          <w:rFonts w:eastAsia="Times New Roman"/>
          <w:b/>
          <w:iCs/>
          <w:kern w:val="32"/>
          <w:u w:val="single"/>
          <w:bdr w:val="single" w:sz="18" w:space="0" w:color="auto"/>
        </w:rPr>
        <w:t xml:space="preserve"> not the current culture, but </w:t>
      </w:r>
      <w:r w:rsidRPr="0072564D">
        <w:rPr>
          <w:rFonts w:eastAsia="Times New Roman"/>
          <w:b/>
          <w:iCs/>
          <w:kern w:val="32"/>
          <w:highlight w:val="green"/>
          <w:u w:val="single"/>
          <w:bdr w:val="single" w:sz="18" w:space="0" w:color="auto"/>
        </w:rPr>
        <w:t>humankind</w:t>
      </w:r>
      <w:r w:rsidRPr="0072564D">
        <w:rPr>
          <w:rFonts w:eastAsia="Times New Roman"/>
          <w:kern w:val="32"/>
          <w:sz w:val="16"/>
        </w:rPr>
        <w:t xml:space="preserve">. </w:t>
      </w:r>
      <w:r w:rsidRPr="0072564D">
        <w:rPr>
          <w:rFonts w:eastAsia="Times New Roman"/>
          <w:b/>
          <w:kern w:val="32"/>
          <w:u w:val="single"/>
        </w:rPr>
        <w:t>You would purge the planet of industrial civilisation</w:t>
      </w:r>
      <w:r w:rsidRPr="0072564D">
        <w:rPr>
          <w:rFonts w:eastAsia="Times New Roman"/>
          <w:kern w:val="32"/>
          <w:sz w:val="16"/>
        </w:rPr>
        <w:t xml:space="preserve">, </w:t>
      </w:r>
      <w:r w:rsidRPr="0072564D">
        <w:rPr>
          <w:rFonts w:eastAsia="Times New Roman"/>
          <w:b/>
          <w:iCs/>
          <w:kern w:val="32"/>
          <w:highlight w:val="green"/>
          <w:u w:val="single"/>
          <w:bdr w:val="single" w:sz="18" w:space="0" w:color="auto"/>
        </w:rPr>
        <w:t>at the cost of billions of lives</w:t>
      </w:r>
      <w:r w:rsidRPr="0072564D">
        <w:rPr>
          <w:rFonts w:eastAsia="Times New Roman"/>
          <w:kern w:val="32"/>
          <w:sz w:val="16"/>
        </w:rPr>
        <w:t xml:space="preserve">, </w:t>
      </w:r>
      <w:r w:rsidRPr="0072564D">
        <w:rPr>
          <w:rFonts w:eastAsia="Times New Roman"/>
          <w:b/>
          <w:kern w:val="32"/>
          <w:u w:val="single"/>
        </w:rPr>
        <w:t>only to discover that</w:t>
      </w:r>
      <w:r w:rsidRPr="0072564D">
        <w:rPr>
          <w:rFonts w:eastAsia="Times New Roman"/>
          <w:kern w:val="32"/>
          <w:sz w:val="16"/>
        </w:rPr>
        <w:t xml:space="preserve"> </w:t>
      </w:r>
      <w:r w:rsidRPr="0072564D">
        <w:rPr>
          <w:rFonts w:eastAsia="Times New Roman"/>
          <w:b/>
          <w:kern w:val="32"/>
          <w:highlight w:val="green"/>
          <w:u w:val="single"/>
        </w:rPr>
        <w:t>you</w:t>
      </w:r>
      <w:r w:rsidRPr="0072564D">
        <w:rPr>
          <w:rFonts w:eastAsia="Times New Roman"/>
          <w:b/>
          <w:kern w:val="32"/>
          <w:u w:val="single"/>
        </w:rPr>
        <w:t xml:space="preserve"> have not </w:t>
      </w:r>
      <w:r w:rsidRPr="0072564D">
        <w:rPr>
          <w:rFonts w:eastAsia="Times New Roman"/>
          <w:b/>
          <w:kern w:val="32"/>
          <w:highlight w:val="green"/>
          <w:u w:val="single"/>
        </w:rPr>
        <w:t>invoked</w:t>
      </w:r>
      <w:r w:rsidRPr="0072564D">
        <w:rPr>
          <w:rFonts w:eastAsia="Times New Roman"/>
          <w:b/>
          <w:kern w:val="32"/>
          <w:u w:val="single"/>
        </w:rPr>
        <w:t xml:space="preserve"> "a saner world" but</w:t>
      </w:r>
      <w:r w:rsidRPr="0072564D">
        <w:rPr>
          <w:rFonts w:eastAsia="Times New Roman"/>
          <w:kern w:val="32"/>
          <w:sz w:val="16"/>
        </w:rPr>
        <w:t xml:space="preserve"> </w:t>
      </w:r>
      <w:r w:rsidRPr="0072564D">
        <w:rPr>
          <w:rFonts w:eastAsia="Times New Roman"/>
          <w:b/>
          <w:iCs/>
          <w:kern w:val="32"/>
          <w:u w:val="single"/>
          <w:bdr w:val="single" w:sz="18" w:space="0" w:color="auto"/>
        </w:rPr>
        <w:t xml:space="preserve">just </w:t>
      </w:r>
      <w:r w:rsidRPr="0072564D">
        <w:rPr>
          <w:rFonts w:eastAsia="Times New Roman"/>
          <w:b/>
          <w:iCs/>
          <w:kern w:val="32"/>
          <w:highlight w:val="green"/>
          <w:u w:val="single"/>
          <w:bdr w:val="single" w:sz="18" w:space="0" w:color="auto"/>
        </w:rPr>
        <w:t>another phase of destruction</w:t>
      </w:r>
      <w:r w:rsidRPr="0072564D">
        <w:rPr>
          <w:rFonts w:eastAsia="Times New Roman"/>
          <w:kern w:val="32"/>
          <w:sz w:val="16"/>
        </w:rPr>
        <w:t xml:space="preserve">. Strange as it seems, a de-fanged, steady-state version of the current settlement might offer the best prospect humankind has ever had of avoiding collapse. </w:t>
      </w:r>
      <w:r w:rsidRPr="0072564D">
        <w:rPr>
          <w:rFonts w:eastAsia="Times New Roman"/>
          <w:b/>
          <w:kern w:val="32"/>
          <w:highlight w:val="green"/>
          <w:u w:val="single"/>
        </w:rPr>
        <w:t>For the first time</w:t>
      </w:r>
      <w:r w:rsidRPr="0072564D">
        <w:rPr>
          <w:rFonts w:eastAsia="Times New Roman"/>
          <w:b/>
          <w:kern w:val="32"/>
          <w:u w:val="single"/>
        </w:rPr>
        <w:t xml:space="preserve"> in</w:t>
      </w:r>
      <w:r w:rsidRPr="0072564D">
        <w:rPr>
          <w:rFonts w:eastAsia="Times New Roman"/>
          <w:kern w:val="32"/>
          <w:sz w:val="16"/>
        </w:rPr>
        <w:t xml:space="preserve"> our </w:t>
      </w:r>
      <w:proofErr w:type="gramStart"/>
      <w:r w:rsidRPr="0072564D">
        <w:rPr>
          <w:rFonts w:eastAsia="Times New Roman"/>
          <w:b/>
          <w:kern w:val="32"/>
          <w:u w:val="single"/>
        </w:rPr>
        <w:t>history</w:t>
      </w:r>
      <w:proofErr w:type="gramEnd"/>
      <w:r w:rsidRPr="0072564D">
        <w:rPr>
          <w:rFonts w:eastAsia="Times New Roman"/>
          <w:b/>
          <w:kern w:val="32"/>
          <w:u w:val="single"/>
        </w:rPr>
        <w:t xml:space="preserve"> </w:t>
      </w:r>
      <w:r w:rsidRPr="0072564D">
        <w:rPr>
          <w:rFonts w:eastAsia="Times New Roman"/>
          <w:b/>
          <w:kern w:val="32"/>
          <w:highlight w:val="green"/>
          <w:u w:val="single"/>
        </w:rPr>
        <w:t>we are</w:t>
      </w:r>
      <w:r w:rsidRPr="0072564D">
        <w:rPr>
          <w:rFonts w:eastAsia="Times New Roman"/>
          <w:kern w:val="32"/>
          <w:sz w:val="16"/>
          <w:highlight w:val="green"/>
        </w:rPr>
        <w:t xml:space="preserve"> </w:t>
      </w:r>
      <w:r w:rsidRPr="0072564D">
        <w:rPr>
          <w:rFonts w:eastAsia="Times New Roman"/>
          <w:b/>
          <w:iCs/>
          <w:kern w:val="32"/>
          <w:highlight w:val="green"/>
          <w:u w:val="single"/>
          <w:bdr w:val="single" w:sz="18" w:space="0" w:color="auto"/>
        </w:rPr>
        <w:t>well-informed about the extent</w:t>
      </w:r>
      <w:r w:rsidRPr="0072564D">
        <w:rPr>
          <w:rFonts w:eastAsia="Times New Roman"/>
          <w:b/>
          <w:iCs/>
          <w:kern w:val="32"/>
          <w:u w:val="single"/>
          <w:bdr w:val="single" w:sz="18" w:space="0" w:color="auto"/>
        </w:rPr>
        <w:t xml:space="preserve"> and causes </w:t>
      </w:r>
      <w:r w:rsidRPr="0072564D">
        <w:rPr>
          <w:rFonts w:eastAsia="Times New Roman"/>
          <w:b/>
          <w:iCs/>
          <w:kern w:val="32"/>
          <w:highlight w:val="green"/>
          <w:u w:val="single"/>
          <w:bdr w:val="single" w:sz="18" w:space="0" w:color="auto"/>
        </w:rPr>
        <w:t>of our ecological crises</w:t>
      </w:r>
      <w:r w:rsidRPr="0072564D">
        <w:rPr>
          <w:rFonts w:eastAsia="Times New Roman"/>
          <w:kern w:val="32"/>
          <w:sz w:val="16"/>
        </w:rPr>
        <w:t xml:space="preserve">, know what should be done to avert them, </w:t>
      </w:r>
      <w:r w:rsidRPr="0072564D">
        <w:rPr>
          <w:rFonts w:eastAsia="Times New Roman"/>
          <w:b/>
          <w:kern w:val="32"/>
          <w:u w:val="single"/>
        </w:rPr>
        <w:t>and have the global means</w:t>
      </w:r>
      <w:r w:rsidRPr="0072564D">
        <w:rPr>
          <w:rFonts w:eastAsia="Times New Roman"/>
          <w:kern w:val="32"/>
          <w:sz w:val="16"/>
        </w:rPr>
        <w:t xml:space="preserve"> – if only the political will were present – </w:t>
      </w:r>
      <w:r w:rsidRPr="0072564D">
        <w:rPr>
          <w:rFonts w:eastAsia="Times New Roman"/>
          <w:b/>
          <w:kern w:val="32"/>
          <w:u w:val="single"/>
        </w:rPr>
        <w:t>of preventing them</w:t>
      </w:r>
      <w:r w:rsidRPr="0072564D">
        <w:rPr>
          <w:rFonts w:eastAsia="Times New Roman"/>
          <w:kern w:val="32"/>
          <w:sz w:val="16"/>
        </w:rPr>
        <w:t xml:space="preserve">. </w:t>
      </w:r>
      <w:r w:rsidRPr="0072564D">
        <w:rPr>
          <w:rFonts w:eastAsia="Times New Roman"/>
          <w:b/>
          <w:kern w:val="32"/>
          <w:highlight w:val="green"/>
          <w:u w:val="single"/>
        </w:rPr>
        <w:t>Faced with</w:t>
      </w:r>
      <w:r w:rsidRPr="0072564D">
        <w:rPr>
          <w:rFonts w:eastAsia="Times New Roman"/>
          <w:b/>
          <w:kern w:val="32"/>
          <w:u w:val="single"/>
        </w:rPr>
        <w:t xml:space="preserve"> your alternative</w:t>
      </w:r>
      <w:r w:rsidRPr="0072564D">
        <w:rPr>
          <w:rFonts w:eastAsia="Times New Roman"/>
          <w:kern w:val="32"/>
          <w:sz w:val="16"/>
        </w:rPr>
        <w:t xml:space="preserve"> – </w:t>
      </w:r>
      <w:r w:rsidRPr="0072564D">
        <w:rPr>
          <w:rFonts w:eastAsia="Times New Roman"/>
          <w:b/>
          <w:iCs/>
          <w:kern w:val="32"/>
          <w:u w:val="single"/>
          <w:bdr w:val="single" w:sz="18" w:space="0" w:color="auto"/>
        </w:rPr>
        <w:t xml:space="preserve">sit </w:t>
      </w:r>
      <w:r w:rsidRPr="0072564D">
        <w:rPr>
          <w:rFonts w:eastAsia="Times New Roman"/>
          <w:b/>
          <w:iCs/>
          <w:kern w:val="32"/>
          <w:highlight w:val="green"/>
          <w:u w:val="single"/>
          <w:bdr w:val="single" w:sz="18" w:space="0" w:color="auto"/>
        </w:rPr>
        <w:t>back and watch billions die</w:t>
      </w:r>
      <w:r w:rsidRPr="0072564D">
        <w:rPr>
          <w:rFonts w:eastAsia="Times New Roman"/>
          <w:kern w:val="32"/>
          <w:sz w:val="16"/>
          <w:highlight w:val="green"/>
        </w:rPr>
        <w:t xml:space="preserve"> – </w:t>
      </w:r>
      <w:r w:rsidRPr="0072564D">
        <w:rPr>
          <w:rFonts w:eastAsia="Times New Roman"/>
          <w:b/>
          <w:kern w:val="32"/>
          <w:highlight w:val="green"/>
          <w:u w:val="single"/>
        </w:rPr>
        <w:t>Liberal Democracy 2.0 looks</w:t>
      </w:r>
      <w:r w:rsidRPr="0072564D">
        <w:rPr>
          <w:rFonts w:eastAsia="Times New Roman"/>
          <w:kern w:val="32"/>
          <w:sz w:val="16"/>
        </w:rPr>
        <w:t xml:space="preserve"> like a </w:t>
      </w:r>
      <w:r w:rsidRPr="0072564D">
        <w:rPr>
          <w:rFonts w:eastAsia="Times New Roman"/>
          <w:b/>
          <w:iCs/>
          <w:kern w:val="32"/>
          <w:highlight w:val="green"/>
          <w:u w:val="single"/>
          <w:bdr w:val="single" w:sz="18" w:space="0" w:color="auto"/>
        </w:rPr>
        <w:t>pretty good</w:t>
      </w:r>
      <w:r w:rsidRPr="0072564D">
        <w:rPr>
          <w:rFonts w:eastAsia="Times New Roman"/>
          <w:kern w:val="32"/>
          <w:sz w:val="16"/>
        </w:rPr>
        <w:t xml:space="preserve"> option.</w:t>
      </w:r>
    </w:p>
    <w:p w14:paraId="715D353E" w14:textId="77777777" w:rsidR="0072564D" w:rsidRPr="0072564D" w:rsidRDefault="0072564D" w:rsidP="0072564D">
      <w:pPr>
        <w:pStyle w:val="Heading4"/>
        <w:rPr>
          <w:rFonts w:cs="Calibri"/>
        </w:rPr>
      </w:pPr>
      <w:r w:rsidRPr="0072564D">
        <w:rPr>
          <w:rFonts w:cs="Calibri"/>
        </w:rPr>
        <w:t>Crisis alone can’t cause mindset shift or stable transition</w:t>
      </w:r>
    </w:p>
    <w:p w14:paraId="1FD0704E" w14:textId="77777777" w:rsidR="0072564D" w:rsidRPr="0072564D" w:rsidRDefault="0072564D" w:rsidP="0072564D">
      <w:pPr>
        <w:rPr>
          <w:rStyle w:val="StyleUnderline"/>
          <w:sz w:val="14"/>
        </w:rPr>
      </w:pPr>
      <w:r w:rsidRPr="0072564D">
        <w:rPr>
          <w:rStyle w:val="Style13ptBold"/>
        </w:rPr>
        <w:t>Buch-Hansen 18</w:t>
      </w:r>
      <w:r w:rsidRPr="0072564D">
        <w:rPr>
          <w:sz w:val="14"/>
        </w:rPr>
        <w:t xml:space="preserve"> (Herbert, Associate Professor, Department of Business and Politics, Copenhagen Business School, “The Prerequisites for a Degrowth Paradigm Shift: Insights from Critical Political Economy”, Ecological Economics Volume 146, April 2018, Pages 157-163, Available through Science Direct)</w:t>
      </w:r>
    </w:p>
    <w:p w14:paraId="3B1D629F" w14:textId="00D80FCE" w:rsidR="0072564D" w:rsidRPr="0072564D" w:rsidRDefault="0072564D" w:rsidP="0072564D">
      <w:pPr>
        <w:rPr>
          <w:sz w:val="12"/>
        </w:rPr>
      </w:pPr>
      <w:r w:rsidRPr="0072564D">
        <w:rPr>
          <w:rStyle w:val="StyleUnderline"/>
        </w:rPr>
        <w:t>What would it take for a degrowth paradigm shift</w:t>
      </w:r>
      <w:r w:rsidRPr="0072564D">
        <w:rPr>
          <w:sz w:val="12"/>
        </w:rPr>
        <w:t xml:space="preserve"> to take place? Drawing on contemporary critical political economy scholarship, </w:t>
      </w:r>
      <w:r w:rsidRPr="0072564D">
        <w:rPr>
          <w:rStyle w:val="StyleUnderline"/>
        </w:rPr>
        <w:t xml:space="preserve">this article identifies </w:t>
      </w:r>
      <w:r w:rsidRPr="0072564D">
        <w:rPr>
          <w:rStyle w:val="Emphasis"/>
        </w:rPr>
        <w:t>four prerequisites</w:t>
      </w:r>
      <w:r w:rsidRPr="0072564D">
        <w:rPr>
          <w:sz w:val="12"/>
        </w:rPr>
        <w:t xml:space="preserve"> for socio-economic paradigm shifts: </w:t>
      </w:r>
      <w:r w:rsidRPr="0072564D">
        <w:rPr>
          <w:rStyle w:val="StyleUnderline"/>
        </w:rPr>
        <w:t xml:space="preserve">deep crisis, an </w:t>
      </w:r>
      <w:r w:rsidRPr="0072564D">
        <w:rPr>
          <w:rStyle w:val="Emphasis"/>
        </w:rPr>
        <w:t>alternative political project</w:t>
      </w:r>
      <w:r w:rsidRPr="0072564D">
        <w:rPr>
          <w:rStyle w:val="StyleUnderline"/>
        </w:rPr>
        <w:t xml:space="preserve">, a </w:t>
      </w:r>
      <w:r w:rsidRPr="0072564D">
        <w:rPr>
          <w:rStyle w:val="Emphasis"/>
        </w:rPr>
        <w:t>comprehensive coalition</w:t>
      </w:r>
      <w:r w:rsidRPr="0072564D">
        <w:rPr>
          <w:rStyle w:val="StyleUnderline"/>
        </w:rPr>
        <w:t xml:space="preserve"> of social forces promoting the project in political struggles, and </w:t>
      </w:r>
      <w:r w:rsidRPr="0072564D">
        <w:rPr>
          <w:rStyle w:val="Emphasis"/>
        </w:rPr>
        <w:t>broad-based consent</w:t>
      </w:r>
      <w:r w:rsidRPr="0072564D">
        <w:rPr>
          <w:sz w:val="12"/>
        </w:rPr>
        <w:t xml:space="preserve">. It is argued that, on the one hand, there is much to suggest that current crises cannot be resolved under existing institutional frameworks and that degrowth is a political project that provides solutions to some of the key problems currently facing humanity. On the other hand, </w:t>
      </w:r>
      <w:r w:rsidRPr="0072564D">
        <w:rPr>
          <w:rStyle w:val="StyleUnderline"/>
          <w:highlight w:val="green"/>
        </w:rPr>
        <w:t xml:space="preserve">the prospects for a </w:t>
      </w:r>
      <w:r w:rsidRPr="0072564D">
        <w:rPr>
          <w:rStyle w:val="StyleUnderline"/>
        </w:rPr>
        <w:t xml:space="preserve">degrowth paradigm </w:t>
      </w:r>
      <w:r w:rsidRPr="0072564D">
        <w:rPr>
          <w:rStyle w:val="StyleUnderline"/>
          <w:highlight w:val="green"/>
        </w:rPr>
        <w:t>shift remain bleak</w:t>
      </w:r>
      <w:r w:rsidRPr="0072564D">
        <w:rPr>
          <w:rStyle w:val="StyleUnderline"/>
        </w:rPr>
        <w:t xml:space="preserve">: unlike political projects that became hegemonic in the past, </w:t>
      </w:r>
      <w:r w:rsidRPr="0072564D">
        <w:rPr>
          <w:rStyle w:val="Emphasis"/>
          <w:highlight w:val="green"/>
        </w:rPr>
        <w:t>degrowth has neither support from a comprehensive coalition</w:t>
      </w:r>
      <w:r w:rsidRPr="0072564D">
        <w:rPr>
          <w:rStyle w:val="StyleUnderline"/>
          <w:highlight w:val="green"/>
        </w:rPr>
        <w:t xml:space="preserve"> </w:t>
      </w:r>
      <w:r w:rsidRPr="0072564D">
        <w:rPr>
          <w:rStyle w:val="StyleUnderline"/>
        </w:rPr>
        <w:t xml:space="preserve">of social forces </w:t>
      </w:r>
      <w:r w:rsidRPr="0072564D">
        <w:rPr>
          <w:rStyle w:val="Emphasis"/>
          <w:highlight w:val="green"/>
        </w:rPr>
        <w:t>nor any consent to its agenda</w:t>
      </w:r>
      <w:r w:rsidRPr="0072564D">
        <w:rPr>
          <w:rStyle w:val="StyleUnderline"/>
          <w:highlight w:val="green"/>
        </w:rPr>
        <w:t xml:space="preserve"> </w:t>
      </w:r>
      <w:r w:rsidRPr="0072564D">
        <w:rPr>
          <w:rStyle w:val="StyleUnderline"/>
        </w:rPr>
        <w:t>among the broader population</w:t>
      </w:r>
      <w:r w:rsidRPr="0072564D">
        <w:rPr>
          <w:sz w:val="12"/>
        </w:rPr>
        <w:t xml:space="preserve">. 1. Introduction What does it take for deep socio-economic change to take place? Finding answers to this question is of the utmost importance to any social movement hoping to bring about profound changes in the way the economic system functions. Degrowth is one such movement (Demaria et al., 2013). Its vision of a democratic transition towards a smaller economic system that operates within ecological boundaries and that is also socially sustainable entails profound socio-economic changes (Boonstra and Joosse, 2013; Kallis, 2011; Latouche, 2009). Such changes have not yet taken place, even though many of the ideas underpinning degrowth appeared several decades ago. While countless initiatives that resonate with degrowth have emerged at the local level (see, e.g., D'Alisa et al., 2015; Joutsenvirta, 2016), the degrowth movement has, thus far, had negligible impact on the functioning of the wider economic system. Nonetheless, in existing scholarship on degrowth, there is surprisingly little discussion either of why degrowth remains politically marginalized or of what it would take for the desired “paradigm shift” to materialize. The present article addresses these issues by drawing on contemporary critical (historical materialist) political economy scholarship. Such scholarship has illuminated a variety of important transformations, including the evolution of transnational power relations (Cox, 1987; Ougaard, 2016), profound regulatory changes (Buch-Hansen and Wigger, 2011; Horn, 2012), foreign policy developments (van Apeldoorn and de Graaff, 2015) and – more generally – shifts from one type of capitalism to another (McDonough et al., 2010; Robinson, 2004). While critical political economy scholarship is an indispensable resource for understanding changes in and of capitalism, it is a resource that has rarely been utilized in growth-critical research (albeit see Buch-Hansen, 2014; Klitgaard, 2013; Koch, 2015). This is unfortunate because, as this article seeks to show, the two fields of knowledge have great potential to enrich one another. This article proceeds as follows. The first section explains how contemporary critical political economy – primarily the strand of transnational historical materialism – explains deep institutional change. Four prerequisites for socio-economic paradigm shifts are distilled from critical political economy scholarship and then related to degrowth in the following sections in an attempt to determine the prospects of a degrowth paradigm shift. A brief conclusion sums up the argument. 2. The Political Economy of Paradigm Shifts Key theoretical frameworks in contemporary critical political economy – such as regulation theory (Bieling et al., 2016; Boyer, 1990; Staricco, 2015), the social structures of accumulation approach (Gordon et al., 1982; McDonough et al., 2010) and transnational historical materialism (Cox, 1987; Overbeek, 2013) – all seek to explain when and why institutional and societal changes take place. Such frameworks underscore that capitalism is crisis-prone because of its conflictual nature: as a result of class conflicts and numerous other contradictions (Harvey, 2014), the process of capital accumulation (the engine of capitalism) can only be temporarily stabilised by means of various institutional arrangements. The institutions stabilising the capital accumulation process at the micro-level, thereby facilitating growth at the macro-level, have been referred to as “social structures of accumulation” (Gordon et al., 1982). Such institutions are the outcomes of political struggles. Importantly, political struggles are, in this view, not just a matter of processes in parliaments. Critical political economists consider the social forces engendered by the capitalist production process, namely fractions of capital and labour, to be the most important drivers of social change. As already noted by Marx (1963: 704), society ‘by no means consists only of two classes, workers and industrial </w:t>
      </w:r>
      <w:proofErr w:type="gramStart"/>
      <w:r w:rsidRPr="0072564D">
        <w:rPr>
          <w:sz w:val="12"/>
        </w:rPr>
        <w:t>capitalists’</w:t>
      </w:r>
      <w:proofErr w:type="gramEnd"/>
      <w:r w:rsidRPr="0072564D">
        <w:rPr>
          <w:sz w:val="12"/>
        </w:rPr>
        <w:t xml:space="preserve">. Fractions thus become a key concept here. The defining feature of a class fraction is that its “members” perform similar economic functions in the process of capital accumulation. As a result, they tend to have specific ideological inclinations that are organically related to these functions (van der Pijl, 1998). Class struggle is, therefore, not merely something that involves capitalists versus workers; it is also a phenomenon that occurs within the basic classes and between fractions with vastly different outlooks and preferences. One axis along which the fractionalisation of capital can take place is that of industrial versus money capital, with members of the latter fraction having a much more liberal outlook than those of the former (Overbeek, 1990: 25–27). Other axes of fractioning are those of monopoly versus non-monopoly capital (Poulantzas, 1975: 144–145) and nationally versus transnationally oriented capital (Robinson, 2004; van Apeldoorn, 2002). The power balance between different fractions is closely related to prevailing accumulation structures. For instance, if capital accumulation is predominantly transnational, transnational capital fractions will tend to prevail. Over time, social forces undergo transformations through dialectical interplays with the capitalist system itself, and in this process, power relations change and deep institutional change becomes possible (Wigger and Buch-Hansen, 2014; see also Tickell and Peck, 1992). The relative power of different social forces often changes in the wake of deep crises of capitalism. Such crises mark the end of previously prevailing social structures of accumulation and associated social forces, and they pave the way for the ascendance of new social forces and ideas (Cox, 1987; Overbeek and Pijl, 1993). A class fraction can seek to shape overall societal developments by advancing a political project that outlines a way out of an ongoing crisis.1 Class fractions will thus attempt to mobilize support for their political project by entering into various forms of alliances with other fractions, political parties, business associations, labour unions and/or other organisations. In liberal democracies, broad-based consent, or at least passive consent, is an additional precondition for a political project to become institutionalised. In terms of their content, political projects present ways of dealing ‘with current contradictions in the labour, intersectoral/competition, and profit distribution processes, as well as with broader social and political issues’ (van der Pijl, 1998: 4).2 So-called “organic intellectuals” (Gramsci, 1971: 5–23) play a key role in the process of devising and lending legitimacy to political projects. Associated with the very social class whose interests they seek to advance, organic intellectuals can be a broad range of actors, including, for instance, (social) scientists, think tanks, journalists, business(wo)men, political </w:t>
      </w:r>
      <w:proofErr w:type="gramStart"/>
      <w:r w:rsidRPr="0072564D">
        <w:rPr>
          <w:sz w:val="12"/>
        </w:rPr>
        <w:t>advisors</w:t>
      </w:r>
      <w:proofErr w:type="gramEnd"/>
      <w:r w:rsidRPr="0072564D">
        <w:rPr>
          <w:sz w:val="12"/>
        </w:rPr>
        <w:t xml:space="preserve"> and party strategists (van Apeldoorn, 2002: 31). A political project has become hegemonic once the ideas it incorporates have become “common sense”, ‘bringing about not only a unison of economic and political aims, but also intellectual and moral unity’ (Gramsci, 1971: 181). According to Overbeek (1990: 248–9), political projects that become hegemonic generally go through three phases: deconstruction, construction, and consolidation. As an illustration, these phases can be considered in relation to neoliberalism – a political project that, in the words of van Apeldoorn &amp; Overbeek (2012: 5), ‘is characterized by a mix of liberal pro-market and supply-side discourses (laissez-faire, privatization, liberalization, deregulation, competitiveness) and of monetarist orthodoxy (price stability, balanced budgets, austerity)’. The ascendancy of neoliberalism initially occurred against the backdrop of the deep economic crisis of the 1970s, which also constituted a crisis of the then hegemonic Keynesian project (see also Kotz and McDonough, 2010). In this first phase, neoliberalism served as a “deconstructive project” that provided intellectual ammunition for the disruption of the post-World War Two social order of embedded liberalism/social democracy. Neoclassical economists and right-wing (organic) intellectuals such as Friedrich von Hayek and Milton Friedman played an important role in questioning existing institutional arrangements and in devising the emerging neoliberal project (Peck, 2010). This project was primarily centred around the interest of the fraction of transnational financial capital (Overbeek and Pijl, 1993). In the second “constructive” phase of neoliberalism, its proponents succeeded, to a considerable extent, in elevating neoliberal discourses to the status of being the only credible and legitimate ideas around. In this phase, neoliberal discourses thus informed a series of reforms of existing institutional arrangements. Van Apeldoorn and Overbeek (2013: 5) observe that ‘[t]he coalition of social forces whose fractional interests are articulated through these discourses is configured around the hegemonic fraction of transnational finance capital; it comprises not only the leading sections of the financial sector and a large segment of the leading transnational corporations, but also key segments of the “new middle classes” and of organized labour.’ By contrast, the post-war social order of embedded liberalism had been based on a compromise between nationally oriented industrial capital and organized labour. The rise of neoliberalism was, as such, premised on tectonic shifts in the balance of power between social forces, which were, in turn, related to the transnationalisation of the capitalist system (on the rise of neoliberalism, see also Duménil and Lévy, 2011; Harvey, 2010). In its third phase, neoliberalism became hegemonic in most parts of the capitalist world. Although neoliberal ideas had been implemented in various ways and to different degrees in different countries (Brenner et al., 2010), the neoliberal paradigm shift had – overall – been accomplished at this juncture. From a critical political economy perspective, then, a paradigm shift has taken place once one hegemonic project has been replaced by another. Importantly, in such a third phase of consolidation, ‘crucial path dependencies are created. Interests become entrenched, ideologies become internalized, and in this manner institutional and ideological blockages arise that prevent an adequate response to emerging contradictions in later phases’ (van Apeldoorn and Overbeek, 2012: 7). No political project is hegemonic forever. As mentioned, the social structures of accumulation (perhaps) brought about by the institutionalisation of political projects can only temporarily stabilise the capital accumulation process. At some point, contradictions begin to surface, a crisis commences, and – increasingly – the proponents of alternative political projects challenge the hitherto prevailing project (see also McDonough, 2011). Because </w:t>
      </w:r>
      <w:proofErr w:type="gramStart"/>
      <w:r w:rsidRPr="0072564D">
        <w:rPr>
          <w:sz w:val="12"/>
        </w:rPr>
        <w:t>policy-makers</w:t>
      </w:r>
      <w:proofErr w:type="gramEnd"/>
      <w:r w:rsidRPr="0072564D">
        <w:rPr>
          <w:sz w:val="12"/>
        </w:rPr>
        <w:t xml:space="preserve"> and other agents interpret reality – including the causes of and solutions to a crisis – on the basis of ideas, the availability of one or more alternative political projects is a precondition for a crisis to be succeeded by a paradigm shift. However, again, an alternative paradigm only becomes hegemonic if it attracts support from a comprehensive coalition of social forces. Importantly, it is generally not the case that a new paradigm immediately becomes hegemonic and that new social structures of accumulation are swiftly established. </w:t>
      </w:r>
      <w:r w:rsidRPr="0072564D">
        <w:rPr>
          <w:rStyle w:val="StyleUnderline"/>
          <w:highlight w:val="green"/>
        </w:rPr>
        <w:t>Paradigm shifts take time and are rare</w:t>
      </w:r>
      <w:r w:rsidRPr="0072564D">
        <w:rPr>
          <w:sz w:val="12"/>
        </w:rPr>
        <w:t xml:space="preserve">, </w:t>
      </w:r>
      <w:r w:rsidRPr="0072564D">
        <w:rPr>
          <w:rStyle w:val="StyleUnderline"/>
        </w:rPr>
        <w:t>one reason being</w:t>
      </w:r>
      <w:r w:rsidRPr="0072564D">
        <w:rPr>
          <w:sz w:val="12"/>
        </w:rPr>
        <w:t xml:space="preserve"> the aforementioned </w:t>
      </w:r>
      <w:r w:rsidRPr="0072564D">
        <w:rPr>
          <w:rStyle w:val="Emphasis"/>
          <w:highlight w:val="green"/>
        </w:rPr>
        <w:t>path dependencies</w:t>
      </w:r>
      <w:r w:rsidRPr="0072564D">
        <w:rPr>
          <w:sz w:val="12"/>
        </w:rPr>
        <w:t xml:space="preserve">, </w:t>
      </w:r>
      <w:r w:rsidRPr="0072564D">
        <w:rPr>
          <w:rStyle w:val="StyleUnderline"/>
        </w:rPr>
        <w:t xml:space="preserve">which </w:t>
      </w:r>
      <w:r w:rsidRPr="0072564D">
        <w:rPr>
          <w:rStyle w:val="StyleUnderline"/>
          <w:highlight w:val="green"/>
        </w:rPr>
        <w:t xml:space="preserve">serve to ensure </w:t>
      </w:r>
      <w:r w:rsidRPr="0072564D">
        <w:rPr>
          <w:rStyle w:val="StyleUnderline"/>
        </w:rPr>
        <w:t xml:space="preserve">that </w:t>
      </w:r>
      <w:r w:rsidRPr="0072564D">
        <w:rPr>
          <w:rStyle w:val="StyleUnderline"/>
          <w:highlight w:val="green"/>
        </w:rPr>
        <w:t xml:space="preserve">political struggles </w:t>
      </w:r>
      <w:r w:rsidRPr="0072564D">
        <w:rPr>
          <w:rStyle w:val="StyleUnderline"/>
        </w:rPr>
        <w:t xml:space="preserve">to advance specific political projects do not </w:t>
      </w:r>
      <w:r w:rsidRPr="0072564D">
        <w:rPr>
          <w:rStyle w:val="StyleUnderline"/>
          <w:highlight w:val="green"/>
        </w:rPr>
        <w:t xml:space="preserve">take place </w:t>
      </w:r>
      <w:r w:rsidRPr="0072564D">
        <w:rPr>
          <w:rStyle w:val="StyleUnderline"/>
        </w:rPr>
        <w:t>in a neutral terrain</w:t>
      </w:r>
      <w:r w:rsidRPr="0072564D">
        <w:rPr>
          <w:sz w:val="12"/>
        </w:rPr>
        <w:t xml:space="preserve">. Instead, </w:t>
      </w:r>
      <w:r w:rsidRPr="0072564D">
        <w:rPr>
          <w:rStyle w:val="StyleUnderline"/>
        </w:rPr>
        <w:t xml:space="preserve">they take place </w:t>
      </w:r>
      <w:r w:rsidRPr="0072564D">
        <w:rPr>
          <w:rStyle w:val="StyleUnderline"/>
          <w:highlight w:val="green"/>
        </w:rPr>
        <w:t xml:space="preserve">within </w:t>
      </w:r>
      <w:r w:rsidRPr="0072564D">
        <w:rPr>
          <w:rStyle w:val="Emphasis"/>
          <w:highlight w:val="green"/>
        </w:rPr>
        <w:t>institutional contexts</w:t>
      </w:r>
      <w:r w:rsidRPr="0072564D">
        <w:rPr>
          <w:sz w:val="12"/>
          <w:highlight w:val="green"/>
        </w:rPr>
        <w:t xml:space="preserve"> </w:t>
      </w:r>
      <w:r w:rsidRPr="0072564D">
        <w:rPr>
          <w:sz w:val="12"/>
        </w:rPr>
        <w:t xml:space="preserve">(such as states) that are the crystallisations of previous struggles. </w:t>
      </w:r>
      <w:r w:rsidRPr="0072564D">
        <w:rPr>
          <w:rStyle w:val="StyleUnderline"/>
          <w:highlight w:val="green"/>
        </w:rPr>
        <w:t xml:space="preserve">Existing institutions </w:t>
      </w:r>
      <w:r w:rsidRPr="0072564D">
        <w:rPr>
          <w:rStyle w:val="StyleUnderline"/>
        </w:rPr>
        <w:t>are thus “strategically selective”,</w:t>
      </w:r>
      <w:r w:rsidRPr="0072564D">
        <w:rPr>
          <w:sz w:val="12"/>
        </w:rPr>
        <w:t xml:space="preserve"> meaning that they tend to privilege certain ideas, actors and strategies over other ideas, </w:t>
      </w:r>
      <w:proofErr w:type="gramStart"/>
      <w:r w:rsidRPr="0072564D">
        <w:rPr>
          <w:sz w:val="12"/>
        </w:rPr>
        <w:t>actors</w:t>
      </w:r>
      <w:proofErr w:type="gramEnd"/>
      <w:r w:rsidRPr="0072564D">
        <w:rPr>
          <w:sz w:val="12"/>
        </w:rPr>
        <w:t xml:space="preserve"> and strategies (Jessop, 1990). In other words, institutions tend to have a conservative function: for the most part, </w:t>
      </w:r>
      <w:r w:rsidRPr="0072564D">
        <w:rPr>
          <w:rStyle w:val="StyleUnderline"/>
        </w:rPr>
        <w:t xml:space="preserve">they </w:t>
      </w:r>
      <w:r w:rsidRPr="0072564D">
        <w:rPr>
          <w:rStyle w:val="StyleUnderline"/>
          <w:highlight w:val="green"/>
        </w:rPr>
        <w:t xml:space="preserve">work to the benefit of </w:t>
      </w:r>
      <w:r w:rsidRPr="0072564D">
        <w:rPr>
          <w:rStyle w:val="StyleUnderline"/>
        </w:rPr>
        <w:t xml:space="preserve">the advocates of </w:t>
      </w:r>
      <w:r w:rsidRPr="0072564D">
        <w:rPr>
          <w:rStyle w:val="StyleUnderline"/>
          <w:highlight w:val="green"/>
        </w:rPr>
        <w:t>already institutionalised ideas</w:t>
      </w:r>
      <w:r w:rsidRPr="0072564D">
        <w:rPr>
          <w:sz w:val="12"/>
        </w:rPr>
        <w:t xml:space="preserve">. To recapitulate, contemporary critical political economy identifies a number of prerequisites for a socio-economic paradigm shift: a deep crisis that cannot be solved by the institutional arrangements to which the currently prevailing political project has given shape (prerequisite 1); one or more alternative political projects that show the ways out of the crisis (prerequisite 2); organic intellectuals and a comprehensive alliance of social forces promoting the project in political struggles (prerequisite 3); and broad-based consent, or at least passive consent, for the political project (prerequisite 4). In the following sections, the task is to establish where the degrowth movement stands with respect to these four prerequisites. 3. Crisis Whereas previously in history, the tendency was for major crises to occur roughly one at a time, several deep and intertwined crises are currently unfolding in parallel (Max-Neef, 2014). The 2008 financial crisis may be over, but the economic and social scars it left continue to be deep, and a new financial crisis is already looming. The IMF speaks of a global recovery that is ‘weak and precarious’ and of the risk of ‘stagnation in advanced economies’ (IMF, 2016a: xiv, xvi). The fragility of the global financial system is underscored in a recent study, in which it is noted that global debt levels are now at an all-time high and that high private debt in the rich countries and in a few ‘systemically important emerging market economies […] increases the likelihood of a financial crisis’ (IMF, 2016b: 1). Contemporary capitalism is also characterized by a social crisis, which is related to growing inequality. The income gaps between the top earners (“the 1%” and “the 0.1%”) and the rest of society have become a hotly debated topic in the wake of the 2008 financial crisis as manifested in the emergence of the international Occupy movement and the publication of Thomas Piketty's bestseller Capital in the Twenty-First Century (Piketty, 2014). While the top earners continue to rapidly accumulate more wealth, a large group of bottom earners – in many rich countries, this group accounts for up to 40% of the population – have scarcely benefitted from economic growth and are being left behind (OECD, 2015a). Economic inequality has profound social consequences; for instance, it reduces educational opportunities and lowers the social mobility of many people at the bottom. As the OECD (2015a: 21) comments, ‘the decline of the 40% raises social and political questions. When such a large group in the population gains so little from economic growth, the social fabric frays and trust in institutions is weakened.’ Income inequality has also increased in many developing countries, and although the number of people living in extreme poverty has been reduced significantly in recent decades (OECD, 2015b: 36), hundreds of millions of people still </w:t>
      </w:r>
      <w:proofErr w:type="gramStart"/>
      <w:r w:rsidRPr="0072564D">
        <w:rPr>
          <w:sz w:val="12"/>
        </w:rPr>
        <w:t>live in</w:t>
      </w:r>
      <w:proofErr w:type="gramEnd"/>
      <w:r w:rsidRPr="0072564D">
        <w:rPr>
          <w:sz w:val="12"/>
        </w:rPr>
        <w:t xml:space="preserve"> poverty. Another crisis is the environmental crisis, which encompasses a wide range of factors – including, for instance, climate change, biodiversity loss and deforestation – that undermine current and future living conditions for human beings and other species (Speth, 2008). The root cause of this crisis is the endless increase in the world's volume of production and in humanity's consumption of the planet's finite resources. To merely sustain humanity's current level of environmental impact, 1.6 planets would be required (WWF, 2016). This figure obviously obscures the fact that whereas there is massive overconsumption in the rich countries of the world, the populations of a number of underdeveloped countries have a real and pressing need to increase their consumption if they are to meet basic human needs. A host of other actual or impending crises can be mentioned (see, e.g., Brand and Wissen, 2012; Harvey, 2010; Robinson, 2014). In fact, it is likely to be the case that ‘never before in human history have so many crises converged simultaneously to reach their maximum level of tension’ (Max-Neef, 2014: 17). It seems highly unlikely that these crises – which can also be thought of as one multidimensional crisis – could be resolved under the institutional arrangements of neoliberal capitalism. The 2008 financial crisis was – to no small extent – a result of neoliberal policies (Duménil and Lévy, 2011), and the same can be said of growing inequality (Hall et al., 2013). However, even more fundamentally, the question is whether the crises – not least the environmental crisis – can be resolved simultaneously within the framework of an economic system that needs to grow. So far, there is nothing to suggest that it is even remotely possible to bring humanity's environmental impact down to a sustainable level within such a system (Dietz and O'Neill, 2013; Jackson, 2009). To recapitulate, if a deep crisis is an important prerequisite for deep institutional change – as not only critical political economists but also many other social scientists suggest – then we live in a time when such change ought to be possible. In other words, the first precondition for a degrowth paradigm shift exists. 4. An Alternative Political Project The second precondition for a degrowth paradigm shift is that degrowth constitutes an alternative political project. Although degrowth is not generally conceptualised as a political project – it is more frequently seen as an emerging intellectual paradigm (Martínez-Alier et al., 2010) or as a social movement (Demaria et al., 2013) – it arguably does have key attributes of one. That is, aside from addressing the problems of economic and social injustice and the environmentally unsustainable nature of an economic system that needs to grow endlessly, degrowth presents a general vision of a different form of society as a solution to the current crises. Unlike the supporters of the prevailing neoliberal policy paradigm (and for that matter, of the previously prevailing Keynesian paradigm), who consider increased economic growth to be the solution to most societal problems, advocates of degrowth maintain that moving towards an overall smaller economic system that functions within ecological boundaries is both desirable and necessary. Far from suggesting that all dimensions of all economic spaces have to “degrow”, however, they highlight that ‘some sectors, such as education, medical care, or renewable energy, will need to flourish in the future, while others, such as dirty industries or the financial sector shrink’ (Kallis et al., 2015: 5). Moreover, whereas material sacrifices in the rich parts of the world are deemed necessary in order to bring about sustainable low</w:t>
      </w:r>
      <w:r w:rsidRPr="0072564D">
        <w:rPr>
          <w:rFonts w:ascii="Cambria Math" w:eastAsia="MS Mincho" w:hAnsi="Cambria Math" w:cs="Cambria Math"/>
          <w:sz w:val="12"/>
        </w:rPr>
        <w:t>‑</w:t>
      </w:r>
      <w:r w:rsidRPr="0072564D">
        <w:rPr>
          <w:sz w:val="12"/>
        </w:rPr>
        <w:t xml:space="preserve">carbon economies, degrowth proponents acknowledge the need for poor countries to develop economically (Demaria et al., 2013; Kallis et al., 2012). Kallis et al. (2015: 4) envisage a socially equitable “degrowth society” with a smaller metabolism, in which ‘everything will be different: different activities, different forms and uses of energy, different relations, different gender roles, different allocations of time between paid and non-paid work, different relations with the non-human world’. What further qualifies degrowth as a political project is that its advocates outline several concrete instruments and policies – at times referred to as “policy proposals” (see Kallis, 2015) – that might contribute to bringing about such a society and to making it work. The proposals are too numerous to be listed here, but some of the most important ones relate to work sharing, minimum and maximum income, social enterprises, localised production, eco-communities, community currencies, debt auditing, time-banks and job guarantees (e.g., D'Alisa et al., 2015; Latouche, 2009). In important respects, then, degrowth can be considered a political project. Yet, it is also clear that in other respects it deviates significantly from the “conventional” political projects identified in critical political economy scholarship. Van Apeldoorn and Overbeek (2013): 5) write that ‘[a]ny hegemonic project needs […] a more or less coherent accumulation strategy serving the interests of the leading capital fraction and their immediate allies’. Clearly degrowth as a political project does not come with an accumulation strategy. To the contrary, it offers a “de-accumulation strategy” and is hardly premised on benefitting any “leading capital fraction”. In other words, it is a political project that points beyond (i.e., entails a break with) capitalism and which would, as such, involve not merely a “normal” paradigm shift but also an extraordinarily comprehensive transformation of a very broad range of socio-economic institutions. Degrowth thus represents an interesting case for contemporary critical political economy, the conceptual frameworks of which have predominantly been designed to understand capitalism and socio-economic change within this system.3 In this context, it is worth noting that some growth-critical scholars, most notably Lawn (2011), maintain that a non-growing economy is potentially compatible with capitalism. This is, however, a minority view among growth-critics (see Blauwhof, 2012; Klitgaard, 2013), and it is certainly safe to say that there is little in the history of capitalism so far that would indicate the ability of this system to function without growth. Yet, even if a non-growing capitalism could be established, this would not, per se, make it compatible with the degrowth project. Indeed, the degrowth vision of socially equitable societies is arguably directly at odds with capitalism, which – as noted by several critical political economists – is an economic system that is premised on exploitation and which produces inequality (Harvey, 2014; Stanford, 2008; van der Pijl, 1998). To be sure, the extent to which capitalism is exploitative and entails inequality varies in time and space. For instance, the comprehensive social democratic welfare regimes that emerged – as a result of working-class pressure – in some of the world's rich countries in the post-World War Two decades served to reduce inequalities (Esping-Andersen, 1990; Lipietz, 1992). Yet, these welfare regimes, while facilitating high economic growth rates,4 were still premised on exploitation (Offe, 1984) and unsustainable consumption of natural resources (Brand and Wissen, 2012; Koch, 2012). These regimes, which have, to a large extent, been subsequently transformed into neoliberal “competition states” (Cerny, 1997), do thus not resonate well with the degrowth vision of an equitable and environmentally sustainable economic system (see also Koch and Buch-Hansen, 2016). On balance, there are strong reasons to believe that degrowth is incompatible with capitalism – that indeed it is ‘fundamentally anti-capitalist’ (Latouche, 2009: 91). To recapitulate, degrowth can be considered a political project. To be sure, it is an unconventional project that is still under development, and it is impossible to know how well its policies actually work on a societal level until they have been implemented (this goes for the policies of all new political projects). Nonetheless, it is a political project that presents a reasonably coherent alternative to neoliberal </w:t>
      </w:r>
      <w:proofErr w:type="gramStart"/>
      <w:r w:rsidRPr="0072564D">
        <w:rPr>
          <w:sz w:val="12"/>
        </w:rPr>
        <w:t>capitalism</w:t>
      </w:r>
      <w:proofErr w:type="gramEnd"/>
      <w:r w:rsidRPr="0072564D">
        <w:rPr>
          <w:sz w:val="12"/>
        </w:rPr>
        <w:t xml:space="preserve"> and which provides ways out of a number of the crises facing humanity. As such, it could well serve as a blueprint for institutional and socio-economic change. 5. Support from a Comprehensive Coalition of Social Forces Political projects do not become hegemonic just because they embody good ideas. For a project to become hegemonic, (organic) intellectuals first need to develop the project and a constellation of social forces with sufficient power and resources to implement it then needs to find it appealing and struggle for it. In this context, it is worth noting that degrowth, as a social movement, has been gaining momentum for some time, not least in Southern Europe. Countless grassroots' initiatives (e.g., D'Alisa et al., 2013) are the most visible manifestations that degrowth is on the rise. Intellectuals – including founders of ecological economics such as Nicholas Georgescu-Roegen and Herman Daly, and more recently degrowth scholars such as Serge Latouche and Giorgos Kallis – have played a major role in developing and disseminating the ideas underpinning the project. A growing interest in degrowth in academia, as well as well-attended biennial international degrowth conferences, also indicate that an increasing number of people embrace such ideas. Still, </w:t>
      </w:r>
      <w:r w:rsidRPr="0072564D">
        <w:rPr>
          <w:rStyle w:val="StyleUnderline"/>
          <w:highlight w:val="green"/>
        </w:rPr>
        <w:t xml:space="preserve">the degrowth project is </w:t>
      </w:r>
      <w:r w:rsidRPr="0072564D">
        <w:rPr>
          <w:rStyle w:val="Emphasis"/>
          <w:highlight w:val="green"/>
        </w:rPr>
        <w:t>nowhere near</w:t>
      </w:r>
      <w:r w:rsidRPr="0072564D">
        <w:rPr>
          <w:rStyle w:val="StyleUnderline"/>
          <w:highlight w:val="green"/>
        </w:rPr>
        <w:t xml:space="preserve"> </w:t>
      </w:r>
      <w:r w:rsidRPr="0072564D">
        <w:rPr>
          <w:rStyle w:val="StyleUnderline"/>
        </w:rPr>
        <w:t xml:space="preserve">enjoying </w:t>
      </w:r>
      <w:r w:rsidRPr="0072564D">
        <w:rPr>
          <w:rStyle w:val="StyleUnderline"/>
          <w:highlight w:val="green"/>
        </w:rPr>
        <w:t xml:space="preserve">the degree and type of support it needs </w:t>
      </w:r>
      <w:r w:rsidRPr="0072564D">
        <w:rPr>
          <w:rStyle w:val="StyleUnderline"/>
        </w:rPr>
        <w:t>if its policies are to be implemented through democratic processes</w:t>
      </w:r>
      <w:r w:rsidRPr="0072564D">
        <w:rPr>
          <w:sz w:val="12"/>
        </w:rPr>
        <w:t xml:space="preserve">. </w:t>
      </w:r>
      <w:r w:rsidRPr="0072564D">
        <w:rPr>
          <w:rStyle w:val="StyleUnderline"/>
        </w:rPr>
        <w:t>The number of political parties, labour unions, business associations and international organisations that have so far embraced degrowth is modest to say the least</w:t>
      </w:r>
      <w:r w:rsidRPr="0072564D">
        <w:rPr>
          <w:sz w:val="12"/>
        </w:rPr>
        <w:t xml:space="preserve">. </w:t>
      </w:r>
      <w:r w:rsidRPr="0072564D">
        <w:rPr>
          <w:rStyle w:val="StyleUnderline"/>
        </w:rPr>
        <w:t xml:space="preserve">Economic and political </w:t>
      </w:r>
      <w:r w:rsidRPr="0072564D">
        <w:rPr>
          <w:rStyle w:val="StyleUnderline"/>
          <w:highlight w:val="green"/>
        </w:rPr>
        <w:t>elites</w:t>
      </w:r>
      <w:r w:rsidRPr="0072564D">
        <w:rPr>
          <w:sz w:val="12"/>
        </w:rPr>
        <w:t xml:space="preserve">, including social democratic parties and most of the trade union movement, </w:t>
      </w:r>
      <w:r w:rsidRPr="0072564D">
        <w:rPr>
          <w:rStyle w:val="StyleUnderline"/>
          <w:highlight w:val="green"/>
        </w:rPr>
        <w:t xml:space="preserve">are united in the belief that </w:t>
      </w:r>
      <w:r w:rsidRPr="0072564D">
        <w:rPr>
          <w:rStyle w:val="Emphasis"/>
          <w:highlight w:val="green"/>
        </w:rPr>
        <w:t>economic growth is necessary and desirable</w:t>
      </w:r>
      <w:r w:rsidRPr="0072564D">
        <w:rPr>
          <w:sz w:val="12"/>
        </w:rPr>
        <w:t xml:space="preserve">. </w:t>
      </w:r>
      <w:r w:rsidRPr="0072564D">
        <w:rPr>
          <w:rStyle w:val="StyleUnderline"/>
        </w:rPr>
        <w:t>This consensus finds support in the prevailing type of economic theory and underpins the main contenders in the neoliberal project</w:t>
      </w:r>
      <w:r w:rsidRPr="0072564D">
        <w:rPr>
          <w:sz w:val="12"/>
        </w:rPr>
        <w:t xml:space="preserve">, such as centre-left and nationalist projects. In spite of the world's multidimensional crisis, a </w:t>
      </w:r>
      <w:r w:rsidRPr="0072564D">
        <w:rPr>
          <w:rStyle w:val="Emphasis"/>
          <w:highlight w:val="green"/>
        </w:rPr>
        <w:t xml:space="preserve">pro-growth discourse </w:t>
      </w:r>
      <w:r w:rsidRPr="0072564D">
        <w:rPr>
          <w:rStyle w:val="Emphasis"/>
        </w:rPr>
        <w:t xml:space="preserve">in other words </w:t>
      </w:r>
      <w:r w:rsidRPr="0072564D">
        <w:rPr>
          <w:rStyle w:val="Emphasis"/>
          <w:highlight w:val="green"/>
        </w:rPr>
        <w:t>continues to be hegemonic</w:t>
      </w:r>
      <w:r w:rsidRPr="0072564D">
        <w:rPr>
          <w:sz w:val="12"/>
        </w:rPr>
        <w:t xml:space="preserve">: it is widely considered a matter of common sense that continued economic growth is required. It is also noteworthy that economic and political elites, to a large extent, continue to support the neoliberal project, even in the face of its evident shortcomings. Indeed, the 2008 financial crisis did not result in the weakening of transnational financial capital that could have paved the way for a paradigm shift. Instead of coming to an end, neoliberal capitalism has arguably entered a more authoritarian phase (Bruff, 2014). The main reason the power of the pre-crisis coalition remains intact is that governments stepped in and saved the dominant fraction by means of massive bailouts. It is a foregone conclusion that this fraction and the wider coalition behind the neoliberal paradigm (transnational industrial capital, the middle </w:t>
      </w:r>
      <w:proofErr w:type="gramStart"/>
      <w:r w:rsidRPr="0072564D">
        <w:rPr>
          <w:sz w:val="12"/>
        </w:rPr>
        <w:t>classes</w:t>
      </w:r>
      <w:proofErr w:type="gramEnd"/>
      <w:r w:rsidRPr="0072564D">
        <w:rPr>
          <w:sz w:val="12"/>
        </w:rPr>
        <w:t xml:space="preserve"> and segments of organized labour) will consider the degrowth paradigm unattractive and that such social forces will vehemently oppose the implementation of degrowth policies (see also Rees, 2014: 97). While degrowth advocates envision a future in which market forces play a less prominent role than they do today, degrowth is not an anti-market project. As such, it can attract support from certain types of market actors. In particular, it is worth noting that social enterprises, such as cooperatives (Restakis, 2010), play a major role in the degrowth vision. Such enterprises are defined by being ‘organisations involved at least to some extent in the market, with a clear social, cultural and/or environmental purpose, rooted in and serving primarily the local community and ideally having a local and/or democratic ownership structure’ (Johanisova et al., 2013: 11). Social enterprises currently exist at the margins of a system, in which the dominant type of business entity is profit-oriented, shareholder-owned corporations. The further dissemination of social enterprises, which is crucial to the transitions to degrowth societies, is – in many cases – blocked or delayed as a result of the centrifugal forces of global competition (Wigger and Buch-Hansen, 2013). Overall, social enterprises thus (still) constitute a social force with modest power. Ougaard (2016: 467) notes that one of the major dividing lines in the contemporary transnational capitalist class is between capitalists who have a material interest in the carbon-based economy and capitalists who have a material interest in decarbonisation. The latter group, for instance, includes manufacturers of equipment for the production of renewable energy (ibid.: 467). As mentioned above, degrowth advocates have singled out renewable energy as one of the sectors that needs to grow in the future. As such, it seems likely that the owners of national and transnational companies operating in this sector would be more positively inclined towards the degrowth project than would capitalists with a stake in the carbon-based economy. Still, the prospect of the “green sector” emerging as a driving force behind degrowth currently appears meagre. Being under the control of transnational capital (Harris, 2010), such companies generally embrace the “green growth” discourse, which ‘is deeply embedded in neoliberal capitalism’ and indeed serves to adjust this form of capitalism ‘to crises arising from contradictions within itself’ (Wanner, 2015: 23). In addition to support from the social forces engendered by the production process, a political project ‘also needs the political ability to mobilize majorities in parliamentary democracies, and a sufficient measure of at least passive consent’ (van Apeldoorn and Overbeek, 2012: 5–6) if it is to become hegemonic. As mentioned, degrowth enjoys little support in parliaments, and certainly the pro-growth discourse is hegemonic among parties in government.5 With capital accumulation being the most important driving force in capitalist societies, political decision-makers are generally eager to create conditions conducive to production and the accumulation of capital (Lindblom, 1977: 172). Capitalist states and international organisations are thus “programmed” to facilitate capital </w:t>
      </w:r>
      <w:proofErr w:type="gramStart"/>
      <w:r w:rsidRPr="0072564D">
        <w:rPr>
          <w:sz w:val="12"/>
        </w:rPr>
        <w:t>accumulation, and</w:t>
      </w:r>
      <w:proofErr w:type="gramEnd"/>
      <w:r w:rsidRPr="0072564D">
        <w:rPr>
          <w:sz w:val="12"/>
        </w:rPr>
        <w:t xml:space="preserve"> do as such constitute a strategically selective terrain that works to the disadvantage of the degrowth project. The main advocates of the degrowth project are grassroots, small fractions of left-wing parties and labour unions as well as academics and other citizens who are concerned about social injustice and the environmentally unsustainable nature of societies in the rich parts of the world. The project is thus ideationally driven in the sense that support for it is not so much rooted in the material circumstances or short-term self-interests of specific groups or classes as it is rooted in the conviction that degrowth is necessary if current and future generations across the globe are to be able to lead a good life. While there is no shortage of enthusiasts and creative ideas in the degrowth movement, it has only modest resources compared to other political projects. To put it bluntly, the </w:t>
      </w:r>
      <w:r w:rsidRPr="0072564D">
        <w:rPr>
          <w:rStyle w:val="StyleUnderline"/>
          <w:highlight w:val="green"/>
        </w:rPr>
        <w:t xml:space="preserve">advocates </w:t>
      </w:r>
      <w:r w:rsidRPr="0072564D">
        <w:rPr>
          <w:rStyle w:val="StyleUnderline"/>
        </w:rPr>
        <w:t xml:space="preserve">of degrowth </w:t>
      </w:r>
      <w:r w:rsidRPr="0072564D">
        <w:rPr>
          <w:rStyle w:val="StyleUnderline"/>
          <w:highlight w:val="green"/>
        </w:rPr>
        <w:t xml:space="preserve">do not possess instruments that enable them to force </w:t>
      </w:r>
      <w:r w:rsidRPr="0072564D">
        <w:rPr>
          <w:rStyle w:val="StyleUnderline"/>
        </w:rPr>
        <w:t xml:space="preserve">political </w:t>
      </w:r>
      <w:r w:rsidRPr="0072564D">
        <w:rPr>
          <w:rStyle w:val="StyleUnderline"/>
          <w:highlight w:val="green"/>
        </w:rPr>
        <w:t>decision-makers to listen to – let alone comply with – their views</w:t>
      </w:r>
      <w:r w:rsidRPr="0072564D">
        <w:rPr>
          <w:sz w:val="12"/>
          <w:highlight w:val="green"/>
        </w:rPr>
        <w:t xml:space="preserve">. </w:t>
      </w:r>
      <w:r w:rsidRPr="0072564D">
        <w:rPr>
          <w:sz w:val="12"/>
        </w:rPr>
        <w:t xml:space="preserve">As such, </w:t>
      </w:r>
      <w:r w:rsidRPr="0072564D">
        <w:rPr>
          <w:rStyle w:val="StyleUnderline"/>
        </w:rPr>
        <w:t>they are in a weaker position than the labour union movement was in its heyday, and they are in a far weaker position than the owners and managers of large corporations are today</w:t>
      </w:r>
      <w:r w:rsidRPr="0072564D">
        <w:rPr>
          <w:sz w:val="12"/>
        </w:rPr>
        <w:t xml:space="preserve"> (on the structural power of transnational corporations, see Gill and Law, 1989). 6. Consent </w:t>
      </w:r>
      <w:r w:rsidRPr="0072564D">
        <w:rPr>
          <w:rStyle w:val="StyleUnderline"/>
        </w:rPr>
        <w:t xml:space="preserve">It is also safe to say that degrowth enjoys </w:t>
      </w:r>
      <w:r w:rsidRPr="0072564D">
        <w:rPr>
          <w:rStyle w:val="Emphasis"/>
        </w:rPr>
        <w:t>no “passive consent”</w:t>
      </w:r>
      <w:r w:rsidRPr="0072564D">
        <w:rPr>
          <w:rStyle w:val="StyleUnderline"/>
        </w:rPr>
        <w:t xml:space="preserve"> from the majority of the population</w:t>
      </w:r>
      <w:r w:rsidRPr="0072564D">
        <w:rPr>
          <w:sz w:val="12"/>
        </w:rPr>
        <w:t xml:space="preserve">. For the time being, </w:t>
      </w:r>
      <w:r w:rsidRPr="0072564D">
        <w:rPr>
          <w:rStyle w:val="StyleUnderline"/>
          <w:highlight w:val="green"/>
        </w:rPr>
        <w:t>degrowth remains unknown</w:t>
      </w:r>
      <w:r w:rsidRPr="0072564D">
        <w:rPr>
          <w:sz w:val="12"/>
          <w:highlight w:val="green"/>
        </w:rPr>
        <w:t xml:space="preserve"> </w:t>
      </w:r>
      <w:r w:rsidRPr="0072564D">
        <w:rPr>
          <w:sz w:val="12"/>
        </w:rPr>
        <w:t xml:space="preserve">to most people. Yet, </w:t>
      </w:r>
      <w:r w:rsidRPr="0072564D">
        <w:rPr>
          <w:rStyle w:val="StyleUnderline"/>
        </w:rPr>
        <w:t xml:space="preserve">if it were to become generally known, </w:t>
      </w:r>
      <w:r w:rsidRPr="0072564D">
        <w:rPr>
          <w:rStyle w:val="Emphasis"/>
        </w:rPr>
        <w:t>most people would probably not find the vision of a smaller economic system appealing</w:t>
      </w:r>
      <w:r w:rsidRPr="0072564D">
        <w:rPr>
          <w:sz w:val="12"/>
        </w:rPr>
        <w:t xml:space="preserve">. This is not just a matter of degrowth being ‘a missile word that backfires’ because it triggers negative feelings in people when they first hear it (Drews and Antal, 2016). It is also a matter of the actual content of the degrowth project. Two issues in particular should be mentioned in this context. First, for many, the anti-capitalist sentiments embodied in the degrowth project will inevitably be a difficult pill to swallow. Today, the vast majority of people find it almost impossible to conceive of a world without capitalism. There is a ‘widespread sense that not only is capitalism the only viable political and economic system, but also that it is now impossible to even imagine a coherent alternative to it’ (Fisher, 2009: 2). As Jameson (2003) famously observed, it is, in a sense, easier to imagine the end of the world than it is to imagine the end of capitalism. However, </w:t>
      </w:r>
      <w:r w:rsidRPr="0072564D">
        <w:rPr>
          <w:rStyle w:val="StyleUnderline"/>
        </w:rPr>
        <w:t xml:space="preserve">not only is degrowth – like other anti-capitalist projects – up against the challenge that </w:t>
      </w:r>
      <w:r w:rsidRPr="0072564D">
        <w:rPr>
          <w:rStyle w:val="StyleUnderline"/>
          <w:highlight w:val="green"/>
        </w:rPr>
        <w:t>most people consider capitalism the only system that can function</w:t>
      </w:r>
      <w:r w:rsidRPr="0072564D">
        <w:rPr>
          <w:rStyle w:val="StyleUnderline"/>
        </w:rPr>
        <w:t xml:space="preserve">; it is also up against the additional challenge that </w:t>
      </w:r>
      <w:r w:rsidRPr="0072564D">
        <w:rPr>
          <w:rStyle w:val="StyleUnderline"/>
          <w:highlight w:val="green"/>
        </w:rPr>
        <w:t xml:space="preserve">it speaks against economic growth in a world where </w:t>
      </w:r>
      <w:r w:rsidRPr="0072564D">
        <w:rPr>
          <w:rStyle w:val="Emphasis"/>
        </w:rPr>
        <w:t>the desirability of growth is considered common sense</w:t>
      </w:r>
      <w:r w:rsidRPr="0072564D">
        <w:rPr>
          <w:sz w:val="12"/>
        </w:rPr>
        <w:t xml:space="preserve">. Second, </w:t>
      </w:r>
      <w:r w:rsidRPr="0072564D">
        <w:rPr>
          <w:rStyle w:val="StyleUnderline"/>
        </w:rPr>
        <w:t>degrowth is incompatible with the lifestyles to which many of us who live in rich countries have become accustomed</w:t>
      </w:r>
      <w:r w:rsidRPr="0072564D">
        <w:rPr>
          <w:sz w:val="12"/>
        </w:rPr>
        <w:t xml:space="preserve">. Economic growth in the Western world is, to no small extent, premised on the existence of consumer societies and an associated consumer culture most of us find it difficult to completely escape. In this culture, social status, happiness, </w:t>
      </w:r>
      <w:proofErr w:type="gramStart"/>
      <w:r w:rsidRPr="0072564D">
        <w:rPr>
          <w:sz w:val="12"/>
        </w:rPr>
        <w:t>well-being</w:t>
      </w:r>
      <w:proofErr w:type="gramEnd"/>
      <w:r w:rsidRPr="0072564D">
        <w:rPr>
          <w:sz w:val="12"/>
        </w:rPr>
        <w:t xml:space="preserve"> and identity are linked to consumption (Jackson, 2009). Indeed, </w:t>
      </w:r>
      <w:r w:rsidRPr="0072564D">
        <w:rPr>
          <w:rStyle w:val="StyleUnderline"/>
        </w:rPr>
        <w:t>it is widely considered a natural right to lead an environmentally unsustainable lifestyle</w:t>
      </w:r>
      <w:r w:rsidRPr="0072564D">
        <w:rPr>
          <w:sz w:val="12"/>
        </w:rPr>
        <w:t xml:space="preserve"> – a lifestyle that includes car ownership, air travel, spacious accommodations, fashionable clothing, an omnivorous </w:t>
      </w:r>
      <w:proofErr w:type="gramStart"/>
      <w:r w:rsidRPr="0072564D">
        <w:rPr>
          <w:sz w:val="12"/>
        </w:rPr>
        <w:t>diet</w:t>
      </w:r>
      <w:proofErr w:type="gramEnd"/>
      <w:r w:rsidRPr="0072564D">
        <w:rPr>
          <w:sz w:val="12"/>
        </w:rPr>
        <w:t xml:space="preserve"> and all sorts of electronic gadgets. This Western norm of consumption has increasingly been exported to other parts of the world, the result being that never before have so many people taken part in consumption patterns that used to be reserved for elites (Koch, 2012). If degrowth were to be institutionalised, many citizens in the rich countries would have to adapt to a materially lower standard of living. That is, </w:t>
      </w:r>
      <w:r w:rsidRPr="0072564D">
        <w:rPr>
          <w:rStyle w:val="StyleUnderline"/>
        </w:rPr>
        <w:t>while the basic needs of the global population can be met in a non-growing economy, not all wants and preferences can be fulfilled</w:t>
      </w:r>
      <w:r w:rsidRPr="0072564D">
        <w:rPr>
          <w:sz w:val="12"/>
        </w:rPr>
        <w:t xml:space="preserve"> (Koch et al., 2017). Undoubtedly, many people in the rich countries would experience various limitations on their consumption opportunities as a violent encroachment on their personal freedom. Indeed, whereas many recognize that contemporary consumer societies are environmentally unsustainable, fewer are prepared to actually change their own lifestyles to reverse/address this. At present, then, the degrowth project is in its “deconstructive phase”, i.e., the phase in which its advocates are able to present a powerful critique of the prevailing neoliberal project and point to alternative solutions to crisis. At this stage, not enough support has been mobilised behind the degrowth project for it to be elevated to the phases of “construction” and “consolidation”. </w:t>
      </w:r>
      <w:r w:rsidRPr="0072564D">
        <w:rPr>
          <w:rStyle w:val="StyleUnderline"/>
        </w:rPr>
        <w:t>It is conceivable that at some point, enough people will</w:t>
      </w:r>
      <w:r w:rsidRPr="0072564D">
        <w:rPr>
          <w:sz w:val="12"/>
        </w:rPr>
        <w:t xml:space="preserve"> become sufficiently discontent with the existing economic system and </w:t>
      </w:r>
      <w:r w:rsidRPr="0072564D">
        <w:rPr>
          <w:rStyle w:val="StyleUnderline"/>
        </w:rPr>
        <w:t>push for something radically different</w:t>
      </w:r>
      <w:r w:rsidRPr="0072564D">
        <w:rPr>
          <w:sz w:val="12"/>
        </w:rPr>
        <w:t xml:space="preserve">. Reasons for doing so could be the failure of the system to satisfy human needs and/or its inability to resolve the multidimensional crisis confronting humanity. </w:t>
      </w:r>
      <w:r w:rsidRPr="0072564D">
        <w:rPr>
          <w:rStyle w:val="StyleUnderline"/>
        </w:rPr>
        <w:t xml:space="preserve">Yet, </w:t>
      </w:r>
      <w:r w:rsidRPr="0072564D">
        <w:rPr>
          <w:rStyle w:val="Emphasis"/>
        </w:rPr>
        <w:t>various material and ideational path-dependencies currently stand in the way</w:t>
      </w:r>
      <w:r w:rsidRPr="0072564D">
        <w:rPr>
          <w:rStyle w:val="StyleUnderline"/>
        </w:rPr>
        <w:t xml:space="preserve"> of such a development</w:t>
      </w:r>
      <w:r w:rsidRPr="0072564D">
        <w:rPr>
          <w:sz w:val="12"/>
        </w:rPr>
        <w:t xml:space="preserve">, particularly in countries with large middle-classes. </w:t>
      </w:r>
      <w:r w:rsidRPr="0072564D">
        <w:rPr>
          <w:rStyle w:val="Emphasis"/>
        </w:rPr>
        <w:t>Even if it were to happen that the majority wanted a break with the current system</w:t>
      </w:r>
      <w:r w:rsidRPr="0072564D">
        <w:rPr>
          <w:rStyle w:val="StyleUnderline"/>
        </w:rPr>
        <w:t>, it is far from given that a system based on the ideas of degrowth is what they would demand</w:t>
      </w:r>
      <w:r w:rsidRPr="0072564D">
        <w:rPr>
          <w:sz w:val="12"/>
        </w:rPr>
        <w:t>.</w:t>
      </w:r>
    </w:p>
    <w:p w14:paraId="664C8DB9" w14:textId="77777777" w:rsidR="00C44A75" w:rsidRPr="0072564D" w:rsidRDefault="00C44A75" w:rsidP="00C44A75">
      <w:pPr>
        <w:pStyle w:val="Heading3"/>
        <w:rPr>
          <w:rFonts w:cs="Calibri"/>
        </w:rPr>
      </w:pPr>
      <w:r w:rsidRPr="0072564D">
        <w:rPr>
          <w:rFonts w:cs="Calibri"/>
        </w:rPr>
        <w:t>1AC: Plan</w:t>
      </w:r>
    </w:p>
    <w:p w14:paraId="21E5E0F4" w14:textId="77777777" w:rsidR="00C44A75" w:rsidRPr="0072564D" w:rsidRDefault="00C44A75" w:rsidP="00C44A75">
      <w:pPr>
        <w:pStyle w:val="Heading4"/>
        <w:rPr>
          <w:rFonts w:cs="Calibri"/>
        </w:rPr>
      </w:pPr>
      <w:r w:rsidRPr="0072564D">
        <w:rPr>
          <w:rFonts w:cs="Calibri"/>
        </w:rPr>
        <w:t xml:space="preserve">Plan – The member nations of the World Trade Organization ought to reduce intellectual property protections for medicines by implementing a one-and-done approach for patent and exclusivity protection for patent originators. </w:t>
      </w:r>
    </w:p>
    <w:p w14:paraId="0AF3B5F4" w14:textId="77777777" w:rsidR="00C44A75" w:rsidRPr="0072564D" w:rsidRDefault="00C44A75" w:rsidP="00C44A75">
      <w:pPr>
        <w:pStyle w:val="Heading4"/>
        <w:rPr>
          <w:rFonts w:cs="Calibri"/>
        </w:rPr>
      </w:pPr>
      <w:r w:rsidRPr="0072564D">
        <w:rPr>
          <w:rFonts w:cs="Calibri"/>
        </w:rPr>
        <w:t xml:space="preserve">The Plan </w:t>
      </w:r>
      <w:r w:rsidRPr="0072564D">
        <w:rPr>
          <w:rFonts w:cs="Calibri"/>
          <w:u w:val="single"/>
        </w:rPr>
        <w:t>solves Evergreening</w:t>
      </w:r>
      <w:r w:rsidRPr="0072564D">
        <w:rPr>
          <w:rFonts w:cs="Calibri"/>
        </w:rPr>
        <w:t>.</w:t>
      </w:r>
    </w:p>
    <w:p w14:paraId="429805CA" w14:textId="77777777" w:rsidR="00C44A75" w:rsidRPr="0072564D" w:rsidRDefault="00C44A75" w:rsidP="00C44A75">
      <w:r w:rsidRPr="0072564D">
        <w:rPr>
          <w:rStyle w:val="Style13ptBold"/>
        </w:rPr>
        <w:t>Feldman 3</w:t>
      </w:r>
      <w:r w:rsidRPr="0072564D">
        <w:t xml:space="preserve"> Robin Feldman 2-11-2019 "‘One-and-done’ for new drugs could cut patent thickets and boost generic competition" </w:t>
      </w:r>
      <w:hyperlink r:id="rId13" w:history="1">
        <w:r w:rsidRPr="0072564D">
          <w:rPr>
            <w:rStyle w:val="Hyperlink"/>
          </w:rPr>
          <w:t>https://www.statnews.com/2019/02/11/drug-patent-protection-one-done/</w:t>
        </w:r>
      </w:hyperlink>
      <w:r w:rsidRPr="0072564D">
        <w:t xml:space="preserve"> (Arthur J. Goldberg Distinguished Professor of Law, Albert Abramson ’54 Distinguished Professor of Law Chair, and Director of the Center for Innovation)//SidK + Elmer </w:t>
      </w:r>
    </w:p>
    <w:p w14:paraId="5D230068" w14:textId="77777777" w:rsidR="00C44A75" w:rsidRPr="0072564D" w:rsidRDefault="00C44A75" w:rsidP="00C44A75">
      <w:pPr>
        <w:rPr>
          <w:sz w:val="16"/>
        </w:rPr>
      </w:pPr>
      <w:r w:rsidRPr="0072564D">
        <w:rPr>
          <w:u w:val="single"/>
        </w:rPr>
        <w:t xml:space="preserve">I believe that </w:t>
      </w:r>
      <w:r w:rsidRPr="0072564D">
        <w:rPr>
          <w:highlight w:val="cyan"/>
          <w:u w:val="single"/>
        </w:rPr>
        <w:t xml:space="preserve">one period of protection </w:t>
      </w:r>
      <w:r w:rsidRPr="0072564D">
        <w:rPr>
          <w:b/>
          <w:bCs/>
          <w:highlight w:val="cyan"/>
          <w:u w:val="single"/>
          <w:bdr w:val="single" w:sz="4" w:space="0" w:color="auto"/>
        </w:rPr>
        <w:t>should be enough</w:t>
      </w:r>
      <w:r w:rsidRPr="0072564D">
        <w:rPr>
          <w:u w:val="single"/>
        </w:rPr>
        <w:t xml:space="preserve">. We should </w:t>
      </w:r>
      <w:r w:rsidRPr="0072564D">
        <w:rPr>
          <w:highlight w:val="cyan"/>
          <w:u w:val="single"/>
        </w:rPr>
        <w:t xml:space="preserve">make </w:t>
      </w:r>
      <w:r w:rsidRPr="0072564D">
        <w:rPr>
          <w:u w:val="single"/>
        </w:rPr>
        <w:t xml:space="preserve">the </w:t>
      </w:r>
      <w:r w:rsidRPr="0072564D">
        <w:rPr>
          <w:highlight w:val="cyan"/>
          <w:u w:val="single"/>
        </w:rPr>
        <w:t xml:space="preserve">legal changes </w:t>
      </w:r>
      <w:r w:rsidRPr="0072564D">
        <w:rPr>
          <w:u w:val="single"/>
        </w:rPr>
        <w:t xml:space="preserve">necessary </w:t>
      </w:r>
      <w:r w:rsidRPr="0072564D">
        <w:rPr>
          <w:highlight w:val="cyan"/>
          <w:u w:val="single"/>
        </w:rPr>
        <w:t xml:space="preserve">to prevent companies </w:t>
      </w:r>
      <w:r w:rsidRPr="0072564D">
        <w:rPr>
          <w:b/>
          <w:bCs/>
          <w:highlight w:val="cyan"/>
          <w:u w:val="single"/>
        </w:rPr>
        <w:t>from building patent walls</w:t>
      </w:r>
      <w:r w:rsidRPr="0072564D">
        <w:rPr>
          <w:highlight w:val="cyan"/>
          <w:u w:val="single"/>
        </w:rPr>
        <w:t xml:space="preserve"> </w:t>
      </w:r>
      <w:r w:rsidRPr="0072564D">
        <w:rPr>
          <w:u w:val="single"/>
        </w:rPr>
        <w:t xml:space="preserve">and piling up mountains of rights. This could be </w:t>
      </w:r>
      <w:r w:rsidRPr="0072564D">
        <w:rPr>
          <w:highlight w:val="cyan"/>
          <w:u w:val="single"/>
        </w:rPr>
        <w:t xml:space="preserve">accomplished </w:t>
      </w:r>
      <w:r w:rsidRPr="0072564D">
        <w:rPr>
          <w:b/>
          <w:bCs/>
          <w:highlight w:val="cyan"/>
          <w:u w:val="single"/>
          <w:bdr w:val="single" w:sz="4" w:space="0" w:color="auto"/>
        </w:rPr>
        <w:t>by a “one-and-done” approach</w:t>
      </w:r>
      <w:r w:rsidRPr="0072564D">
        <w:rPr>
          <w:highlight w:val="cyan"/>
          <w:u w:val="single"/>
        </w:rPr>
        <w:t xml:space="preserve"> </w:t>
      </w:r>
      <w:r w:rsidRPr="0072564D">
        <w:rPr>
          <w:u w:val="single"/>
        </w:rPr>
        <w:t>for patent protection. Under it, a drug would receive just one period of exclusivity, and no more</w:t>
      </w:r>
      <w:r w:rsidRPr="0072564D">
        <w:rPr>
          <w:sz w:val="16"/>
        </w:rPr>
        <w:t xml:space="preserve">. The choice of which “one” could be left entirely in the hands of the pharmaceutical company, with the election made when the FDA approves the drug. </w:t>
      </w:r>
      <w:r w:rsidRPr="0072564D">
        <w:rPr>
          <w:u w:val="single"/>
        </w:rPr>
        <w:t>Perhaps development of the drug went swiftly and smoothly, so the remaining life of one of the drug’s patents is of greatest value</w:t>
      </w:r>
      <w:r w:rsidRPr="0072564D">
        <w:rPr>
          <w:sz w:val="16"/>
        </w:rPr>
        <w:t xml:space="preserve">. Perhaps development languished, so designation as an orphan drug or some other benefit would bring greater reward. </w:t>
      </w:r>
      <w:r w:rsidRPr="0072564D">
        <w:rPr>
          <w:u w:val="single"/>
        </w:rPr>
        <w:t>The choice would be up to the company itself, based on its own calculation of the maximum benefit.</w:t>
      </w:r>
      <w:r w:rsidRPr="0072564D">
        <w:rPr>
          <w:sz w:val="16"/>
        </w:rPr>
        <w:t xml:space="preserve"> </w:t>
      </w:r>
      <w:r w:rsidRPr="0072564D">
        <w:rPr>
          <w:highlight w:val="cyan"/>
          <w:u w:val="single"/>
        </w:rPr>
        <w:t>The result</w:t>
      </w:r>
      <w:r w:rsidRPr="0072564D">
        <w:rPr>
          <w:u w:val="single"/>
        </w:rPr>
        <w:t xml:space="preserve">, however, </w:t>
      </w:r>
      <w:r w:rsidRPr="0072564D">
        <w:rPr>
          <w:highlight w:val="cyan"/>
          <w:u w:val="single"/>
        </w:rPr>
        <w:t xml:space="preserve">is that a </w:t>
      </w:r>
      <w:r w:rsidRPr="0072564D">
        <w:rPr>
          <w:u w:val="single"/>
        </w:rPr>
        <w:t xml:space="preserve">pharmaceutical </w:t>
      </w:r>
      <w:r w:rsidRPr="0072564D">
        <w:rPr>
          <w:highlight w:val="cyan"/>
          <w:u w:val="single"/>
        </w:rPr>
        <w:t xml:space="preserve">company chooses whether </w:t>
      </w:r>
      <w:r w:rsidRPr="0072564D">
        <w:rPr>
          <w:u w:val="single"/>
        </w:rPr>
        <w:t xml:space="preserve">its period of </w:t>
      </w:r>
      <w:r w:rsidRPr="0072564D">
        <w:rPr>
          <w:highlight w:val="cyan"/>
          <w:u w:val="single"/>
        </w:rPr>
        <w:t>exclusivity would be a patent</w:t>
      </w:r>
      <w:r w:rsidRPr="0072564D">
        <w:rPr>
          <w:u w:val="single"/>
        </w:rPr>
        <w:t xml:space="preserve">, an </w:t>
      </w:r>
      <w:r w:rsidRPr="0072564D">
        <w:rPr>
          <w:highlight w:val="cyan"/>
          <w:u w:val="single"/>
        </w:rPr>
        <w:t>orphan drug designation</w:t>
      </w:r>
      <w:r w:rsidRPr="0072564D">
        <w:rPr>
          <w:u w:val="single"/>
        </w:rPr>
        <w:t xml:space="preserve">, a period of </w:t>
      </w:r>
      <w:r w:rsidRPr="0072564D">
        <w:rPr>
          <w:highlight w:val="cyan"/>
          <w:u w:val="single"/>
        </w:rPr>
        <w:t xml:space="preserve">data exclusivity </w:t>
      </w:r>
      <w:r w:rsidRPr="0072564D">
        <w:rPr>
          <w:u w:val="single"/>
        </w:rPr>
        <w:t xml:space="preserve">(in which no generic is allowed to use the original drug’s safety and effectiveness data), or something else — </w:t>
      </w:r>
      <w:r w:rsidRPr="0072564D">
        <w:rPr>
          <w:highlight w:val="cyan"/>
          <w:u w:val="single"/>
        </w:rPr>
        <w:t xml:space="preserve">but </w:t>
      </w:r>
      <w:r w:rsidRPr="0072564D">
        <w:rPr>
          <w:b/>
          <w:bCs/>
          <w:highlight w:val="cyan"/>
          <w:u w:val="single"/>
        </w:rPr>
        <w:t xml:space="preserve">not all of the above </w:t>
      </w:r>
      <w:r w:rsidRPr="0072564D">
        <w:rPr>
          <w:u w:val="single"/>
        </w:rPr>
        <w:t>and more</w:t>
      </w:r>
      <w:r w:rsidRPr="0072564D">
        <w:rPr>
          <w:sz w:val="16"/>
        </w:rPr>
        <w:t xml:space="preserve">. Consider Suboxone, a combination of buprenorphine and naloxone for treating opioid addiction. </w:t>
      </w:r>
      <w:r w:rsidRPr="0072564D">
        <w:rPr>
          <w:u w:val="single"/>
        </w:rPr>
        <w:t>The drug’s maker has extended its protection cliff eight times, including obtaining an orphan drug designation, which is intended for drugs that serve only a small number of patients</w:t>
      </w:r>
      <w:r w:rsidRPr="0072564D">
        <w:rPr>
          <w:sz w:val="16"/>
        </w:rPr>
        <w:t xml:space="preserve">. The drug’s first period of exclusivity ended in 2005, but with the additions its protection now lasts until 2024. </w:t>
      </w:r>
      <w:r w:rsidRPr="0072564D">
        <w:rPr>
          <w:u w:val="single"/>
        </w:rPr>
        <w:t>That makes almost two additional decades in which the public has borne the burden of monopoly pricing, and access to the medicine may have been constrained</w:t>
      </w:r>
      <w:r w:rsidRPr="0072564D">
        <w:rPr>
          <w:sz w:val="16"/>
        </w:rPr>
        <w:t xml:space="preserve">. </w:t>
      </w:r>
      <w:r w:rsidRPr="0072564D">
        <w:rPr>
          <w:highlight w:val="cyan"/>
          <w:u w:val="single"/>
        </w:rPr>
        <w:t>Implementing</w:t>
      </w:r>
      <w:r w:rsidRPr="0072564D">
        <w:rPr>
          <w:sz w:val="16"/>
          <w:highlight w:val="cyan"/>
        </w:rPr>
        <w:t xml:space="preserve"> </w:t>
      </w:r>
      <w:r w:rsidRPr="0072564D">
        <w:rPr>
          <w:sz w:val="16"/>
        </w:rPr>
        <w:t xml:space="preserve">a </w:t>
      </w:r>
      <w:r w:rsidRPr="0072564D">
        <w:rPr>
          <w:highlight w:val="cyan"/>
          <w:u w:val="single"/>
        </w:rPr>
        <w:t>one-and-done</w:t>
      </w:r>
      <w:r w:rsidRPr="0072564D">
        <w:rPr>
          <w:sz w:val="16"/>
          <w:highlight w:val="cyan"/>
        </w:rPr>
        <w:t xml:space="preserve"> </w:t>
      </w:r>
      <w:r w:rsidRPr="0072564D">
        <w:rPr>
          <w:sz w:val="16"/>
        </w:rPr>
        <w:t xml:space="preserve">approach in conjunction with FDA approval underscores the fact that these problems and solutions are designed for pharmaceuticals, not for all types of technologies. </w:t>
      </w:r>
      <w:r w:rsidRPr="0072564D">
        <w:rPr>
          <w:u w:val="single"/>
        </w:rPr>
        <w:t xml:space="preserve">That way, one-and-done could be implemented </w:t>
      </w:r>
      <w:r w:rsidRPr="0072564D">
        <w:rPr>
          <w:highlight w:val="cyan"/>
          <w:u w:val="single"/>
        </w:rPr>
        <w:t xml:space="preserve">through </w:t>
      </w:r>
      <w:r w:rsidRPr="0072564D">
        <w:rPr>
          <w:b/>
          <w:bCs/>
          <w:highlight w:val="cyan"/>
          <w:u w:val="single"/>
          <w:bdr w:val="single" w:sz="4" w:space="0" w:color="auto"/>
        </w:rPr>
        <w:t xml:space="preserve">legislative changes to the FDA’s drug approval </w:t>
      </w:r>
      <w:proofErr w:type="gramStart"/>
      <w:r w:rsidRPr="0072564D">
        <w:rPr>
          <w:b/>
          <w:bCs/>
          <w:highlight w:val="cyan"/>
          <w:u w:val="single"/>
          <w:bdr w:val="single" w:sz="4" w:space="0" w:color="auto"/>
        </w:rPr>
        <w:t>system</w:t>
      </w:r>
      <w:r w:rsidRPr="0072564D">
        <w:rPr>
          <w:u w:val="single"/>
        </w:rPr>
        <w:t>, and</w:t>
      </w:r>
      <w:proofErr w:type="gramEnd"/>
      <w:r w:rsidRPr="0072564D">
        <w:rPr>
          <w:u w:val="single"/>
        </w:rPr>
        <w:t xml:space="preserve"> would apply to patents granted going forward.</w:t>
      </w:r>
      <w:r w:rsidRPr="0072564D">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564D">
        <w:rPr>
          <w:u w:val="single"/>
        </w:rPr>
        <w:t>Pharmaceutical companies have become adept at maneuvering through the system of patent and non-patent rights to create mountains of rights that can be applied, one after another.</w:t>
      </w:r>
      <w:r w:rsidRPr="0072564D">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22D37072" w14:textId="77777777" w:rsidR="00C44A75" w:rsidRPr="0072564D" w:rsidRDefault="00C44A75" w:rsidP="00C44A75">
      <w:pPr>
        <w:pStyle w:val="Heading4"/>
        <w:rPr>
          <w:rFonts w:cs="Calibri"/>
        </w:rPr>
      </w:pPr>
      <w:r w:rsidRPr="0072564D">
        <w:rPr>
          <w:rFonts w:cs="Calibri"/>
        </w:rPr>
        <w:t xml:space="preserve">Reforming the Patent Process would </w:t>
      </w:r>
      <w:r w:rsidRPr="0072564D">
        <w:rPr>
          <w:rFonts w:cs="Calibri"/>
          <w:u w:val="single"/>
        </w:rPr>
        <w:t>lower Drug Prices</w:t>
      </w:r>
      <w:r w:rsidRPr="0072564D">
        <w:rPr>
          <w:rFonts w:cs="Calibri"/>
        </w:rPr>
        <w:t xml:space="preserve"> and </w:t>
      </w:r>
      <w:r w:rsidRPr="0072564D">
        <w:rPr>
          <w:rFonts w:cs="Calibri"/>
          <w:u w:val="single"/>
        </w:rPr>
        <w:t>incentivize Pharma Innovation</w:t>
      </w:r>
      <w:r w:rsidRPr="0072564D">
        <w:rPr>
          <w:rFonts w:cs="Calibri"/>
        </w:rPr>
        <w:t xml:space="preserve"> by revitalizing the Market.</w:t>
      </w:r>
    </w:p>
    <w:p w14:paraId="248D9703" w14:textId="77777777" w:rsidR="00C44A75" w:rsidRPr="0072564D" w:rsidRDefault="00C44A75" w:rsidP="00C44A75">
      <w:r w:rsidRPr="0072564D">
        <w:rPr>
          <w:rStyle w:val="Style13ptBold"/>
        </w:rPr>
        <w:t>Stanbrook 13</w:t>
      </w:r>
      <w:r w:rsidRPr="0072564D">
        <w:t xml:space="preserve">, Matthew B. "Limiting “evergreening” for a better balance of drug innovation incentives." (2013): 939-939. (MD (University of Toronto) PhD (University of Toronto))//Elmer </w:t>
      </w:r>
    </w:p>
    <w:p w14:paraId="66E72082" w14:textId="77777777" w:rsidR="00C44A75" w:rsidRPr="0072564D" w:rsidRDefault="00C44A75" w:rsidP="00C44A75">
      <w:pPr>
        <w:rPr>
          <w:u w:val="single"/>
        </w:rPr>
      </w:pPr>
      <w:r w:rsidRPr="0072564D">
        <w:rPr>
          <w:u w:val="single"/>
        </w:rPr>
        <w:t>At issue in the Indian case was “</w:t>
      </w:r>
      <w:r w:rsidRPr="0072564D">
        <w:rPr>
          <w:highlight w:val="cyan"/>
          <w:u w:val="single"/>
        </w:rPr>
        <w:t>evergreening</w:t>
      </w:r>
      <w:r w:rsidRPr="0072564D">
        <w:rPr>
          <w:u w:val="single"/>
        </w:rPr>
        <w:t xml:space="preserve">,” </w:t>
      </w:r>
      <w:r w:rsidRPr="0072564D">
        <w:rPr>
          <w:highlight w:val="cyan"/>
          <w:u w:val="single"/>
        </w:rPr>
        <w:t xml:space="preserve">a </w:t>
      </w:r>
      <w:r w:rsidRPr="0072564D">
        <w:rPr>
          <w:u w:val="single"/>
        </w:rPr>
        <w:t xml:space="preserve">now </w:t>
      </w:r>
      <w:r w:rsidRPr="0072564D">
        <w:rPr>
          <w:highlight w:val="cyan"/>
          <w:u w:val="single"/>
        </w:rPr>
        <w:t xml:space="preserve">widespread practice </w:t>
      </w:r>
      <w:r w:rsidRPr="0072564D">
        <w:rPr>
          <w:u w:val="single"/>
        </w:rPr>
        <w:t>by the pharmaceutical industry designed to extend the monopoly on an existing drug by modifying it and seeking new patents</w:t>
      </w:r>
      <w:r w:rsidRPr="0072564D">
        <w:rPr>
          <w:sz w:val="16"/>
        </w:rPr>
        <w:t xml:space="preserve">.2 Currently, half of all drugs patented in Canada have multiple subsequent patents, extending the lifetime of the original patent by about 8 years.3 </w:t>
      </w:r>
      <w:r w:rsidRPr="0072564D">
        <w:rPr>
          <w:highlight w:val="cyan"/>
          <w:u w:val="single"/>
        </w:rPr>
        <w:t>Manufacturers</w:t>
      </w:r>
      <w:r w:rsidRPr="0072564D">
        <w:rPr>
          <w:u w:val="single"/>
        </w:rPr>
        <w:t xml:space="preserve">, in defence of these practices, predictably </w:t>
      </w:r>
      <w:r w:rsidRPr="0072564D">
        <w:rPr>
          <w:highlight w:val="cyan"/>
          <w:u w:val="single"/>
        </w:rPr>
        <w:t xml:space="preserve">tout </w:t>
      </w:r>
      <w:r w:rsidRPr="0072564D">
        <w:rPr>
          <w:u w:val="single"/>
        </w:rPr>
        <w:t xml:space="preserve">the </w:t>
      </w:r>
      <w:r w:rsidRPr="0072564D">
        <w:rPr>
          <w:highlight w:val="cyan"/>
          <w:u w:val="single"/>
        </w:rPr>
        <w:t xml:space="preserve">advantages </w:t>
      </w:r>
      <w:r w:rsidRPr="0072564D">
        <w:rPr>
          <w:u w:val="single"/>
        </w:rPr>
        <w:t>of new versions of their products, which often represent more potent isomers or salts of the original drugs, longer-lasting formulations or improved delivery systems that make adherence easier or more convenient.</w:t>
      </w:r>
      <w:r w:rsidRPr="0072564D">
        <w:rPr>
          <w:sz w:val="16"/>
        </w:rPr>
        <w:t xml:space="preserve"> But the </w:t>
      </w:r>
      <w:r w:rsidRPr="0072564D">
        <w:rPr>
          <w:highlight w:val="cyan"/>
          <w:u w:val="single"/>
        </w:rPr>
        <w:t>new versions are</w:t>
      </w:r>
      <w:r w:rsidRPr="0072564D">
        <w:rPr>
          <w:sz w:val="16"/>
          <w:highlight w:val="cyan"/>
        </w:rPr>
        <w:t xml:space="preserve"> </w:t>
      </w:r>
      <w:r w:rsidRPr="0072564D">
        <w:rPr>
          <w:sz w:val="16"/>
        </w:rPr>
        <w:t>by definition “</w:t>
      </w:r>
      <w:r w:rsidRPr="0072564D">
        <w:rPr>
          <w:b/>
          <w:bCs/>
          <w:highlight w:val="cyan"/>
          <w:u w:val="single"/>
        </w:rPr>
        <w:t>me too” drugs</w:t>
      </w:r>
      <w:r w:rsidRPr="0072564D">
        <w:rPr>
          <w:highlight w:val="cyan"/>
          <w:u w:val="single"/>
        </w:rPr>
        <w:t xml:space="preserve">, </w:t>
      </w:r>
      <w:r w:rsidRPr="0072564D">
        <w:rPr>
          <w:u w:val="single"/>
        </w:rPr>
        <w:t xml:space="preserve">and demonstration that the resulting </w:t>
      </w:r>
      <w:r w:rsidRPr="0072564D">
        <w:rPr>
          <w:b/>
          <w:bCs/>
          <w:highlight w:val="cyan"/>
          <w:u w:val="single"/>
        </w:rPr>
        <w:t>incremental benefits</w:t>
      </w:r>
      <w:r w:rsidRPr="0072564D">
        <w:rPr>
          <w:highlight w:val="cyan"/>
          <w:u w:val="single"/>
        </w:rPr>
        <w:t xml:space="preserve"> </w:t>
      </w:r>
      <w:r w:rsidRPr="0072564D">
        <w:rPr>
          <w:u w:val="single"/>
        </w:rPr>
        <w:t xml:space="preserve">in efficacy and safety are clinically meaningful </w:t>
      </w:r>
      <w:r w:rsidRPr="0072564D">
        <w:rPr>
          <w:b/>
          <w:bCs/>
          <w:highlight w:val="cyan"/>
          <w:u w:val="single"/>
          <w:bdr w:val="single" w:sz="4" w:space="0" w:color="auto"/>
        </w:rPr>
        <w:t>is often lacking</w:t>
      </w:r>
      <w:r w:rsidRPr="0072564D">
        <w:rPr>
          <w:u w:val="single"/>
        </w:rPr>
        <w:t>.</w:t>
      </w:r>
      <w:r w:rsidRPr="0072564D">
        <w:rPr>
          <w:sz w:val="16"/>
        </w:rPr>
        <w:t xml:space="preserve"> Moreover, </w:t>
      </w:r>
      <w:r w:rsidRPr="0072564D">
        <w:rPr>
          <w:u w:val="single"/>
        </w:rPr>
        <w:t>the original drugs have often been “blockbusters” used for years to improve the health of millions of patients. It seems hard to argue convincingly why such beneficial drugs require an upgrade, often just before their patents expire</w:t>
      </w:r>
      <w:r w:rsidRPr="0072564D">
        <w:rPr>
          <w:sz w:val="16"/>
        </w:rPr>
        <w:t xml:space="preserve">. </w:t>
      </w:r>
      <w:r w:rsidRPr="0072564D">
        <w:rPr>
          <w:highlight w:val="cyan"/>
          <w:u w:val="single"/>
        </w:rPr>
        <w:t xml:space="preserve">Rather than </w:t>
      </w:r>
      <w:r w:rsidRPr="0072564D">
        <w:rPr>
          <w:u w:val="single"/>
        </w:rPr>
        <w:t xml:space="preserve">the </w:t>
      </w:r>
      <w:r w:rsidRPr="0072564D">
        <w:rPr>
          <w:highlight w:val="cyan"/>
          <w:u w:val="single"/>
        </w:rPr>
        <w:t xml:space="preserve">marginal benefits </w:t>
      </w:r>
      <w:r w:rsidRPr="0072564D">
        <w:rPr>
          <w:u w:val="single"/>
        </w:rPr>
        <w:t xml:space="preserve">accrued </w:t>
      </w:r>
      <w:r w:rsidRPr="0072564D">
        <w:rPr>
          <w:highlight w:val="cyan"/>
          <w:u w:val="single"/>
        </w:rPr>
        <w:t xml:space="preserve">from tinkering </w:t>
      </w:r>
      <w:r w:rsidRPr="0072564D">
        <w:rPr>
          <w:u w:val="single"/>
        </w:rPr>
        <w:t xml:space="preserve">with already effective agents, </w:t>
      </w:r>
      <w:r w:rsidRPr="0072564D">
        <w:rPr>
          <w:highlight w:val="cyan"/>
          <w:u w:val="single"/>
        </w:rPr>
        <w:t xml:space="preserve">patients </w:t>
      </w:r>
      <w:r w:rsidRPr="0072564D">
        <w:rPr>
          <w:u w:val="single"/>
        </w:rPr>
        <w:t xml:space="preserve">worldwide </w:t>
      </w:r>
      <w:r w:rsidRPr="0072564D">
        <w:rPr>
          <w:highlight w:val="cyan"/>
          <w:u w:val="single"/>
        </w:rPr>
        <w:t xml:space="preserve">are in desperate need of </w:t>
      </w:r>
      <w:r w:rsidRPr="0072564D">
        <w:rPr>
          <w:u w:val="single"/>
        </w:rPr>
        <w:t xml:space="preserve">new </w:t>
      </w:r>
      <w:r w:rsidRPr="0072564D">
        <w:rPr>
          <w:highlight w:val="cyan"/>
          <w:u w:val="single"/>
        </w:rPr>
        <w:t xml:space="preserve">classes of pharmaceuticals </w:t>
      </w:r>
      <w:r w:rsidRPr="0072564D">
        <w:rPr>
          <w:u w:val="single"/>
        </w:rPr>
        <w:t>for the great many health conditions for which treatments are presently inadequate or entirely lacking</w:t>
      </w:r>
      <w:r w:rsidRPr="0072564D">
        <w:rPr>
          <w:sz w:val="16"/>
        </w:rPr>
        <w:t xml:space="preserve">. But </w:t>
      </w:r>
      <w:r w:rsidRPr="0072564D">
        <w:rPr>
          <w:highlight w:val="cyan"/>
          <w:u w:val="single"/>
        </w:rPr>
        <w:t>developing</w:t>
      </w:r>
      <w:r w:rsidRPr="0072564D">
        <w:rPr>
          <w:sz w:val="16"/>
          <w:highlight w:val="cyan"/>
        </w:rPr>
        <w:t xml:space="preserve"> </w:t>
      </w:r>
      <w:r w:rsidRPr="0072564D">
        <w:rPr>
          <w:highlight w:val="cyan"/>
          <w:u w:val="single"/>
        </w:rPr>
        <w:t>truly innovative drugs is</w:t>
      </w:r>
      <w:r w:rsidRPr="0072564D">
        <w:rPr>
          <w:sz w:val="16"/>
          <w:highlight w:val="cyan"/>
        </w:rPr>
        <w:t xml:space="preserve"> </w:t>
      </w:r>
      <w:r w:rsidRPr="0072564D">
        <w:rPr>
          <w:sz w:val="16"/>
        </w:rPr>
        <w:t xml:space="preserve">undeniably a </w:t>
      </w:r>
      <w:r w:rsidRPr="0072564D">
        <w:rPr>
          <w:highlight w:val="cyan"/>
          <w:u w:val="single"/>
        </w:rPr>
        <w:t>high-risk</w:t>
      </w:r>
      <w:r w:rsidRPr="0072564D">
        <w:rPr>
          <w:sz w:val="16"/>
          <w:highlight w:val="cyan"/>
        </w:rPr>
        <w:t xml:space="preserve"> </w:t>
      </w:r>
      <w:r w:rsidRPr="0072564D">
        <w:rPr>
          <w:sz w:val="16"/>
        </w:rPr>
        <w:t xml:space="preserve">venture. It is important and necessary that pharmaceutical companies continue to take these risks, because they are usually the only entities with sufficient resources to do so. </w:t>
      </w:r>
      <w:r w:rsidRPr="0072564D">
        <w:rPr>
          <w:u w:val="single"/>
        </w:rPr>
        <w:t xml:space="preserve">Therefore, </w:t>
      </w:r>
      <w:r w:rsidRPr="0072564D">
        <w:rPr>
          <w:highlight w:val="cyan"/>
          <w:u w:val="single"/>
        </w:rPr>
        <w:t xml:space="preserve">companies must </w:t>
      </w:r>
      <w:r w:rsidRPr="0072564D">
        <w:rPr>
          <w:u w:val="single"/>
        </w:rPr>
        <w:t xml:space="preserve">continue to </w:t>
      </w:r>
      <w:r w:rsidRPr="0072564D">
        <w:rPr>
          <w:highlight w:val="cyan"/>
          <w:u w:val="single"/>
        </w:rPr>
        <w:t xml:space="preserve">perceive </w:t>
      </w:r>
      <w:r w:rsidRPr="0072564D">
        <w:rPr>
          <w:b/>
          <w:bCs/>
          <w:highlight w:val="cyan"/>
          <w:u w:val="single"/>
        </w:rPr>
        <w:t>sufficient incentives</w:t>
      </w:r>
      <w:r w:rsidRPr="0072564D">
        <w:rPr>
          <w:highlight w:val="cyan"/>
          <w:u w:val="single"/>
        </w:rPr>
        <w:t xml:space="preserve"> </w:t>
      </w:r>
      <w:r w:rsidRPr="0072564D">
        <w:rPr>
          <w:u w:val="single"/>
        </w:rPr>
        <w:t xml:space="preserve">to continue investing in innovation. Indeed, there is evidence that the </w:t>
      </w:r>
      <w:r w:rsidRPr="0072564D">
        <w:rPr>
          <w:highlight w:val="cyan"/>
          <w:u w:val="single"/>
        </w:rPr>
        <w:t xml:space="preserve">prospect of future evergreening has become </w:t>
      </w:r>
      <w:r w:rsidRPr="0072564D">
        <w:rPr>
          <w:u w:val="single"/>
        </w:rPr>
        <w:t xml:space="preserve">part of the incentive </w:t>
      </w:r>
      <w:r w:rsidRPr="0072564D">
        <w:rPr>
          <w:highlight w:val="cyan"/>
          <w:u w:val="single"/>
        </w:rPr>
        <w:t xml:space="preserve">calculation </w:t>
      </w:r>
      <w:r w:rsidRPr="0072564D">
        <w:rPr>
          <w:u w:val="single"/>
        </w:rPr>
        <w:t>for innovative drug development</w:t>
      </w:r>
      <w:r w:rsidRPr="0072564D">
        <w:rPr>
          <w:sz w:val="16"/>
        </w:rPr>
        <w:t xml:space="preserve">.4 But surely it is </w:t>
      </w:r>
      <w:r w:rsidRPr="0072564D">
        <w:rPr>
          <w:highlight w:val="cyan"/>
          <w:u w:val="single"/>
        </w:rPr>
        <w:t>perverse to</w:t>
      </w:r>
      <w:r w:rsidRPr="0072564D">
        <w:rPr>
          <w:sz w:val="16"/>
          <w:highlight w:val="cyan"/>
        </w:rPr>
        <w:t xml:space="preserve"> </w:t>
      </w:r>
      <w:r w:rsidRPr="0072564D">
        <w:rPr>
          <w:sz w:val="16"/>
        </w:rPr>
        <w:t xml:space="preserve">extend unpredictably a period of patent protection that the government intended to be clearly defined and predictable, and to </w:t>
      </w:r>
      <w:r w:rsidRPr="0072564D">
        <w:rPr>
          <w:highlight w:val="cyan"/>
          <w:u w:val="single"/>
        </w:rPr>
        <w:t>maintain incentives</w:t>
      </w:r>
      <w:r w:rsidRPr="0072564D">
        <w:rPr>
          <w:sz w:val="16"/>
          <w:highlight w:val="cyan"/>
        </w:rPr>
        <w:t xml:space="preserve"> </w:t>
      </w:r>
      <w:r w:rsidRPr="0072564D">
        <w:rPr>
          <w:highlight w:val="cyan"/>
          <w:u w:val="single"/>
        </w:rPr>
        <w:t>that drive companies to divert</w:t>
      </w:r>
      <w:r w:rsidRPr="0072564D">
        <w:rPr>
          <w:sz w:val="16"/>
          <w:highlight w:val="cyan"/>
        </w:rPr>
        <w:t xml:space="preserve"> </w:t>
      </w:r>
      <w:r w:rsidRPr="0072564D">
        <w:rPr>
          <w:sz w:val="16"/>
        </w:rPr>
        <w:t xml:space="preserve">their </w:t>
      </w:r>
      <w:r w:rsidRPr="0072564D">
        <w:rPr>
          <w:b/>
          <w:bCs/>
          <w:highlight w:val="cyan"/>
          <w:u w:val="single"/>
        </w:rPr>
        <w:t>drug-development resources away from innovation</w:t>
      </w:r>
      <w:r w:rsidRPr="0072564D">
        <w:rPr>
          <w:highlight w:val="cyan"/>
          <w:u w:val="single"/>
        </w:rPr>
        <w:t>.</w:t>
      </w:r>
      <w:r w:rsidRPr="0072564D">
        <w:rPr>
          <w:sz w:val="16"/>
        </w:rPr>
        <w:t xml:space="preserve"> </w:t>
      </w:r>
      <w:r w:rsidRPr="0072564D">
        <w:rPr>
          <w:b/>
          <w:bCs/>
          <w:u w:val="single"/>
        </w:rPr>
        <w:t>Current patent legislation may not be optimal</w:t>
      </w:r>
      <w:r w:rsidRPr="0072564D">
        <w:rPr>
          <w:u w:val="single"/>
        </w:rPr>
        <w:t xml:space="preserve"> for striking the right balance between encouraging innovation and facilitating profiteering. </w:t>
      </w:r>
      <w:r w:rsidRPr="0072564D">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72564D">
        <w:rPr>
          <w:u w:val="single"/>
        </w:rPr>
        <w:t>Governments, including Canada’s, would do well to take inspiration from India’s example and tighten regulations that currently facilitate evergreening.</w:t>
      </w:r>
      <w:r w:rsidRPr="0072564D">
        <w:rPr>
          <w:sz w:val="16"/>
        </w:rPr>
        <w:t xml:space="preserve"> This might involve </w:t>
      </w:r>
      <w:r w:rsidRPr="0072564D">
        <w:rPr>
          <w:b/>
          <w:bCs/>
          <w:highlight w:val="cyan"/>
          <w:u w:val="single"/>
        </w:rPr>
        <w:t>denying future patents for modifications</w:t>
      </w:r>
      <w:r w:rsidRPr="0072564D">
        <w:rPr>
          <w:sz w:val="16"/>
          <w:highlight w:val="cyan"/>
        </w:rPr>
        <w:t xml:space="preserve"> </w:t>
      </w:r>
      <w:r w:rsidRPr="0072564D">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72564D">
        <w:rPr>
          <w:u w:val="single"/>
        </w:rPr>
        <w:t xml:space="preserve">Limits on evergreening </w:t>
      </w:r>
      <w:r w:rsidRPr="0072564D">
        <w:rPr>
          <w:highlight w:val="cyan"/>
          <w:u w:val="single"/>
        </w:rPr>
        <w:t xml:space="preserve">would </w:t>
      </w:r>
      <w:r w:rsidRPr="0072564D">
        <w:rPr>
          <w:u w:val="single"/>
        </w:rPr>
        <w:t xml:space="preserve">likely </w:t>
      </w:r>
      <w:r w:rsidRPr="0072564D">
        <w:rPr>
          <w:highlight w:val="cyan"/>
          <w:u w:val="single"/>
        </w:rPr>
        <w:t xml:space="preserve">reduce </w:t>
      </w:r>
      <w:r w:rsidRPr="0072564D">
        <w:rPr>
          <w:u w:val="single"/>
        </w:rPr>
        <w:t xml:space="preserve">the </w:t>
      </w:r>
      <w:r w:rsidRPr="0072564D">
        <w:rPr>
          <w:b/>
          <w:bCs/>
          <w:highlight w:val="cyan"/>
          <w:u w:val="single"/>
        </w:rPr>
        <w:t>extensive patent litigation</w:t>
      </w:r>
      <w:r w:rsidRPr="0072564D">
        <w:rPr>
          <w:highlight w:val="cyan"/>
          <w:u w:val="single"/>
        </w:rPr>
        <w:t xml:space="preserve"> that contributes to </w:t>
      </w:r>
      <w:r w:rsidRPr="0072564D">
        <w:rPr>
          <w:u w:val="single"/>
        </w:rPr>
        <w:t xml:space="preserve">the </w:t>
      </w:r>
      <w:r w:rsidRPr="0072564D">
        <w:rPr>
          <w:b/>
          <w:bCs/>
          <w:highlight w:val="cyan"/>
          <w:u w:val="single"/>
        </w:rPr>
        <w:t>high prices of generic drugs</w:t>
      </w:r>
      <w:r w:rsidRPr="0072564D">
        <w:rPr>
          <w:highlight w:val="cyan"/>
          <w:u w:val="single"/>
        </w:rPr>
        <w:t xml:space="preserve"> </w:t>
      </w:r>
      <w:r w:rsidRPr="0072564D">
        <w:rPr>
          <w:u w:val="single"/>
        </w:rPr>
        <w:t>in Canada</w:t>
      </w:r>
      <w:r w:rsidRPr="0072564D">
        <w:rPr>
          <w:sz w:val="16"/>
        </w:rPr>
        <w:t xml:space="preserve">.3 Reducing economic pressure on generic drug companies may facilitate current provincial initiatives to lower generic drug prices. </w:t>
      </w:r>
      <w:r w:rsidRPr="0072564D">
        <w:rPr>
          <w:u w:val="single"/>
        </w:rPr>
        <w:t>As opportunities to generate revenue from evergreening are eliminated, research-based pharmaceutical companies would be left with no choice but to invest more in innovative drug development to maintain their profits.</w:t>
      </w:r>
    </w:p>
    <w:p w14:paraId="4BD713F0" w14:textId="77777777" w:rsidR="00C44A75" w:rsidRPr="0072564D" w:rsidRDefault="00C44A75" w:rsidP="00C44A75">
      <w:pPr>
        <w:pStyle w:val="Heading3"/>
        <w:rPr>
          <w:rFonts w:cs="Calibri"/>
        </w:rPr>
      </w:pPr>
      <w:r w:rsidRPr="0072564D">
        <w:rPr>
          <w:rFonts w:cs="Calibri"/>
        </w:rPr>
        <w:t>1AC: Framing</w:t>
      </w:r>
    </w:p>
    <w:p w14:paraId="1524A991" w14:textId="77777777" w:rsidR="00C44A75" w:rsidRPr="0072564D" w:rsidRDefault="00C44A75" w:rsidP="00C44A75">
      <w:pPr>
        <w:pStyle w:val="Heading4"/>
        <w:rPr>
          <w:rFonts w:cs="Calibri"/>
          <w:bCs/>
        </w:rPr>
      </w:pPr>
      <w:r w:rsidRPr="0072564D">
        <w:rPr>
          <w:rFonts w:cs="Calibri"/>
          <w:bCs/>
        </w:rPr>
        <w:t>The standard is maximizing expected wellbeing or act hedonistic util.</w:t>
      </w:r>
    </w:p>
    <w:p w14:paraId="3A89EF2D" w14:textId="77777777" w:rsidR="00C44A75" w:rsidRPr="0072564D" w:rsidRDefault="00C44A75" w:rsidP="00C44A75">
      <w:pPr>
        <w:pStyle w:val="Heading4"/>
        <w:rPr>
          <w:rFonts w:cs="Calibri"/>
          <w:bCs/>
        </w:rPr>
      </w:pPr>
      <w:r w:rsidRPr="0072564D">
        <w:rPr>
          <w:rFonts w:cs="Calibri"/>
          <w:bCs/>
        </w:rPr>
        <w:t>Prefer:</w:t>
      </w:r>
    </w:p>
    <w:p w14:paraId="58A96079" w14:textId="77777777" w:rsidR="00C44A75" w:rsidRPr="0072564D" w:rsidRDefault="00C44A75" w:rsidP="00C44A75">
      <w:pPr>
        <w:pStyle w:val="Heading4"/>
        <w:rPr>
          <w:rFonts w:cs="Calibri"/>
          <w:bCs/>
          <w:u w:val="single"/>
        </w:rPr>
      </w:pPr>
      <w:r w:rsidRPr="0072564D">
        <w:rPr>
          <w:rFonts w:cs="Calibri"/>
          <w:bCs/>
        </w:rPr>
        <w:t xml:space="preserve">1] Pleasure and pain </w:t>
      </w:r>
      <w:r w:rsidRPr="0072564D">
        <w:rPr>
          <w:rFonts w:cs="Calibri"/>
          <w:bCs/>
          <w:i/>
          <w:iCs w:val="0"/>
        </w:rPr>
        <w:t>are</w:t>
      </w:r>
      <w:r w:rsidRPr="0072564D">
        <w:rPr>
          <w:rFonts w:cs="Calibri"/>
          <w:bCs/>
        </w:rPr>
        <w:t xml:space="preserve"> intrinsic </w:t>
      </w:r>
      <w:r w:rsidRPr="0072564D">
        <w:rPr>
          <w:rFonts w:cs="Calibri"/>
          <w:bCs/>
          <w:u w:val="single"/>
        </w:rPr>
        <w:t>value</w:t>
      </w:r>
      <w:r w:rsidRPr="0072564D">
        <w:rPr>
          <w:rFonts w:cs="Calibri"/>
          <w:bCs/>
        </w:rPr>
        <w:t xml:space="preserve"> and </w:t>
      </w:r>
      <w:r w:rsidRPr="0072564D">
        <w:rPr>
          <w:rFonts w:cs="Calibri"/>
          <w:bCs/>
          <w:u w:val="single"/>
        </w:rPr>
        <w:t>disvalue</w:t>
      </w:r>
      <w:r w:rsidRPr="0072564D">
        <w:rPr>
          <w:rFonts w:cs="Calibri"/>
          <w:bCs/>
        </w:rPr>
        <w:t xml:space="preserve"> – everything else </w:t>
      </w:r>
      <w:r w:rsidRPr="0072564D">
        <w:rPr>
          <w:rFonts w:cs="Calibri"/>
          <w:bCs/>
          <w:i/>
          <w:iCs w:val="0"/>
        </w:rPr>
        <w:t>regresses</w:t>
      </w:r>
      <w:r w:rsidRPr="0072564D">
        <w:rPr>
          <w:rFonts w:cs="Calibri"/>
          <w:bCs/>
        </w:rPr>
        <w:t xml:space="preserve"> – </w:t>
      </w:r>
      <w:r w:rsidRPr="0072564D">
        <w:rPr>
          <w:rFonts w:cs="Calibri"/>
          <w:bCs/>
          <w:u w:val="single"/>
        </w:rPr>
        <w:t>robust neuroscience.</w:t>
      </w:r>
    </w:p>
    <w:p w14:paraId="74E6D49A" w14:textId="77777777" w:rsidR="00C44A75" w:rsidRPr="0072564D" w:rsidRDefault="00C44A75" w:rsidP="00C44A75">
      <w:pPr>
        <w:rPr>
          <w:rStyle w:val="Style13ptBold"/>
        </w:rPr>
      </w:pPr>
      <w:r w:rsidRPr="0072564D">
        <w:rPr>
          <w:rStyle w:val="Style13ptBold"/>
        </w:rPr>
        <w:t>Blum et al. 18</w:t>
      </w:r>
    </w:p>
    <w:p w14:paraId="5676FF32" w14:textId="77777777" w:rsidR="00C44A75" w:rsidRPr="0072564D" w:rsidRDefault="00C44A75" w:rsidP="00C44A75">
      <w:pPr>
        <w:rPr>
          <w:sz w:val="16"/>
          <w:szCs w:val="16"/>
        </w:rPr>
      </w:pPr>
      <w:r w:rsidRPr="0072564D">
        <w:rPr>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sidRPr="0072564D">
          <w:rPr>
            <w:rStyle w:val="Hyperlink"/>
            <w:color w:val="000000"/>
            <w:sz w:val="16"/>
            <w:szCs w:val="16"/>
          </w:rPr>
          <w:t>https://www.ncbi.nlm.nih.gov/pmc/articles/PMC6446569/</w:t>
        </w:r>
      </w:hyperlink>
      <w:r w:rsidRPr="0072564D">
        <w:rPr>
          <w:sz w:val="16"/>
          <w:szCs w:val="16"/>
        </w:rPr>
        <w:t>, R.S.</w:t>
      </w:r>
    </w:p>
    <w:p w14:paraId="2E2906B1" w14:textId="77777777" w:rsidR="00C44A75" w:rsidRPr="0072564D" w:rsidRDefault="00C44A75" w:rsidP="00C44A75">
      <w:pPr>
        <w:rPr>
          <w:sz w:val="16"/>
        </w:rPr>
      </w:pPr>
      <w:r w:rsidRPr="0072564D">
        <w:rPr>
          <w:b/>
          <w:bCs/>
          <w:highlight w:val="cyan"/>
          <w:u w:val="single"/>
        </w:rPr>
        <w:t>Pleasure</w:t>
      </w:r>
      <w:r w:rsidRPr="0072564D">
        <w:rPr>
          <w:u w:val="single"/>
        </w:rPr>
        <w:t xml:space="preserve"> is not only</w:t>
      </w:r>
      <w:r w:rsidRPr="0072564D">
        <w:rPr>
          <w:sz w:val="16"/>
        </w:rPr>
        <w:t xml:space="preserve"> one of the three </w:t>
      </w:r>
      <w:r w:rsidRPr="0072564D">
        <w:rPr>
          <w:u w:val="single"/>
        </w:rPr>
        <w:t xml:space="preserve">primary reward </w:t>
      </w:r>
      <w:proofErr w:type="gramStart"/>
      <w:r w:rsidRPr="0072564D">
        <w:rPr>
          <w:u w:val="single"/>
        </w:rPr>
        <w:t>functions</w:t>
      </w:r>
      <w:proofErr w:type="gramEnd"/>
      <w:r w:rsidRPr="0072564D">
        <w:rPr>
          <w:sz w:val="16"/>
        </w:rPr>
        <w:t xml:space="preserve"> but </w:t>
      </w:r>
      <w:r w:rsidRPr="0072564D">
        <w:rPr>
          <w:u w:val="single"/>
        </w:rPr>
        <w:t xml:space="preserve">it also </w:t>
      </w:r>
      <w:r w:rsidRPr="0072564D">
        <w:rPr>
          <w:b/>
          <w:bCs/>
          <w:highlight w:val="cyan"/>
          <w:u w:val="single"/>
        </w:rPr>
        <w:t>defines reward.</w:t>
      </w:r>
      <w:r w:rsidRPr="0072564D">
        <w:rPr>
          <w:sz w:val="16"/>
        </w:rPr>
        <w:t xml:space="preserve"> As homeostasis explains the </w:t>
      </w:r>
      <w:r w:rsidRPr="0072564D">
        <w:rPr>
          <w:u w:val="single"/>
        </w:rPr>
        <w:t>functions of</w:t>
      </w:r>
      <w:r w:rsidRPr="0072564D">
        <w:rPr>
          <w:sz w:val="16"/>
        </w:rPr>
        <w:t xml:space="preserve"> only a limited number of </w:t>
      </w:r>
      <w:r w:rsidRPr="0072564D">
        <w:rPr>
          <w:u w:val="single"/>
        </w:rPr>
        <w:t>rewards, the</w:t>
      </w:r>
      <w:r w:rsidRPr="0072564D">
        <w:rPr>
          <w:sz w:val="16"/>
        </w:rPr>
        <w:t xml:space="preserve"> principal </w:t>
      </w:r>
      <w:r w:rsidRPr="0072564D">
        <w:rPr>
          <w:highlight w:val="cyan"/>
          <w:u w:val="single"/>
        </w:rPr>
        <w:t>reason why particular stimuli</w:t>
      </w:r>
      <w:r w:rsidRPr="0072564D">
        <w:rPr>
          <w:u w:val="single"/>
        </w:rPr>
        <w:t xml:space="preserve">, objects, events, situations, and activities </w:t>
      </w:r>
      <w:r w:rsidRPr="0072564D">
        <w:rPr>
          <w:highlight w:val="cyan"/>
          <w:u w:val="single"/>
        </w:rPr>
        <w:t>are rewarding</w:t>
      </w:r>
      <w:r w:rsidRPr="0072564D">
        <w:rPr>
          <w:sz w:val="16"/>
        </w:rPr>
        <w:t xml:space="preserve"> may be </w:t>
      </w:r>
      <w:r w:rsidRPr="0072564D">
        <w:rPr>
          <w:highlight w:val="cyan"/>
          <w:u w:val="single"/>
        </w:rPr>
        <w:t>due to pleasure.</w:t>
      </w:r>
      <w:r w:rsidRPr="0072564D">
        <w:rPr>
          <w:sz w:val="16"/>
        </w:rPr>
        <w:t xml:space="preserve"> This applies first of all to sex and to the primary homeostatic rewards of food and liquid and extends to money, taste, beauty, social </w:t>
      </w:r>
      <w:proofErr w:type="gramStart"/>
      <w:r w:rsidRPr="0072564D">
        <w:rPr>
          <w:sz w:val="16"/>
        </w:rPr>
        <w:t>encounters</w:t>
      </w:r>
      <w:proofErr w:type="gramEnd"/>
      <w:r w:rsidRPr="0072564D">
        <w:rPr>
          <w:sz w:val="16"/>
        </w:rPr>
        <w:t xml:space="preserve"> and nonmaterial, internally set, and intrinsic rewards. </w:t>
      </w:r>
      <w:r w:rsidRPr="0072564D">
        <w:rPr>
          <w:u w:val="single"/>
        </w:rPr>
        <w:t>Pleasure, as the primary effect of rewards</w:t>
      </w:r>
      <w:r w:rsidRPr="0072564D">
        <w:rPr>
          <w:sz w:val="16"/>
        </w:rPr>
        <w:t xml:space="preserve">, drives the prime reward functions of learning, approach behavior, and decision making and </w:t>
      </w:r>
      <w:r w:rsidRPr="0072564D">
        <w:rPr>
          <w:highlight w:val="cyan"/>
          <w:u w:val="single"/>
        </w:rPr>
        <w:t xml:space="preserve">provides the </w:t>
      </w:r>
      <w:r w:rsidRPr="0072564D">
        <w:rPr>
          <w:b/>
          <w:bCs/>
          <w:highlight w:val="cyan"/>
          <w:u w:val="single"/>
        </w:rPr>
        <w:t>basis for hedonic theories</w:t>
      </w:r>
      <w:r w:rsidRPr="0072564D">
        <w:rPr>
          <w:highlight w:val="cyan"/>
          <w:u w:val="single"/>
        </w:rPr>
        <w:t xml:space="preserve"> of reward</w:t>
      </w:r>
      <w:r w:rsidRPr="0072564D">
        <w:rPr>
          <w:u w:val="single"/>
        </w:rPr>
        <w:t xml:space="preserve"> function. We are attracted by</w:t>
      </w:r>
      <w:r w:rsidRPr="0072564D">
        <w:rPr>
          <w:sz w:val="16"/>
        </w:rPr>
        <w:t xml:space="preserve"> most </w:t>
      </w:r>
      <w:r w:rsidRPr="0072564D">
        <w:rPr>
          <w:u w:val="single"/>
        </w:rPr>
        <w:t>rewards and exert intense efforts to obtain them</w:t>
      </w:r>
      <w:r w:rsidRPr="0072564D">
        <w:rPr>
          <w:sz w:val="16"/>
        </w:rPr>
        <w:t xml:space="preserve">, just </w:t>
      </w:r>
      <w:r w:rsidRPr="0072564D">
        <w:rPr>
          <w:u w:val="single"/>
        </w:rPr>
        <w:t>because they are enjoyable</w:t>
      </w:r>
      <w:r w:rsidRPr="0072564D">
        <w:rPr>
          <w:sz w:val="16"/>
        </w:rPr>
        <w:t xml:space="preserve"> [10]. </w:t>
      </w:r>
    </w:p>
    <w:p w14:paraId="76F292DB" w14:textId="77777777" w:rsidR="00C44A75" w:rsidRPr="0072564D" w:rsidRDefault="00C44A75" w:rsidP="00C44A75">
      <w:pPr>
        <w:rPr>
          <w:sz w:val="16"/>
        </w:rPr>
      </w:pPr>
      <w:r w:rsidRPr="0072564D">
        <w:rPr>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2564D">
        <w:rPr>
          <w:u w:val="single"/>
        </w:rPr>
        <w:t>using both humans and detailed invasive brain analysis of animals has discovered some critical ways that the brain processes pleasure</w:t>
      </w:r>
      <w:r w:rsidRPr="0072564D">
        <w:rPr>
          <w:sz w:val="16"/>
        </w:rPr>
        <w:t xml:space="preserve"> [14]. </w:t>
      </w:r>
    </w:p>
    <w:p w14:paraId="52F8E49A" w14:textId="77777777" w:rsidR="00C44A75" w:rsidRPr="0072564D" w:rsidRDefault="00C44A75" w:rsidP="00C44A75">
      <w:pPr>
        <w:rPr>
          <w:sz w:val="16"/>
        </w:rPr>
      </w:pPr>
      <w:r w:rsidRPr="0072564D">
        <w:rPr>
          <w:u w:val="single"/>
        </w:rPr>
        <w:t>Pleasure as a hallmark of reward is sufficient for defining a reward</w:t>
      </w:r>
      <w:r w:rsidRPr="0072564D">
        <w:rPr>
          <w:sz w:val="16"/>
        </w:rPr>
        <w:t xml:space="preserve">, but it may not be necessary. </w:t>
      </w:r>
      <w:r w:rsidRPr="0072564D">
        <w:rPr>
          <w:u w:val="single"/>
        </w:rPr>
        <w:t>A reward may generate positive</w:t>
      </w:r>
      <w:r w:rsidRPr="0072564D">
        <w:rPr>
          <w:sz w:val="16"/>
        </w:rPr>
        <w:t xml:space="preserve"> learning and approach </w:t>
      </w:r>
      <w:r w:rsidRPr="0072564D">
        <w:rPr>
          <w:u w:val="single"/>
        </w:rPr>
        <w:t>behavior</w:t>
      </w:r>
      <w:r w:rsidRPr="0072564D">
        <w:rPr>
          <w:sz w:val="16"/>
        </w:rPr>
        <w:t xml:space="preserve"> simply </w:t>
      </w:r>
      <w:r w:rsidRPr="0072564D">
        <w:rPr>
          <w:u w:val="single"/>
        </w:rPr>
        <w:t>because it contains substances that are essential for body function.</w:t>
      </w:r>
      <w:r w:rsidRPr="0072564D">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3166CA54" w14:textId="77777777" w:rsidR="00C44A75" w:rsidRPr="0072564D" w:rsidRDefault="00C44A75" w:rsidP="00C44A75">
      <w:pPr>
        <w:rPr>
          <w:sz w:val="16"/>
        </w:rPr>
      </w:pPr>
      <w:r w:rsidRPr="0072564D">
        <w:rPr>
          <w:sz w:val="16"/>
        </w:rPr>
        <w:t xml:space="preserve">Evolutionary theories of pleasure: The love connection BO:D </w:t>
      </w:r>
    </w:p>
    <w:p w14:paraId="4F6CBEF3" w14:textId="77777777" w:rsidR="00C44A75" w:rsidRPr="0072564D" w:rsidRDefault="00C44A75" w:rsidP="00C44A75">
      <w:pPr>
        <w:rPr>
          <w:sz w:val="16"/>
        </w:rPr>
      </w:pPr>
      <w:r w:rsidRPr="0072564D">
        <w:rPr>
          <w:sz w:val="16"/>
        </w:rPr>
        <w:t xml:space="preserve">Charles Darwin and other biological scientists that have examined the biological </w:t>
      </w:r>
      <w:r w:rsidRPr="0072564D">
        <w:rPr>
          <w:u w:val="single"/>
        </w:rPr>
        <w:t>evolution and its basic principles found</w:t>
      </w:r>
      <w:r w:rsidRPr="0072564D">
        <w:rPr>
          <w:sz w:val="16"/>
        </w:rPr>
        <w:t xml:space="preserve"> various </w:t>
      </w:r>
      <w:r w:rsidRPr="0072564D">
        <w:rPr>
          <w:u w:val="single"/>
        </w:rPr>
        <w:t>mechanisms that steer behavior and biological development.</w:t>
      </w:r>
      <w:r w:rsidRPr="0072564D">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19E6403A" w14:textId="77777777" w:rsidR="00C44A75" w:rsidRPr="0072564D" w:rsidRDefault="00C44A75" w:rsidP="00C44A75">
      <w:pPr>
        <w:rPr>
          <w:sz w:val="16"/>
        </w:rPr>
      </w:pPr>
      <w:r w:rsidRPr="0072564D">
        <w:rPr>
          <w:sz w:val="16"/>
        </w:rPr>
        <w:t xml:space="preserve">It is well established that modern biological theory conjectures that </w:t>
      </w:r>
      <w:r w:rsidRPr="0072564D">
        <w:rPr>
          <w:b/>
          <w:bCs/>
          <w:highlight w:val="cyan"/>
          <w:u w:val="single"/>
        </w:rPr>
        <w:t>organisms are</w:t>
      </w:r>
      <w:r w:rsidRPr="0072564D">
        <w:rPr>
          <w:u w:val="single"/>
        </w:rPr>
        <w:t xml:space="preserve"> the </w:t>
      </w:r>
      <w:r w:rsidRPr="0072564D">
        <w:rPr>
          <w:b/>
          <w:bCs/>
          <w:highlight w:val="cyan"/>
          <w:u w:val="single"/>
        </w:rPr>
        <w:t>result of evolutionary competition.</w:t>
      </w:r>
      <w:r w:rsidRPr="0072564D">
        <w:rPr>
          <w:sz w:val="16"/>
        </w:rPr>
        <w:t xml:space="preserve"> In fact, Richard </w:t>
      </w:r>
      <w:r w:rsidRPr="0072564D">
        <w:rPr>
          <w:u w:val="single"/>
        </w:rPr>
        <w:t>Dawkins stresses gene survival and propagation as the basic mechanism of life</w:t>
      </w:r>
      <w:r w:rsidRPr="0072564D">
        <w:rPr>
          <w:sz w:val="16"/>
        </w:rPr>
        <w:t xml:space="preserve"> [20]. Only genes that lead to </w:t>
      </w:r>
      <w:r w:rsidRPr="0072564D">
        <w:rPr>
          <w:u w:val="single"/>
        </w:rPr>
        <w:t>the fittest phenotype will make it.</w:t>
      </w:r>
      <w:r w:rsidRPr="0072564D">
        <w:rPr>
          <w:sz w:val="16"/>
        </w:rPr>
        <w:t xml:space="preserve"> It is noteworthy that the phenotype is selected based on behavior that maximizes gene propagation. To do so, the phenotype must survive and generate offspring, and be better at it than its competitors. Thus, </w:t>
      </w:r>
      <w:r w:rsidRPr="0072564D">
        <w:rPr>
          <w:u w:val="single"/>
        </w:rPr>
        <w:t xml:space="preserve">the ultimate, distal function of </w:t>
      </w:r>
      <w:r w:rsidRPr="0072564D">
        <w:rPr>
          <w:highlight w:val="cyan"/>
          <w:u w:val="single"/>
        </w:rPr>
        <w:t>rewards</w:t>
      </w:r>
      <w:r w:rsidRPr="0072564D">
        <w:rPr>
          <w:u w:val="single"/>
        </w:rPr>
        <w:t xml:space="preserve"> is to </w:t>
      </w:r>
      <w:r w:rsidRPr="0072564D">
        <w:rPr>
          <w:highlight w:val="cyan"/>
          <w:u w:val="single"/>
        </w:rPr>
        <w:t>increase</w:t>
      </w:r>
      <w:r w:rsidRPr="0072564D">
        <w:rPr>
          <w:u w:val="single"/>
        </w:rPr>
        <w:t xml:space="preserve"> evolutionary </w:t>
      </w:r>
      <w:r w:rsidRPr="0072564D">
        <w:rPr>
          <w:highlight w:val="cyan"/>
          <w:u w:val="single"/>
        </w:rPr>
        <w:t>fitness</w:t>
      </w:r>
      <w:r w:rsidRPr="0072564D">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313AC3A4" w14:textId="77777777" w:rsidR="00C44A75" w:rsidRPr="0072564D" w:rsidRDefault="00C44A75" w:rsidP="00C44A75">
      <w:pPr>
        <w:rPr>
          <w:sz w:val="16"/>
          <w:szCs w:val="16"/>
          <w:u w:val="single"/>
        </w:rPr>
      </w:pPr>
      <w:r w:rsidRPr="0072564D">
        <w:rPr>
          <w:u w:val="single"/>
        </w:rPr>
        <w:t>Behavioral reward functions have evolved to help individuals to survive and propagate their genes</w:t>
      </w:r>
      <w:r w:rsidRPr="0072564D">
        <w:rPr>
          <w:sz w:val="16"/>
        </w:rPr>
        <w:t xml:space="preserve">. Apparently, </w:t>
      </w:r>
      <w:r w:rsidRPr="0072564D">
        <w:rPr>
          <w:u w:val="single"/>
        </w:rPr>
        <w:t>people need to live well and long enough to reproduce.</w:t>
      </w:r>
      <w:r w:rsidRPr="0072564D">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2564D">
        <w:rPr>
          <w:u w:val="single"/>
        </w:rPr>
        <w:t>any small edge will ultimately result in evolutionary advantage</w:t>
      </w:r>
      <w:r w:rsidRPr="0072564D">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2564D">
        <w:rPr>
          <w:u w:val="single"/>
        </w:rPr>
        <w:t>Thus</w:t>
      </w:r>
      <w:proofErr w:type="gramEnd"/>
      <w:r w:rsidRPr="0072564D">
        <w:rPr>
          <w:u w:val="single"/>
        </w:rPr>
        <w:t xml:space="preserve"> the distal reward function in gene propagation and evolutionary fitness defines the proximal reward functions that we see</w:t>
      </w:r>
      <w:r w:rsidRPr="0072564D">
        <w:rPr>
          <w:sz w:val="16"/>
        </w:rPr>
        <w:t xml:space="preserve"> in everyday behavior. </w:t>
      </w:r>
      <w:r w:rsidRPr="0072564D">
        <w:rPr>
          <w:u w:val="single"/>
        </w:rPr>
        <w:t xml:space="preserve">That is why </w:t>
      </w:r>
      <w:r w:rsidRPr="0072564D">
        <w:rPr>
          <w:highlight w:val="cyan"/>
          <w:u w:val="single"/>
        </w:rPr>
        <w:t>foods, drinks, mates, and offspring are rewarding.</w:t>
      </w:r>
    </w:p>
    <w:p w14:paraId="36704ADD" w14:textId="77777777" w:rsidR="00C44A75" w:rsidRPr="0072564D" w:rsidRDefault="00C44A75" w:rsidP="00C44A75">
      <w:pPr>
        <w:rPr>
          <w:sz w:val="16"/>
        </w:rPr>
      </w:pPr>
      <w:r w:rsidRPr="0072564D">
        <w:rPr>
          <w:sz w:val="16"/>
        </w:rPr>
        <w:t xml:space="preserve">There have been theories linking pleasure as a required component of health benefits salutogenesis, (salugenesis). In essence, under these terms, </w:t>
      </w:r>
      <w:r w:rsidRPr="0072564D">
        <w:rPr>
          <w:u w:val="single"/>
        </w:rPr>
        <w:t>pleasure is described as a state or feeling of happiness and satisfaction resulting from an experience that one enjoys.</w:t>
      </w:r>
      <w:r w:rsidRPr="0072564D">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0CF4C36D" w14:textId="77777777" w:rsidR="00C44A75" w:rsidRPr="0072564D" w:rsidRDefault="00C44A75" w:rsidP="00C44A75">
      <w:pPr>
        <w:rPr>
          <w:sz w:val="16"/>
        </w:rPr>
      </w:pPr>
      <w:r w:rsidRPr="0072564D">
        <w:rPr>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24F9D67C" w14:textId="77777777" w:rsidR="00C44A75" w:rsidRPr="0072564D" w:rsidRDefault="00C44A75" w:rsidP="00C44A75">
      <w:pPr>
        <w:rPr>
          <w:sz w:val="16"/>
        </w:rPr>
      </w:pPr>
      <w:r w:rsidRPr="0072564D">
        <w:rPr>
          <w:sz w:val="16"/>
        </w:rPr>
        <w:t xml:space="preserve">Finding happiness is different between apes and humans </w:t>
      </w:r>
    </w:p>
    <w:p w14:paraId="1FA61B21" w14:textId="77777777" w:rsidR="00C44A75" w:rsidRPr="0072564D" w:rsidRDefault="00C44A75" w:rsidP="00C44A75">
      <w:pPr>
        <w:rPr>
          <w:sz w:val="16"/>
        </w:rPr>
      </w:pPr>
      <w:r w:rsidRPr="0072564D">
        <w:rPr>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426B90C9" w14:textId="77777777" w:rsidR="00C44A75" w:rsidRPr="0072564D" w:rsidRDefault="00C44A75" w:rsidP="00C44A75">
      <w:pPr>
        <w:rPr>
          <w:sz w:val="16"/>
        </w:rPr>
      </w:pPr>
      <w:r w:rsidRPr="0072564D">
        <w:rPr>
          <w:sz w:val="16"/>
        </w:rPr>
        <w:t xml:space="preserve">Remarkably, there are </w:t>
      </w:r>
      <w:r w:rsidRPr="0072564D">
        <w:rPr>
          <w:u w:val="single"/>
        </w:rPr>
        <w:t>pathways for ordinary liking and pleasure</w:t>
      </w:r>
      <w:r w:rsidRPr="0072564D">
        <w:rPr>
          <w:sz w:val="16"/>
        </w:rPr>
        <w:t xml:space="preserve">, which </w:t>
      </w:r>
      <w:r w:rsidRPr="0072564D">
        <w:rPr>
          <w:u w:val="single"/>
        </w:rPr>
        <w:t>are limited in scope</w:t>
      </w:r>
      <w:r w:rsidRPr="0072564D">
        <w:rPr>
          <w:sz w:val="16"/>
        </w:rPr>
        <w:t xml:space="preserve"> as described above in this commentary. However, </w:t>
      </w:r>
      <w:r w:rsidRPr="0072564D">
        <w:rPr>
          <w:u w:val="single"/>
        </w:rPr>
        <w:t xml:space="preserve">there are </w:t>
      </w:r>
      <w:r w:rsidRPr="0072564D">
        <w:rPr>
          <w:b/>
          <w:bCs/>
          <w:highlight w:val="cyan"/>
          <w:u w:val="single"/>
        </w:rPr>
        <w:t>many brain regions</w:t>
      </w:r>
      <w:r w:rsidRPr="0072564D">
        <w:rPr>
          <w:sz w:val="16"/>
        </w:rPr>
        <w:t xml:space="preserve">, often termed hot and cold spots, </w:t>
      </w:r>
      <w:r w:rsidRPr="0072564D">
        <w:rPr>
          <w:u w:val="single"/>
        </w:rPr>
        <w:t xml:space="preserve">that significantly </w:t>
      </w:r>
      <w:r w:rsidRPr="0072564D">
        <w:rPr>
          <w:b/>
          <w:bCs/>
          <w:highlight w:val="cyan"/>
          <w:u w:val="single"/>
        </w:rPr>
        <w:t>modulate</w:t>
      </w:r>
      <w:r w:rsidRPr="0072564D">
        <w:rPr>
          <w:sz w:val="16"/>
        </w:rPr>
        <w:t xml:space="preserve"> (increase or decrease) </w:t>
      </w:r>
      <w:r w:rsidRPr="0072564D">
        <w:rPr>
          <w:u w:val="single"/>
        </w:rPr>
        <w:t xml:space="preserve">our </w:t>
      </w:r>
      <w:r w:rsidRPr="0072564D">
        <w:rPr>
          <w:b/>
          <w:bCs/>
          <w:highlight w:val="cyan"/>
          <w:u w:val="single"/>
        </w:rPr>
        <w:t>pleasure or</w:t>
      </w:r>
      <w:r w:rsidRPr="0072564D">
        <w:rPr>
          <w:u w:val="single"/>
        </w:rPr>
        <w:t xml:space="preserve"> even produce</w:t>
      </w:r>
      <w:r w:rsidRPr="0072564D">
        <w:rPr>
          <w:b/>
          <w:bCs/>
          <w:u w:val="single"/>
        </w:rPr>
        <w:t xml:space="preserve"> </w:t>
      </w:r>
      <w:r w:rsidRPr="0072564D">
        <w:rPr>
          <w:b/>
          <w:bCs/>
          <w:highlight w:val="cyan"/>
          <w:u w:val="single"/>
        </w:rPr>
        <w:t>the opposite</w:t>
      </w:r>
      <w:r w:rsidRPr="0072564D">
        <w:rPr>
          <w:sz w:val="16"/>
        </w:rPr>
        <w:t xml:space="preserve"> of pleasure— that is </w:t>
      </w:r>
      <w:r w:rsidRPr="0072564D">
        <w:rPr>
          <w:u w:val="single"/>
        </w:rPr>
        <w:t>disgust and fear</w:t>
      </w:r>
      <w:r w:rsidRPr="0072564D">
        <w:rPr>
          <w:sz w:val="16"/>
        </w:rPr>
        <w:t xml:space="preserve"> [39]. </w:t>
      </w:r>
      <w:r w:rsidRPr="0072564D">
        <w:rPr>
          <w:u w:val="single"/>
        </w:rPr>
        <w:t>One</w:t>
      </w:r>
      <w:r w:rsidRPr="0072564D">
        <w:rPr>
          <w:sz w:val="16"/>
        </w:rPr>
        <w:t xml:space="preserve"> specific </w:t>
      </w:r>
      <w:r w:rsidRPr="0072564D">
        <w:rPr>
          <w:u w:val="single"/>
        </w:rPr>
        <w:t>region</w:t>
      </w:r>
      <w:r w:rsidRPr="0072564D">
        <w:rPr>
          <w:sz w:val="16"/>
        </w:rPr>
        <w:t xml:space="preserve"> of the nucleus accumbens </w:t>
      </w:r>
      <w:r w:rsidRPr="0072564D">
        <w:rPr>
          <w:u w:val="single"/>
        </w:rPr>
        <w:t>is organized like a computer keyboard, with particular stimulus triggers in rows</w:t>
      </w:r>
      <w:r w:rsidRPr="0072564D">
        <w:rPr>
          <w:sz w:val="16"/>
        </w:rPr>
        <w:t xml:space="preserve">— producing an increase and decrease of pleasure and disgust. Moreover, </w:t>
      </w:r>
      <w:r w:rsidRPr="0072564D">
        <w:rPr>
          <w:u w:val="single"/>
        </w:rPr>
        <w:t>the cortex has unique roles in the cognitive evaluation of our feelings of pleasure</w:t>
      </w:r>
      <w:r w:rsidRPr="0072564D">
        <w:rPr>
          <w:sz w:val="16"/>
        </w:rPr>
        <w:t xml:space="preserve"> [40]. Importantly, the interplay of these multiple triggers and the higher brain centers in the prefrontal cortex are very intricate and are just being uncovered. </w:t>
      </w:r>
    </w:p>
    <w:p w14:paraId="339E5A05" w14:textId="77777777" w:rsidR="00C44A75" w:rsidRPr="0072564D" w:rsidRDefault="00C44A75" w:rsidP="00C44A75">
      <w:pPr>
        <w:rPr>
          <w:sz w:val="16"/>
        </w:rPr>
      </w:pPr>
      <w:r w:rsidRPr="0072564D">
        <w:rPr>
          <w:sz w:val="16"/>
        </w:rPr>
        <w:t xml:space="preserve">Desire and reward centers </w:t>
      </w:r>
    </w:p>
    <w:p w14:paraId="5CF033FA" w14:textId="77777777" w:rsidR="00C44A75" w:rsidRPr="0072564D" w:rsidRDefault="00C44A75" w:rsidP="00C44A75">
      <w:pPr>
        <w:rPr>
          <w:sz w:val="16"/>
        </w:rPr>
      </w:pPr>
      <w:r w:rsidRPr="0072564D">
        <w:rPr>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0606E693" w14:textId="77777777" w:rsidR="00C44A75" w:rsidRPr="0072564D" w:rsidRDefault="00C44A75" w:rsidP="00C44A75">
      <w:pPr>
        <w:rPr>
          <w:sz w:val="16"/>
        </w:rPr>
      </w:pPr>
      <w:r w:rsidRPr="0072564D">
        <w:rPr>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72564D">
        <w:rPr>
          <w:sz w:val="16"/>
        </w:rPr>
        <w:t>amygdala</w:t>
      </w:r>
      <w:proofErr w:type="gramEnd"/>
      <w:r w:rsidRPr="0072564D">
        <w:rPr>
          <w:sz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51C84654" w14:textId="77777777" w:rsidR="00C44A75" w:rsidRPr="0072564D" w:rsidRDefault="00C44A75" w:rsidP="00C44A75">
      <w:pPr>
        <w:rPr>
          <w:sz w:val="16"/>
        </w:rPr>
      </w:pPr>
      <w:r w:rsidRPr="0072564D">
        <w:rPr>
          <w:sz w:val="16"/>
        </w:rPr>
        <w:t xml:space="preserve">Furthermore, ordinary </w:t>
      </w:r>
      <w:r w:rsidRPr="0072564D">
        <w:rPr>
          <w:u w:val="single"/>
        </w:rPr>
        <w:t>“</w:t>
      </w:r>
      <w:r w:rsidRPr="0072564D">
        <w:rPr>
          <w:highlight w:val="cyan"/>
          <w:u w:val="single"/>
        </w:rPr>
        <w:t>liking</w:t>
      </w:r>
      <w:r w:rsidRPr="0072564D">
        <w:rPr>
          <w:u w:val="single"/>
        </w:rPr>
        <w:t xml:space="preserve">” of </w:t>
      </w:r>
      <w:r w:rsidRPr="0072564D">
        <w:rPr>
          <w:highlight w:val="cyan"/>
          <w:u w:val="single"/>
        </w:rPr>
        <w:t>something</w:t>
      </w:r>
      <w:r w:rsidRPr="0072564D">
        <w:rPr>
          <w:u w:val="single"/>
        </w:rPr>
        <w:t xml:space="preserve">, or pure pleasure, is </w:t>
      </w:r>
      <w:r w:rsidRPr="0072564D">
        <w:rPr>
          <w:highlight w:val="cyan"/>
          <w:u w:val="single"/>
        </w:rPr>
        <w:t>represented by</w:t>
      </w:r>
      <w:r w:rsidRPr="0072564D">
        <w:rPr>
          <w:sz w:val="16"/>
        </w:rPr>
        <w:t xml:space="preserve"> small </w:t>
      </w:r>
      <w:r w:rsidRPr="0072564D">
        <w:rPr>
          <w:highlight w:val="cyan"/>
          <w:u w:val="single"/>
        </w:rPr>
        <w:t>regions</w:t>
      </w:r>
      <w:r w:rsidRPr="0072564D">
        <w:rPr>
          <w:sz w:val="16"/>
        </w:rPr>
        <w:t xml:space="preserve"> mainly </w:t>
      </w:r>
      <w:r w:rsidRPr="0072564D">
        <w:rPr>
          <w:highlight w:val="cyan"/>
          <w:u w:val="single"/>
        </w:rPr>
        <w:t>in the limbic system</w:t>
      </w:r>
      <w:r w:rsidRPr="0072564D">
        <w:rPr>
          <w:sz w:val="16"/>
        </w:rPr>
        <w:t xml:space="preserve"> (old reptilian part of the brain). These may be </w:t>
      </w:r>
      <w:r w:rsidRPr="0072564D">
        <w:rPr>
          <w:u w:val="single"/>
        </w:rPr>
        <w:t>part of larger neural circuits.</w:t>
      </w:r>
      <w:r w:rsidRPr="0072564D">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B3EF5D0" w14:textId="77777777" w:rsidR="00C44A75" w:rsidRPr="0072564D" w:rsidRDefault="00C44A75" w:rsidP="00C44A75">
      <w:pPr>
        <w:rPr>
          <w:sz w:val="16"/>
        </w:rPr>
      </w:pPr>
      <w:r w:rsidRPr="0072564D">
        <w:rPr>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0968D241" w14:textId="77777777" w:rsidR="00C44A75" w:rsidRPr="0072564D" w:rsidRDefault="00C44A75" w:rsidP="00C44A75">
      <w:pPr>
        <w:rPr>
          <w:sz w:val="16"/>
        </w:rPr>
      </w:pPr>
      <w:r w:rsidRPr="0072564D">
        <w:rPr>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72564D">
        <w:rPr>
          <w:sz w:val="16"/>
        </w:rPr>
        <w:t>networks, and</w:t>
      </w:r>
      <w:proofErr w:type="gramEnd"/>
      <w:r w:rsidRPr="0072564D">
        <w:rPr>
          <w:sz w:val="16"/>
        </w:rPr>
        <w:t xml:space="preserve"> may not be unidirectional. Drugs of abuse enhance dopamine signaling which sensitizes mesolimbic brain mechanisms that apparently evolved explicitly to attribute incentive salience to various rewards [45]. </w:t>
      </w:r>
    </w:p>
    <w:p w14:paraId="1556C91B" w14:textId="77777777" w:rsidR="00C44A75" w:rsidRPr="0072564D" w:rsidRDefault="00C44A75" w:rsidP="00C44A75">
      <w:pPr>
        <w:rPr>
          <w:sz w:val="16"/>
        </w:rPr>
      </w:pPr>
      <w:r w:rsidRPr="0072564D">
        <w:rPr>
          <w:sz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72564D">
        <w:rPr>
          <w:sz w:val="16"/>
        </w:rPr>
        <w:t>), and</w:t>
      </w:r>
      <w:proofErr w:type="gramEnd"/>
      <w:r w:rsidRPr="0072564D">
        <w:rPr>
          <w:sz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3D6DBAD8" w14:textId="77777777" w:rsidR="00C44A75" w:rsidRPr="0072564D" w:rsidRDefault="00C44A75" w:rsidP="00C44A75">
      <w:pPr>
        <w:rPr>
          <w:sz w:val="16"/>
        </w:rPr>
      </w:pPr>
      <w:r w:rsidRPr="0072564D">
        <w:rPr>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35A5C67D" w14:textId="77777777" w:rsidR="00C44A75" w:rsidRPr="0072564D" w:rsidRDefault="00C44A75" w:rsidP="00C44A75">
      <w:pPr>
        <w:rPr>
          <w:sz w:val="16"/>
        </w:rPr>
      </w:pPr>
      <w:r w:rsidRPr="0072564D">
        <w:rPr>
          <w:sz w:val="16"/>
        </w:rPr>
        <w:t xml:space="preserve">In essence, although nonhuman primate brains are similar to our own, the disparity between other primates and those of human cognitive abilities tells us that surface similarity is not the whole story. </w:t>
      </w:r>
      <w:r w:rsidRPr="0072564D">
        <w:rPr>
          <w:u w:val="single"/>
        </w:rPr>
        <w:t>Sousa et al.</w:t>
      </w:r>
      <w:r w:rsidRPr="0072564D">
        <w:rPr>
          <w:sz w:val="16"/>
        </w:rPr>
        <w:t xml:space="preserve"> [50] small case </w:t>
      </w:r>
      <w:r w:rsidRPr="0072564D">
        <w:rPr>
          <w:u w:val="single"/>
        </w:rPr>
        <w:t>found various differentially expressed genes, to associate with pleasure related systems.</w:t>
      </w:r>
      <w:r w:rsidRPr="0072564D">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33BC70F8" w14:textId="77777777" w:rsidR="00C44A75" w:rsidRPr="0072564D" w:rsidRDefault="00C44A75" w:rsidP="00C44A75">
      <w:pPr>
        <w:rPr>
          <w:sz w:val="16"/>
        </w:rPr>
      </w:pPr>
      <w:r w:rsidRPr="0072564D">
        <w:rPr>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2564D">
        <w:rPr>
          <w:highlight w:val="cyan"/>
          <w:u w:val="single"/>
        </w:rPr>
        <w:t>researchers examined</w:t>
      </w:r>
      <w:r w:rsidRPr="0072564D">
        <w:rPr>
          <w:u w:val="single"/>
        </w:rPr>
        <w:t xml:space="preserve"> 247 specimens of </w:t>
      </w:r>
      <w:r w:rsidRPr="0072564D">
        <w:rPr>
          <w:highlight w:val="cyan"/>
          <w:u w:val="single"/>
        </w:rPr>
        <w:t>neural tissue</w:t>
      </w:r>
      <w:r w:rsidRPr="0072564D">
        <w:rPr>
          <w:u w:val="single"/>
        </w:rPr>
        <w:t xml:space="preserve"> from six humans, five chimpanzees, and five macaque monkeys.</w:t>
      </w:r>
      <w:r w:rsidRPr="0072564D">
        <w:rPr>
          <w:sz w:val="16"/>
        </w:rPr>
        <w:t xml:space="preserve"> Moreover, these </w:t>
      </w:r>
      <w:r w:rsidRPr="0072564D">
        <w:rPr>
          <w:u w:val="single"/>
        </w:rPr>
        <w:t>investigators analyzed which genes were turned on or off in 16 regions of the brain.</w:t>
      </w:r>
      <w:r w:rsidRPr="0072564D">
        <w:rPr>
          <w:sz w:val="16"/>
        </w:rPr>
        <w:t xml:space="preserve"> While </w:t>
      </w:r>
      <w:r w:rsidRPr="0072564D">
        <w:rPr>
          <w:u w:val="single"/>
        </w:rPr>
        <w:t xml:space="preserve">the differences among species were subtle, </w:t>
      </w:r>
      <w:r w:rsidRPr="0072564D">
        <w:rPr>
          <w:b/>
          <w:bCs/>
          <w:highlight w:val="cyan"/>
          <w:u w:val="single"/>
        </w:rPr>
        <w:t>there was</w:t>
      </w:r>
      <w:r w:rsidRPr="0072564D">
        <w:rPr>
          <w:u w:val="single"/>
        </w:rPr>
        <w:t xml:space="preserve"> a </w:t>
      </w:r>
      <w:r w:rsidRPr="0072564D">
        <w:rPr>
          <w:b/>
          <w:bCs/>
          <w:highlight w:val="cyan"/>
          <w:u w:val="single"/>
        </w:rPr>
        <w:t>remarkable contrast in</w:t>
      </w:r>
      <w:r w:rsidRPr="0072564D">
        <w:rPr>
          <w:u w:val="single"/>
        </w:rPr>
        <w:t xml:space="preserve"> the</w:t>
      </w:r>
      <w:r w:rsidRPr="0072564D">
        <w:rPr>
          <w:b/>
          <w:bCs/>
          <w:u w:val="single"/>
        </w:rPr>
        <w:t xml:space="preserve"> </w:t>
      </w:r>
      <w:r w:rsidRPr="0072564D">
        <w:rPr>
          <w:b/>
          <w:bCs/>
          <w:highlight w:val="cyan"/>
          <w:u w:val="single"/>
        </w:rPr>
        <w:t>neocortices</w:t>
      </w:r>
      <w:r w:rsidRPr="0072564D">
        <w:rPr>
          <w:sz w:val="16"/>
        </w:rPr>
        <w:t xml:space="preserve">, specifically </w:t>
      </w:r>
      <w:r w:rsidRPr="0072564D">
        <w:rPr>
          <w:u w:val="single"/>
        </w:rPr>
        <w:t xml:space="preserve">in an </w:t>
      </w:r>
      <w:r w:rsidRPr="0072564D">
        <w:rPr>
          <w:highlight w:val="cyan"/>
          <w:u w:val="single"/>
        </w:rPr>
        <w:t>area of the brain</w:t>
      </w:r>
      <w:r w:rsidRPr="0072564D">
        <w:rPr>
          <w:u w:val="single"/>
        </w:rPr>
        <w:t xml:space="preserve"> that is much </w:t>
      </w:r>
      <w:r w:rsidRPr="0072564D">
        <w:rPr>
          <w:highlight w:val="cyan"/>
          <w:u w:val="single"/>
        </w:rPr>
        <w:t>more developed in humans</w:t>
      </w:r>
      <w:r w:rsidRPr="0072564D">
        <w:rPr>
          <w:u w:val="single"/>
        </w:rPr>
        <w:t xml:space="preserve"> than in chimpanzees.</w:t>
      </w:r>
      <w:r w:rsidRPr="0072564D">
        <w:rPr>
          <w:sz w:val="16"/>
        </w:rPr>
        <w:t xml:space="preserve"> In fact, these researchers found that a gene called </w:t>
      </w:r>
      <w:r w:rsidRPr="0072564D">
        <w:rPr>
          <w:u w:val="single"/>
        </w:rPr>
        <w:t>tyrosine hydroxylase (TH) for the enzyme, responsible for the production of dopamine</w:t>
      </w:r>
      <w:r w:rsidRPr="0072564D">
        <w:rPr>
          <w:sz w:val="16"/>
        </w:rPr>
        <w:t xml:space="preserve">, was </w:t>
      </w:r>
      <w:r w:rsidRPr="0072564D">
        <w:rPr>
          <w:u w:val="single"/>
        </w:rPr>
        <w:t>expressed in the neocortex of humans, but not chimpanzees.</w:t>
      </w:r>
      <w:r w:rsidRPr="0072564D">
        <w:rPr>
          <w:sz w:val="16"/>
        </w:rPr>
        <w:t xml:space="preserve"> As discussed earlier, </w:t>
      </w:r>
      <w:r w:rsidRPr="0072564D">
        <w:rPr>
          <w:u w:val="single"/>
        </w:rPr>
        <w:t>dopamine is</w:t>
      </w:r>
      <w:r w:rsidRPr="0072564D">
        <w:rPr>
          <w:sz w:val="16"/>
        </w:rPr>
        <w:t xml:space="preserve"> best </w:t>
      </w:r>
      <w:r w:rsidRPr="0072564D">
        <w:rPr>
          <w:u w:val="single"/>
        </w:rPr>
        <w:t>known for its</w:t>
      </w:r>
      <w:r w:rsidRPr="0072564D">
        <w:rPr>
          <w:sz w:val="16"/>
        </w:rPr>
        <w:t xml:space="preserve"> essential </w:t>
      </w:r>
      <w:r w:rsidRPr="0072564D">
        <w:rPr>
          <w:u w:val="single"/>
        </w:rPr>
        <w:t>role within the brain’s reward system; the</w:t>
      </w:r>
      <w:r w:rsidRPr="0072564D">
        <w:rPr>
          <w:sz w:val="16"/>
        </w:rPr>
        <w:t xml:space="preserve"> very </w:t>
      </w:r>
      <w:r w:rsidRPr="0072564D">
        <w:rPr>
          <w:u w:val="single"/>
        </w:rPr>
        <w:t>system that responds to everything from sex, to gambling, to food, and to addictive drugs.</w:t>
      </w:r>
      <w:r w:rsidRPr="0072564D">
        <w:rPr>
          <w:sz w:val="16"/>
        </w:rPr>
        <w:t xml:space="preserve"> However, dopamine also assists in regulating emotional responses, memory, and movement. Notably, abnormal dopamine levels have been linked to disorders including Parkinson’s, </w:t>
      </w:r>
      <w:proofErr w:type="gramStart"/>
      <w:r w:rsidRPr="0072564D">
        <w:rPr>
          <w:sz w:val="16"/>
        </w:rPr>
        <w:t>schizophrenia</w:t>
      </w:r>
      <w:proofErr w:type="gramEnd"/>
      <w:r w:rsidRPr="0072564D">
        <w:rPr>
          <w:sz w:val="16"/>
        </w:rPr>
        <w:t xml:space="preserve"> and spectrum disorders such as autism and addiction or RDS. </w:t>
      </w:r>
    </w:p>
    <w:p w14:paraId="5F469F7A" w14:textId="77777777" w:rsidR="00C44A75" w:rsidRPr="0072564D" w:rsidRDefault="00C44A75" w:rsidP="00C44A75">
      <w:pPr>
        <w:rPr>
          <w:sz w:val="16"/>
        </w:rPr>
      </w:pPr>
      <w:r w:rsidRPr="0072564D">
        <w:rPr>
          <w:sz w:val="16"/>
        </w:rPr>
        <w:t xml:space="preserve">Nora Volkow, the director of NIDA, pointed out that one alluring possibility is that the neurotransmitter </w:t>
      </w:r>
      <w:r w:rsidRPr="0072564D">
        <w:rPr>
          <w:highlight w:val="cyan"/>
          <w:u w:val="single"/>
        </w:rPr>
        <w:t>dopamine plays</w:t>
      </w:r>
      <w:r w:rsidRPr="0072564D">
        <w:rPr>
          <w:u w:val="single"/>
        </w:rPr>
        <w:t xml:space="preserve"> a substantial </w:t>
      </w:r>
      <w:r w:rsidRPr="0072564D">
        <w:rPr>
          <w:highlight w:val="cyan"/>
          <w:u w:val="single"/>
        </w:rPr>
        <w:t>role in</w:t>
      </w:r>
      <w:r w:rsidRPr="0072564D">
        <w:rPr>
          <w:u w:val="single"/>
        </w:rPr>
        <w:t xml:space="preserve"> humans’ </w:t>
      </w:r>
      <w:r w:rsidRPr="0072564D">
        <w:rPr>
          <w:highlight w:val="cyan"/>
          <w:u w:val="single"/>
        </w:rPr>
        <w:t>ability to pursue</w:t>
      </w:r>
      <w:r w:rsidRPr="0072564D">
        <w:rPr>
          <w:u w:val="single"/>
        </w:rPr>
        <w:t xml:space="preserve"> various </w:t>
      </w:r>
      <w:r w:rsidRPr="0072564D">
        <w:rPr>
          <w:highlight w:val="cyan"/>
          <w:u w:val="single"/>
        </w:rPr>
        <w:t>rewards that are</w:t>
      </w:r>
      <w:r w:rsidRPr="0072564D">
        <w:rPr>
          <w:u w:val="single"/>
        </w:rPr>
        <w:t xml:space="preserve"> perhaps months or even </w:t>
      </w:r>
      <w:r w:rsidRPr="0072564D">
        <w:rPr>
          <w:highlight w:val="cyan"/>
          <w:u w:val="single"/>
        </w:rPr>
        <w:t>years away</w:t>
      </w:r>
      <w:r w:rsidRPr="0072564D">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2564D">
        <w:rPr>
          <w:u w:val="single"/>
        </w:rPr>
        <w:t>This may explain what often motivates people to work for things that have no apparent short-term benefit</w:t>
      </w:r>
      <w:r w:rsidRPr="0072564D">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360ECCE" w14:textId="77777777" w:rsidR="00C44A75" w:rsidRPr="0072564D" w:rsidRDefault="00C44A75" w:rsidP="00C44A75">
      <w:pPr>
        <w:pStyle w:val="Heading4"/>
        <w:rPr>
          <w:rFonts w:cs="Calibri"/>
          <w:color w:val="000000" w:themeColor="text1"/>
        </w:rPr>
      </w:pPr>
      <w:r w:rsidRPr="0072564D">
        <w:rPr>
          <w:rFonts w:cs="Calibri"/>
        </w:rPr>
        <w:t xml:space="preserve">2] Death is bad and outweighs – a) agents can’t act if they fear for their bodily security which constrains every ethical theory, b) it </w:t>
      </w:r>
      <w:r w:rsidRPr="0072564D">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274CB216" w14:textId="0984CA08" w:rsidR="00C44A75" w:rsidRPr="0072564D" w:rsidRDefault="00F263DA" w:rsidP="00F263DA">
      <w:pPr>
        <w:pStyle w:val="Heading3"/>
        <w:rPr>
          <w:rFonts w:cs="Calibri"/>
        </w:rPr>
      </w:pPr>
      <w:r w:rsidRPr="0072564D">
        <w:rPr>
          <w:rFonts w:cs="Calibri"/>
        </w:rPr>
        <w:t>1AC: Disclosure</w:t>
      </w:r>
    </w:p>
    <w:p w14:paraId="46474995" w14:textId="6FDE436E" w:rsidR="00F263DA" w:rsidRPr="0072564D" w:rsidRDefault="00F263DA" w:rsidP="00F263DA">
      <w:pPr>
        <w:pStyle w:val="Heading4"/>
        <w:rPr>
          <w:rFonts w:cs="Calibri"/>
        </w:rPr>
      </w:pPr>
      <w:r w:rsidRPr="0072564D">
        <w:rPr>
          <w:rFonts w:cs="Calibri"/>
        </w:rPr>
        <w:t xml:space="preserve">Interpretation: Debaters must disclose all constructive speech docs open source with highlighting on the NDCA LD </w:t>
      </w:r>
      <w:r w:rsidRPr="0072564D">
        <w:rPr>
          <w:rFonts w:cs="Calibri"/>
        </w:rPr>
        <w:t>30 minutes after the round.</w:t>
      </w:r>
    </w:p>
    <w:p w14:paraId="671CCF0F" w14:textId="4BD698CF" w:rsidR="00F263DA" w:rsidRPr="0072564D" w:rsidRDefault="00F263DA" w:rsidP="00F263DA">
      <w:pPr>
        <w:pStyle w:val="Heading4"/>
        <w:rPr>
          <w:rFonts w:cs="Calibri"/>
        </w:rPr>
      </w:pPr>
      <w:r w:rsidRPr="0072564D">
        <w:rPr>
          <w:rFonts w:cs="Calibri"/>
        </w:rPr>
        <w:t>Violation –</w:t>
      </w:r>
      <w:r w:rsidRPr="0072564D">
        <w:rPr>
          <w:rFonts w:cs="Calibri"/>
        </w:rPr>
        <w:t xml:space="preserve"> </w:t>
      </w:r>
      <w:r w:rsidRPr="0072564D">
        <w:rPr>
          <w:rFonts w:cs="Calibri"/>
          <w:noProof/>
        </w:rPr>
        <w:drawing>
          <wp:inline distT="0" distB="0" distL="0" distR="0" wp14:anchorId="511BB2FB" wp14:editId="01568DC6">
            <wp:extent cx="5677668" cy="3195265"/>
            <wp:effectExtent l="0" t="0" r="0" b="5715"/>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02048" cy="3208985"/>
                    </a:xfrm>
                    <a:prstGeom prst="rect">
                      <a:avLst/>
                    </a:prstGeom>
                    <a:noFill/>
                    <a:ln>
                      <a:noFill/>
                    </a:ln>
                  </pic:spPr>
                </pic:pic>
              </a:graphicData>
            </a:graphic>
          </wp:inline>
        </w:drawing>
      </w:r>
    </w:p>
    <w:p w14:paraId="4458B3F5" w14:textId="067E8998" w:rsidR="00C44A75" w:rsidRPr="0072564D" w:rsidRDefault="00F263DA" w:rsidP="00F263DA">
      <w:pPr>
        <w:pStyle w:val="Heading4"/>
        <w:rPr>
          <w:rFonts w:cs="Calibri"/>
        </w:rPr>
      </w:pPr>
      <w:r w:rsidRPr="0072564D">
        <w:rPr>
          <w:rFonts w:cs="Calibri"/>
        </w:rPr>
        <w:t xml:space="preserve">Preempting the no new broken positions argument – you broke infrastructure, an advantage counterplan, a t shell, and a single payer cp against yesh last round </w:t>
      </w:r>
    </w:p>
    <w:p w14:paraId="3F71526E" w14:textId="620D1816" w:rsidR="00F263DA" w:rsidRPr="0072564D" w:rsidRDefault="00F263DA" w:rsidP="00F263DA">
      <w:r w:rsidRPr="0072564D">
        <w:rPr>
          <w:noProof/>
        </w:rPr>
        <w:drawing>
          <wp:inline distT="0" distB="0" distL="0" distR="0" wp14:anchorId="5BE7004E" wp14:editId="72CC7882">
            <wp:extent cx="5092447" cy="5604311"/>
            <wp:effectExtent l="0" t="0" r="0" b="0"/>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15566" cy="5629754"/>
                    </a:xfrm>
                    <a:prstGeom prst="rect">
                      <a:avLst/>
                    </a:prstGeom>
                    <a:noFill/>
                    <a:ln>
                      <a:noFill/>
                    </a:ln>
                  </pic:spPr>
                </pic:pic>
              </a:graphicData>
            </a:graphic>
          </wp:inline>
        </w:drawing>
      </w:r>
    </w:p>
    <w:p w14:paraId="46C04E9D" w14:textId="561B8213" w:rsidR="00F263DA" w:rsidRPr="0072564D" w:rsidRDefault="00F263DA" w:rsidP="00F263DA">
      <w:pPr>
        <w:pStyle w:val="Heading4"/>
        <w:rPr>
          <w:rFonts w:cs="Calibri"/>
        </w:rPr>
      </w:pPr>
      <w:r w:rsidRPr="0072564D">
        <w:rPr>
          <w:rFonts w:cs="Calibri"/>
        </w:rPr>
        <w:t xml:space="preserve">1] </w:t>
      </w:r>
      <w:r w:rsidRPr="0072564D">
        <w:rPr>
          <w:rFonts w:cs="Calibri"/>
          <w:u w:val="single"/>
        </w:rPr>
        <w:t>Debate resource inequities</w:t>
      </w:r>
      <w:r w:rsidRPr="0072564D">
        <w:rPr>
          <w:rFonts w:cs="Calibri"/>
        </w:rPr>
        <w:t>—you’ll say people will steal cards, but that’s good—it’s the only way to truly level the playing field for students such as novices in under-privileged programs.</w:t>
      </w:r>
    </w:p>
    <w:p w14:paraId="07BB4DFF" w14:textId="58B8DB42" w:rsidR="00F263DA" w:rsidRPr="0072564D" w:rsidRDefault="00F263DA" w:rsidP="00F263DA">
      <w:pPr>
        <w:pStyle w:val="Heading4"/>
        <w:rPr>
          <w:rFonts w:cs="Calibri"/>
        </w:rPr>
      </w:pPr>
      <w:r w:rsidRPr="0072564D">
        <w:rPr>
          <w:rFonts w:cs="Calibri"/>
        </w:rPr>
        <w:t xml:space="preserve">2] </w:t>
      </w:r>
      <w:r w:rsidRPr="0072564D">
        <w:rPr>
          <w:rFonts w:cs="Calibri"/>
          <w:u w:val="single"/>
        </w:rPr>
        <w:t>Evidence ethics</w:t>
      </w:r>
      <w:r w:rsidRPr="0072564D">
        <w:rPr>
          <w:rFonts w:cs="Calibri"/>
        </w:rPr>
        <w:t xml:space="preserve"> – open source is the only way to verify pre-round </w:t>
      </w:r>
      <w:proofErr w:type="gramStart"/>
      <w:r w:rsidRPr="0072564D">
        <w:rPr>
          <w:rFonts w:cs="Calibri"/>
        </w:rPr>
        <w:t>that cards</w:t>
      </w:r>
      <w:proofErr w:type="gramEnd"/>
      <w:r w:rsidRPr="0072564D">
        <w:rPr>
          <w:rFonts w:cs="Calibri"/>
        </w:rPr>
        <w:t xml:space="preserve"> aren’t miscut or highlighted or bracketed unethically. That’s a voter – maintaining ethical ev practices is key to being good academics and we should be able to verify you didn’t cheat</w:t>
      </w:r>
    </w:p>
    <w:p w14:paraId="37ABE68F" w14:textId="77777777" w:rsidR="00F263DA" w:rsidRPr="0072564D" w:rsidRDefault="00F263DA" w:rsidP="00F263DA">
      <w:pPr>
        <w:pStyle w:val="Heading4"/>
        <w:rPr>
          <w:rFonts w:cs="Calibri"/>
        </w:rPr>
      </w:pPr>
      <w:r w:rsidRPr="0072564D">
        <w:rPr>
          <w:rFonts w:cs="Calibri"/>
        </w:rPr>
        <w:t xml:space="preserve">3] </w:t>
      </w:r>
      <w:r w:rsidRPr="0072564D">
        <w:rPr>
          <w:rFonts w:cs="Calibri"/>
          <w:u w:val="single"/>
        </w:rPr>
        <w:t>Depth of clash</w:t>
      </w:r>
      <w:r w:rsidRPr="0072564D">
        <w:rPr>
          <w:rFonts w:cs="Calibri"/>
        </w:rPr>
        <w:t xml:space="preserve"> – it allows debaters to have nuanced researched objections to their </w:t>
      </w:r>
      <w:proofErr w:type="gramStart"/>
      <w:r w:rsidRPr="0072564D">
        <w:rPr>
          <w:rFonts w:cs="Calibri"/>
        </w:rPr>
        <w:t>opponents</w:t>
      </w:r>
      <w:proofErr w:type="gramEnd"/>
      <w:r w:rsidRPr="0072564D">
        <w:rPr>
          <w:rFonts w:cs="Calibri"/>
        </w:rPr>
        <w:t xml:space="preserve"> evidence before the round at a much faster rate, which leads to higher quality ev comparison – outweighs cause thinking on your feet is NUQ but the best quality responses come from full access to a case.</w:t>
      </w:r>
    </w:p>
    <w:p w14:paraId="4061F4F3" w14:textId="77777777" w:rsidR="00A95652" w:rsidRPr="0072564D" w:rsidRDefault="00A95652" w:rsidP="00B55AD5"/>
    <w:sectPr w:rsidR="00A95652" w:rsidRPr="007256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8"/>
  </w:num>
  <w:num w:numId="13">
    <w:abstractNumId w:val="0"/>
  </w:num>
  <w:num w:numId="14">
    <w:abstractNumId w:val="14"/>
  </w:num>
  <w:num w:numId="15">
    <w:abstractNumId w:val="17"/>
  </w:num>
  <w:num w:numId="16">
    <w:abstractNumId w:val="13"/>
  </w:num>
  <w:num w:numId="17">
    <w:abstractNumId w:val="16"/>
  </w:num>
  <w:num w:numId="18">
    <w:abstractNumId w:val="22"/>
  </w:num>
  <w:num w:numId="19">
    <w:abstractNumId w:val="12"/>
  </w:num>
  <w:num w:numId="20">
    <w:abstractNumId w:val="11"/>
  </w:num>
  <w:num w:numId="21">
    <w:abstractNumId w:val="21"/>
  </w:num>
  <w:num w:numId="22">
    <w:abstractNumId w:val="19"/>
  </w:num>
  <w:num w:numId="23">
    <w:abstractNumId w:val="2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C44A75"/>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93DBE"/>
    <w:rsid w:val="006A2AD0"/>
    <w:rsid w:val="006C2375"/>
    <w:rsid w:val="006D4ECC"/>
    <w:rsid w:val="00722258"/>
    <w:rsid w:val="007243E5"/>
    <w:rsid w:val="0072564D"/>
    <w:rsid w:val="00766EA0"/>
    <w:rsid w:val="007A2226"/>
    <w:rsid w:val="007F5B66"/>
    <w:rsid w:val="00813221"/>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4A75"/>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63DA"/>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57D8F"/>
  <w15:chartTrackingRefBased/>
  <w15:docId w15:val="{5F2948E9-E2FD-47A4-AA17-5FDA562B3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44A75"/>
    <w:rPr>
      <w:rFonts w:ascii="Calibri" w:hAnsi="Calibri" w:cs="Calibri"/>
      <w:sz w:val="24"/>
    </w:rPr>
  </w:style>
  <w:style w:type="paragraph" w:styleId="Heading1">
    <w:name w:val="heading 1"/>
    <w:aliases w:val="Pocket"/>
    <w:basedOn w:val="Normal"/>
    <w:next w:val="Normal"/>
    <w:link w:val="Heading1Char"/>
    <w:qFormat/>
    <w:rsid w:val="00C44A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44A7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44A7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C44A7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44A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4A75"/>
  </w:style>
  <w:style w:type="character" w:customStyle="1" w:styleId="Heading1Char">
    <w:name w:val="Heading 1 Char"/>
    <w:aliases w:val="Pocket Char"/>
    <w:basedOn w:val="DefaultParagraphFont"/>
    <w:link w:val="Heading1"/>
    <w:rsid w:val="00C44A7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44A7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44A75"/>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C44A7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C44A75"/>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44A75"/>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C44A75"/>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Debate Text Char"/>
    <w:basedOn w:val="DefaultParagraphFont"/>
    <w:link w:val="NoSpacing"/>
    <w:uiPriority w:val="99"/>
    <w:unhideWhenUsed/>
    <w:rsid w:val="00C44A75"/>
    <w:rPr>
      <w:color w:val="auto"/>
      <w:u w:val="none"/>
    </w:rPr>
  </w:style>
  <w:style w:type="character" w:styleId="FollowedHyperlink">
    <w:name w:val="FollowedHyperlink"/>
    <w:basedOn w:val="DefaultParagraphFont"/>
    <w:uiPriority w:val="99"/>
    <w:semiHidden/>
    <w:unhideWhenUsed/>
    <w:rsid w:val="00C44A75"/>
    <w:rPr>
      <w:color w:val="auto"/>
      <w:u w:val="none"/>
    </w:rPr>
  </w:style>
  <w:style w:type="character" w:styleId="UnresolvedMention">
    <w:name w:val="Unresolved Mention"/>
    <w:basedOn w:val="DefaultParagraphFont"/>
    <w:uiPriority w:val="99"/>
    <w:semiHidden/>
    <w:unhideWhenUsed/>
    <w:rsid w:val="00C44A75"/>
    <w:rPr>
      <w:color w:val="605E5C"/>
      <w:shd w:val="clear" w:color="auto" w:fill="E1DFDD"/>
    </w:rPr>
  </w:style>
  <w:style w:type="paragraph" w:customStyle="1" w:styleId="textbold">
    <w:name w:val="text bold"/>
    <w:basedOn w:val="Normal"/>
    <w:link w:val="Emphasis"/>
    <w:uiPriority w:val="7"/>
    <w:qFormat/>
    <w:rsid w:val="00C44A75"/>
    <w:pPr>
      <w:ind w:left="720"/>
      <w:jc w:val="both"/>
    </w:pPr>
    <w:rPr>
      <w:b/>
      <w:iCs/>
      <w:u w:val="single"/>
    </w:rPr>
  </w:style>
  <w:style w:type="paragraph" w:styleId="ListParagraph">
    <w:name w:val="List Paragraph"/>
    <w:aliases w:val="6 font"/>
    <w:basedOn w:val="Normal"/>
    <w:uiPriority w:val="99"/>
    <w:unhideWhenUsed/>
    <w:qFormat/>
    <w:rsid w:val="00C44A75"/>
    <w:pPr>
      <w:ind w:left="720"/>
      <w:contextualSpacing/>
    </w:pPr>
  </w:style>
  <w:style w:type="paragraph" w:customStyle="1" w:styleId="card">
    <w:name w:val="card"/>
    <w:aliases w:val="Medium Grid 21,Tags,No Spacing31,No Spacing22,No Spacing111,No Spacing3,Card,tag,Tag and Cite,nonunderlined,No Spacing1111,tags,Dont use,Very Small Text,No Spacing111112,No Spacing1121,No Spacing41,No Spacing111111,No Spacing112,No Spacing1"/>
    <w:basedOn w:val="Normal"/>
    <w:next w:val="Normal"/>
    <w:uiPriority w:val="6"/>
    <w:qFormat/>
    <w:rsid w:val="00C44A75"/>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C44A75"/>
    <w:rPr>
      <w:rFonts w:ascii="Lucida Grande" w:hAnsi="Lucida Grande" w:cs="Lucida Grande"/>
    </w:rPr>
  </w:style>
  <w:style w:type="character" w:customStyle="1" w:styleId="DocumentMapChar">
    <w:name w:val="Document Map Char"/>
    <w:basedOn w:val="DefaultParagraphFont"/>
    <w:link w:val="DocumentMap"/>
    <w:uiPriority w:val="99"/>
    <w:semiHidden/>
    <w:rsid w:val="00C44A75"/>
    <w:rPr>
      <w:rFonts w:ascii="Lucida Grande" w:hAnsi="Lucida Grande" w:cs="Lucida Grande"/>
      <w:sz w:val="24"/>
    </w:rPr>
  </w:style>
  <w:style w:type="paragraph" w:customStyle="1" w:styleId="Emphasis1">
    <w:name w:val="Emphasis1"/>
    <w:basedOn w:val="Normal"/>
    <w:uiPriority w:val="7"/>
    <w:qFormat/>
    <w:rsid w:val="00C44A75"/>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C44A75"/>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C44A75"/>
    <w:rPr>
      <w:b/>
      <w:bCs/>
    </w:rPr>
  </w:style>
  <w:style w:type="character" w:customStyle="1" w:styleId="wikiexternallink">
    <w:name w:val="wikiexternallink"/>
    <w:basedOn w:val="DefaultParagraphFont"/>
    <w:rsid w:val="00C44A75"/>
  </w:style>
  <w:style w:type="character" w:customStyle="1" w:styleId="wikigeneratedlinkcontent">
    <w:name w:val="wikigeneratedlinkcontent"/>
    <w:basedOn w:val="DefaultParagraphFont"/>
    <w:rsid w:val="00C44A75"/>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C44A75"/>
    <w:pPr>
      <w:spacing w:after="0" w:line="240" w:lineRule="auto"/>
    </w:pPr>
    <w:rPr>
      <w:sz w:val="26"/>
      <w:u w:val="single"/>
    </w:rPr>
  </w:style>
  <w:style w:type="paragraph" w:customStyle="1" w:styleId="Tag2">
    <w:name w:val="Tag2"/>
    <w:basedOn w:val="Normal"/>
    <w:qFormat/>
    <w:rsid w:val="00C44A75"/>
    <w:rPr>
      <w:rFonts w:ascii="Arial" w:hAnsi="Arial" w:cs="Arial"/>
      <w:b/>
      <w:sz w:val="20"/>
    </w:rPr>
  </w:style>
  <w:style w:type="paragraph" w:customStyle="1" w:styleId="cardtext">
    <w:name w:val="card text"/>
    <w:basedOn w:val="Normal"/>
    <w:link w:val="cardtextChar"/>
    <w:qFormat/>
    <w:rsid w:val="00C44A75"/>
    <w:pPr>
      <w:ind w:left="288" w:right="288"/>
    </w:pPr>
  </w:style>
  <w:style w:type="character" w:customStyle="1" w:styleId="cardtextChar">
    <w:name w:val="card text Char"/>
    <w:link w:val="cardtext"/>
    <w:rsid w:val="00C44A75"/>
    <w:rPr>
      <w:rFonts w:ascii="Calibri" w:hAnsi="Calibri" w:cs="Calibri"/>
      <w:sz w:val="24"/>
    </w:rPr>
  </w:style>
  <w:style w:type="character" w:customStyle="1" w:styleId="latin24compacttimestamp-2v7xiq">
    <w:name w:val="latin24compacttimestamp-2v7xiq"/>
    <w:basedOn w:val="DefaultParagraphFont"/>
    <w:rsid w:val="00C44A75"/>
  </w:style>
  <w:style w:type="paragraph" w:customStyle="1" w:styleId="Emphasize">
    <w:name w:val="Emphasize"/>
    <w:basedOn w:val="Normal"/>
    <w:uiPriority w:val="7"/>
    <w:qFormat/>
    <w:rsid w:val="00C44A75"/>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Debate Text"/>
    <w:basedOn w:val="Heading1"/>
    <w:link w:val="Hyperlink"/>
    <w:autoRedefine/>
    <w:uiPriority w:val="99"/>
    <w:qFormat/>
    <w:rsid w:val="00C44A7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6/06/14/secondary-patent-gilead-sovaldi-harvoni/" TargetMode="External"/><Relationship Id="rId13" Type="http://schemas.openxmlformats.org/officeDocument/2006/relationships/hyperlink" Target="https://www.statnews.com/2019/02/11/drug-patent-protection-one-don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arnoldventures.org/stories/evergreening-stunts-competition-costs-consumers-and-taxpayers/" TargetMode="External"/><Relationship Id="rId12" Type="http://schemas.openxmlformats.org/officeDocument/2006/relationships/hyperlink" Target="http://www.guardian.co.uk/commentisfree/cif-green/2009/aug/17/environment-climate-chang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hyperlink" Target="https://patientsforaffordabledrugs.org/2021/02/03/innovation-report/" TargetMode="External"/><Relationship Id="rId11" Type="http://schemas.openxmlformats.org/officeDocument/2006/relationships/hyperlink" Target="https://twailr.com/on-intellectual-property-rights-access-to-medicines-and-vaccine-imperialism/"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www.the-american-interest.com/2017/01/12/superbug-pandemics-and-how-to-prevent-them/" TargetMode="External"/><Relationship Id="rId4" Type="http://schemas.openxmlformats.org/officeDocument/2006/relationships/settings" Target="settings.xml"/><Relationship Id="rId9" Type="http://schemas.openxmlformats.org/officeDocument/2006/relationships/hyperlink" Target="https://www.nature.com/articles/s41587-021-00999-0.pdf" TargetMode="Externa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28267</Words>
  <Characters>161124</Characters>
  <Application>Microsoft Office Word</Application>
  <DocSecurity>0</DocSecurity>
  <Lines>1342</Lines>
  <Paragraphs>378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3</cp:revision>
  <dcterms:created xsi:type="dcterms:W3CDTF">2021-10-10T17:46:00Z</dcterms:created>
  <dcterms:modified xsi:type="dcterms:W3CDTF">2021-10-10T18:07:00Z</dcterms:modified>
</cp:coreProperties>
</file>