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7ED87" w14:textId="77777777" w:rsidR="00E406FF" w:rsidRDefault="00E406FF" w:rsidP="00E406FF">
      <w:pPr>
        <w:pStyle w:val="Heading2"/>
      </w:pPr>
      <w:r>
        <w:t>1AC v1</w:t>
      </w:r>
    </w:p>
    <w:p w14:paraId="23C01BFB" w14:textId="77777777" w:rsidR="00E406FF" w:rsidRDefault="00E406FF" w:rsidP="00E406FF">
      <w:pPr>
        <w:pStyle w:val="Heading3"/>
      </w:pPr>
      <w:r>
        <w:t>1AC – Advantage</w:t>
      </w:r>
    </w:p>
    <w:p w14:paraId="0DD88762" w14:textId="77777777" w:rsidR="00EE5F41" w:rsidRPr="003E4D7B" w:rsidRDefault="00EE5F41" w:rsidP="00EE5F41">
      <w:pPr>
        <w:pStyle w:val="Heading4"/>
      </w:pPr>
      <w:r>
        <w:t>Scenario 1 is cancer</w:t>
      </w:r>
    </w:p>
    <w:p w14:paraId="46CE7917" w14:textId="77777777" w:rsidR="00EE5F41" w:rsidRDefault="00EE5F41" w:rsidP="00EE5F41">
      <w:pPr>
        <w:pStyle w:val="Heading4"/>
      </w:pPr>
      <w:r>
        <w:t xml:space="preserve">Synthetic biology </w:t>
      </w:r>
      <w:r>
        <w:rPr>
          <w:u w:val="single"/>
        </w:rPr>
        <w:t>solves</w:t>
      </w:r>
      <w:r w:rsidRPr="00D135AA">
        <w:rPr>
          <w:u w:val="single"/>
        </w:rPr>
        <w:t xml:space="preserve"> cancer</w:t>
      </w:r>
      <w:r>
        <w:t>.</w:t>
      </w:r>
    </w:p>
    <w:p w14:paraId="7A0853EC" w14:textId="77777777" w:rsidR="00EE5F41" w:rsidRPr="003F2220" w:rsidRDefault="00EE5F41" w:rsidP="00EE5F41">
      <w:r w:rsidRPr="003F2220">
        <w:rPr>
          <w:rFonts w:eastAsiaTheme="majorEastAsia" w:cstheme="majorBidi"/>
          <w:b/>
          <w:iCs/>
          <w:sz w:val="26"/>
        </w:rPr>
        <w:t>Jain 12</w:t>
      </w:r>
      <w:r w:rsidRPr="003F2220">
        <w:t> [</w:t>
      </w:r>
      <w:proofErr w:type="spellStart"/>
      <w:r w:rsidRPr="003F2220">
        <w:t>Kewal</w:t>
      </w:r>
      <w:proofErr w:type="spellEnd"/>
      <w:r w:rsidRPr="003F2220">
        <w:t xml:space="preserve"> K. Jain, Consultant in biotechnology and pharmaceutical medicine. Research in cell/gene therapy, neuroprotection, and nanobiotechnology. Reviewer, research grant applications for government agencies in Canada, USA (US Army) and Europe (European Commission, the Netherlands, Austria, Finland, </w:t>
      </w:r>
      <w:proofErr w:type="gramStart"/>
      <w:r w:rsidRPr="003F2220">
        <w:t>Estonia</w:t>
      </w:r>
      <w:proofErr w:type="gramEnd"/>
      <w:r w:rsidRPr="003F2220">
        <w:t xml:space="preserve"> and UK). Chairman of the Scientific Advisory Board, </w:t>
      </w:r>
      <w:proofErr w:type="spellStart"/>
      <w:r w:rsidRPr="003F2220">
        <w:t>Genometrica</w:t>
      </w:r>
      <w:proofErr w:type="spellEnd"/>
      <w:r w:rsidRPr="003F2220">
        <w:t xml:space="preserve"> Ltd, Lugano, Switzerland. Member of Board of Managers of Progenitor Cell Therapy 2006-2010, until takeover of the company by </w:t>
      </w:r>
      <w:proofErr w:type="spellStart"/>
      <w:r w:rsidRPr="003F2220">
        <w:t>NeoStem</w:t>
      </w:r>
      <w:proofErr w:type="spellEnd"/>
      <w:r w:rsidRPr="003F2220">
        <w:t xml:space="preserve"> Inc. Member Editorial Board, Nanomedicine, published by Future Medicine. Member Editorial Board, Technology in Cancer Research and Treatment, Adenine Press. Member International Advisory Board, Medical Principles &amp; Practice, Karger. Consultant in Neurology Senior Associate editor, </w:t>
      </w:r>
      <w:proofErr w:type="spellStart"/>
      <w:r w:rsidRPr="003F2220">
        <w:t>MedLink</w:t>
      </w:r>
      <w:proofErr w:type="spellEnd"/>
      <w:r w:rsidRPr="003F2220">
        <w:t xml:space="preserve"> Corporation, San Diego, California. 08-16-2012, accessed on 9-11-2021, PubMed Central (PMC), "Synthetic Biology and Personalized Medicine", </w:t>
      </w:r>
      <w:hyperlink r:id="rId6" w:history="1">
        <w:r w:rsidRPr="003F2220">
          <w:rPr>
            <w:rStyle w:val="Hyperlink"/>
          </w:rPr>
          <w:t>https://www.ncbi.nlm.nih.gov/pmc/articles/PMC5586729/</w:t>
        </w:r>
      </w:hyperlink>
      <w:r w:rsidRPr="003F2220">
        <w:t>] Adam</w:t>
      </w:r>
    </w:p>
    <w:p w14:paraId="2C888C82" w14:textId="77777777" w:rsidR="00EE5F41" w:rsidRPr="00A94B36" w:rsidRDefault="00EE5F41" w:rsidP="00EE5F41">
      <w:pPr>
        <w:rPr>
          <w:rStyle w:val="StyleUnderline"/>
        </w:rPr>
      </w:pPr>
      <w:r w:rsidRPr="00A94B36">
        <w:t xml:space="preserve">Most of the </w:t>
      </w:r>
      <w:r w:rsidRPr="00A94B36">
        <w:rPr>
          <w:rStyle w:val="StyleUnderline"/>
        </w:rPr>
        <w:t>current treatments of cancer do not discriminate between cancer and normal tissues</w:t>
      </w:r>
      <w:r w:rsidRPr="00A94B36">
        <w:t xml:space="preserve">. Besides individual variations, </w:t>
      </w:r>
      <w:r w:rsidRPr="00A94B36">
        <w:rPr>
          <w:rStyle w:val="StyleUnderline"/>
        </w:rPr>
        <w:t>personalized therapy takes into consideration the fact that cancer varies both genetically and phenotypically among patients who may have identical type and stage of cancer.</w:t>
      </w:r>
      <w:r w:rsidRPr="00A94B36">
        <w:t xml:space="preserve"> Personalized therapy ai</w:t>
      </w:r>
      <w:r w:rsidRPr="00A94B36">
        <w:rPr>
          <w:rStyle w:val="StyleUnderline"/>
        </w:rPr>
        <w:t>ms to deliver therapy to the malignant tumors</w:t>
      </w:r>
      <w:r w:rsidRPr="00A94B36">
        <w:t xml:space="preserve"> while </w:t>
      </w:r>
      <w:r w:rsidRPr="00A94B36">
        <w:rPr>
          <w:rStyle w:val="StyleUnderline"/>
        </w:rPr>
        <w:t>sparing normal tissues</w:t>
      </w:r>
      <w:r w:rsidRPr="00A94B36">
        <w:t xml:space="preserve">. </w:t>
      </w:r>
      <w:r w:rsidRPr="00696618">
        <w:rPr>
          <w:rStyle w:val="StyleUnderline"/>
          <w:highlight w:val="cyan"/>
        </w:rPr>
        <w:t>Synthetic biology</w:t>
      </w:r>
      <w:r w:rsidRPr="00A94B36">
        <w:rPr>
          <w:rStyle w:val="StyleUnderline"/>
        </w:rPr>
        <w:t xml:space="preserve"> provides many opportunities for design of personalized therapies for cancer.</w:t>
      </w:r>
    </w:p>
    <w:p w14:paraId="0D830FCD" w14:textId="77777777" w:rsidR="00EE5F41" w:rsidRPr="00A94B36" w:rsidRDefault="00EE5F41" w:rsidP="00EE5F41">
      <w:r w:rsidRPr="00A94B36">
        <w:t>Sequencing, Synthetic Biology and Personalized Therapy of Cancer</w:t>
      </w:r>
    </w:p>
    <w:p w14:paraId="7801E444" w14:textId="77777777" w:rsidR="00EE5F41" w:rsidRPr="00A94B36" w:rsidRDefault="00EE5F41" w:rsidP="00EE5F41">
      <w:r w:rsidRPr="00A94B36">
        <w:t xml:space="preserve">Discoveries made through </w:t>
      </w:r>
      <w:r w:rsidRPr="00A94B36">
        <w:rPr>
          <w:rStyle w:val="StyleUnderline"/>
        </w:rPr>
        <w:t>application of human genome sequencing have already an impact on practice of oncology</w:t>
      </w:r>
      <w:r w:rsidRPr="00A94B36">
        <w:t xml:space="preserve"> and have </w:t>
      </w:r>
      <w:r w:rsidRPr="00696618">
        <w:rPr>
          <w:rStyle w:val="StyleUnderline"/>
          <w:highlight w:val="cyan"/>
        </w:rPr>
        <w:t>influenced</w:t>
      </w:r>
      <w:r w:rsidRPr="00A94B36">
        <w:rPr>
          <w:rStyle w:val="StyleUnderline"/>
        </w:rPr>
        <w:t xml:space="preserve"> the design of clinical </w:t>
      </w:r>
      <w:r w:rsidRPr="00696618">
        <w:rPr>
          <w:rStyle w:val="StyleUnderline"/>
          <w:highlight w:val="cyan"/>
        </w:rPr>
        <w:t>trials for new</w:t>
      </w:r>
      <w:r w:rsidRPr="00A94B36">
        <w:rPr>
          <w:rStyle w:val="StyleUnderline"/>
        </w:rPr>
        <w:t xml:space="preserve"> </w:t>
      </w:r>
      <w:r w:rsidRPr="00696618">
        <w:rPr>
          <w:rStyle w:val="StyleUnderline"/>
          <w:highlight w:val="cyan"/>
        </w:rPr>
        <w:t>cancer therapies</w:t>
      </w:r>
      <w:r w:rsidRPr="00A94B36">
        <w:t xml:space="preserve">. In the future, research into cancer will </w:t>
      </w:r>
      <w:r w:rsidRPr="00A94B36">
        <w:rPr>
          <w:rStyle w:val="StyleUnderline"/>
        </w:rPr>
        <w:t xml:space="preserve">expand to </w:t>
      </w:r>
      <w:r w:rsidRPr="00696618">
        <w:rPr>
          <w:rStyle w:val="StyleUnderline"/>
          <w:highlight w:val="cyan"/>
        </w:rPr>
        <w:t>generate</w:t>
      </w:r>
      <w:r w:rsidRPr="00A94B36">
        <w:rPr>
          <w:rStyle w:val="StyleUnderline"/>
        </w:rPr>
        <w:t xml:space="preserve"> full </w:t>
      </w:r>
      <w:r w:rsidRPr="00696618">
        <w:rPr>
          <w:rStyle w:val="StyleUnderline"/>
          <w:highlight w:val="cyan"/>
        </w:rPr>
        <w:t>genome</w:t>
      </w:r>
      <w:r w:rsidRPr="00A94B36">
        <w:rPr>
          <w:rStyle w:val="StyleUnderline"/>
        </w:rPr>
        <w:t xml:space="preserve"> </w:t>
      </w:r>
      <w:r w:rsidRPr="00696618">
        <w:rPr>
          <w:rStyle w:val="StyleUnderline"/>
          <w:highlight w:val="cyan"/>
        </w:rPr>
        <w:t>sequences of</w:t>
      </w:r>
      <w:r w:rsidRPr="00A94B36">
        <w:rPr>
          <w:rStyle w:val="StyleUnderline"/>
        </w:rPr>
        <w:t xml:space="preserve"> various </w:t>
      </w:r>
      <w:r w:rsidRPr="00696618">
        <w:rPr>
          <w:rStyle w:val="StyleUnderline"/>
          <w:highlight w:val="cyan"/>
        </w:rPr>
        <w:t>cancers</w:t>
      </w:r>
      <w:r w:rsidRPr="00A94B36">
        <w:t xml:space="preserve">, yielding complete catalogues of somatic mutations in each one. These </w:t>
      </w:r>
      <w:r w:rsidRPr="00A94B36">
        <w:rPr>
          <w:rStyle w:val="StyleUnderline"/>
        </w:rPr>
        <w:t xml:space="preserve">studies will </w:t>
      </w:r>
      <w:r w:rsidRPr="00696618">
        <w:rPr>
          <w:rStyle w:val="StyleUnderline"/>
          <w:highlight w:val="cyan"/>
        </w:rPr>
        <w:t>reveal</w:t>
      </w:r>
      <w:r w:rsidRPr="00A94B36">
        <w:rPr>
          <w:rStyle w:val="StyleUnderline"/>
        </w:rPr>
        <w:t xml:space="preserve"> essentially the </w:t>
      </w:r>
      <w:r w:rsidRPr="00696618">
        <w:rPr>
          <w:rStyle w:val="StyleUnderline"/>
          <w:highlight w:val="cyan"/>
        </w:rPr>
        <w:t>full</w:t>
      </w:r>
      <w:r w:rsidRPr="00A94B36">
        <w:rPr>
          <w:rStyle w:val="StyleUnderline"/>
        </w:rPr>
        <w:t xml:space="preserve"> repertoire of mutated cancer </w:t>
      </w:r>
      <w:r w:rsidRPr="00696618">
        <w:rPr>
          <w:rStyle w:val="StyleUnderline"/>
          <w:highlight w:val="cyan"/>
        </w:rPr>
        <w:t>genes</w:t>
      </w:r>
      <w:r w:rsidRPr="00A94B36">
        <w:rPr>
          <w:rStyle w:val="StyleUnderline"/>
        </w:rPr>
        <w:t>,</w:t>
      </w:r>
      <w:r w:rsidRPr="00A94B36">
        <w:t xml:space="preserve"> </w:t>
      </w:r>
      <w:r w:rsidRPr="00A94B36">
        <w:rPr>
          <w:rStyle w:val="StyleUnderline"/>
        </w:rPr>
        <w:t>enabling us to determine how many and what combinations of mutated cancer genes are necessary to generate an individual cancer</w:t>
      </w:r>
      <w:r w:rsidRPr="00A94B36">
        <w:t xml:space="preserve">. Sequencing is evolving from a research tool to applications for cancer diagnostics. </w:t>
      </w:r>
      <w:r w:rsidRPr="00A94B36">
        <w:rPr>
          <w:rStyle w:val="StyleUnderline"/>
        </w:rPr>
        <w:t xml:space="preserve">Analyses of the cancer genome as well as the transcriptome and their applications into clinical trials in order to exploit the full clinical potential of information within the cancer genome are generating new predictors of drug responsiveness and prognosis, </w:t>
      </w:r>
      <w:r w:rsidRPr="00A94B36">
        <w:t xml:space="preserve">which will </w:t>
      </w:r>
      <w:r w:rsidRPr="00A94B36">
        <w:rPr>
          <w:rStyle w:val="StyleUnderline"/>
        </w:rPr>
        <w:t>enable personalized management of cancer</w:t>
      </w:r>
      <w:r w:rsidRPr="00A94B36">
        <w:t xml:space="preserve"> [</w:t>
      </w:r>
      <w:hyperlink r:id="rId7" w:anchor="ref36" w:history="1">
        <w:r w:rsidRPr="00A94B36">
          <w:rPr>
            <w:rStyle w:val="Hyperlink"/>
          </w:rPr>
          <w:t>36</w:t>
        </w:r>
      </w:hyperlink>
      <w:r w:rsidRPr="00A94B36">
        <w:t>].</w:t>
      </w:r>
    </w:p>
    <w:p w14:paraId="7B9EF8C4" w14:textId="77777777" w:rsidR="00EE5F41" w:rsidRPr="00A94B36" w:rsidRDefault="00EE5F41" w:rsidP="00EE5F41">
      <w:r w:rsidRPr="00A94B36">
        <w:t>Synthetic Bacteria for Personalized Eradication of Brain Cancer</w:t>
      </w:r>
    </w:p>
    <w:p w14:paraId="1CBA5EFB" w14:textId="77777777" w:rsidR="00EE5F41" w:rsidRPr="00A94B36" w:rsidRDefault="00EE5F41" w:rsidP="00EE5F41">
      <w:r w:rsidRPr="00696618">
        <w:rPr>
          <w:rStyle w:val="StyleUnderline"/>
          <w:highlight w:val="cyan"/>
        </w:rPr>
        <w:t>Bacteria</w:t>
      </w:r>
      <w:r w:rsidRPr="00A94B36">
        <w:rPr>
          <w:rStyle w:val="StyleUnderline"/>
        </w:rPr>
        <w:t xml:space="preserve"> can be synthetically </w:t>
      </w:r>
      <w:r w:rsidRPr="00696618">
        <w:rPr>
          <w:rStyle w:val="StyleUnderline"/>
          <w:highlight w:val="cyan"/>
        </w:rPr>
        <w:t>engineered</w:t>
      </w:r>
      <w:r w:rsidRPr="00A94B36">
        <w:rPr>
          <w:rStyle w:val="StyleUnderline"/>
        </w:rPr>
        <w:t xml:space="preserve"> to target, </w:t>
      </w:r>
      <w:proofErr w:type="gramStart"/>
      <w:r w:rsidRPr="00A94B36">
        <w:rPr>
          <w:rStyle w:val="StyleUnderline"/>
        </w:rPr>
        <w:t>invade</w:t>
      </w:r>
      <w:proofErr w:type="gramEnd"/>
      <w:r w:rsidRPr="00A94B36">
        <w:rPr>
          <w:rStyle w:val="StyleUnderline"/>
        </w:rPr>
        <w:t xml:space="preserve"> and </w:t>
      </w:r>
      <w:r w:rsidRPr="00696618">
        <w:rPr>
          <w:rStyle w:val="StyleUnderline"/>
          <w:highlight w:val="cyan"/>
        </w:rPr>
        <w:t xml:space="preserve">destroy </w:t>
      </w:r>
      <w:r w:rsidRPr="00A94B36">
        <w:rPr>
          <w:rStyle w:val="StyleUnderline"/>
        </w:rPr>
        <w:t xml:space="preserve">cancer cells selectively, or knock down a specific, </w:t>
      </w:r>
      <w:r w:rsidRPr="00696618">
        <w:rPr>
          <w:rStyle w:val="StyleUnderline"/>
          <w:highlight w:val="cyan"/>
        </w:rPr>
        <w:t>endogenous cancer</w:t>
      </w:r>
      <w:r w:rsidRPr="00A94B36">
        <w:rPr>
          <w:rStyle w:val="StyleUnderline"/>
        </w:rPr>
        <w:t xml:space="preserve">-related </w:t>
      </w:r>
      <w:r w:rsidRPr="00696618">
        <w:rPr>
          <w:rStyle w:val="StyleUnderline"/>
          <w:highlight w:val="cyan"/>
        </w:rPr>
        <w:t xml:space="preserve">network </w:t>
      </w:r>
      <w:r w:rsidRPr="00A94B36">
        <w:rPr>
          <w:rStyle w:val="StyleUnderline"/>
        </w:rPr>
        <w:t>of genes</w:t>
      </w:r>
      <w:r w:rsidRPr="00A94B36">
        <w:t xml:space="preserve">. An example of the potential application of this approach is </w:t>
      </w:r>
      <w:r w:rsidRPr="00D135AA">
        <w:rPr>
          <w:rStyle w:val="StyleUnderline"/>
        </w:rPr>
        <w:t>brain cancer</w:t>
      </w:r>
      <w:r w:rsidRPr="00A94B36">
        <w:t xml:space="preserve"> (glioblastoma multiforme), which is one of the most challenging cancers, and </w:t>
      </w:r>
      <w:r w:rsidRPr="00D135AA">
        <w:rPr>
          <w:rStyle w:val="StyleUnderline"/>
        </w:rPr>
        <w:t>efforts to cure it have failed</w:t>
      </w:r>
      <w:r w:rsidRPr="00A94B36">
        <w:t xml:space="preserve"> in over 100 years of history of modern neurosurgery. The </w:t>
      </w:r>
      <w:r w:rsidRPr="00D135AA">
        <w:rPr>
          <w:rStyle w:val="StyleUnderline"/>
        </w:rPr>
        <w:t>challenge is due to complete eradication required for cure as even a few residual cells multiply rapidly with recurrence of the tumor that kills the patient.</w:t>
      </w:r>
      <w:r w:rsidRPr="00A94B36">
        <w:t xml:space="preserve"> Response to conventional treatments such as surgical resection and chemotherapy varies according to the characteristics of individual tumors, but none are curative.</w:t>
      </w:r>
    </w:p>
    <w:p w14:paraId="34DA8CB0" w14:textId="77777777" w:rsidR="00EE5F41" w:rsidRDefault="00EE5F41" w:rsidP="00EE5F41">
      <w:pPr>
        <w:rPr>
          <w:rStyle w:val="StyleUnderline"/>
        </w:rPr>
      </w:pPr>
      <w:r w:rsidRPr="00A94B36">
        <w:t xml:space="preserve">One of the innovations is the use of </w:t>
      </w:r>
      <w:r w:rsidRPr="00D135AA">
        <w:rPr>
          <w:rStyle w:val="StyleUnderline"/>
        </w:rPr>
        <w:t>genetically modified bacteria to selectively destroy the tumor without invading the surrounding normal brain</w:t>
      </w:r>
      <w:r w:rsidRPr="00A94B36">
        <w:t xml:space="preserve"> [</w:t>
      </w:r>
      <w:hyperlink r:id="rId8" w:anchor="ref37" w:history="1">
        <w:r w:rsidRPr="00A94B36">
          <w:rPr>
            <w:rStyle w:val="Hyperlink"/>
          </w:rPr>
          <w:t>37</w:t>
        </w:r>
      </w:hyperlink>
      <w:r w:rsidRPr="00A94B36">
        <w:t xml:space="preserve">]. Genetic modification of bacteria is complicated as it requires selection of aggressive invasive species and extensive modifications, </w:t>
      </w:r>
      <w:proofErr w:type="gramStart"/>
      <w:r w:rsidRPr="00A94B36">
        <w:t>i.e.</w:t>
      </w:r>
      <w:proofErr w:type="gramEnd"/>
      <w:r w:rsidRPr="00A94B36">
        <w:t xml:space="preserve"> excision of harmful genes and insertion of genes for selective destruction of the tumor. </w:t>
      </w:r>
      <w:r w:rsidRPr="00D135AA">
        <w:rPr>
          <w:rStyle w:val="StyleUnderline"/>
        </w:rPr>
        <w:t xml:space="preserve">Synthetic </w:t>
      </w:r>
      <w:r w:rsidRPr="00696618">
        <w:rPr>
          <w:rStyle w:val="StyleUnderline"/>
          <w:highlight w:val="cyan"/>
        </w:rPr>
        <w:t>bacteria</w:t>
      </w:r>
      <w:r w:rsidRPr="00D135AA">
        <w:rPr>
          <w:rStyle w:val="StyleUnderline"/>
        </w:rPr>
        <w:t xml:space="preserve"> may be </w:t>
      </w:r>
      <w:r w:rsidRPr="00696618">
        <w:rPr>
          <w:rStyle w:val="StyleUnderline"/>
          <w:highlight w:val="cyan"/>
        </w:rPr>
        <w:t>easier to construct</w:t>
      </w:r>
      <w:r w:rsidRPr="00D135AA">
        <w:rPr>
          <w:rStyle w:val="StyleUnderline"/>
        </w:rPr>
        <w:t xml:space="preserve"> and designed according to the characteristics of an individual tumor and the required tasks with </w:t>
      </w:r>
      <w:r w:rsidRPr="00696618">
        <w:rPr>
          <w:rStyle w:val="StyleUnderline"/>
          <w:highlight w:val="cyan"/>
        </w:rPr>
        <w:t xml:space="preserve">better prospects </w:t>
      </w:r>
      <w:r w:rsidRPr="00D135AA">
        <w:rPr>
          <w:rStyle w:val="StyleUnderline"/>
        </w:rPr>
        <w:t xml:space="preserve">of </w:t>
      </w:r>
      <w:r w:rsidRPr="00696618">
        <w:rPr>
          <w:rStyle w:val="StyleUnderline"/>
          <w:highlight w:val="cyan"/>
        </w:rPr>
        <w:t>cure</w:t>
      </w:r>
      <w:r w:rsidRPr="00D135AA">
        <w:rPr>
          <w:rStyle w:val="StyleUnderline"/>
        </w:rPr>
        <w:t>.</w:t>
      </w:r>
    </w:p>
    <w:p w14:paraId="3F541D0C" w14:textId="77777777" w:rsidR="00EE5F41" w:rsidRDefault="00EE5F41" w:rsidP="00EE5F41">
      <w:pPr>
        <w:pStyle w:val="Heading4"/>
      </w:pPr>
      <w:r>
        <w:t xml:space="preserve">Contagious Cancer is a </w:t>
      </w:r>
      <w:r>
        <w:rPr>
          <w:u w:val="single"/>
        </w:rPr>
        <w:t>major and legitimate threat</w:t>
      </w:r>
      <w:r>
        <w:t xml:space="preserve"> AND causes </w:t>
      </w:r>
      <w:r>
        <w:rPr>
          <w:u w:val="single"/>
        </w:rPr>
        <w:t>extinction</w:t>
      </w:r>
      <w:r>
        <w:t>.</w:t>
      </w:r>
    </w:p>
    <w:p w14:paraId="18EB186C" w14:textId="77777777" w:rsidR="00EE5F41" w:rsidRPr="00A10F89" w:rsidRDefault="00EE5F41" w:rsidP="00EE5F41">
      <w:r w:rsidRPr="00A10F89">
        <w:rPr>
          <w:rStyle w:val="Style13ptBold"/>
        </w:rPr>
        <w:t>Johnson 16</w:t>
      </w:r>
      <w:r>
        <w:t xml:space="preserve"> George Johnson 2-23-2016 “</w:t>
      </w:r>
      <w:r w:rsidRPr="00EB54BB">
        <w:t>Scientists Ponder the Prospect of Contagious Cancer</w:t>
      </w:r>
      <w:r>
        <w:t xml:space="preserve">” </w:t>
      </w:r>
      <w:hyperlink r:id="rId9" w:history="1">
        <w:r w:rsidRPr="00B867F4">
          <w:rPr>
            <w:rStyle w:val="Hyperlink"/>
          </w:rPr>
          <w:t>https://www.nytimes.com/2016/02/23/science/scientists-ponder-the-prospect-of-contagious-cancer.html?mcubz=0</w:t>
        </w:r>
      </w:hyperlink>
      <w:r>
        <w:t xml:space="preserve"> (</w:t>
      </w:r>
      <w:r w:rsidRPr="00EB54BB">
        <w:t>columnist and science journalist for the New York Times, M.A. in Journalism and Public Affairs, American University</w:t>
      </w:r>
      <w:r>
        <w:t xml:space="preserve">)//Elmer </w:t>
      </w:r>
    </w:p>
    <w:p w14:paraId="0E14B085" w14:textId="77777777" w:rsidR="00EE5F41" w:rsidRPr="008E5BFD" w:rsidRDefault="00EE5F41" w:rsidP="00EE5F41">
      <w:pPr>
        <w:rPr>
          <w:sz w:val="16"/>
        </w:rPr>
      </w:pPr>
      <w:r w:rsidRPr="00A10F89">
        <w:rPr>
          <w:rStyle w:val="StyleUnderline"/>
        </w:rPr>
        <w:t>For all its peculiar horror, cancer comes with a saving grace</w:t>
      </w:r>
      <w:r w:rsidRPr="005D713A">
        <w:rPr>
          <w:sz w:val="16"/>
        </w:rPr>
        <w:t xml:space="preserve">. If nothing else can stop a tumor’s mad evolution, the </w:t>
      </w:r>
      <w:r w:rsidRPr="00A10F89">
        <w:rPr>
          <w:rStyle w:val="StyleUnderline"/>
        </w:rPr>
        <w:t>cancer ultimately dies with its host</w:t>
      </w:r>
      <w:r w:rsidRPr="005D713A">
        <w:rPr>
          <w:sz w:val="16"/>
        </w:rPr>
        <w:t xml:space="preserve">. Everything the malignant cells have learned about outwitting the patient’s defenses — and those of the oncologists — is erased. The next case of cancer, in another victim, must start anew. </w:t>
      </w:r>
      <w:r w:rsidRPr="00696618">
        <w:rPr>
          <w:rStyle w:val="StyleUnderline"/>
          <w:highlight w:val="cyan"/>
        </w:rPr>
        <w:t xml:space="preserve">Imagine if </w:t>
      </w:r>
      <w:r w:rsidRPr="00A10F89">
        <w:rPr>
          <w:rStyle w:val="StyleUnderline"/>
        </w:rPr>
        <w:t xml:space="preserve">instead, </w:t>
      </w:r>
      <w:r w:rsidRPr="00696618">
        <w:rPr>
          <w:rStyle w:val="StyleUnderline"/>
          <w:highlight w:val="cyan"/>
        </w:rPr>
        <w:t xml:space="preserve">cancer </w:t>
      </w:r>
      <w:r w:rsidRPr="00A10F89">
        <w:rPr>
          <w:rStyle w:val="StyleUnderline"/>
        </w:rPr>
        <w:t xml:space="preserve">cells </w:t>
      </w:r>
      <w:r w:rsidRPr="00696618">
        <w:rPr>
          <w:rStyle w:val="StyleUnderline"/>
          <w:highlight w:val="cyan"/>
        </w:rPr>
        <w:t xml:space="preserve">had the </w:t>
      </w:r>
      <w:r w:rsidRPr="00696618">
        <w:rPr>
          <w:rStyle w:val="Emphasis"/>
          <w:highlight w:val="cyan"/>
        </w:rPr>
        <w:t>ability to press on to another body</w:t>
      </w:r>
      <w:r w:rsidRPr="005D713A">
        <w:rPr>
          <w:sz w:val="16"/>
        </w:rPr>
        <w:t xml:space="preserve">. </w:t>
      </w:r>
      <w:r w:rsidRPr="00A10F89">
        <w:rPr>
          <w:rStyle w:val="StyleUnderline"/>
        </w:rPr>
        <w:t xml:space="preserve">A cancer like that would have the </w:t>
      </w:r>
      <w:r w:rsidRPr="00696618">
        <w:rPr>
          <w:rStyle w:val="StyleUnderline"/>
          <w:highlight w:val="cyan"/>
        </w:rPr>
        <w:t>power to</w:t>
      </w:r>
      <w:r w:rsidRPr="00A10F89">
        <w:rPr>
          <w:rStyle w:val="StyleUnderline"/>
        </w:rPr>
        <w:t xml:space="preserve"> </w:t>
      </w:r>
      <w:r w:rsidRPr="00696618">
        <w:rPr>
          <w:rStyle w:val="Emphasis"/>
          <w:highlight w:val="cyan"/>
        </w:rPr>
        <w:t>metastasize</w:t>
      </w:r>
      <w:r w:rsidRPr="00696618">
        <w:rPr>
          <w:sz w:val="16"/>
          <w:highlight w:val="cyan"/>
        </w:rPr>
        <w:t xml:space="preserve"> </w:t>
      </w:r>
      <w:r w:rsidRPr="005D713A">
        <w:rPr>
          <w:sz w:val="16"/>
        </w:rPr>
        <w:t xml:space="preserve">not just from organ to organ, but </w:t>
      </w:r>
      <w:r w:rsidRPr="00696618">
        <w:rPr>
          <w:rStyle w:val="Emphasis"/>
          <w:highlight w:val="cyan"/>
        </w:rPr>
        <w:t>from person to person</w:t>
      </w:r>
      <w:r w:rsidRPr="00A10F89">
        <w:rPr>
          <w:rStyle w:val="StyleUnderline"/>
        </w:rPr>
        <w:t xml:space="preserve">, </w:t>
      </w:r>
      <w:r w:rsidRPr="00696618">
        <w:rPr>
          <w:rStyle w:val="StyleUnderline"/>
          <w:b/>
          <w:bCs/>
          <w:highlight w:val="cyan"/>
        </w:rPr>
        <w:t>evolving deadly new skills</w:t>
      </w:r>
      <w:r w:rsidRPr="00696618">
        <w:rPr>
          <w:rStyle w:val="StyleUnderline"/>
          <w:highlight w:val="cyan"/>
        </w:rPr>
        <w:t xml:space="preserve"> </w:t>
      </w:r>
      <w:r w:rsidRPr="00A10F89">
        <w:rPr>
          <w:rStyle w:val="StyleUnderline"/>
        </w:rPr>
        <w:t>along the way</w:t>
      </w:r>
      <w:r w:rsidRPr="005D713A">
        <w:rPr>
          <w:sz w:val="16"/>
        </w:rPr>
        <w:t xml:space="preserve">. While there is no sign of an imminent threat, several recent papers suggest that </w:t>
      </w:r>
      <w:r w:rsidRPr="00A10F89">
        <w:rPr>
          <w:rStyle w:val="StyleUnderline"/>
        </w:rPr>
        <w:t xml:space="preserve">the eventual emergence of a contagious human cancer is in the </w:t>
      </w:r>
      <w:r w:rsidRPr="00696618">
        <w:rPr>
          <w:rStyle w:val="StyleUnderline"/>
          <w:highlight w:val="cyan"/>
        </w:rPr>
        <w:t>realm of medical possibility</w:t>
      </w:r>
      <w:r w:rsidRPr="00696618">
        <w:rPr>
          <w:highlight w:val="cyan"/>
          <w:u w:val="single"/>
        </w:rPr>
        <w:t>.</w:t>
      </w:r>
      <w:r w:rsidRPr="005D713A">
        <w:rPr>
          <w:sz w:val="16"/>
        </w:rPr>
        <w:t xml:space="preserve"> </w:t>
      </w:r>
      <w:r w:rsidRPr="00A10F89">
        <w:rPr>
          <w:rStyle w:val="StyleUnderline"/>
        </w:rPr>
        <w:t xml:space="preserve">This would </w:t>
      </w:r>
      <w:r w:rsidRPr="00696618">
        <w:rPr>
          <w:rStyle w:val="StyleUnderline"/>
          <w:b/>
          <w:bCs/>
          <w:highlight w:val="cyan"/>
        </w:rPr>
        <w:t xml:space="preserve">not </w:t>
      </w:r>
      <w:r w:rsidRPr="00F014D3">
        <w:rPr>
          <w:rStyle w:val="StyleUnderline"/>
          <w:b/>
          <w:bCs/>
        </w:rPr>
        <w:t xml:space="preserve">be </w:t>
      </w:r>
      <w:r w:rsidRPr="00696618">
        <w:rPr>
          <w:rStyle w:val="StyleUnderline"/>
          <w:b/>
          <w:bCs/>
          <w:highlight w:val="cyan"/>
        </w:rPr>
        <w:t>a disease</w:t>
      </w:r>
      <w:r w:rsidRPr="005D713A">
        <w:rPr>
          <w:sz w:val="16"/>
        </w:rPr>
        <w:t xml:space="preserve">, </w:t>
      </w:r>
      <w:r w:rsidRPr="00A10F89">
        <w:rPr>
          <w:rStyle w:val="StyleUnderline"/>
        </w:rPr>
        <w:t>like cervical cancer</w:t>
      </w:r>
      <w:r w:rsidRPr="005D713A">
        <w:rPr>
          <w:sz w:val="16"/>
        </w:rPr>
        <w:t xml:space="preserve">, that is set off by the spread of viruses, </w:t>
      </w:r>
      <w:r w:rsidRPr="00696618">
        <w:rPr>
          <w:rStyle w:val="StyleUnderline"/>
          <w:highlight w:val="cyan"/>
        </w:rPr>
        <w:t>but</w:t>
      </w:r>
      <w:r w:rsidRPr="00696618">
        <w:rPr>
          <w:sz w:val="16"/>
          <w:highlight w:val="cyan"/>
        </w:rPr>
        <w:t xml:space="preserve"> </w:t>
      </w:r>
      <w:r w:rsidRPr="005D713A">
        <w:rPr>
          <w:sz w:val="16"/>
        </w:rPr>
        <w:t xml:space="preserve">rather </w:t>
      </w:r>
      <w:r w:rsidRPr="00A10F89">
        <w:rPr>
          <w:rStyle w:val="StyleUnderline"/>
        </w:rPr>
        <w:t xml:space="preserve">one in which </w:t>
      </w:r>
      <w:r w:rsidRPr="00696618">
        <w:rPr>
          <w:rStyle w:val="Emphasis"/>
          <w:highlight w:val="cyan"/>
          <w:bdr w:val="single" w:sz="4" w:space="0" w:color="auto"/>
        </w:rPr>
        <w:t>cancer cells actually travel</w:t>
      </w:r>
      <w:r w:rsidRPr="00696618">
        <w:rPr>
          <w:rStyle w:val="Emphasis"/>
          <w:highlight w:val="cyan"/>
        </w:rPr>
        <w:t xml:space="preserve"> </w:t>
      </w:r>
      <w:r w:rsidRPr="00A10F89">
        <w:rPr>
          <w:rStyle w:val="Emphasis"/>
        </w:rPr>
        <w:t>from one person to another</w:t>
      </w:r>
      <w:r w:rsidRPr="00A10F89">
        <w:rPr>
          <w:rStyle w:val="StyleUnderline"/>
        </w:rPr>
        <w:t xml:space="preserve"> and thrive in their new location</w:t>
      </w:r>
      <w:r w:rsidRPr="005D713A">
        <w:rPr>
          <w:sz w:val="16"/>
        </w:rPr>
        <w:t xml:space="preserve">. So far this is known to have happened only under the most unusual circumstances. A 19-year-old laboratory worker who pricked herself with a syringe of colon cancer cells developed a tumor in her hand. A surgeon acquired a cancer from his patient after accidentally cutting himself during an operation. There are also cases of malignant cells being transferred from one person to another through an organ transplant or from a woman to her fetus. On each of these occasions, the malignancy went no further. The only known cancers that continue to move from body to body, evading the immune system, have been found in other animals. In laboratory experiments, for instance, cancer cells have been transferred by mosquitoes from one hamster to another. And so far, three kinds of contagious cancers have been discovered in the wild — in dogs, Tasmanian devils and, most recently, in soft shell clams. The oldest known example is a cancer that spreads between dogs during sexual intercourse — not as a side effect of a viral or bacterial infection, but rather through direct conveyance of cancer cells. The state of the research is described in a review, “The Cancer Which Survived,” published last year by Andrea </w:t>
      </w:r>
      <w:proofErr w:type="spellStart"/>
      <w:r w:rsidRPr="005D713A">
        <w:rPr>
          <w:sz w:val="16"/>
        </w:rPr>
        <w:t>Strakova</w:t>
      </w:r>
      <w:proofErr w:type="spellEnd"/>
      <w:r w:rsidRPr="005D713A">
        <w:rPr>
          <w:sz w:val="16"/>
        </w:rPr>
        <w:t xml:space="preserve"> and Elizabeth P. Murchison of the University of Cambridge. The condition, canine transmissible venereal tumor disease, is believed to have sprung into existence 11,000 years ago — as a single cell in a single dog — and has been circulating ever since. (Why did this happen in dogs and not, say, cats? Perhaps because of what the authors demurely call the dogs’ “long-lasting coital tie” — the half an hour or so that a male and female are locked in intercourse, tearing genital </w:t>
      </w:r>
      <w:proofErr w:type="gramStart"/>
      <w:r w:rsidRPr="005D713A">
        <w:rPr>
          <w:sz w:val="16"/>
        </w:rPr>
        <w:t>tissues</w:t>
      </w:r>
      <w:proofErr w:type="gramEnd"/>
      <w:r w:rsidRPr="005D713A">
        <w:rPr>
          <w:sz w:val="16"/>
        </w:rPr>
        <w:t xml:space="preserve"> and providing the cancer cells with a leisurely crossing.) </w:t>
      </w:r>
      <w:r w:rsidRPr="00A10F89">
        <w:rPr>
          <w:rStyle w:val="StyleUnderline"/>
        </w:rPr>
        <w:t>Normally a cancer evolves in a single body over the course of years or decades</w:t>
      </w:r>
      <w:r w:rsidRPr="005D713A">
        <w:rPr>
          <w:sz w:val="16"/>
        </w:rPr>
        <w:t xml:space="preserve">, </w:t>
      </w:r>
      <w:r w:rsidRPr="00A10F89">
        <w:rPr>
          <w:rStyle w:val="StyleUnderline"/>
        </w:rPr>
        <w:t>accumulating the mutations that drive it to power</w:t>
      </w:r>
      <w:r w:rsidRPr="005D713A">
        <w:rPr>
          <w:sz w:val="16"/>
        </w:rPr>
        <w:t xml:space="preserve">. </w:t>
      </w:r>
      <w:r w:rsidRPr="00A10F89">
        <w:rPr>
          <w:rStyle w:val="StyleUnderline"/>
        </w:rPr>
        <w:t xml:space="preserve">But to have </w:t>
      </w:r>
      <w:r w:rsidRPr="00A10F89">
        <w:rPr>
          <w:rStyle w:val="Emphasis"/>
        </w:rPr>
        <w:t>survived for millenniums</w:t>
      </w:r>
      <w:r w:rsidRPr="005D713A">
        <w:rPr>
          <w:sz w:val="16"/>
        </w:rPr>
        <w:t xml:space="preserve">, researchers have proposed, canine </w:t>
      </w:r>
      <w:r w:rsidRPr="00A10F89">
        <w:rPr>
          <w:rStyle w:val="StyleUnderline"/>
        </w:rPr>
        <w:t>cancer cells may have developed mechanisms</w:t>
      </w:r>
      <w:r w:rsidRPr="005D713A">
        <w:rPr>
          <w:sz w:val="16"/>
        </w:rPr>
        <w:t xml:space="preserve"> — like those in healthy cells — </w:t>
      </w:r>
      <w:r w:rsidRPr="00A10F89">
        <w:rPr>
          <w:rStyle w:val="StyleUnderline"/>
        </w:rPr>
        <w:t>to repair and stabilize their own malignant genomes</w:t>
      </w:r>
      <w:r w:rsidRPr="005D713A">
        <w:rPr>
          <w:sz w:val="16"/>
        </w:rPr>
        <w:t xml:space="preserve">. Early on, </w:t>
      </w:r>
      <w:r w:rsidRPr="00696618">
        <w:rPr>
          <w:rStyle w:val="StyleUnderline"/>
          <w:highlight w:val="cyan"/>
        </w:rPr>
        <w:t>cancer cells</w:t>
      </w:r>
      <w:r w:rsidRPr="00696618">
        <w:rPr>
          <w:sz w:val="16"/>
          <w:highlight w:val="cyan"/>
        </w:rPr>
        <w:t xml:space="preserve"> </w:t>
      </w:r>
      <w:r w:rsidRPr="005D713A">
        <w:rPr>
          <w:sz w:val="16"/>
        </w:rPr>
        <w:t xml:space="preserve">typically </w:t>
      </w:r>
      <w:r w:rsidRPr="00A10F89">
        <w:rPr>
          <w:rStyle w:val="StyleUnderline"/>
        </w:rPr>
        <w:t xml:space="preserve">flourish by </w:t>
      </w:r>
      <w:r w:rsidRPr="00696618">
        <w:rPr>
          <w:rStyle w:val="StyleUnderline"/>
          <w:b/>
          <w:bCs/>
          <w:highlight w:val="cyan"/>
        </w:rPr>
        <w:t>disabling DNA repair</w:t>
      </w:r>
      <w:r w:rsidRPr="00696618">
        <w:rPr>
          <w:rStyle w:val="StyleUnderline"/>
          <w:highlight w:val="cyan"/>
        </w:rPr>
        <w:t xml:space="preserve"> and ramping up </w:t>
      </w:r>
      <w:r w:rsidRPr="00A10F89">
        <w:rPr>
          <w:rStyle w:val="StyleUnderline"/>
        </w:rPr>
        <w:t xml:space="preserve">the </w:t>
      </w:r>
      <w:r w:rsidRPr="00696618">
        <w:rPr>
          <w:rStyle w:val="StyleUnderline"/>
          <w:b/>
          <w:bCs/>
          <w:highlight w:val="cyan"/>
        </w:rPr>
        <w:t>mutational frenzy</w:t>
      </w:r>
      <w:r w:rsidRPr="005D713A">
        <w:rPr>
          <w:sz w:val="16"/>
        </w:rPr>
        <w:t xml:space="preserve">. Somewhere along the way, the age-old canine </w:t>
      </w:r>
      <w:r w:rsidRPr="00A10F89">
        <w:rPr>
          <w:rStyle w:val="StyleUnderline"/>
        </w:rPr>
        <w:t xml:space="preserve">cells may have reinvented the device to </w:t>
      </w:r>
      <w:r w:rsidRPr="00696618">
        <w:rPr>
          <w:rStyle w:val="Emphasis"/>
          <w:highlight w:val="cyan"/>
        </w:rPr>
        <w:t>extend their own longevity</w:t>
      </w:r>
      <w:r w:rsidRPr="005D713A">
        <w:rPr>
          <w:sz w:val="16"/>
        </w:rPr>
        <w:t xml:space="preserve">. There is also speculation that this cancer may have learned to somehow modify canine sexual behavior in ways that promote the disease’s spread and survival. The second kind of </w:t>
      </w:r>
      <w:r w:rsidRPr="00A10F89">
        <w:rPr>
          <w:rStyle w:val="StyleUnderline"/>
        </w:rPr>
        <w:t xml:space="preserve">contagious cancer </w:t>
      </w:r>
      <w:r w:rsidRPr="005D713A">
        <w:rPr>
          <w:rStyle w:val="StyleUnderline"/>
          <w:b/>
          <w:bCs/>
        </w:rPr>
        <w:t>was discovered in</w:t>
      </w:r>
      <w:r w:rsidRPr="005D713A">
        <w:rPr>
          <w:sz w:val="16"/>
        </w:rPr>
        <w:t xml:space="preserve"> the mid-1990s in </w:t>
      </w:r>
      <w:r w:rsidRPr="005D713A">
        <w:rPr>
          <w:rStyle w:val="StyleUnderline"/>
          <w:b/>
          <w:bCs/>
        </w:rPr>
        <w:t>Tasmanian devils</w:t>
      </w:r>
      <w:r w:rsidRPr="005D713A">
        <w:rPr>
          <w:sz w:val="16"/>
        </w:rPr>
        <w:t xml:space="preserve">, which spread malignant cells as they try to tear off one another’s faces. Though it may be hard to sympathize, </w:t>
      </w:r>
      <w:r w:rsidRPr="00A10F89">
        <w:rPr>
          <w:rStyle w:val="StyleUnderline"/>
        </w:rPr>
        <w:t>devil facial</w:t>
      </w:r>
      <w:r w:rsidRPr="005D713A">
        <w:rPr>
          <w:sz w:val="16"/>
        </w:rPr>
        <w:t xml:space="preserve"> </w:t>
      </w:r>
      <w:r w:rsidRPr="00A10F89">
        <w:rPr>
          <w:rStyle w:val="StyleUnderline"/>
        </w:rPr>
        <w:t xml:space="preserve">tumor disease </w:t>
      </w:r>
      <w:r w:rsidRPr="00696618">
        <w:rPr>
          <w:rStyle w:val="StyleUnderline"/>
          <w:highlight w:val="cyan"/>
        </w:rPr>
        <w:t xml:space="preserve">threatens </w:t>
      </w:r>
      <w:r w:rsidRPr="00A10F89">
        <w:rPr>
          <w:rStyle w:val="StyleUnderline"/>
        </w:rPr>
        <w:t xml:space="preserve">the creatures with </w:t>
      </w:r>
      <w:r w:rsidRPr="00696618">
        <w:rPr>
          <w:rStyle w:val="Emphasis"/>
          <w:highlight w:val="cyan"/>
          <w:bdr w:val="single" w:sz="4" w:space="0" w:color="auto"/>
        </w:rPr>
        <w:t>extinction</w:t>
      </w:r>
      <w:r w:rsidRPr="005D713A">
        <w:rPr>
          <w:sz w:val="16"/>
        </w:rPr>
        <w:t xml:space="preserve">. With so few examples, transmissible cancer has been easy to dismiss as an aberration. But in December, scientists at the Universities of Tasmania and Cambridge reported in Proceedings of the National Academy of Sciences that Tasmanian devils are passing around another kind of cancer — genetically distinct from the first. It’s weird enough that one such cancer would arise in the species. What are the chances that there would be two? One theory is that the animals are unusually vulnerable. Driven so close to extinction — by climate change, perhaps, or human predators — the species is lacking in genetic diversity. The cells of another devil injected through a vicious wound may seem so familiar that they are ignored by the recipient’s immune system. If some of the cells carry the mutations for the facial cancer, they might be free to flourish and develop into a new tumor. But the </w:t>
      </w:r>
      <w:r w:rsidRPr="00A10F89">
        <w:rPr>
          <w:rStyle w:val="StyleUnderline"/>
        </w:rPr>
        <w:t>scientists</w:t>
      </w:r>
      <w:r w:rsidRPr="005D713A">
        <w:rPr>
          <w:sz w:val="16"/>
        </w:rPr>
        <w:t xml:space="preserve"> also </w:t>
      </w:r>
      <w:r w:rsidRPr="00A10F89">
        <w:rPr>
          <w:rStyle w:val="StyleUnderline"/>
        </w:rPr>
        <w:t>proposed a more disturbing explanation</w:t>
      </w:r>
      <w:r w:rsidRPr="005D713A">
        <w:rPr>
          <w:sz w:val="16"/>
        </w:rPr>
        <w:t xml:space="preserve">: that the emergence of </w:t>
      </w:r>
      <w:r w:rsidRPr="00696618">
        <w:rPr>
          <w:rStyle w:val="Emphasis"/>
          <w:highlight w:val="cyan"/>
        </w:rPr>
        <w:t>contagious cancer</w:t>
      </w:r>
      <w:r w:rsidRPr="00696618">
        <w:rPr>
          <w:sz w:val="16"/>
          <w:highlight w:val="cyan"/>
        </w:rPr>
        <w:t xml:space="preserve"> </w:t>
      </w:r>
      <w:r w:rsidRPr="00A10F89">
        <w:rPr>
          <w:rStyle w:val="StyleUnderline"/>
        </w:rPr>
        <w:t>may not be so rare after all</w:t>
      </w:r>
      <w:r w:rsidRPr="005D713A">
        <w:rPr>
          <w:sz w:val="16"/>
        </w:rPr>
        <w:t>. “</w:t>
      </w:r>
      <w:r w:rsidRPr="00A10F89">
        <w:rPr>
          <w:rStyle w:val="StyleUnderline"/>
        </w:rPr>
        <w:t>The possibility</w:t>
      </w:r>
      <w:r w:rsidRPr="005D713A">
        <w:rPr>
          <w:sz w:val="16"/>
        </w:rPr>
        <w:t>,” they wrote, “</w:t>
      </w:r>
      <w:r w:rsidRPr="00A10F89">
        <w:rPr>
          <w:rStyle w:val="StyleUnderline"/>
        </w:rPr>
        <w:t xml:space="preserve">warrants further investigation of the risk that </w:t>
      </w:r>
      <w:r w:rsidRPr="00A10F89">
        <w:rPr>
          <w:rStyle w:val="Emphasis"/>
        </w:rPr>
        <w:t xml:space="preserve">such diseases </w:t>
      </w:r>
      <w:r w:rsidRPr="00696618">
        <w:rPr>
          <w:rStyle w:val="Emphasis"/>
          <w:highlight w:val="cyan"/>
        </w:rPr>
        <w:t>could arise in humans</w:t>
      </w:r>
      <w:r w:rsidRPr="005D713A">
        <w:rPr>
          <w:sz w:val="16"/>
        </w:rPr>
        <w:t xml:space="preserve">.” </w:t>
      </w:r>
      <w:r w:rsidRPr="00A10F89">
        <w:rPr>
          <w:rStyle w:val="StyleUnderline"/>
        </w:rPr>
        <w:t>Cancer has</w:t>
      </w:r>
      <w:r w:rsidRPr="005D713A">
        <w:rPr>
          <w:sz w:val="16"/>
        </w:rPr>
        <w:t xml:space="preserve"> probably </w:t>
      </w:r>
      <w:r w:rsidRPr="00A10F89">
        <w:rPr>
          <w:rStyle w:val="StyleUnderline"/>
        </w:rPr>
        <w:t>existed ever since our first multicellular ancestors appeared on Earth hundreds of millions of years ago</w:t>
      </w:r>
      <w:r w:rsidRPr="005D713A">
        <w:rPr>
          <w:sz w:val="16"/>
        </w:rPr>
        <w:t>. The life spans of even the longest-lived animals may be just too brief for cancers to easily evolve the ability to leap to another body. Otherwise, contagious cancer would be everywhere.</w:t>
      </w:r>
    </w:p>
    <w:p w14:paraId="4AC48428" w14:textId="77777777" w:rsidR="00EE5F41" w:rsidRDefault="00EE5F41" w:rsidP="00EE5F41">
      <w:pPr>
        <w:pStyle w:val="Heading4"/>
      </w:pPr>
      <w:r>
        <w:t>Scenario 2 is biodiversity</w:t>
      </w:r>
    </w:p>
    <w:p w14:paraId="700EC1F4" w14:textId="77777777" w:rsidR="00EE5F41" w:rsidRPr="00ED117C" w:rsidRDefault="00EE5F41" w:rsidP="00EE5F41"/>
    <w:p w14:paraId="01339C2A" w14:textId="77777777" w:rsidR="00EE5F41" w:rsidRDefault="00EE5F41" w:rsidP="00EE5F41">
      <w:pPr>
        <w:pStyle w:val="Heading4"/>
      </w:pPr>
      <w:r>
        <w:t xml:space="preserve">We can </w:t>
      </w:r>
      <w:r>
        <w:rPr>
          <w:u w:val="single"/>
        </w:rPr>
        <w:t>still reverse</w:t>
      </w:r>
      <w:r>
        <w:t xml:space="preserve"> the worst impacts of global warming.</w:t>
      </w:r>
    </w:p>
    <w:p w14:paraId="33FAA7BD" w14:textId="77777777" w:rsidR="00EE5F41" w:rsidRPr="000669D7" w:rsidRDefault="00EE5F41" w:rsidP="00EE5F41">
      <w:pPr>
        <w:rPr>
          <w:rStyle w:val="Style13ptBold"/>
        </w:rPr>
      </w:pPr>
      <w:proofErr w:type="spellStart"/>
      <w:r>
        <w:rPr>
          <w:rStyle w:val="Style13ptBold"/>
        </w:rPr>
        <w:t>Chrobak</w:t>
      </w:r>
      <w:proofErr w:type="spellEnd"/>
      <w:r>
        <w:rPr>
          <w:rStyle w:val="Style13ptBold"/>
        </w:rPr>
        <w:t xml:space="preserve">, 21 </w:t>
      </w:r>
      <w:r>
        <w:rPr>
          <w:rStyle w:val="Style13ptBold"/>
          <w:b w:val="0"/>
          <w:bCs w:val="0"/>
          <w:sz w:val="22"/>
          <w:szCs w:val="21"/>
        </w:rPr>
        <w:t xml:space="preserve">[Ula </w:t>
      </w:r>
      <w:proofErr w:type="spellStart"/>
      <w:r>
        <w:rPr>
          <w:rStyle w:val="Style13ptBold"/>
          <w:b w:val="0"/>
          <w:bCs w:val="0"/>
          <w:sz w:val="22"/>
          <w:szCs w:val="21"/>
        </w:rPr>
        <w:t>Chrobak</w:t>
      </w:r>
      <w:proofErr w:type="spellEnd"/>
      <w:r>
        <w:rPr>
          <w:rStyle w:val="Style13ptBold"/>
          <w:b w:val="0"/>
          <w:bCs w:val="0"/>
          <w:sz w:val="22"/>
          <w:szCs w:val="21"/>
        </w:rPr>
        <w:t xml:space="preserve">, environmental contributor at </w:t>
      </w:r>
      <w:proofErr w:type="spellStart"/>
      <w:r>
        <w:rPr>
          <w:rStyle w:val="Style13ptBold"/>
          <w:b w:val="0"/>
          <w:bCs w:val="0"/>
          <w:sz w:val="22"/>
          <w:szCs w:val="21"/>
        </w:rPr>
        <w:t>PopularScience</w:t>
      </w:r>
      <w:proofErr w:type="spellEnd"/>
      <w:r>
        <w:rPr>
          <w:rStyle w:val="Style13ptBold"/>
          <w:b w:val="0"/>
          <w:bCs w:val="0"/>
          <w:sz w:val="22"/>
          <w:szCs w:val="21"/>
        </w:rPr>
        <w:t xml:space="preserve">, 26 April 2021, </w:t>
      </w:r>
      <w:proofErr w:type="spellStart"/>
      <w:r>
        <w:rPr>
          <w:rStyle w:val="Style13ptBold"/>
          <w:b w:val="0"/>
          <w:bCs w:val="0"/>
          <w:sz w:val="22"/>
          <w:szCs w:val="21"/>
        </w:rPr>
        <w:t>PopularScience</w:t>
      </w:r>
      <w:proofErr w:type="spellEnd"/>
      <w:r>
        <w:rPr>
          <w:rStyle w:val="Style13ptBold"/>
          <w:b w:val="0"/>
          <w:bCs w:val="0"/>
          <w:sz w:val="22"/>
          <w:szCs w:val="21"/>
        </w:rPr>
        <w:t>, “We can avoid the worst effects of climate change, but we’re still in for a fight,”</w:t>
      </w:r>
      <w:r w:rsidRPr="000669D7">
        <w:t xml:space="preserve"> </w:t>
      </w:r>
      <w:hyperlink r:id="rId10" w:history="1">
        <w:r w:rsidRPr="00BC1F93">
          <w:rPr>
            <w:rStyle w:val="Hyperlink"/>
            <w:szCs w:val="21"/>
          </w:rPr>
          <w:t>https://www.popsci.com/story/environment/reverse-climate-threshold/</w:t>
        </w:r>
      </w:hyperlink>
      <w:r>
        <w:rPr>
          <w:rStyle w:val="Style13ptBold"/>
          <w:b w:val="0"/>
          <w:bCs w:val="0"/>
          <w:sz w:val="22"/>
          <w:szCs w:val="21"/>
        </w:rPr>
        <w:t>, accessed 8-10-21]JMK</w:t>
      </w:r>
      <w:r>
        <w:rPr>
          <w:rStyle w:val="Style13ptBold"/>
        </w:rPr>
        <w:t xml:space="preserve"> </w:t>
      </w:r>
    </w:p>
    <w:p w14:paraId="3201C525" w14:textId="77777777" w:rsidR="00EE5F41" w:rsidRDefault="00EE5F41" w:rsidP="00EE5F41">
      <w:r>
        <w:t xml:space="preserve">It’s easy to get disheartened about climate change. </w:t>
      </w:r>
      <w:r w:rsidRPr="0024048C">
        <w:rPr>
          <w:rStyle w:val="StyleUnderline"/>
          <w:highlight w:val="cyan"/>
        </w:rPr>
        <w:t>To keep</w:t>
      </w:r>
      <w:r w:rsidRPr="000669D7">
        <w:rPr>
          <w:rStyle w:val="StyleUnderline"/>
        </w:rPr>
        <w:t xml:space="preserve"> global </w:t>
      </w:r>
      <w:r w:rsidRPr="0024048C">
        <w:rPr>
          <w:rStyle w:val="StyleUnderline"/>
          <w:highlight w:val="cyan"/>
        </w:rPr>
        <w:t>warming within</w:t>
      </w:r>
      <w:r w:rsidRPr="000669D7">
        <w:rPr>
          <w:rStyle w:val="StyleUnderline"/>
        </w:rPr>
        <w:t xml:space="preserve"> the safe threshold of </w:t>
      </w:r>
      <w:r w:rsidRPr="0024048C">
        <w:rPr>
          <w:rStyle w:val="StyleUnderline"/>
          <w:highlight w:val="cyan"/>
        </w:rPr>
        <w:t>1.5ºC</w:t>
      </w:r>
      <w:r w:rsidRPr="000669D7">
        <w:rPr>
          <w:rStyle w:val="StyleUnderline"/>
        </w:rPr>
        <w:t xml:space="preserve"> adopted by the Paris Agreement</w:t>
      </w:r>
      <w:r>
        <w:t xml:space="preserve">, </w:t>
      </w:r>
      <w:r w:rsidRPr="000669D7">
        <w:rPr>
          <w:rStyle w:val="StyleUnderline"/>
        </w:rPr>
        <w:t>we need to have declines in carbon emissions on par with those of 2020</w:t>
      </w:r>
      <w:r>
        <w:t xml:space="preserve">, a year in which a global pandemic forced transportation and industry to slow down. As economies rev back up, </w:t>
      </w:r>
      <w:r w:rsidRPr="000669D7">
        <w:rPr>
          <w:rStyle w:val="StyleUnderline"/>
        </w:rPr>
        <w:t>it’s understandable to be anxious</w:t>
      </w:r>
      <w:r>
        <w:t xml:space="preserve"> that things will return back to “normal,” a planet-wrecking status quo.</w:t>
      </w:r>
    </w:p>
    <w:p w14:paraId="08F4E65D" w14:textId="77777777" w:rsidR="00EE5F41" w:rsidRDefault="00EE5F41" w:rsidP="00EE5F41">
      <w:r>
        <w:t xml:space="preserve">But </w:t>
      </w:r>
      <w:r w:rsidRPr="000669D7">
        <w:rPr>
          <w:rStyle w:val="StyleUnderline"/>
        </w:rPr>
        <w:t>even if the odds of global leaders shifting gears to focus on mitigating climate change are low</w:t>
      </w:r>
      <w:r>
        <w:t xml:space="preserve">, </w:t>
      </w:r>
      <w:r w:rsidRPr="000669D7">
        <w:rPr>
          <w:u w:val="single"/>
        </w:rPr>
        <w:t xml:space="preserve">it’s not cause for </w:t>
      </w:r>
      <w:r w:rsidRPr="00DF024A">
        <w:rPr>
          <w:rStyle w:val="StyleUnderline"/>
          <w:b/>
          <w:color w:val="F7CAAC" w:themeColor="accent2" w:themeTint="66"/>
          <w:sz w:val="32"/>
          <w:szCs w:val="32"/>
        </w:rPr>
        <w:t xml:space="preserve">climate </w:t>
      </w:r>
      <w:proofErr w:type="spellStart"/>
      <w:r w:rsidRPr="00DF024A">
        <w:rPr>
          <w:rStyle w:val="StyleUnderline"/>
          <w:b/>
          <w:color w:val="F7CAAC" w:themeColor="accent2" w:themeTint="66"/>
          <w:sz w:val="32"/>
          <w:szCs w:val="32"/>
        </w:rPr>
        <w:t>doomerism</w:t>
      </w:r>
      <w:proofErr w:type="spellEnd"/>
      <w:r>
        <w:t xml:space="preserve">. </w:t>
      </w:r>
      <w:r w:rsidRPr="0024048C">
        <w:rPr>
          <w:rStyle w:val="Emphasis"/>
          <w:highlight w:val="cyan"/>
        </w:rPr>
        <w:t>Every bit of warming</w:t>
      </w:r>
      <w:r w:rsidRPr="000669D7">
        <w:rPr>
          <w:rStyle w:val="Emphasis"/>
        </w:rPr>
        <w:t xml:space="preserve"> we ward off </w:t>
      </w:r>
      <w:r w:rsidRPr="0024048C">
        <w:rPr>
          <w:rStyle w:val="Emphasis"/>
          <w:highlight w:val="cyan"/>
        </w:rPr>
        <w:t>helps</w:t>
      </w:r>
      <w:r>
        <w:t xml:space="preserve">. </w:t>
      </w:r>
      <w:r w:rsidRPr="000669D7">
        <w:rPr>
          <w:rStyle w:val="StyleUnderline"/>
        </w:rPr>
        <w:t xml:space="preserve">A new review in the journal Nature illustrates that </w:t>
      </w:r>
      <w:r w:rsidRPr="0024048C">
        <w:rPr>
          <w:rStyle w:val="StyleUnderline"/>
          <w:highlight w:val="cyan"/>
        </w:rPr>
        <w:t>even if we overshoot a</w:t>
      </w:r>
      <w:r w:rsidRPr="000669D7">
        <w:rPr>
          <w:rStyle w:val="StyleUnderline"/>
        </w:rPr>
        <w:t xml:space="preserve"> global warming </w:t>
      </w:r>
      <w:r w:rsidRPr="0024048C">
        <w:rPr>
          <w:rStyle w:val="StyleUnderline"/>
          <w:highlight w:val="cyan"/>
        </w:rPr>
        <w:t>threshold</w:t>
      </w:r>
      <w:r>
        <w:t xml:space="preserve">, </w:t>
      </w:r>
      <w:r w:rsidRPr="0024048C">
        <w:rPr>
          <w:rStyle w:val="Emphasis"/>
          <w:highlight w:val="cyan"/>
        </w:rPr>
        <w:t>it won’t</w:t>
      </w:r>
      <w:r w:rsidRPr="000669D7">
        <w:rPr>
          <w:rStyle w:val="Emphasis"/>
        </w:rPr>
        <w:t xml:space="preserve"> necessarily </w:t>
      </w:r>
      <w:r w:rsidRPr="0024048C">
        <w:rPr>
          <w:rStyle w:val="Emphasis"/>
          <w:highlight w:val="cyan"/>
        </w:rPr>
        <w:t>destabilize</w:t>
      </w:r>
      <w:r w:rsidRPr="000669D7">
        <w:rPr>
          <w:rStyle w:val="Emphasis"/>
        </w:rPr>
        <w:t xml:space="preserve"> crucial Earth </w:t>
      </w:r>
      <w:r w:rsidRPr="0024048C">
        <w:rPr>
          <w:rStyle w:val="Emphasis"/>
          <w:highlight w:val="cyan"/>
        </w:rPr>
        <w:t>systems</w:t>
      </w:r>
      <w:r>
        <w:t>—</w:t>
      </w:r>
      <w:r w:rsidRPr="000669D7">
        <w:rPr>
          <w:rStyle w:val="StyleUnderline"/>
        </w:rPr>
        <w:t>including ice sheets, ocean currents, and tropical forests—</w:t>
      </w:r>
      <w:r w:rsidRPr="0024048C">
        <w:rPr>
          <w:rStyle w:val="Emphasis"/>
          <w:highlight w:val="cyan"/>
        </w:rPr>
        <w:t>right away</w:t>
      </w:r>
      <w:r>
        <w:t xml:space="preserve">. “If </w:t>
      </w:r>
      <w:r w:rsidRPr="000669D7">
        <w:rPr>
          <w:rStyle w:val="StyleUnderline"/>
        </w:rPr>
        <w:t>you change [the course of emissions] fast enough, you can avoid certain consequences that might be otherwise irreversible</w:t>
      </w:r>
      <w:r>
        <w:t>,” says Valerio Lucarini, a physicist at the University of Reading who was not involved in the study. “I think the paper does a good job in making this clear.”</w:t>
      </w:r>
    </w:p>
    <w:p w14:paraId="36362550" w14:textId="77777777" w:rsidR="00EE5F41" w:rsidRDefault="00EE5F41" w:rsidP="00EE5F41">
      <w:r w:rsidRPr="00ED117C">
        <w:rPr>
          <w:rStyle w:val="StyleUnderline"/>
        </w:rPr>
        <w:t>Global warming targets like</w:t>
      </w:r>
      <w:r w:rsidRPr="000669D7">
        <w:rPr>
          <w:rStyle w:val="StyleUnderline"/>
        </w:rPr>
        <w:t xml:space="preserve"> 1.5ºC are based on what researchers think is needed to avoid setting off powerful and irreversible changes to the biosphere that could devastate humans and ecosystems</w:t>
      </w:r>
      <w:r>
        <w:t xml:space="preserve">. But Paul Ritchie, a climate scientist at the University of Exeter who led the study, says </w:t>
      </w:r>
      <w:r w:rsidRPr="000669D7">
        <w:rPr>
          <w:rStyle w:val="StyleUnderline"/>
        </w:rPr>
        <w:t xml:space="preserve">that </w:t>
      </w:r>
      <w:r w:rsidRPr="0024048C">
        <w:rPr>
          <w:rStyle w:val="StyleUnderline"/>
          <w:highlight w:val="cyan"/>
        </w:rPr>
        <w:t>a common misconception is</w:t>
      </w:r>
      <w:r w:rsidRPr="000669D7">
        <w:rPr>
          <w:rStyle w:val="StyleUnderline"/>
        </w:rPr>
        <w:t xml:space="preserve"> that </w:t>
      </w:r>
      <w:r w:rsidRPr="0024048C">
        <w:rPr>
          <w:rStyle w:val="StyleUnderline"/>
          <w:highlight w:val="cyan"/>
        </w:rPr>
        <w:t>once we cross a</w:t>
      </w:r>
      <w:r w:rsidRPr="000669D7">
        <w:rPr>
          <w:rStyle w:val="StyleUnderline"/>
        </w:rPr>
        <w:t xml:space="preserve"> climate </w:t>
      </w:r>
      <w:r w:rsidRPr="0024048C">
        <w:rPr>
          <w:rStyle w:val="StyleUnderline"/>
          <w:highlight w:val="cyan"/>
        </w:rPr>
        <w:t>threshold</w:t>
      </w:r>
      <w:r w:rsidRPr="000669D7">
        <w:rPr>
          <w:rStyle w:val="StyleUnderline"/>
        </w:rPr>
        <w:t xml:space="preserve">, </w:t>
      </w:r>
      <w:r w:rsidRPr="0024048C">
        <w:rPr>
          <w:rStyle w:val="StyleUnderline"/>
          <w:highlight w:val="cyan"/>
        </w:rPr>
        <w:t>all is lost</w:t>
      </w:r>
      <w:r>
        <w:t>—</w:t>
      </w:r>
      <w:proofErr w:type="gramStart"/>
      <w:r>
        <w:t>that processes</w:t>
      </w:r>
      <w:proofErr w:type="gramEnd"/>
      <w:r>
        <w:t xml:space="preserve"> like ice melt will spin out of control until the Earth equilibrates at a new, hotter normal. “You often hear that we are very close to the threshold now [for ice sheet collapse]—some say we’ve already crossed it—and that means, apparently, that we’re committed to suffering a large [amount of] ice melt,” he says. “</w:t>
      </w:r>
      <w:r w:rsidRPr="0024048C">
        <w:rPr>
          <w:rStyle w:val="StyleUnderline"/>
          <w:highlight w:val="cyan"/>
        </w:rPr>
        <w:t>That’s not</w:t>
      </w:r>
      <w:r w:rsidRPr="000669D7">
        <w:rPr>
          <w:rStyle w:val="StyleUnderline"/>
        </w:rPr>
        <w:t xml:space="preserve"> necessarily </w:t>
      </w:r>
      <w:r w:rsidRPr="0024048C">
        <w:rPr>
          <w:rStyle w:val="StyleUnderline"/>
          <w:highlight w:val="cyan"/>
        </w:rPr>
        <w:t>the case</w:t>
      </w:r>
      <w:r>
        <w:t>.”</w:t>
      </w:r>
    </w:p>
    <w:p w14:paraId="56422DA3" w14:textId="77777777" w:rsidR="00EE5F41" w:rsidRDefault="00EE5F41" w:rsidP="00EE5F41">
      <w:r>
        <w:t>Carefully sip a hot coffee and you won’t burn your tongue. Hold a big gulp in your mouth and everything will taste funny for the rest of the day. Similarly, ice sheets and ocean currents can take extra heat for a while. But if we keep temperatures over their threshold for too long, that’s when we’ll actually get irreversible climate impacts.</w:t>
      </w:r>
    </w:p>
    <w:p w14:paraId="43DDB7F5" w14:textId="77777777" w:rsidR="00EE5F41" w:rsidRPr="000669D7" w:rsidRDefault="00EE5F41" w:rsidP="00EE5F41">
      <w:pPr>
        <w:rPr>
          <w:rStyle w:val="StyleUnderline"/>
        </w:rPr>
      </w:pPr>
      <w:r>
        <w:t xml:space="preserve">To illustrate this concept, </w:t>
      </w:r>
      <w:r w:rsidRPr="000669D7">
        <w:rPr>
          <w:rStyle w:val="StyleUnderline"/>
        </w:rPr>
        <w:t xml:space="preserve">Ritchie developed </w:t>
      </w:r>
      <w:r w:rsidRPr="0024048C">
        <w:rPr>
          <w:rStyle w:val="StyleUnderline"/>
          <w:highlight w:val="cyan"/>
        </w:rPr>
        <w:t>a mathematical model</w:t>
      </w:r>
      <w:r w:rsidRPr="000669D7">
        <w:rPr>
          <w:rStyle w:val="StyleUnderline"/>
        </w:rPr>
        <w:t xml:space="preserve"> to test climate overshoot scenarios for various systems</w:t>
      </w:r>
      <w:r>
        <w:t xml:space="preserve">. In the recent paper, </w:t>
      </w:r>
      <w:r w:rsidRPr="000669D7">
        <w:rPr>
          <w:rStyle w:val="StyleUnderline"/>
        </w:rPr>
        <w:t xml:space="preserve">he tested this model on four key climate tipping points: ice cap melting, </w:t>
      </w:r>
      <w:proofErr w:type="gramStart"/>
      <w:r w:rsidRPr="000669D7">
        <w:rPr>
          <w:rStyle w:val="StyleUnderline"/>
        </w:rPr>
        <w:t>Amazon forest</w:t>
      </w:r>
      <w:proofErr w:type="gramEnd"/>
      <w:r w:rsidRPr="000669D7">
        <w:rPr>
          <w:rStyle w:val="StyleUnderline"/>
        </w:rPr>
        <w:t xml:space="preserve"> dieback, disrupted Indian summer monsoons, and the collapse of the Atlantic Meridional Overturning Circulation</w:t>
      </w:r>
      <w:r>
        <w:t xml:space="preserve"> (AMOC), </w:t>
      </w:r>
      <w:r w:rsidRPr="000669D7">
        <w:rPr>
          <w:rStyle w:val="StyleUnderline"/>
        </w:rPr>
        <w:t xml:space="preserve">a major ocean circulation system that redistributes heat from equatorial waters. </w:t>
      </w:r>
    </w:p>
    <w:p w14:paraId="2BE70181" w14:textId="77777777" w:rsidR="00EE5F41" w:rsidRDefault="00EE5F41" w:rsidP="00EE5F41">
      <w:r>
        <w:t>Each of these processes has a unique thermal threshold, at which a tipping point could be set off. A tipping point is when a system moves from one stable state into a new one. It can be hard to go back once this happens. Imagine two valleys separated by a mountain. At a certain temperature, a system like the Amazon rainforest gets pushed to its limit, rolling into the metaphorical next valley over and becoming a new type of ecosystem. Once there, it will be nearly impossible to return the now-treeless landscape back to its former lush state.</w:t>
      </w:r>
    </w:p>
    <w:p w14:paraId="583180FD" w14:textId="77777777" w:rsidR="00EE5F41" w:rsidRDefault="00EE5F41" w:rsidP="00EE5F41">
      <w:r>
        <w:t xml:space="preserve">But </w:t>
      </w:r>
      <w:r w:rsidRPr="000669D7">
        <w:rPr>
          <w:rStyle w:val="StyleUnderline"/>
        </w:rPr>
        <w:t xml:space="preserve">this new paper </w:t>
      </w:r>
      <w:r w:rsidRPr="0024048C">
        <w:rPr>
          <w:rStyle w:val="StyleUnderline"/>
          <w:highlight w:val="cyan"/>
        </w:rPr>
        <w:t>shows</w:t>
      </w:r>
      <w:r w:rsidRPr="000669D7">
        <w:rPr>
          <w:rStyle w:val="StyleUnderline"/>
        </w:rPr>
        <w:t xml:space="preserve"> that </w:t>
      </w:r>
      <w:r w:rsidRPr="0024048C">
        <w:rPr>
          <w:rStyle w:val="StyleUnderline"/>
          <w:highlight w:val="cyan"/>
        </w:rPr>
        <w:t>a threshold can be tripped without</w:t>
      </w:r>
      <w:r w:rsidRPr="000669D7">
        <w:rPr>
          <w:rStyle w:val="StyleUnderline"/>
        </w:rPr>
        <w:t xml:space="preserve"> a system immediately </w:t>
      </w:r>
      <w:r w:rsidRPr="0024048C">
        <w:rPr>
          <w:rStyle w:val="StyleUnderline"/>
          <w:highlight w:val="cyan"/>
        </w:rPr>
        <w:t>shifting into a new state</w:t>
      </w:r>
      <w:r>
        <w:t xml:space="preserve">. How much it can handle is based on its individual sensitivity to warmer temperatures, how fast we can cool the planet back down, and at what point global warming eventually stabilizes. The rate at which we cross a threshold temperature also matters—the slower we go, the more likely we are to avoid setting off a tipping point. </w:t>
      </w:r>
    </w:p>
    <w:p w14:paraId="7E2E3C8D" w14:textId="77777777" w:rsidR="00EE5F41" w:rsidRDefault="00EE5F41" w:rsidP="00EE5F41">
      <w:r w:rsidRPr="000669D7">
        <w:rPr>
          <w:rStyle w:val="StyleUnderline"/>
        </w:rPr>
        <w:t xml:space="preserve">Some </w:t>
      </w:r>
      <w:r w:rsidRPr="0024048C">
        <w:rPr>
          <w:rStyle w:val="StyleUnderline"/>
          <w:highlight w:val="cyan"/>
        </w:rPr>
        <w:t>tipping points are slow to manifest</w:t>
      </w:r>
      <w:r w:rsidRPr="000669D7">
        <w:rPr>
          <w:rStyle w:val="StyleUnderline"/>
        </w:rPr>
        <w:t xml:space="preserve">, while others might occur on a much shorter timescale. Ritchie and his team found that </w:t>
      </w:r>
      <w:r w:rsidRPr="0024048C">
        <w:rPr>
          <w:rStyle w:val="StyleUnderline"/>
          <w:highlight w:val="cyan"/>
        </w:rPr>
        <w:t>we have multiple centuries during which to stabilize global temperatures</w:t>
      </w:r>
      <w:r w:rsidRPr="000669D7">
        <w:rPr>
          <w:rStyle w:val="StyleUnderline"/>
        </w:rPr>
        <w:t xml:space="preserve"> at 1.5ºC </w:t>
      </w:r>
      <w:r w:rsidRPr="0024048C">
        <w:rPr>
          <w:rStyle w:val="StyleUnderline"/>
          <w:highlight w:val="cyan"/>
        </w:rPr>
        <w:t>before the ice caps melt and the AMOC collapses</w:t>
      </w:r>
      <w:r>
        <w:t xml:space="preserve">. But tropical forests and monsoons don’t have as much time. Especially if we overshoot a lot (such as by bringing on temperatures of about 4ºC or more above </w:t>
      </w:r>
      <w:proofErr w:type="gramStart"/>
      <w:r>
        <w:t>pre industrial</w:t>
      </w:r>
      <w:proofErr w:type="gramEnd"/>
      <w:r>
        <w:t xml:space="preserve"> times), Amazon rainforests might only have a few years before they start dying at large scale, and Indian summer monsoons just a few decades before they are disrupted. If we cross the Paris Agreement target, just how much the planet is permanently altered depends on how fast we can cool the atmosphere back down.</w:t>
      </w:r>
    </w:p>
    <w:p w14:paraId="4ED5FAD6" w14:textId="77777777" w:rsidR="00EE5F41" w:rsidRDefault="00EE5F41" w:rsidP="00EE5F41">
      <w:pPr>
        <w:pStyle w:val="Heading4"/>
      </w:pPr>
      <w:r>
        <w:t xml:space="preserve">Synthetic biology solves </w:t>
      </w:r>
      <w:r w:rsidRPr="006E2636">
        <w:rPr>
          <w:u w:val="single"/>
        </w:rPr>
        <w:t>warming and oil spills</w:t>
      </w:r>
    </w:p>
    <w:p w14:paraId="0204C946" w14:textId="77777777" w:rsidR="00EE5F41" w:rsidRPr="00D91D25" w:rsidRDefault="00EE5F41" w:rsidP="00EE5F41">
      <w:proofErr w:type="spellStart"/>
      <w:r w:rsidRPr="00D91D25">
        <w:rPr>
          <w:rFonts w:eastAsiaTheme="majorEastAsia" w:cstheme="majorBidi"/>
          <w:b/>
          <w:iCs/>
          <w:sz w:val="26"/>
        </w:rPr>
        <w:t>Rusten</w:t>
      </w:r>
      <w:proofErr w:type="spellEnd"/>
      <w:r w:rsidRPr="00D91D25">
        <w:rPr>
          <w:rFonts w:eastAsiaTheme="majorEastAsia" w:cstheme="majorBidi"/>
          <w:b/>
          <w:iCs/>
          <w:sz w:val="26"/>
        </w:rPr>
        <w:t xml:space="preserve"> 19</w:t>
      </w:r>
      <w:r w:rsidRPr="00D91D25">
        <w:t xml:space="preserve"> </w:t>
      </w:r>
      <w:r>
        <w:t>[</w:t>
      </w:r>
      <w:proofErr w:type="spellStart"/>
      <w:r w:rsidRPr="00D91D25">
        <w:t>Marte</w:t>
      </w:r>
      <w:proofErr w:type="spellEnd"/>
      <w:r w:rsidRPr="00D91D25">
        <w:t xml:space="preserve"> </w:t>
      </w:r>
      <w:proofErr w:type="spellStart"/>
      <w:r w:rsidRPr="00D91D25">
        <w:t>Rusten</w:t>
      </w:r>
      <w:proofErr w:type="spellEnd"/>
      <w:r w:rsidRPr="00D91D25">
        <w:t xml:space="preserve">, Principal Consultant Environmental Risk and Preparedness at the DNV 2019, accessed on 9-11-2021, DNV, "Restoring ecosystems through synthetic biology", </w:t>
      </w:r>
      <w:hyperlink r:id="rId11" w:history="1">
        <w:r w:rsidRPr="00463A77">
          <w:rPr>
            <w:rStyle w:val="Hyperlink"/>
          </w:rPr>
          <w:t>https://www.dnv.com/to2030/technology/restoring-ecosystems-through-synthetic-biology.html</w:t>
        </w:r>
      </w:hyperlink>
      <w:r>
        <w:t>] Adam</w:t>
      </w:r>
    </w:p>
    <w:p w14:paraId="0CAA3AA1" w14:textId="77777777" w:rsidR="00EE5F41" w:rsidRPr="00A13AEB" w:rsidRDefault="00EE5F41" w:rsidP="00EE5F41">
      <w:r w:rsidRPr="00A13AEB">
        <w:t xml:space="preserve">It is well known that many </w:t>
      </w:r>
      <w:r w:rsidRPr="00A13AEB">
        <w:rPr>
          <w:rStyle w:val="StyleUnderline"/>
        </w:rPr>
        <w:t>microbes can naturally decontaminate soil or water</w:t>
      </w:r>
      <w:r w:rsidRPr="00A13AEB">
        <w:t xml:space="preserve">.  In a process called </w:t>
      </w:r>
      <w:r w:rsidRPr="00A13AEB">
        <w:rPr>
          <w:rStyle w:val="StyleUnderline"/>
          <w:highlight w:val="cyan"/>
        </w:rPr>
        <w:t>bioremediation</w:t>
      </w:r>
      <w:r w:rsidRPr="00A13AEB">
        <w:rPr>
          <w:rStyle w:val="StyleUnderline"/>
        </w:rPr>
        <w:t xml:space="preserve">, microbes use pollutants as energy to break down organic compounds and </w:t>
      </w:r>
      <w:r w:rsidRPr="00A13AEB">
        <w:rPr>
          <w:rStyle w:val="StyleUnderline"/>
          <w:highlight w:val="cyan"/>
        </w:rPr>
        <w:t>absorb</w:t>
      </w:r>
      <w:r w:rsidRPr="00A13AEB">
        <w:rPr>
          <w:rStyle w:val="StyleUnderline"/>
        </w:rPr>
        <w:t xml:space="preserve"> </w:t>
      </w:r>
      <w:r w:rsidRPr="00A13AEB">
        <w:rPr>
          <w:rStyle w:val="StyleUnderline"/>
          <w:highlight w:val="cyan"/>
        </w:rPr>
        <w:t>unwanted</w:t>
      </w:r>
      <w:r w:rsidRPr="00A13AEB">
        <w:rPr>
          <w:rStyle w:val="StyleUnderline"/>
        </w:rPr>
        <w:t xml:space="preserve"> inorganic </w:t>
      </w:r>
      <w:r w:rsidRPr="00A13AEB">
        <w:rPr>
          <w:rStyle w:val="StyleUnderline"/>
          <w:highlight w:val="cyan"/>
        </w:rPr>
        <w:t>substances</w:t>
      </w:r>
      <w:r w:rsidRPr="00A13AEB">
        <w:t xml:space="preserve"> from the environment. </w:t>
      </w:r>
      <w:r w:rsidRPr="00A13AEB">
        <w:rPr>
          <w:rStyle w:val="StyleUnderline"/>
          <w:highlight w:val="cyan"/>
        </w:rPr>
        <w:t>Synthetic</w:t>
      </w:r>
      <w:r w:rsidRPr="00A13AEB">
        <w:rPr>
          <w:rStyle w:val="StyleUnderline"/>
        </w:rPr>
        <w:t xml:space="preserve"> biology is used to enhance these capabilities by creating </w:t>
      </w:r>
      <w:r w:rsidRPr="00A13AEB">
        <w:rPr>
          <w:rStyle w:val="StyleUnderline"/>
          <w:highlight w:val="cyan"/>
        </w:rPr>
        <w:t>gene-modified</w:t>
      </w:r>
      <w:r w:rsidRPr="00A13AEB">
        <w:rPr>
          <w:rStyle w:val="StyleUnderline"/>
        </w:rPr>
        <w:t xml:space="preserve"> </w:t>
      </w:r>
      <w:r w:rsidRPr="00A13AEB">
        <w:rPr>
          <w:rStyle w:val="StyleUnderline"/>
          <w:highlight w:val="cyan"/>
        </w:rPr>
        <w:t>microorganisms</w:t>
      </w:r>
      <w:r w:rsidRPr="00A13AEB">
        <w:rPr>
          <w:rStyle w:val="StyleUnderline"/>
        </w:rPr>
        <w:t xml:space="preserve"> that can be used to </w:t>
      </w:r>
      <w:r w:rsidRPr="00A13AEB">
        <w:rPr>
          <w:rStyle w:val="StyleUnderline"/>
          <w:highlight w:val="cyan"/>
        </w:rPr>
        <w:t xml:space="preserve">restore </w:t>
      </w:r>
      <w:r w:rsidRPr="00A13AEB">
        <w:rPr>
          <w:rStyle w:val="StyleUnderline"/>
        </w:rPr>
        <w:t xml:space="preserve">the balance of </w:t>
      </w:r>
      <w:r w:rsidRPr="00A13AEB">
        <w:rPr>
          <w:rStyle w:val="StyleUnderline"/>
          <w:highlight w:val="cyan"/>
        </w:rPr>
        <w:t>nature</w:t>
      </w:r>
      <w:r w:rsidRPr="00A13AEB">
        <w:rPr>
          <w:rStyle w:val="StyleUnderline"/>
        </w:rPr>
        <w:t xml:space="preserve"> in the wake of </w:t>
      </w:r>
      <w:r w:rsidRPr="00A13AEB">
        <w:rPr>
          <w:rStyle w:val="StyleUnderline"/>
          <w:highlight w:val="cyan"/>
        </w:rPr>
        <w:t>pollution</w:t>
      </w:r>
      <w:r w:rsidRPr="00A13AEB">
        <w:rPr>
          <w:rStyle w:val="StyleUnderline"/>
        </w:rPr>
        <w:t xml:space="preserve"> </w:t>
      </w:r>
      <w:r w:rsidRPr="00A13AEB">
        <w:rPr>
          <w:rStyle w:val="StyleUnderline"/>
          <w:highlight w:val="cyan"/>
        </w:rPr>
        <w:t>incidents5</w:t>
      </w:r>
      <w:r w:rsidRPr="00A13AEB">
        <w:t xml:space="preserve">.  As an example, much </w:t>
      </w:r>
      <w:r w:rsidRPr="00A13AEB">
        <w:rPr>
          <w:rStyle w:val="StyleUnderline"/>
        </w:rPr>
        <w:t>research is underway to identify how bacterial enzymes with the ability to degrade PET-plastic</w:t>
      </w:r>
      <w:r w:rsidRPr="00A13AEB">
        <w:t xml:space="preserve"> (a significant pollutant in many environments6). </w:t>
      </w:r>
      <w:r w:rsidRPr="00A13AEB">
        <w:rPr>
          <w:rStyle w:val="StyleUnderline"/>
        </w:rPr>
        <w:t>These</w:t>
      </w:r>
      <w:r w:rsidRPr="00A13AEB">
        <w:t xml:space="preserve"> </w:t>
      </w:r>
      <w:r w:rsidRPr="00A13AEB">
        <w:rPr>
          <w:rStyle w:val="StyleUnderline"/>
          <w:highlight w:val="cyan"/>
        </w:rPr>
        <w:t>microorganisms</w:t>
      </w:r>
      <w:r w:rsidRPr="00A13AEB">
        <w:rPr>
          <w:rStyle w:val="StyleUnderline"/>
        </w:rPr>
        <w:t xml:space="preserve"> can be used as part of the process at recycling sites or </w:t>
      </w:r>
      <w:r w:rsidRPr="00A13AEB">
        <w:rPr>
          <w:rStyle w:val="StyleUnderline"/>
          <w:highlight w:val="cyan"/>
        </w:rPr>
        <w:t>introduced</w:t>
      </w:r>
      <w:r w:rsidRPr="00A13AEB">
        <w:rPr>
          <w:rStyle w:val="StyleUnderline"/>
        </w:rPr>
        <w:t xml:space="preserve"> into polluted environments </w:t>
      </w:r>
      <w:r w:rsidRPr="00A13AEB">
        <w:rPr>
          <w:rStyle w:val="StyleUnderline"/>
          <w:highlight w:val="cyan"/>
        </w:rPr>
        <w:t xml:space="preserve">to degrade </w:t>
      </w:r>
      <w:r w:rsidRPr="00A13AEB">
        <w:rPr>
          <w:rStyle w:val="StyleUnderline"/>
        </w:rPr>
        <w:t xml:space="preserve">unwanted </w:t>
      </w:r>
      <w:r w:rsidRPr="00A13AEB">
        <w:rPr>
          <w:rStyle w:val="StyleUnderline"/>
          <w:highlight w:val="cyan"/>
        </w:rPr>
        <w:t>plastics</w:t>
      </w:r>
      <w:r w:rsidRPr="00A13AEB">
        <w:t>.</w:t>
      </w:r>
    </w:p>
    <w:p w14:paraId="7997EECE" w14:textId="77777777" w:rsidR="00EE5F41" w:rsidRPr="00A13AEB" w:rsidRDefault="00EE5F41" w:rsidP="00EE5F41">
      <w:pPr>
        <w:rPr>
          <w:rStyle w:val="StyleUnderline"/>
        </w:rPr>
      </w:pPr>
      <w:r w:rsidRPr="00A13AEB">
        <w:rPr>
          <w:rStyle w:val="StyleUnderline"/>
        </w:rPr>
        <w:t xml:space="preserve">Synthetic biology is also used to </w:t>
      </w:r>
      <w:r w:rsidRPr="00A13AEB">
        <w:rPr>
          <w:rStyle w:val="StyleUnderline"/>
          <w:highlight w:val="cyan"/>
        </w:rPr>
        <w:t>capture CO2</w:t>
      </w:r>
      <w:r w:rsidRPr="00A13AEB">
        <w:rPr>
          <w:rStyle w:val="StyleUnderline"/>
        </w:rPr>
        <w:t> </w:t>
      </w:r>
      <w:r w:rsidRPr="00A13AEB">
        <w:rPr>
          <w:rStyle w:val="StyleUnderline"/>
          <w:highlight w:val="cyan"/>
        </w:rPr>
        <w:t>from</w:t>
      </w:r>
      <w:r w:rsidRPr="00A13AEB">
        <w:rPr>
          <w:rStyle w:val="StyleUnderline"/>
        </w:rPr>
        <w:t xml:space="preserve"> the </w:t>
      </w:r>
      <w:r w:rsidRPr="00A13AEB">
        <w:rPr>
          <w:rStyle w:val="StyleUnderline"/>
          <w:highlight w:val="cyan"/>
        </w:rPr>
        <w:t>atmosphere</w:t>
      </w:r>
      <w:r w:rsidRPr="00A13AEB">
        <w:t xml:space="preserve"> and </w:t>
      </w:r>
      <w:r w:rsidRPr="00A13AEB">
        <w:rPr>
          <w:rStyle w:val="StyleUnderline"/>
          <w:highlight w:val="cyan"/>
        </w:rPr>
        <w:t>convert</w:t>
      </w:r>
      <w:r w:rsidRPr="00A13AEB">
        <w:t xml:space="preserve"> it </w:t>
      </w:r>
      <w:r w:rsidRPr="00A13AEB">
        <w:rPr>
          <w:rStyle w:val="StyleUnderline"/>
        </w:rPr>
        <w:t>into usable products by genetically modifying CO2-fixing organisms</w:t>
      </w:r>
      <w:r w:rsidRPr="00A13AEB">
        <w:t xml:space="preserve">. One interesting example is how </w:t>
      </w:r>
      <w:r w:rsidRPr="00A13AEB">
        <w:rPr>
          <w:rStyle w:val="StyleUnderline"/>
          <w:highlight w:val="cyan"/>
        </w:rPr>
        <w:t>bacteria</w:t>
      </w:r>
      <w:r w:rsidRPr="00A13AEB">
        <w:rPr>
          <w:rStyle w:val="StyleUnderline"/>
        </w:rPr>
        <w:t xml:space="preserve"> fed </w:t>
      </w:r>
      <w:r w:rsidRPr="00A13AEB">
        <w:rPr>
          <w:rStyle w:val="StyleUnderline"/>
          <w:highlight w:val="cyan"/>
        </w:rPr>
        <w:t>with CO2</w:t>
      </w:r>
      <w:r w:rsidRPr="00A13AEB">
        <w:rPr>
          <w:rStyle w:val="StyleUnderline"/>
        </w:rPr>
        <w:t xml:space="preserve"> can </w:t>
      </w:r>
      <w:r w:rsidRPr="00A13AEB">
        <w:rPr>
          <w:rStyle w:val="StyleUnderline"/>
          <w:highlight w:val="cyan"/>
        </w:rPr>
        <w:t>produce proteins</w:t>
      </w:r>
      <w:r w:rsidRPr="00A13AEB">
        <w:rPr>
          <w:rStyle w:val="StyleUnderline"/>
        </w:rPr>
        <w:t xml:space="preserve"> to </w:t>
      </w:r>
      <w:r w:rsidRPr="00A13AEB">
        <w:rPr>
          <w:rStyle w:val="StyleUnderline"/>
          <w:highlight w:val="cyan"/>
        </w:rPr>
        <w:t>replace fish</w:t>
      </w:r>
      <w:r w:rsidRPr="00A13AEB">
        <w:rPr>
          <w:rStyle w:val="StyleUnderline"/>
        </w:rPr>
        <w:t xml:space="preserve"> in fishmeal7</w:t>
      </w:r>
      <w:r w:rsidRPr="00A13AEB">
        <w:t xml:space="preserve">. As a result, </w:t>
      </w:r>
      <w:r w:rsidRPr="00A13AEB">
        <w:rPr>
          <w:rStyle w:val="StyleUnderline"/>
        </w:rPr>
        <w:t>synthetic biology could help reduce CO2 in the atmosphere while also reducing the need for fish.</w:t>
      </w:r>
    </w:p>
    <w:p w14:paraId="54B14E22" w14:textId="77777777" w:rsidR="00EE5F41" w:rsidRPr="00A13AEB" w:rsidRDefault="00EE5F41" w:rsidP="00EE5F41">
      <w:pPr>
        <w:rPr>
          <w:rStyle w:val="StyleUnderline"/>
        </w:rPr>
      </w:pPr>
      <w:r w:rsidRPr="00A13AEB">
        <w:t xml:space="preserve">Another example is the </w:t>
      </w:r>
      <w:r w:rsidRPr="00A13AEB">
        <w:rPr>
          <w:rStyle w:val="StyleUnderline"/>
        </w:rPr>
        <w:t xml:space="preserve">creation of </w:t>
      </w:r>
      <w:r w:rsidRPr="00A13AEB">
        <w:rPr>
          <w:rStyle w:val="StyleUnderline"/>
          <w:highlight w:val="cyan"/>
        </w:rPr>
        <w:t>synthetic jellyfish</w:t>
      </w:r>
      <w:r w:rsidRPr="00A13AEB">
        <w:rPr>
          <w:rStyle w:val="StyleUnderline"/>
        </w:rPr>
        <w:t xml:space="preserve"> that can break down and </w:t>
      </w:r>
      <w:r w:rsidRPr="00A13AEB">
        <w:rPr>
          <w:rStyle w:val="StyleUnderline"/>
          <w:highlight w:val="cyan"/>
        </w:rPr>
        <w:t>absorb</w:t>
      </w:r>
      <w:r w:rsidRPr="00A13AEB">
        <w:rPr>
          <w:rStyle w:val="StyleUnderline"/>
        </w:rPr>
        <w:t xml:space="preserve"> toxic </w:t>
      </w:r>
      <w:r w:rsidRPr="00A13AEB">
        <w:rPr>
          <w:rStyle w:val="StyleUnderline"/>
          <w:highlight w:val="cyan"/>
        </w:rPr>
        <w:t>chemicals</w:t>
      </w:r>
      <w:r w:rsidRPr="00A13AEB">
        <w:rPr>
          <w:rStyle w:val="StyleUnderline"/>
        </w:rPr>
        <w:t xml:space="preserve"> </w:t>
      </w:r>
      <w:r w:rsidRPr="00A13AEB">
        <w:t xml:space="preserve">when they are released into marine environments </w:t>
      </w:r>
      <w:r w:rsidRPr="00A13AEB">
        <w:rPr>
          <w:rStyle w:val="StyleUnderline"/>
          <w:highlight w:val="cyan"/>
        </w:rPr>
        <w:t>after</w:t>
      </w:r>
      <w:r w:rsidRPr="00A13AEB">
        <w:rPr>
          <w:rStyle w:val="StyleUnderline"/>
        </w:rPr>
        <w:t xml:space="preserve"> toxic </w:t>
      </w:r>
      <w:r w:rsidRPr="00A13AEB">
        <w:rPr>
          <w:rStyle w:val="StyleUnderline"/>
          <w:highlight w:val="cyan"/>
        </w:rPr>
        <w:t>spills</w:t>
      </w:r>
      <w:r w:rsidRPr="00A13AEB">
        <w:rPr>
          <w:rStyle w:val="StyleUnderline"/>
        </w:rPr>
        <w:t>8</w:t>
      </w:r>
      <w:r w:rsidRPr="00A13AEB">
        <w:t xml:space="preserve">. As the </w:t>
      </w:r>
      <w:r w:rsidRPr="00A13AEB">
        <w:rPr>
          <w:rStyle w:val="StyleUnderline"/>
          <w:highlight w:val="cyan"/>
        </w:rPr>
        <w:t>jellyfish</w:t>
      </w:r>
      <w:r w:rsidRPr="00A13AEB">
        <w:rPr>
          <w:rStyle w:val="StyleUnderline"/>
        </w:rPr>
        <w:t xml:space="preserve"> are designed to avoid replication and can be programmed to “die” after a certain time</w:t>
      </w:r>
      <w:r w:rsidRPr="00A13AEB">
        <w:t xml:space="preserve">, they can be released into the environment in immense numbers, </w:t>
      </w:r>
      <w:r w:rsidRPr="00A13AEB">
        <w:rPr>
          <w:rStyle w:val="StyleUnderline"/>
          <w:highlight w:val="cyan"/>
        </w:rPr>
        <w:t>perform</w:t>
      </w:r>
      <w:r w:rsidRPr="00A13AEB">
        <w:rPr>
          <w:rStyle w:val="StyleUnderline"/>
        </w:rPr>
        <w:t xml:space="preserve"> their </w:t>
      </w:r>
      <w:r w:rsidRPr="00A13AEB">
        <w:rPr>
          <w:rStyle w:val="StyleUnderline"/>
          <w:highlight w:val="cyan"/>
        </w:rPr>
        <w:t>job</w:t>
      </w:r>
      <w:r w:rsidRPr="00A13AEB">
        <w:rPr>
          <w:rStyle w:val="StyleUnderline"/>
        </w:rPr>
        <w:t xml:space="preserve"> </w:t>
      </w:r>
      <w:r w:rsidRPr="00A13AEB">
        <w:rPr>
          <w:rStyle w:val="StyleUnderline"/>
          <w:highlight w:val="cyan"/>
        </w:rPr>
        <w:t>and disintegrate</w:t>
      </w:r>
      <w:r w:rsidRPr="00A13AEB">
        <w:rPr>
          <w:rStyle w:val="StyleUnderline"/>
        </w:rPr>
        <w:t xml:space="preserve"> and disappear from the ecosystem.</w:t>
      </w:r>
      <w:r w:rsidRPr="00A13AEB">
        <w:t xml:space="preserve"> The technology to design such synthetic organisms (biomimetic multicellular structures) is still under development, but it has </w:t>
      </w:r>
      <w:r w:rsidRPr="00A13AEB">
        <w:rPr>
          <w:rStyle w:val="StyleUnderline"/>
        </w:rPr>
        <w:t>significant potential in the future clean-up of polluted marine ecosystems. Preserving biodiversity</w:t>
      </w:r>
    </w:p>
    <w:p w14:paraId="310F6244" w14:textId="77777777" w:rsidR="00EE5F41" w:rsidRDefault="00EE5F41" w:rsidP="00EE5F41">
      <w:r w:rsidRPr="00A13AEB">
        <w:rPr>
          <w:rStyle w:val="StyleUnderline"/>
        </w:rPr>
        <w:t>Synthetic biology can also be used to preserve biodiversity by strengthening organisms’</w:t>
      </w:r>
      <w:r w:rsidRPr="00A13AEB">
        <w:t xml:space="preserve"> </w:t>
      </w:r>
      <w:r w:rsidRPr="00A13AEB">
        <w:rPr>
          <w:rStyle w:val="StyleUnderline"/>
        </w:rPr>
        <w:t>resilience to external threats</w:t>
      </w:r>
      <w:r w:rsidRPr="00A13AEB">
        <w:t>. Genetic modifications to living organisms and the use of ‘gene drives’ and can help us preserve biodiversity caused by threats to the ecosystems.</w:t>
      </w:r>
    </w:p>
    <w:p w14:paraId="3639A478" w14:textId="77777777" w:rsidR="00EE5F41" w:rsidRPr="005F3814" w:rsidRDefault="00EE5F41" w:rsidP="00EE5F41">
      <w:pPr>
        <w:pStyle w:val="Heading4"/>
      </w:pPr>
      <w:r>
        <w:t>Repealing of safety protocols has made us more vulnerable to oil spills than ever</w:t>
      </w:r>
    </w:p>
    <w:p w14:paraId="5C675A4C" w14:textId="77777777" w:rsidR="00EE5F41" w:rsidRPr="00C87A5B" w:rsidRDefault="00EE5F41" w:rsidP="00EE5F41">
      <w:r w:rsidRPr="008E5BFD">
        <w:rPr>
          <w:rFonts w:eastAsiaTheme="majorEastAsia" w:cstheme="majorBidi"/>
          <w:b/>
          <w:iCs/>
          <w:sz w:val="26"/>
        </w:rPr>
        <w:t>D'Angelo 20</w:t>
      </w:r>
      <w:r w:rsidRPr="00C87A5B">
        <w:t xml:space="preserve"> </w:t>
      </w:r>
      <w:r>
        <w:t>[</w:t>
      </w:r>
      <w:r w:rsidRPr="00C87A5B">
        <w:t xml:space="preserve">Chris D'Angelo, an associate editor at HuffPost Hawaii, He covers public lands, climate change, biodiversity, and environmental policy, He is a member of the Society of Environmental </w:t>
      </w:r>
      <w:proofErr w:type="gramStart"/>
      <w:r w:rsidRPr="00C87A5B">
        <w:t>Journalists</w:t>
      </w:r>
      <w:proofErr w:type="gramEnd"/>
      <w:r w:rsidRPr="00C87A5B">
        <w:t xml:space="preserve"> and his reporting has won awards from the Society of Professional Journalists Hawaii Chapter and the Hawaii Publishers Association, 4-20-20, accessed on 3-17-2021. “10 years after Deepwater Horizon, the U.S. is even more at risk of a major oil spill”, Grist, </w:t>
      </w:r>
      <w:hyperlink r:id="rId12" w:history="1">
        <w:r w:rsidRPr="00A33922">
          <w:rPr>
            <w:rStyle w:val="Hyperlink"/>
          </w:rPr>
          <w:t>https://grist.org/energy/10-years-after-deepwater-horizon-the-u-s-is-even-more-at-risk-of-a-major-oil-spill/</w:t>
        </w:r>
      </w:hyperlink>
      <w:r>
        <w:t>] Adam</w:t>
      </w:r>
    </w:p>
    <w:p w14:paraId="03FFF320" w14:textId="77777777" w:rsidR="00EE5F41" w:rsidRPr="008E5BFD" w:rsidRDefault="00EE5F41" w:rsidP="00EE5F41">
      <w:pPr>
        <w:rPr>
          <w:szCs w:val="24"/>
        </w:rPr>
      </w:pPr>
      <w:r w:rsidRPr="00832B3E">
        <w:rPr>
          <w:szCs w:val="24"/>
        </w:rPr>
        <w:t xml:space="preserve">But a decade after Deepwater, experts and environmental advocates warn that </w:t>
      </w:r>
      <w:r w:rsidRPr="008E5BFD">
        <w:rPr>
          <w:szCs w:val="24"/>
          <w:u w:val="single"/>
        </w:rPr>
        <w:t>the U.S.</w:t>
      </w:r>
      <w:r w:rsidRPr="00832B3E">
        <w:rPr>
          <w:szCs w:val="24"/>
          <w:u w:val="single"/>
        </w:rPr>
        <w:t xml:space="preserve"> remains woefully </w:t>
      </w:r>
      <w:r w:rsidRPr="00832B3E">
        <w:rPr>
          <w:szCs w:val="24"/>
          <w:highlight w:val="cyan"/>
          <w:u w:val="single"/>
        </w:rPr>
        <w:t xml:space="preserve">unprepared for </w:t>
      </w:r>
      <w:r w:rsidRPr="008E5BFD">
        <w:rPr>
          <w:szCs w:val="24"/>
          <w:u w:val="single"/>
        </w:rPr>
        <w:t xml:space="preserve">a </w:t>
      </w:r>
      <w:r w:rsidRPr="00832B3E">
        <w:rPr>
          <w:szCs w:val="24"/>
          <w:highlight w:val="cyan"/>
          <w:u w:val="single"/>
        </w:rPr>
        <w:t>major spill</w:t>
      </w:r>
      <w:r w:rsidRPr="00832B3E">
        <w:rPr>
          <w:szCs w:val="24"/>
          <w:u w:val="single"/>
        </w:rPr>
        <w:t xml:space="preserve"> — and is perhaps </w:t>
      </w:r>
      <w:r w:rsidRPr="008E5BFD">
        <w:rPr>
          <w:szCs w:val="24"/>
          <w:u w:val="single"/>
        </w:rPr>
        <w:t>even more at risk of one</w:t>
      </w:r>
      <w:r w:rsidRPr="00832B3E">
        <w:rPr>
          <w:szCs w:val="24"/>
          <w:u w:val="single"/>
        </w:rPr>
        <w:t xml:space="preserve"> due to the Trump administration’s relentless </w:t>
      </w:r>
      <w:r w:rsidRPr="00832B3E">
        <w:rPr>
          <w:szCs w:val="24"/>
          <w:highlight w:val="cyan"/>
          <w:u w:val="single"/>
        </w:rPr>
        <w:t>push to expand offshore drilling</w:t>
      </w:r>
      <w:r w:rsidRPr="00832B3E">
        <w:rPr>
          <w:szCs w:val="24"/>
          <w:u w:val="single"/>
        </w:rPr>
        <w:t xml:space="preserve"> and gut environmental regulations. </w:t>
      </w:r>
      <w:r w:rsidRPr="00832B3E">
        <w:rPr>
          <w:szCs w:val="24"/>
        </w:rPr>
        <w:t xml:space="preserve">“The question of whether we’re any better off — my concern is </w:t>
      </w:r>
      <w:r w:rsidRPr="00832B3E">
        <w:rPr>
          <w:szCs w:val="24"/>
          <w:highlight w:val="cyan"/>
          <w:u w:val="single"/>
        </w:rPr>
        <w:t>we’re</w:t>
      </w:r>
      <w:r w:rsidRPr="00832B3E">
        <w:rPr>
          <w:szCs w:val="24"/>
          <w:u w:val="single"/>
        </w:rPr>
        <w:t xml:space="preserve"> actually </w:t>
      </w:r>
      <w:r w:rsidRPr="00832B3E">
        <w:rPr>
          <w:szCs w:val="24"/>
          <w:highlight w:val="cyan"/>
          <w:u w:val="single"/>
        </w:rPr>
        <w:t>headed towards</w:t>
      </w:r>
      <w:r w:rsidRPr="00832B3E">
        <w:rPr>
          <w:szCs w:val="24"/>
          <w:u w:val="single"/>
        </w:rPr>
        <w:t xml:space="preserve"> the exact same type of circumstances that were in place” at the time of the Deepwater </w:t>
      </w:r>
      <w:r w:rsidRPr="00832B3E">
        <w:rPr>
          <w:szCs w:val="24"/>
          <w:highlight w:val="cyan"/>
          <w:u w:val="single"/>
        </w:rPr>
        <w:t>disaster</w:t>
      </w:r>
      <w:r w:rsidRPr="00832B3E">
        <w:rPr>
          <w:szCs w:val="24"/>
        </w:rPr>
        <w:t xml:space="preserve">, Elizabeth Johnson Klein, the Interior Department’s associate deputy secretary under Obama, told HuffPost. “I don’t feel good about it.” </w:t>
      </w:r>
      <w:r w:rsidRPr="00832B3E">
        <w:rPr>
          <w:szCs w:val="24"/>
          <w:u w:val="single"/>
        </w:rPr>
        <w:t xml:space="preserve">The Trump administration’s “energy dominance” agenda has put pressure on </w:t>
      </w:r>
      <w:r w:rsidRPr="00832B3E">
        <w:rPr>
          <w:szCs w:val="24"/>
          <w:highlight w:val="cyan"/>
          <w:u w:val="single"/>
        </w:rPr>
        <w:t>industry</w:t>
      </w:r>
      <w:r w:rsidRPr="00832B3E">
        <w:rPr>
          <w:szCs w:val="24"/>
          <w:u w:val="single"/>
        </w:rPr>
        <w:t xml:space="preserve"> to </w:t>
      </w:r>
      <w:r w:rsidRPr="00832B3E">
        <w:rPr>
          <w:szCs w:val="24"/>
          <w:highlight w:val="cyan"/>
          <w:u w:val="single"/>
        </w:rPr>
        <w:t xml:space="preserve">develop </w:t>
      </w:r>
      <w:r w:rsidRPr="008E5BFD">
        <w:rPr>
          <w:szCs w:val="24"/>
          <w:u w:val="single"/>
        </w:rPr>
        <w:t>in</w:t>
      </w:r>
      <w:r w:rsidRPr="00832B3E">
        <w:rPr>
          <w:szCs w:val="24"/>
          <w:u w:val="single"/>
        </w:rPr>
        <w:t xml:space="preserve"> new, </w:t>
      </w:r>
      <w:r w:rsidRPr="00832B3E">
        <w:rPr>
          <w:szCs w:val="24"/>
          <w:highlight w:val="cyan"/>
          <w:u w:val="single"/>
        </w:rPr>
        <w:t>riskier</w:t>
      </w:r>
      <w:r w:rsidRPr="00832B3E">
        <w:rPr>
          <w:szCs w:val="24"/>
          <w:u w:val="single"/>
        </w:rPr>
        <w:t xml:space="preserve">, and </w:t>
      </w:r>
      <w:r w:rsidRPr="00832B3E">
        <w:rPr>
          <w:szCs w:val="24"/>
          <w:highlight w:val="cyan"/>
          <w:u w:val="single"/>
        </w:rPr>
        <w:t>more expensive areas</w:t>
      </w:r>
      <w:r w:rsidRPr="00832B3E">
        <w:rPr>
          <w:szCs w:val="24"/>
          <w:u w:val="single"/>
        </w:rPr>
        <w:t xml:space="preserve">, Klein said. When </w:t>
      </w:r>
      <w:r w:rsidRPr="00832B3E">
        <w:rPr>
          <w:szCs w:val="24"/>
          <w:highlight w:val="cyan"/>
          <w:u w:val="single"/>
        </w:rPr>
        <w:t>companies</w:t>
      </w:r>
      <w:r w:rsidRPr="00832B3E">
        <w:rPr>
          <w:szCs w:val="24"/>
          <w:u w:val="single"/>
        </w:rPr>
        <w:t xml:space="preserve"> are forced to </w:t>
      </w:r>
      <w:r w:rsidRPr="00832B3E">
        <w:rPr>
          <w:szCs w:val="24"/>
          <w:highlight w:val="cyan"/>
          <w:u w:val="single"/>
        </w:rPr>
        <w:t>cut costs</w:t>
      </w:r>
      <w:r w:rsidRPr="00832B3E">
        <w:rPr>
          <w:szCs w:val="24"/>
          <w:u w:val="single"/>
        </w:rPr>
        <w:t xml:space="preserve">, </w:t>
      </w:r>
      <w:r w:rsidRPr="00832B3E">
        <w:rPr>
          <w:szCs w:val="24"/>
          <w:highlight w:val="cyan"/>
          <w:u w:val="single"/>
        </w:rPr>
        <w:t>safety</w:t>
      </w:r>
      <w:r w:rsidRPr="00832B3E">
        <w:rPr>
          <w:szCs w:val="24"/>
          <w:u w:val="single"/>
        </w:rPr>
        <w:t xml:space="preserve"> is typically one </w:t>
      </w:r>
      <w:r w:rsidRPr="008E5BFD">
        <w:rPr>
          <w:szCs w:val="24"/>
          <w:u w:val="single"/>
        </w:rPr>
        <w:t>of the first things</w:t>
      </w:r>
      <w:r w:rsidRPr="00832B3E">
        <w:rPr>
          <w:szCs w:val="24"/>
          <w:u w:val="single"/>
        </w:rPr>
        <w:t xml:space="preserve"> </w:t>
      </w:r>
      <w:r w:rsidRPr="008E5BFD">
        <w:rPr>
          <w:szCs w:val="24"/>
          <w:u w:val="single"/>
        </w:rPr>
        <w:t xml:space="preserve">to </w:t>
      </w:r>
      <w:r w:rsidRPr="00832B3E">
        <w:rPr>
          <w:szCs w:val="24"/>
          <w:highlight w:val="cyan"/>
          <w:u w:val="single"/>
        </w:rPr>
        <w:t>take a back seat.</w:t>
      </w:r>
      <w:r w:rsidRPr="00832B3E">
        <w:rPr>
          <w:szCs w:val="24"/>
          <w:u w:val="single"/>
        </w:rPr>
        <w:t xml:space="preserve"> Then there’s the industry-tied political leaders at Trump’s Interior Department, who Klein </w:t>
      </w:r>
      <w:proofErr w:type="gramStart"/>
      <w:r w:rsidRPr="00832B3E">
        <w:rPr>
          <w:szCs w:val="24"/>
          <w:u w:val="single"/>
        </w:rPr>
        <w:t>says</w:t>
      </w:r>
      <w:proofErr w:type="gramEnd"/>
      <w:r w:rsidRPr="00832B3E">
        <w:rPr>
          <w:szCs w:val="24"/>
          <w:u w:val="single"/>
        </w:rPr>
        <w:t xml:space="preserve"> “have not demonstrated that they’ve learned lessons from Deepwater Horizon.” </w:t>
      </w:r>
      <w:r w:rsidRPr="00832B3E">
        <w:rPr>
          <w:szCs w:val="24"/>
        </w:rPr>
        <w:t xml:space="preserve">Interior Secretary David Bernhardt is a former oil and gas lobbyist whose clients included Halliburton, the oil services giant that in 2014 agreed to a $1.1 billion settlement for its role in the 2010 blowout. Scott Angelle, the director of the Bureau of Safety and Environmental Enforcement, is a former board member of oil and gas pipeline company Sunoco Logistics Partners LP who, during his brief stint as lieutenant governor of Louisiana, led the state’s push to lift the moratorium on offshore drilling in the Gulf that the Obama administration put in place after Deepwater Horizon. With little regard for climate change and other environmental impacts, </w:t>
      </w:r>
      <w:r w:rsidRPr="00832B3E">
        <w:rPr>
          <w:szCs w:val="24"/>
          <w:u w:val="single"/>
        </w:rPr>
        <w:t xml:space="preserve">the </w:t>
      </w:r>
      <w:r w:rsidRPr="0092026F">
        <w:rPr>
          <w:szCs w:val="24"/>
          <w:highlight w:val="cyan"/>
          <w:u w:val="single"/>
        </w:rPr>
        <w:t>Trump</w:t>
      </w:r>
      <w:r w:rsidRPr="00832B3E">
        <w:rPr>
          <w:szCs w:val="24"/>
          <w:u w:val="single"/>
        </w:rPr>
        <w:t xml:space="preserve"> </w:t>
      </w:r>
      <w:r w:rsidRPr="0092026F">
        <w:rPr>
          <w:szCs w:val="24"/>
          <w:highlight w:val="cyan"/>
          <w:u w:val="single"/>
        </w:rPr>
        <w:t>administration</w:t>
      </w:r>
      <w:r w:rsidRPr="00832B3E">
        <w:rPr>
          <w:szCs w:val="24"/>
          <w:u w:val="single"/>
        </w:rPr>
        <w:t xml:space="preserve"> has sought to </w:t>
      </w:r>
      <w:r w:rsidRPr="008E5BFD">
        <w:rPr>
          <w:szCs w:val="24"/>
          <w:u w:val="single"/>
        </w:rPr>
        <w:t>transform the U.S.</w:t>
      </w:r>
      <w:r w:rsidRPr="00832B3E">
        <w:rPr>
          <w:szCs w:val="24"/>
          <w:u w:val="single"/>
        </w:rPr>
        <w:t xml:space="preserve"> into the world’s leading fossil fuel behemoth. In January 2018, it rolled out a controversial plan to make nearly all U.S. waters — roughly 90 percent of the U.S. Outer Continental Shelf — available for oil and gas leasing, including large swaths of the Arctic, Atlantic, and Pacific Oceans</w:t>
      </w:r>
      <w:r w:rsidRPr="00832B3E">
        <w:rPr>
          <w:szCs w:val="24"/>
        </w:rPr>
        <w:t xml:space="preserve">. In its proposal, Trump’s Interior Department cited Obama-era safety regulations put in place after Deepwater Horizon, noting that while offshore oil and gas production “will never be totally risk-free” the agency “has made, and is continuing to make, substantial reforms to improve the safety.” Those changes, it said, included rules to reduce the risk of a rig losing control of a well, as happened in the Deepwater disaster. </w:t>
      </w:r>
      <w:r w:rsidRPr="00832B3E">
        <w:rPr>
          <w:szCs w:val="24"/>
          <w:u w:val="single"/>
        </w:rPr>
        <w:t xml:space="preserve">The </w:t>
      </w:r>
      <w:r w:rsidRPr="008E5BFD">
        <w:rPr>
          <w:szCs w:val="24"/>
          <w:u w:val="single"/>
        </w:rPr>
        <w:t>administration</w:t>
      </w:r>
      <w:r w:rsidRPr="00832B3E">
        <w:rPr>
          <w:szCs w:val="24"/>
        </w:rPr>
        <w:t xml:space="preserve"> then turned around and </w:t>
      </w:r>
      <w:r w:rsidRPr="0092026F">
        <w:rPr>
          <w:szCs w:val="24"/>
          <w:highlight w:val="cyan"/>
          <w:u w:val="single"/>
        </w:rPr>
        <w:t>gutted</w:t>
      </w:r>
      <w:r w:rsidRPr="00832B3E">
        <w:rPr>
          <w:szCs w:val="24"/>
          <w:u w:val="single"/>
        </w:rPr>
        <w:t xml:space="preserve"> the very </w:t>
      </w:r>
      <w:r w:rsidRPr="0092026F">
        <w:rPr>
          <w:szCs w:val="24"/>
          <w:highlight w:val="cyan"/>
          <w:u w:val="single"/>
        </w:rPr>
        <w:t>safeguards</w:t>
      </w:r>
      <w:r w:rsidRPr="00832B3E">
        <w:rPr>
          <w:szCs w:val="24"/>
          <w:u w:val="single"/>
        </w:rPr>
        <w:t xml:space="preserve"> it highlighted to make its case for expanded drilling, arguing that the regulations were burdensome on offshore producers. It weakened the Production Safety Systems Rule, </w:t>
      </w:r>
      <w:r w:rsidRPr="0092026F">
        <w:rPr>
          <w:szCs w:val="24"/>
          <w:highlight w:val="cyan"/>
          <w:u w:val="single"/>
        </w:rPr>
        <w:t>loosening</w:t>
      </w:r>
      <w:r w:rsidRPr="00832B3E">
        <w:rPr>
          <w:szCs w:val="24"/>
          <w:u w:val="single"/>
        </w:rPr>
        <w:t xml:space="preserve"> notification and </w:t>
      </w:r>
      <w:r w:rsidRPr="0092026F">
        <w:rPr>
          <w:szCs w:val="24"/>
          <w:highlight w:val="cyan"/>
          <w:u w:val="single"/>
        </w:rPr>
        <w:t>certification</w:t>
      </w:r>
      <w:r w:rsidRPr="00832B3E">
        <w:rPr>
          <w:szCs w:val="24"/>
          <w:u w:val="single"/>
        </w:rPr>
        <w:t xml:space="preserve"> rules for fossil fuel companies and </w:t>
      </w:r>
      <w:r w:rsidRPr="008E5BFD">
        <w:rPr>
          <w:szCs w:val="24"/>
          <w:highlight w:val="cyan"/>
          <w:u w:val="single"/>
        </w:rPr>
        <w:t>scrapping</w:t>
      </w:r>
      <w:r w:rsidRPr="008E5BFD">
        <w:rPr>
          <w:szCs w:val="24"/>
          <w:u w:val="single"/>
        </w:rPr>
        <w:t xml:space="preserve"> a </w:t>
      </w:r>
      <w:r w:rsidRPr="0092026F">
        <w:rPr>
          <w:szCs w:val="24"/>
          <w:highlight w:val="cyan"/>
          <w:u w:val="single"/>
        </w:rPr>
        <w:t>requirement</w:t>
      </w:r>
      <w:r w:rsidRPr="00832B3E">
        <w:rPr>
          <w:szCs w:val="24"/>
          <w:u w:val="single"/>
        </w:rPr>
        <w:t xml:space="preserve"> </w:t>
      </w:r>
      <w:r w:rsidRPr="0092026F">
        <w:rPr>
          <w:szCs w:val="24"/>
          <w:highlight w:val="cyan"/>
          <w:u w:val="single"/>
        </w:rPr>
        <w:t>that</w:t>
      </w:r>
      <w:r w:rsidRPr="00832B3E">
        <w:rPr>
          <w:szCs w:val="24"/>
          <w:u w:val="single"/>
        </w:rPr>
        <w:t xml:space="preserve"> offshore </w:t>
      </w:r>
      <w:r w:rsidRPr="0092026F">
        <w:rPr>
          <w:szCs w:val="24"/>
          <w:highlight w:val="cyan"/>
          <w:u w:val="single"/>
        </w:rPr>
        <w:t>equipment</w:t>
      </w:r>
      <w:r w:rsidRPr="00832B3E">
        <w:rPr>
          <w:szCs w:val="24"/>
          <w:u w:val="single"/>
        </w:rPr>
        <w:t xml:space="preserve"> be designed to </w:t>
      </w:r>
      <w:r w:rsidRPr="0092026F">
        <w:rPr>
          <w:szCs w:val="24"/>
          <w:highlight w:val="cyan"/>
          <w:u w:val="single"/>
        </w:rPr>
        <w:t xml:space="preserve">withstand </w:t>
      </w:r>
      <w:r w:rsidRPr="008E5BFD">
        <w:rPr>
          <w:szCs w:val="24"/>
          <w:u w:val="single"/>
        </w:rPr>
        <w:t xml:space="preserve">the most </w:t>
      </w:r>
      <w:r w:rsidRPr="0092026F">
        <w:rPr>
          <w:szCs w:val="24"/>
          <w:highlight w:val="cyan"/>
          <w:u w:val="single"/>
        </w:rPr>
        <w:t xml:space="preserve">extreme weather </w:t>
      </w:r>
      <w:r w:rsidRPr="008E5BFD">
        <w:rPr>
          <w:szCs w:val="24"/>
          <w:u w:val="single"/>
        </w:rPr>
        <w:t>and</w:t>
      </w:r>
      <w:r w:rsidRPr="00832B3E">
        <w:rPr>
          <w:szCs w:val="24"/>
          <w:u w:val="single"/>
        </w:rPr>
        <w:t xml:space="preserve"> </w:t>
      </w:r>
      <w:r w:rsidRPr="008E5BFD">
        <w:rPr>
          <w:szCs w:val="24"/>
          <w:u w:val="single"/>
        </w:rPr>
        <w:t>pressure</w:t>
      </w:r>
      <w:r w:rsidRPr="00832B3E">
        <w:rPr>
          <w:szCs w:val="24"/>
          <w:u w:val="single"/>
        </w:rPr>
        <w:t xml:space="preserve"> conditions.</w:t>
      </w:r>
      <w:r w:rsidRPr="00832B3E">
        <w:rPr>
          <w:szCs w:val="24"/>
        </w:rPr>
        <w:t xml:space="preserve"> And it overhauled the Well Control Rule, a monitoring regulation that took effect in 2016 and required additional inspection and maintenance of blowout preventers, devices designed to automatically seal a well and stop an uncontrolled release of oil and gas. The Trump rollback eased inspection and oversight requirements. “Today’s final rule puts safety first, both public and environmental safety, in a </w:t>
      </w:r>
      <w:proofErr w:type="gramStart"/>
      <w:r w:rsidRPr="00832B3E">
        <w:rPr>
          <w:szCs w:val="24"/>
        </w:rPr>
        <w:t>common sense</w:t>
      </w:r>
      <w:proofErr w:type="gramEnd"/>
      <w:r w:rsidRPr="00832B3E">
        <w:rPr>
          <w:szCs w:val="24"/>
        </w:rPr>
        <w:t xml:space="preserve"> way,” Bernhardt said in a statement at the time. </w:t>
      </w:r>
      <w:r w:rsidRPr="00832B3E">
        <w:rPr>
          <w:szCs w:val="24"/>
          <w:u w:val="single"/>
        </w:rPr>
        <w:t>With fewer safeguards in place, the administration has plowed ahead with offshore leasing</w:t>
      </w:r>
      <w:r w:rsidRPr="00832B3E">
        <w:rPr>
          <w:szCs w:val="24"/>
        </w:rPr>
        <w:t xml:space="preserve">. Last month, as the deadly coronavirus pandemic gripped the nation, Interior offered at auction 78 million acres in the Gulf of Mexico to oil and gas producers. The lease sale brought in approximately $93 million for just shy of 400,000 acres, the smallest total for an offshore auction since 2016. “As I see it, the essential lesson from Deepwater Horizon is that industry and government should be putting their greatest energies into preventing operational accidents, blowouts, and releases,” Donald </w:t>
      </w:r>
      <w:proofErr w:type="spellStart"/>
      <w:r w:rsidRPr="00832B3E">
        <w:rPr>
          <w:szCs w:val="24"/>
        </w:rPr>
        <w:t>Boesch</w:t>
      </w:r>
      <w:proofErr w:type="spellEnd"/>
      <w:r w:rsidRPr="00832B3E">
        <w:rPr>
          <w:szCs w:val="24"/>
        </w:rPr>
        <w:t xml:space="preserve">, a professor of marine science at the University of Maryland who served on the bipartisan commission that investigated the causes of the Deepwater Horizon, wrote in a recent piece published in The Conversation. “Yet </w:t>
      </w:r>
      <w:r w:rsidRPr="00832B3E">
        <w:t>the Trump</w:t>
      </w:r>
      <w:r w:rsidRPr="00832B3E">
        <w:rPr>
          <w:szCs w:val="24"/>
          <w:u w:val="single"/>
        </w:rPr>
        <w:t xml:space="preserve"> administration emphasizes increasing production and reducing regulations</w:t>
      </w:r>
      <w:r w:rsidRPr="00832B3E">
        <w:rPr>
          <w:szCs w:val="24"/>
        </w:rPr>
        <w:t xml:space="preserve">. This </w:t>
      </w:r>
      <w:r w:rsidRPr="0092026F">
        <w:rPr>
          <w:rStyle w:val="StyleUnderline"/>
        </w:rPr>
        <w:t>unde</w:t>
      </w:r>
      <w:r w:rsidRPr="00832B3E">
        <w:rPr>
          <w:rStyle w:val="StyleUnderline"/>
        </w:rPr>
        <w:t>rmines safety improvements made over the past 10 years.</w:t>
      </w:r>
      <w:r w:rsidRPr="00832B3E">
        <w:rPr>
          <w:szCs w:val="24"/>
        </w:rPr>
        <w:t xml:space="preserve">” The seven-member oil spill commission concluded in a 2011 report that </w:t>
      </w:r>
      <w:r w:rsidRPr="00832B3E">
        <w:rPr>
          <w:szCs w:val="24"/>
          <w:u w:val="single"/>
        </w:rPr>
        <w:t xml:space="preserve">a “culture of complacency” by both industry and government led to the Deepwater disaster. And while industry often says that </w:t>
      </w:r>
      <w:r w:rsidRPr="0092026F">
        <w:rPr>
          <w:szCs w:val="24"/>
          <w:u w:val="single"/>
        </w:rPr>
        <w:t>offshore drilling has never been safer</w:t>
      </w:r>
      <w:r w:rsidRPr="00832B3E">
        <w:rPr>
          <w:szCs w:val="24"/>
          <w:u w:val="single"/>
        </w:rPr>
        <w:t>, others see things quite differently</w:t>
      </w:r>
      <w:r w:rsidRPr="00832B3E">
        <w:rPr>
          <w:szCs w:val="24"/>
        </w:rPr>
        <w:t xml:space="preserve">. “Never safer than what?” Mark Davis, director of the Institute on Water Resources Law and Policy at Tulane University, said during a call with reporters last week. The underlying issue prior to Deepwater Horizon and still today is that the federal government has a “financial stake in the success” of offshore fossil fuel development, he said. Extracting oil is driven by policy rather than data. “It was policy to believe that bad things wouldn’t happen, and it was policy that you don’t waste time planning for things that aren’t going to happen,” Davis said. </w:t>
      </w:r>
      <w:r w:rsidRPr="00832B3E">
        <w:rPr>
          <w:szCs w:val="24"/>
          <w:u w:val="single"/>
        </w:rPr>
        <w:t xml:space="preserve">“Until we get our policies and legal architecture in line with the risks we are running, </w:t>
      </w:r>
      <w:r w:rsidRPr="0092026F">
        <w:rPr>
          <w:szCs w:val="24"/>
          <w:highlight w:val="cyan"/>
          <w:u w:val="single"/>
        </w:rPr>
        <w:t>we are</w:t>
      </w:r>
      <w:r w:rsidRPr="00832B3E">
        <w:rPr>
          <w:szCs w:val="24"/>
          <w:u w:val="single"/>
        </w:rPr>
        <w:t xml:space="preserve"> going to be </w:t>
      </w:r>
      <w:r w:rsidRPr="0092026F">
        <w:rPr>
          <w:szCs w:val="24"/>
          <w:highlight w:val="cyan"/>
          <w:u w:val="single"/>
        </w:rPr>
        <w:t>very</w:t>
      </w:r>
      <w:r w:rsidRPr="00832B3E">
        <w:rPr>
          <w:szCs w:val="24"/>
          <w:u w:val="single"/>
        </w:rPr>
        <w:t xml:space="preserve"> </w:t>
      </w:r>
      <w:r w:rsidRPr="0092026F">
        <w:rPr>
          <w:szCs w:val="24"/>
          <w:highlight w:val="cyan"/>
          <w:u w:val="single"/>
        </w:rPr>
        <w:t>vulnerable</w:t>
      </w:r>
      <w:r w:rsidRPr="00832B3E">
        <w:rPr>
          <w:szCs w:val="24"/>
          <w:u w:val="single"/>
        </w:rPr>
        <w:t xml:space="preserve">,” he added. </w:t>
      </w:r>
      <w:r w:rsidRPr="00832B3E">
        <w:rPr>
          <w:szCs w:val="24"/>
        </w:rPr>
        <w:t>Last week, ahead of the 10-year anniversary of Deepwater Horizon, ocean advocacy group Oceana published a report that documented the many economic and environmental impacts of the spill and concluded that “</w:t>
      </w:r>
      <w:r w:rsidRPr="00832B3E">
        <w:rPr>
          <w:rStyle w:val="StyleUnderline"/>
        </w:rPr>
        <w:t>the poor safety culture and lack of oversight that led to the BP disaster persist.</w:t>
      </w:r>
      <w:r w:rsidRPr="00832B3E">
        <w:rPr>
          <w:szCs w:val="24"/>
        </w:rPr>
        <w:t>” “</w:t>
      </w:r>
      <w:r w:rsidRPr="00832B3E">
        <w:rPr>
          <w:szCs w:val="24"/>
          <w:u w:val="single"/>
        </w:rPr>
        <w:t xml:space="preserve">If anything, </w:t>
      </w:r>
      <w:r w:rsidRPr="0092026F">
        <w:rPr>
          <w:szCs w:val="24"/>
          <w:u w:val="single"/>
        </w:rPr>
        <w:t xml:space="preserve">another </w:t>
      </w:r>
      <w:r w:rsidRPr="0092026F">
        <w:rPr>
          <w:szCs w:val="24"/>
          <w:highlight w:val="cyan"/>
          <w:u w:val="single"/>
        </w:rPr>
        <w:t>disaster is more likely</w:t>
      </w:r>
      <w:r w:rsidRPr="00832B3E">
        <w:rPr>
          <w:szCs w:val="24"/>
          <w:u w:val="single"/>
        </w:rPr>
        <w:t xml:space="preserve">, because the </w:t>
      </w:r>
      <w:r w:rsidRPr="0092026F">
        <w:rPr>
          <w:szCs w:val="24"/>
          <w:highlight w:val="cyan"/>
          <w:u w:val="single"/>
        </w:rPr>
        <w:t xml:space="preserve">industry </w:t>
      </w:r>
      <w:r w:rsidRPr="0092026F">
        <w:rPr>
          <w:szCs w:val="24"/>
          <w:u w:val="single"/>
        </w:rPr>
        <w:t xml:space="preserve">is </w:t>
      </w:r>
      <w:r w:rsidRPr="0092026F">
        <w:rPr>
          <w:szCs w:val="24"/>
          <w:highlight w:val="cyan"/>
          <w:u w:val="single"/>
        </w:rPr>
        <w:t>drilling deeper and farther</w:t>
      </w:r>
      <w:r w:rsidRPr="00832B3E">
        <w:rPr>
          <w:szCs w:val="24"/>
          <w:u w:val="single"/>
        </w:rPr>
        <w:t xml:space="preserve"> offshore, which </w:t>
      </w:r>
      <w:r w:rsidRPr="0092026F">
        <w:rPr>
          <w:szCs w:val="24"/>
          <w:highlight w:val="cyan"/>
          <w:u w:val="single"/>
        </w:rPr>
        <w:t xml:space="preserve">increases </w:t>
      </w:r>
      <w:r w:rsidRPr="0092026F">
        <w:rPr>
          <w:szCs w:val="24"/>
          <w:u w:val="single"/>
        </w:rPr>
        <w:t xml:space="preserve">the </w:t>
      </w:r>
      <w:r w:rsidRPr="0092026F">
        <w:rPr>
          <w:szCs w:val="24"/>
          <w:highlight w:val="cyan"/>
          <w:u w:val="single"/>
        </w:rPr>
        <w:t>likelihood of a spill</w:t>
      </w:r>
      <w:r w:rsidRPr="00832B3E">
        <w:rPr>
          <w:szCs w:val="24"/>
          <w:u w:val="single"/>
        </w:rPr>
        <w:t xml:space="preserve"> and makes responding to a spill more difficult,” </w:t>
      </w:r>
      <w:r w:rsidRPr="00832B3E">
        <w:rPr>
          <w:szCs w:val="24"/>
        </w:rPr>
        <w:t xml:space="preserve">the report stated. “Indeed, </w:t>
      </w:r>
      <w:r w:rsidRPr="00832B3E">
        <w:rPr>
          <w:szCs w:val="24"/>
          <w:u w:val="single"/>
        </w:rPr>
        <w:t>Deepwater Horizon is not the worst-case scenario</w:t>
      </w:r>
      <w:r w:rsidRPr="00832B3E">
        <w:rPr>
          <w:szCs w:val="24"/>
        </w:rPr>
        <w:t xml:space="preserve">,” Ian MacDonald, an oceanography professor at Florida State University, said on a call with reporters last week. </w:t>
      </w:r>
      <w:r w:rsidRPr="00832B3E">
        <w:rPr>
          <w:szCs w:val="24"/>
          <w:u w:val="single"/>
        </w:rPr>
        <w:t xml:space="preserve">The </w:t>
      </w:r>
      <w:r w:rsidRPr="0092026F">
        <w:rPr>
          <w:szCs w:val="24"/>
          <w:highlight w:val="cyan"/>
          <w:u w:val="single"/>
        </w:rPr>
        <w:t>next one</w:t>
      </w:r>
      <w:r w:rsidRPr="00832B3E">
        <w:rPr>
          <w:szCs w:val="24"/>
          <w:u w:val="single"/>
        </w:rPr>
        <w:t xml:space="preserve"> could be </w:t>
      </w:r>
      <w:r w:rsidRPr="0092026F">
        <w:rPr>
          <w:szCs w:val="24"/>
          <w:highlight w:val="cyan"/>
          <w:u w:val="single"/>
        </w:rPr>
        <w:t>far more catastrophic</w:t>
      </w:r>
      <w:r w:rsidRPr="00832B3E">
        <w:rPr>
          <w:szCs w:val="24"/>
        </w:rPr>
        <w:t xml:space="preserve"> — perhaps on par with the ongoing Taylor oil spill, which began in September 2004, after Hurricane Ivan ripped through the Gulf of Mexico and triggered submarine mudslides that toppled a Taylor Energy platform 11 miles off the coast of Louisiana. At least 25 wells were damaged, and </w:t>
      </w:r>
      <w:r w:rsidRPr="0092026F">
        <w:rPr>
          <w:rStyle w:val="StyleUnderline"/>
          <w:highlight w:val="cyan"/>
        </w:rPr>
        <w:t>oil has been leaking</w:t>
      </w:r>
      <w:r w:rsidRPr="00832B3E">
        <w:rPr>
          <w:rStyle w:val="StyleUnderline"/>
        </w:rPr>
        <w:t xml:space="preserve"> from the site </w:t>
      </w:r>
      <w:r w:rsidRPr="0092026F">
        <w:rPr>
          <w:rStyle w:val="StyleUnderline"/>
          <w:highlight w:val="cyan"/>
        </w:rPr>
        <w:t>for the last 15 years</w:t>
      </w:r>
      <w:r w:rsidRPr="00832B3E">
        <w:rPr>
          <w:szCs w:val="24"/>
        </w:rPr>
        <w:t xml:space="preserve">. A federal government study published in June 2019 and coauthored by McDonald estimated that </w:t>
      </w:r>
      <w:r w:rsidRPr="00832B3E">
        <w:rPr>
          <w:rStyle w:val="StyleUnderline"/>
        </w:rPr>
        <w:t xml:space="preserve">as much as </w:t>
      </w:r>
      <w:r w:rsidRPr="0092026F">
        <w:rPr>
          <w:rStyle w:val="StyleUnderline"/>
          <w:highlight w:val="cyan"/>
        </w:rPr>
        <w:t>4,500</w:t>
      </w:r>
      <w:r w:rsidRPr="00832B3E">
        <w:rPr>
          <w:rStyle w:val="StyleUnderline"/>
        </w:rPr>
        <w:t xml:space="preserve"> </w:t>
      </w:r>
      <w:r w:rsidRPr="0092026F">
        <w:rPr>
          <w:rStyle w:val="StyleUnderline"/>
          <w:highlight w:val="cyan"/>
        </w:rPr>
        <w:t>gallons</w:t>
      </w:r>
      <w:r w:rsidRPr="00832B3E">
        <w:rPr>
          <w:rStyle w:val="StyleUnderline"/>
        </w:rPr>
        <w:t xml:space="preserve"> of oil is leaking from the site </w:t>
      </w:r>
      <w:r w:rsidRPr="0092026F">
        <w:rPr>
          <w:rStyle w:val="StyleUnderline"/>
          <w:highlight w:val="cyan"/>
        </w:rPr>
        <w:t>each day</w:t>
      </w:r>
      <w:r w:rsidRPr="00832B3E">
        <w:rPr>
          <w:szCs w:val="24"/>
        </w:rPr>
        <w:t xml:space="preserve"> ― a figure orders of magnitude higher than Taylor’s estimates. </w:t>
      </w:r>
      <w:r w:rsidRPr="00832B3E">
        <w:rPr>
          <w:szCs w:val="24"/>
          <w:u w:val="single"/>
        </w:rPr>
        <w:t>McDonald warned this could be the future of deep ocean oil spills</w:t>
      </w:r>
      <w:r w:rsidRPr="00832B3E">
        <w:rPr>
          <w:szCs w:val="24"/>
        </w:rPr>
        <w:t xml:space="preserve">. Subsea landslides are not unusual in the Gulf of </w:t>
      </w:r>
      <w:proofErr w:type="gramStart"/>
      <w:r w:rsidRPr="00832B3E">
        <w:rPr>
          <w:szCs w:val="24"/>
        </w:rPr>
        <w:t>Mexico, and</w:t>
      </w:r>
      <w:proofErr w:type="gramEnd"/>
      <w:r w:rsidRPr="00832B3E">
        <w:rPr>
          <w:szCs w:val="24"/>
        </w:rPr>
        <w:t xml:space="preserve"> are often the result of earthquakes. More than 50 percent of the oil produced in the Gulf is from platforms at depths greater than 1,000 meters, McDonald said.</w:t>
      </w:r>
    </w:p>
    <w:p w14:paraId="0D1EBA1E" w14:textId="77777777" w:rsidR="00EE5F41" w:rsidRDefault="00EE5F41" w:rsidP="00EE5F41">
      <w:pPr>
        <w:pStyle w:val="Heading4"/>
      </w:pPr>
      <w:r>
        <w:t>Oil spills cause extinction</w:t>
      </w:r>
    </w:p>
    <w:p w14:paraId="6ED6B9CF" w14:textId="77777777" w:rsidR="00EE5F41" w:rsidRPr="00174D68" w:rsidRDefault="00EE5F41" w:rsidP="00EE5F41">
      <w:r w:rsidRPr="00174D68">
        <w:rPr>
          <w:u w:val="single"/>
        </w:rPr>
        <w:t>Adams</w:t>
      </w:r>
      <w:r>
        <w:rPr>
          <w:u w:val="single"/>
        </w:rPr>
        <w:t xml:space="preserve"> </w:t>
      </w:r>
      <w:r w:rsidRPr="00174D68">
        <w:rPr>
          <w:u w:val="single"/>
        </w:rPr>
        <w:t>10</w:t>
      </w:r>
      <w:r w:rsidRPr="00174D68">
        <w:t> [Mike Adams, Mike Adams is a best-selling author and a globally recognized scientific researcher in clean foods. He serves as the founding editor of NaturalNews.com and the lab science director of an internationally accredited (ISO 17025) analytical laboratory known as CWC Labs. There, he was awarded a Certificate of Excellence for achieving extremely high accuracy in the analysis of toxic elements in unknown water samples using ICP-MS instrumentation. Adams is also highly proficient in running liquid chromatography, ion chromatography and mass spectrometry time-of-flight analytical instrumentation.</w:t>
      </w:r>
      <w:r>
        <w:t xml:space="preserve"> </w:t>
      </w:r>
      <w:r w:rsidRPr="00174D68">
        <w:t xml:space="preserve">Adams is the founder and publisher of the </w:t>
      </w:r>
      <w:proofErr w:type="gramStart"/>
      <w:r w:rsidRPr="00174D68">
        <w:t>open source</w:t>
      </w:r>
      <w:proofErr w:type="gramEnd"/>
      <w:r w:rsidRPr="00174D68">
        <w:t xml:space="preserve"> science journal Natural Science Journal, the author of numerous peer-reviewed science papers published by the journal, and the author of the world's first book that published ICP-MS heavy metals analysis results for foods, dietary supplements, pet food, spices and fast food. 5-8-2010, accessed on 3-17-2021, Natural</w:t>
      </w:r>
      <w:r>
        <w:t xml:space="preserve"> </w:t>
      </w:r>
      <w:r w:rsidRPr="00174D68">
        <w:t>News, "Is Gulf oil rig disaster far worse than we're being told?",</w:t>
      </w:r>
      <w:r>
        <w:t xml:space="preserve"> </w:t>
      </w:r>
      <w:hyperlink r:id="rId13" w:history="1">
        <w:r w:rsidRPr="00A33922">
          <w:rPr>
            <w:rStyle w:val="Hyperlink"/>
          </w:rPr>
          <w:t>https://www.naturalnews.com/028749_Gulf_of_Mexico</w:t>
        </w:r>
        <w:r w:rsidRPr="006E2636">
          <w:rPr>
            <w:rStyle w:val="Hyperlink"/>
          </w:rPr>
          <w:t>_</w:t>
        </w:r>
        <w:r w:rsidRPr="006E2636">
          <w:rPr>
            <w:rStyle w:val="StyleUnderline"/>
          </w:rPr>
          <w:t>oil</w:t>
        </w:r>
        <w:r w:rsidRPr="006E2636">
          <w:rPr>
            <w:rStyle w:val="Hyperlink"/>
          </w:rPr>
          <w:t>_</w:t>
        </w:r>
        <w:r w:rsidRPr="006E2636">
          <w:rPr>
            <w:rStyle w:val="StyleUnderline"/>
          </w:rPr>
          <w:t>spill</w:t>
        </w:r>
        <w:r w:rsidRPr="006E2636">
          <w:rPr>
            <w:rStyle w:val="Hyperlink"/>
          </w:rPr>
          <w:t>.</w:t>
        </w:r>
        <w:r w:rsidRPr="00A33922">
          <w:rPr>
            <w:rStyle w:val="Hyperlink"/>
          </w:rPr>
          <w:t>html</w:t>
        </w:r>
      </w:hyperlink>
      <w:r w:rsidRPr="00174D68">
        <w:t>] Adam</w:t>
      </w:r>
    </w:p>
    <w:p w14:paraId="3EA31AC8" w14:textId="77777777" w:rsidR="00EE5F41" w:rsidRDefault="00EE5F41" w:rsidP="00EE5F41">
      <w:r w:rsidRPr="00C815CB">
        <w:t xml:space="preserve">The </w:t>
      </w:r>
      <w:r w:rsidRPr="00C815CB">
        <w:rPr>
          <w:rStyle w:val="StyleUnderline"/>
        </w:rPr>
        <w:t>possibility of an extinction event</w:t>
      </w:r>
      <w:r w:rsidRPr="00C815CB">
        <w:t>? It's hard to say exactly what's going on in the Gulf right now, especially because there are so many conflicting reports and unanswered questions. But one thing's for sure: if t</w:t>
      </w:r>
      <w:r w:rsidRPr="00C815CB">
        <w:rPr>
          <w:rStyle w:val="StyleUnderline"/>
        </w:rPr>
        <w:t xml:space="preserve">he </w:t>
      </w:r>
      <w:r w:rsidRPr="006E2636">
        <w:rPr>
          <w:rStyle w:val="StyleUnderline"/>
        </w:rPr>
        <w:t>situation is</w:t>
      </w:r>
      <w:r w:rsidRPr="00C815CB">
        <w:rPr>
          <w:rStyle w:val="StyleUnderline"/>
        </w:rPr>
        <w:t xml:space="preserve"> actually </w:t>
      </w:r>
      <w:r w:rsidRPr="00C815CB">
        <w:rPr>
          <w:rStyle w:val="StyleUnderline"/>
          <w:highlight w:val="cyan"/>
        </w:rPr>
        <w:t>much worse</w:t>
      </w:r>
      <w:r w:rsidRPr="00C815CB">
        <w:rPr>
          <w:rStyle w:val="StyleUnderline"/>
        </w:rPr>
        <w:t xml:space="preserve"> </w:t>
      </w:r>
      <w:r w:rsidRPr="00C815CB">
        <w:rPr>
          <w:rStyle w:val="StyleUnderline"/>
          <w:highlight w:val="cyan"/>
        </w:rPr>
        <w:t>than we</w:t>
      </w:r>
      <w:r w:rsidRPr="00C815CB">
        <w:rPr>
          <w:rStyle w:val="StyleUnderline"/>
        </w:rPr>
        <w:t xml:space="preserve">'re being led to </w:t>
      </w:r>
      <w:r w:rsidRPr="00C815CB">
        <w:rPr>
          <w:rStyle w:val="StyleUnderline"/>
          <w:highlight w:val="cyan"/>
        </w:rPr>
        <w:t>believe</w:t>
      </w:r>
      <w:r w:rsidRPr="00C815CB">
        <w:t xml:space="preserve">, there </w:t>
      </w:r>
      <w:r w:rsidRPr="00C815CB">
        <w:rPr>
          <w:rStyle w:val="StyleUnderline"/>
        </w:rPr>
        <w:t>could be worldwide catastrophic consequences</w:t>
      </w:r>
      <w:r w:rsidRPr="00C815CB">
        <w:t xml:space="preserve">. If it's true that </w:t>
      </w:r>
      <w:r w:rsidRPr="00C815CB">
        <w:rPr>
          <w:rStyle w:val="StyleUnderline"/>
          <w:highlight w:val="cyan"/>
        </w:rPr>
        <w:t>millions</w:t>
      </w:r>
      <w:r w:rsidRPr="00C815CB">
        <w:rPr>
          <w:rStyle w:val="StyleUnderline"/>
        </w:rPr>
        <w:t xml:space="preserve"> upon millions </w:t>
      </w:r>
      <w:r w:rsidRPr="00C815CB">
        <w:rPr>
          <w:rStyle w:val="StyleUnderline"/>
          <w:highlight w:val="cyan"/>
        </w:rPr>
        <w:t>of</w:t>
      </w:r>
      <w:r w:rsidRPr="00C815CB">
        <w:rPr>
          <w:rStyle w:val="StyleUnderline"/>
        </w:rPr>
        <w:t xml:space="preserve"> gallons of </w:t>
      </w:r>
      <w:r w:rsidRPr="00C815CB">
        <w:rPr>
          <w:rStyle w:val="StyleUnderline"/>
          <w:highlight w:val="cyan"/>
        </w:rPr>
        <w:t xml:space="preserve">crude oil </w:t>
      </w:r>
      <w:r w:rsidRPr="006E2636">
        <w:rPr>
          <w:rStyle w:val="StyleUnderline"/>
        </w:rPr>
        <w:t xml:space="preserve">are </w:t>
      </w:r>
      <w:r w:rsidRPr="00C815CB">
        <w:rPr>
          <w:rStyle w:val="StyleUnderline"/>
          <w:highlight w:val="cyan"/>
        </w:rPr>
        <w:t>flooding the Gulf</w:t>
      </w:r>
      <w:r w:rsidRPr="00C815CB">
        <w:rPr>
          <w:rStyle w:val="StyleUnderline"/>
        </w:rPr>
        <w:t xml:space="preserve"> with no end </w:t>
      </w:r>
      <w:r w:rsidRPr="00C815CB">
        <w:t xml:space="preserve">in sight, the massive </w:t>
      </w:r>
      <w:r w:rsidRPr="00174D68">
        <w:rPr>
          <w:rStyle w:val="StyleUnderline"/>
          <w:highlight w:val="cyan"/>
        </w:rPr>
        <w:t>oil slicks</w:t>
      </w:r>
      <w:r w:rsidRPr="00C815CB">
        <w:rPr>
          <w:rStyle w:val="StyleUnderline"/>
        </w:rPr>
        <w:t xml:space="preserve"> being created could make their way into the Gulf Stream currents</w:t>
      </w:r>
      <w:r w:rsidRPr="00C815CB">
        <w:t xml:space="preserve">, which </w:t>
      </w:r>
      <w:r w:rsidRPr="00C815CB">
        <w:rPr>
          <w:rStyle w:val="StyleUnderline"/>
        </w:rPr>
        <w:t xml:space="preserve">would </w:t>
      </w:r>
      <w:r w:rsidRPr="00174D68">
        <w:rPr>
          <w:rStyle w:val="StyleUnderline"/>
          <w:highlight w:val="cyan"/>
        </w:rPr>
        <w:t>carry them</w:t>
      </w:r>
      <w:r w:rsidRPr="00C815CB">
        <w:rPr>
          <w:rStyle w:val="StyleUnderline"/>
        </w:rPr>
        <w:t xml:space="preserve"> not only up the East Coast but </w:t>
      </w:r>
      <w:r w:rsidRPr="00174D68">
        <w:rPr>
          <w:rStyle w:val="StyleUnderline"/>
          <w:highlight w:val="cyan"/>
        </w:rPr>
        <w:t>around the world</w:t>
      </w:r>
      <w:r w:rsidRPr="00C815CB">
        <w:t xml:space="preserve"> where they </w:t>
      </w:r>
      <w:r w:rsidRPr="00C815CB">
        <w:rPr>
          <w:rStyle w:val="StyleUnderline"/>
        </w:rPr>
        <w:t xml:space="preserve">could absolutely </w:t>
      </w:r>
      <w:r w:rsidRPr="00174D68">
        <w:rPr>
          <w:rStyle w:val="StyleUnderline"/>
          <w:highlight w:val="cyan"/>
        </w:rPr>
        <w:t>destroy</w:t>
      </w:r>
      <w:r w:rsidRPr="00C815CB">
        <w:rPr>
          <w:rStyle w:val="StyleUnderline"/>
        </w:rPr>
        <w:t xml:space="preserve"> the global </w:t>
      </w:r>
      <w:r w:rsidRPr="00174D68">
        <w:rPr>
          <w:rStyle w:val="StyleUnderline"/>
          <w:highlight w:val="cyan"/>
        </w:rPr>
        <w:t>fishing industries</w:t>
      </w:r>
      <w:r w:rsidRPr="00C815CB">
        <w:t xml:space="preserve">. Already these slicks are </w:t>
      </w:r>
      <w:r w:rsidRPr="00174D68">
        <w:rPr>
          <w:rStyle w:val="StyleUnderline"/>
          <w:highlight w:val="cyan"/>
        </w:rPr>
        <w:t>making their way into</w:t>
      </w:r>
      <w:r w:rsidRPr="00C815CB">
        <w:rPr>
          <w:rStyle w:val="StyleUnderline"/>
        </w:rPr>
        <w:t xml:space="preserve"> Gulf </w:t>
      </w:r>
      <w:r w:rsidRPr="00174D68">
        <w:rPr>
          <w:rStyle w:val="StyleUnderline"/>
          <w:highlight w:val="cyan"/>
        </w:rPr>
        <w:t>wetlands and beaches</w:t>
      </w:r>
      <w:r w:rsidRPr="00C815CB">
        <w:rPr>
          <w:rStyle w:val="StyleUnderline"/>
        </w:rPr>
        <w:t xml:space="preserve"> where they are </w:t>
      </w:r>
      <w:r w:rsidRPr="00174D68">
        <w:rPr>
          <w:rStyle w:val="StyleUnderline"/>
        </w:rPr>
        <w:t>destroying birds, fish, and even oyster</w:t>
      </w:r>
      <w:r w:rsidRPr="00C815CB">
        <w:rPr>
          <w:rStyle w:val="StyleUnderline"/>
        </w:rPr>
        <w:t xml:space="preserve"> beds</w:t>
      </w:r>
      <w:r w:rsidRPr="00C815CB">
        <w:t xml:space="preserve">. This is </w:t>
      </w:r>
      <w:r w:rsidRPr="00174D68">
        <w:rPr>
          <w:rStyle w:val="StyleUnderline"/>
          <w:highlight w:val="cyan"/>
        </w:rPr>
        <w:t>disastrous for</w:t>
      </w:r>
      <w:r w:rsidRPr="00C815CB">
        <w:rPr>
          <w:rStyle w:val="StyleUnderline"/>
        </w:rPr>
        <w:t xml:space="preserve"> both </w:t>
      </w:r>
      <w:r w:rsidRPr="00174D68">
        <w:rPr>
          <w:rStyle w:val="StyleUnderline"/>
          <w:highlight w:val="cyan"/>
        </w:rPr>
        <w:t>the seafood industry</w:t>
      </w:r>
      <w:r w:rsidRPr="00C815CB">
        <w:rPr>
          <w:rStyle w:val="StyleUnderline"/>
        </w:rPr>
        <w:t xml:space="preserve"> and the people whose livelihoods depend on it</w:t>
      </w:r>
      <w:r w:rsidRPr="00C815CB">
        <w:t xml:space="preserve">. It's also devastating to the </w:t>
      </w:r>
      <w:r w:rsidRPr="00174D68">
        <w:rPr>
          <w:rStyle w:val="StyleUnderline"/>
          <w:highlight w:val="cyan"/>
        </w:rPr>
        <w:t>local wildlife</w:t>
      </w:r>
      <w:r w:rsidRPr="00C815CB">
        <w:rPr>
          <w:rStyle w:val="StyleUnderline"/>
        </w:rPr>
        <w:t xml:space="preserve"> which could begin to </w:t>
      </w:r>
      <w:r w:rsidRPr="00174D68">
        <w:rPr>
          <w:rStyle w:val="StyleUnderline"/>
          <w:highlight w:val="cyan"/>
        </w:rPr>
        <w:t>die off</w:t>
      </w:r>
      <w:r w:rsidRPr="00C815CB">
        <w:rPr>
          <w:rStyle w:val="StyleUnderline"/>
        </w:rPr>
        <w:t xml:space="preserve"> from petroleum toxicity</w:t>
      </w:r>
      <w:r w:rsidRPr="00C815CB">
        <w:t xml:space="preserve">. Various </w:t>
      </w:r>
      <w:r w:rsidRPr="00174D68">
        <w:rPr>
          <w:rStyle w:val="StyleUnderline"/>
          <w:highlight w:val="cyan"/>
        </w:rPr>
        <w:t>ecosystems around the world</w:t>
      </w:r>
      <w:r w:rsidRPr="00174D68">
        <w:rPr>
          <w:rStyle w:val="StyleUnderline"/>
        </w:rPr>
        <w:t xml:space="preserve"> </w:t>
      </w:r>
      <w:r w:rsidRPr="00174D68">
        <w:rPr>
          <w:rStyle w:val="StyleUnderline"/>
          <w:highlight w:val="cyan"/>
        </w:rPr>
        <w:t>could be heavily impacted</w:t>
      </w:r>
      <w:r w:rsidRPr="00174D68">
        <w:rPr>
          <w:rStyle w:val="StyleUnderline"/>
        </w:rPr>
        <w:t xml:space="preserve"> by this spill</w:t>
      </w:r>
      <w:r w:rsidRPr="00C815CB">
        <w:t xml:space="preserve"> in ways that we don't even yet realize. There's </w:t>
      </w:r>
      <w:r w:rsidRPr="00174D68">
        <w:rPr>
          <w:rStyle w:val="StyleUnderline"/>
          <w:highlight w:val="cyan"/>
        </w:rPr>
        <w:t>no</w:t>
      </w:r>
      <w:r w:rsidRPr="00C815CB">
        <w:rPr>
          <w:rStyle w:val="StyleUnderline"/>
        </w:rPr>
        <w:t xml:space="preserve"> </w:t>
      </w:r>
      <w:r w:rsidRPr="00174D68">
        <w:rPr>
          <w:rStyle w:val="StyleUnderline"/>
          <w:highlight w:val="cyan"/>
        </w:rPr>
        <w:t>telling where this</w:t>
      </w:r>
      <w:r w:rsidRPr="00C815CB">
        <w:rPr>
          <w:rStyle w:val="StyleUnderline"/>
        </w:rPr>
        <w:t xml:space="preserve"> continuous stream of oil </w:t>
      </w:r>
      <w:r w:rsidRPr="00174D68">
        <w:rPr>
          <w:rStyle w:val="StyleUnderline"/>
          <w:highlight w:val="cyan"/>
        </w:rPr>
        <w:t>will end up</w:t>
      </w:r>
      <w:r w:rsidRPr="00C815CB">
        <w:rPr>
          <w:rStyle w:val="StyleUnderline"/>
        </w:rPr>
        <w:t xml:space="preserve"> and what damage it might cause</w:t>
      </w:r>
      <w:r w:rsidRPr="00C815CB">
        <w:t xml:space="preserve">. Theoretically, we </w:t>
      </w:r>
      <w:r w:rsidRPr="00C815CB">
        <w:rPr>
          <w:rStyle w:val="StyleUnderline"/>
        </w:rPr>
        <w:t>could be looking at modern man's final act of destruction on planet Earth</w:t>
      </w:r>
      <w:r w:rsidRPr="00C815CB">
        <w:t xml:space="preserve">, because this one oil rig blowout </w:t>
      </w:r>
      <w:r w:rsidRPr="00C815CB">
        <w:rPr>
          <w:rStyle w:val="StyleUnderline"/>
        </w:rPr>
        <w:t xml:space="preserve">could </w:t>
      </w:r>
      <w:r w:rsidRPr="00174D68">
        <w:rPr>
          <w:rStyle w:val="StyleUnderline"/>
          <w:highlight w:val="cyan"/>
        </w:rPr>
        <w:t xml:space="preserve">set in motion </w:t>
      </w:r>
      <w:r w:rsidRPr="00174D68">
        <w:rPr>
          <w:rStyle w:val="StyleUnderline"/>
        </w:rPr>
        <w:t xml:space="preserve">a </w:t>
      </w:r>
      <w:r w:rsidRPr="00174D68">
        <w:rPr>
          <w:rStyle w:val="StyleUnderline"/>
          <w:highlight w:val="cyan"/>
        </w:rPr>
        <w:t xml:space="preserve">global extinction </w:t>
      </w:r>
      <w:r w:rsidRPr="00174D68">
        <w:rPr>
          <w:rStyle w:val="StyleUnderline"/>
        </w:rPr>
        <w:t>wave</w:t>
      </w:r>
      <w:r w:rsidRPr="00C815CB">
        <w:rPr>
          <w:rStyle w:val="StyleUnderline"/>
        </w:rPr>
        <w:t xml:space="preserve"> that </w:t>
      </w:r>
      <w:r w:rsidRPr="006E2636">
        <w:rPr>
          <w:rStyle w:val="StyleUnderline"/>
          <w:highlight w:val="cyan"/>
        </w:rPr>
        <w:t>begins</w:t>
      </w:r>
      <w:r w:rsidRPr="006E2636">
        <w:rPr>
          <w:rStyle w:val="StyleUnderline"/>
        </w:rPr>
        <w:t xml:space="preserve"> </w:t>
      </w:r>
      <w:r w:rsidRPr="006E2636">
        <w:rPr>
          <w:rStyle w:val="StyleUnderline"/>
          <w:highlight w:val="cyan"/>
        </w:rPr>
        <w:t>with</w:t>
      </w:r>
      <w:r w:rsidRPr="006E2636">
        <w:rPr>
          <w:rStyle w:val="StyleUnderline"/>
        </w:rPr>
        <w:t xml:space="preserve"> the </w:t>
      </w:r>
      <w:r w:rsidRPr="006E2636">
        <w:rPr>
          <w:rStyle w:val="StyleUnderline"/>
          <w:highlight w:val="cyan"/>
        </w:rPr>
        <w:t>oceans</w:t>
      </w:r>
      <w:r w:rsidRPr="006E2636">
        <w:rPr>
          <w:rStyle w:val="StyleUnderline"/>
        </w:rPr>
        <w:t xml:space="preserve"> and then whiplashes back onto</w:t>
      </w:r>
      <w:r w:rsidRPr="00C815CB">
        <w:rPr>
          <w:rStyle w:val="StyleUnderline"/>
        </w:rPr>
        <w:t xml:space="preserve"> human beings</w:t>
      </w:r>
      <w:r w:rsidRPr="00C815CB">
        <w:t xml:space="preserve"> themselves. </w:t>
      </w:r>
      <w:r w:rsidRPr="00C815CB">
        <w:rPr>
          <w:rStyle w:val="StyleUnderline"/>
        </w:rPr>
        <w:t>We cannot live without life in the oceans</w:t>
      </w:r>
      <w:r w:rsidRPr="00C815CB">
        <w:t xml:space="preserve">. Man is arrogant to drill so deeply into the belly of Mother Earth, and through this arrogance, we </w:t>
      </w:r>
      <w:r w:rsidRPr="00C815CB">
        <w:rPr>
          <w:rStyle w:val="StyleUnderline"/>
        </w:rPr>
        <w:t>may have just set in motion events that will ultimately destroy us</w:t>
      </w:r>
      <w:r w:rsidRPr="00C815CB">
        <w:t xml:space="preserve">. In the future, we may in fact talk about life on Earth as "pre-spill" versus "post-spill." Because </w:t>
      </w:r>
      <w:r w:rsidRPr="00C815CB">
        <w:rPr>
          <w:rStyle w:val="StyleUnderline"/>
        </w:rPr>
        <w:t xml:space="preserve">a </w:t>
      </w:r>
      <w:r w:rsidRPr="00174D68">
        <w:rPr>
          <w:rStyle w:val="StyleUnderline"/>
          <w:highlight w:val="cyan"/>
        </w:rPr>
        <w:t>post-spill world may be drowned in oil</w:t>
      </w:r>
      <w:r w:rsidRPr="00C815CB">
        <w:rPr>
          <w:rStyle w:val="StyleUnderline"/>
        </w:rPr>
        <w:t xml:space="preserve">, devoid of much ocean life, and </w:t>
      </w:r>
      <w:r w:rsidRPr="00174D68">
        <w:rPr>
          <w:rStyle w:val="StyleUnderline"/>
          <w:highlight w:val="cyan"/>
        </w:rPr>
        <w:t>suffering a global extinction</w:t>
      </w:r>
      <w:r w:rsidRPr="00C815CB">
        <w:rPr>
          <w:rStyle w:val="StyleUnderline"/>
        </w:rPr>
        <w:t xml:space="preserve"> event that will crash the human population by 90 percent or more</w:t>
      </w:r>
      <w:r w:rsidRPr="00C815CB">
        <w:t>.</w:t>
      </w:r>
    </w:p>
    <w:p w14:paraId="124749BE" w14:textId="77777777" w:rsidR="00EE5F41" w:rsidRPr="008C74CB" w:rsidRDefault="00EE5F41" w:rsidP="00EE5F41">
      <w:pPr>
        <w:pStyle w:val="Heading4"/>
        <w:rPr>
          <w:rFonts w:cs="Calibri"/>
          <w:iCs w:val="0"/>
          <w:color w:val="000000" w:themeColor="text1"/>
        </w:rPr>
      </w:pPr>
      <w:r w:rsidRPr="008C74CB">
        <w:rPr>
          <w:rFonts w:cs="Calibri"/>
          <w:iCs w:val="0"/>
          <w:color w:val="000000" w:themeColor="text1"/>
        </w:rPr>
        <w:t xml:space="preserve">Climate change </w:t>
      </w:r>
      <w:r w:rsidRPr="008C74CB">
        <w:rPr>
          <w:rFonts w:cs="Calibri"/>
          <w:iCs w:val="0"/>
          <w:color w:val="000000" w:themeColor="text1"/>
          <w:u w:val="single"/>
        </w:rPr>
        <w:t>destroys the world</w:t>
      </w:r>
      <w:r w:rsidRPr="008C74CB">
        <w:rPr>
          <w:rFonts w:cs="Calibri"/>
          <w:iCs w:val="0"/>
          <w:color w:val="000000" w:themeColor="text1"/>
        </w:rPr>
        <w:t>.</w:t>
      </w:r>
    </w:p>
    <w:p w14:paraId="53E4C4C1" w14:textId="77777777" w:rsidR="00EE5F41" w:rsidRPr="008C74CB" w:rsidRDefault="00EE5F41" w:rsidP="00EE5F41">
      <w:pPr>
        <w:rPr>
          <w:color w:val="000000" w:themeColor="text1"/>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8C74CB">
        <w:rPr>
          <w:color w:val="000000" w:themeColor="text1"/>
        </w:rPr>
        <w:t>livescience</w:t>
      </w:r>
      <w:proofErr w:type="spellEnd"/>
      <w:r w:rsidRPr="008C74CB">
        <w:rPr>
          <w:color w:val="000000" w:themeColor="text1"/>
        </w:rPr>
        <w:t xml:space="preserve">, </w:t>
      </w:r>
      <w:hyperlink r:id="rId14" w:history="1">
        <w:r w:rsidRPr="008C74CB">
          <w:rPr>
            <w:color w:val="000000" w:themeColor="text1"/>
          </w:rPr>
          <w:t>https://www.livescience.com/65633-climate-change-dooms-humans-by-2050.html</w:t>
        </w:r>
      </w:hyperlink>
      <w:r w:rsidRPr="008C74CB">
        <w:rPr>
          <w:color w:val="000000" w:themeColor="text1"/>
        </w:rPr>
        <w:t xml:space="preserve"> Justin</w:t>
      </w:r>
    </w:p>
    <w:p w14:paraId="0A5D0BF0" w14:textId="77777777" w:rsidR="00EE5F41" w:rsidRDefault="00EE5F41" w:rsidP="00EE5F41">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4D1AB7">
        <w:rPr>
          <w:color w:val="000000" w:themeColor="text1"/>
          <w:highlight w:val="cyan"/>
          <w:u w:val="single"/>
        </w:rPr>
        <w:t>models</w:t>
      </w:r>
      <w:r w:rsidRPr="0041591F">
        <w:rPr>
          <w:color w:val="000000" w:themeColor="text1"/>
          <w:sz w:val="12"/>
          <w:szCs w:val="12"/>
        </w:rPr>
        <w:t xml:space="preserve"> — like the one that the </w:t>
      </w:r>
      <w:hyperlink r:id="rId15"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4D1AB7">
        <w:rPr>
          <w:color w:val="000000" w:themeColor="text1"/>
          <w:highlight w:val="cya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4D1AB7">
        <w:rPr>
          <w:b/>
          <w:bCs/>
          <w:color w:val="000000" w:themeColor="text1"/>
          <w:highlight w:val="cyan"/>
          <w:u w:val="single"/>
        </w:rPr>
        <w:t xml:space="preserve">interlinked </w:t>
      </w:r>
      <w:r w:rsidRPr="008C74CB">
        <w:rPr>
          <w:b/>
          <w:bCs/>
          <w:color w:val="000000" w:themeColor="text1"/>
          <w:u w:val="single"/>
        </w:rPr>
        <w:t xml:space="preserve">geological </w:t>
      </w:r>
      <w:r w:rsidRPr="004D1AB7">
        <w:rPr>
          <w:b/>
          <w:bCs/>
          <w:color w:val="000000" w:themeColor="text1"/>
          <w:highlight w:val="cya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4D1AB7">
        <w:rPr>
          <w:color w:val="000000" w:themeColor="text1"/>
          <w:highlight w:val="cyan"/>
          <w:u w:val="single"/>
        </w:rPr>
        <w:t>governments</w:t>
      </w:r>
      <w:r w:rsidRPr="008C74CB">
        <w:rPr>
          <w:color w:val="000000" w:themeColor="text1"/>
          <w:u w:val="single"/>
        </w:rPr>
        <w:t xml:space="preserve"> "politely </w:t>
      </w:r>
      <w:r w:rsidRPr="004D1AB7">
        <w:rPr>
          <w:color w:val="000000" w:themeColor="text1"/>
          <w:highlight w:val="cyan"/>
          <w:u w:val="single"/>
        </w:rPr>
        <w:t>ignor</w:t>
      </w:r>
      <w:r w:rsidRPr="008C74CB">
        <w:rPr>
          <w:color w:val="000000" w:themeColor="text1"/>
          <w:u w:val="single"/>
        </w:rPr>
        <w:t>ing"</w:t>
      </w:r>
      <w:r w:rsidRPr="0041591F">
        <w:rPr>
          <w:color w:val="000000" w:themeColor="text1"/>
          <w:sz w:val="12"/>
          <w:szCs w:val="12"/>
        </w:rPr>
        <w:t xml:space="preserve"> the advice of </w:t>
      </w:r>
      <w:r w:rsidRPr="004D1AB7">
        <w:rPr>
          <w:color w:val="000000" w:themeColor="text1"/>
          <w:highlight w:val="cya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4D1AB7">
        <w:rPr>
          <w:color w:val="000000" w:themeColor="text1"/>
          <w:highlight w:val="cya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16"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4D1AB7">
        <w:rPr>
          <w:color w:val="000000" w:themeColor="text1"/>
          <w:highlight w:val="cya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4D1AB7">
        <w:rPr>
          <w:color w:val="000000" w:themeColor="text1"/>
          <w:highlight w:val="cyan"/>
          <w:u w:val="single"/>
        </w:rPr>
        <w:t>Thirty-five percent of</w:t>
      </w:r>
      <w:r w:rsidRPr="008C74CB">
        <w:rPr>
          <w:color w:val="000000" w:themeColor="text1"/>
          <w:u w:val="single"/>
        </w:rPr>
        <w:t xml:space="preserve"> the global </w:t>
      </w:r>
      <w:r w:rsidRPr="004D1AB7">
        <w:rPr>
          <w:color w:val="000000" w:themeColor="text1"/>
          <w:highlight w:val="cyan"/>
          <w:u w:val="single"/>
        </w:rPr>
        <w:t>land</w:t>
      </w:r>
      <w:r w:rsidRPr="008C74CB">
        <w:rPr>
          <w:color w:val="000000" w:themeColor="text1"/>
          <w:u w:val="single"/>
        </w:rPr>
        <w:t xml:space="preserve"> area, </w:t>
      </w:r>
      <w:r w:rsidRPr="004D1AB7">
        <w:rPr>
          <w:color w:val="000000" w:themeColor="text1"/>
          <w:highlight w:val="cyan"/>
          <w:u w:val="single"/>
        </w:rPr>
        <w:t xml:space="preserve">and </w:t>
      </w:r>
      <w:r w:rsidRPr="004D1AB7">
        <w:rPr>
          <w:b/>
          <w:bCs/>
          <w:color w:val="000000" w:themeColor="text1"/>
          <w:highlight w:val="cyan"/>
          <w:u w:val="single"/>
        </w:rPr>
        <w:t xml:space="preserve">55 percent of </w:t>
      </w:r>
      <w:r w:rsidRPr="008C74CB">
        <w:rPr>
          <w:b/>
          <w:bCs/>
          <w:color w:val="000000" w:themeColor="text1"/>
          <w:u w:val="single"/>
        </w:rPr>
        <w:t xml:space="preserve">the global </w:t>
      </w:r>
      <w:r w:rsidRPr="004D1AB7">
        <w:rPr>
          <w:b/>
          <w:bCs/>
          <w:color w:val="000000" w:themeColor="text1"/>
          <w:highlight w:val="cyan"/>
          <w:u w:val="single"/>
        </w:rPr>
        <w:t>population</w:t>
      </w:r>
      <w:r w:rsidRPr="008C74CB">
        <w:rPr>
          <w:b/>
          <w:bCs/>
          <w:color w:val="000000" w:themeColor="text1"/>
          <w:u w:val="single"/>
        </w:rPr>
        <w:t xml:space="preserve">, are </w:t>
      </w:r>
      <w:r w:rsidRPr="004D1AB7">
        <w:rPr>
          <w:b/>
          <w:bCs/>
          <w:color w:val="000000" w:themeColor="text1"/>
          <w:highlight w:val="cyan"/>
          <w:u w:val="single"/>
        </w:rPr>
        <w:t>subject to</w:t>
      </w:r>
      <w:r w:rsidRPr="008C74CB">
        <w:rPr>
          <w:b/>
          <w:bCs/>
          <w:color w:val="000000" w:themeColor="text1"/>
          <w:u w:val="single"/>
        </w:rPr>
        <w:t xml:space="preserve"> more than 20 days a year of </w:t>
      </w:r>
      <w:hyperlink r:id="rId17" w:history="1">
        <w:r w:rsidRPr="004D1AB7">
          <w:rPr>
            <w:rStyle w:val="Hyperlink"/>
            <w:b/>
            <w:bCs/>
            <w:color w:val="000000" w:themeColor="text1"/>
            <w:highlight w:val="cya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4D1AB7">
        <w:rPr>
          <w:color w:val="000000" w:themeColor="text1"/>
          <w:highlight w:val="cyan"/>
          <w:u w:val="single"/>
        </w:rPr>
        <w:t>droughts, floods and wildfires</w:t>
      </w:r>
      <w:r w:rsidRPr="008C74CB">
        <w:rPr>
          <w:color w:val="000000" w:themeColor="text1"/>
          <w:u w:val="single"/>
        </w:rPr>
        <w:t xml:space="preserve"> regularly </w:t>
      </w:r>
      <w:r w:rsidRPr="004D1AB7">
        <w:rPr>
          <w:color w:val="000000" w:themeColor="text1"/>
          <w:highlight w:val="cyan"/>
          <w:u w:val="single"/>
        </w:rPr>
        <w:t>ravage the land</w:t>
      </w:r>
      <w:r w:rsidRPr="008C74CB">
        <w:rPr>
          <w:color w:val="000000" w:themeColor="text1"/>
          <w:u w:val="single"/>
        </w:rPr>
        <w:t xml:space="preserve">. Nearly </w:t>
      </w:r>
      <w:r w:rsidRPr="004D1AB7">
        <w:rPr>
          <w:b/>
          <w:bCs/>
          <w:color w:val="000000" w:themeColor="text1"/>
          <w:highlight w:val="cyan"/>
          <w:u w:val="single"/>
        </w:rPr>
        <w:t xml:space="preserve">one-third </w:t>
      </w:r>
      <w:r w:rsidRPr="008C74CB">
        <w:rPr>
          <w:b/>
          <w:bCs/>
          <w:color w:val="000000" w:themeColor="text1"/>
          <w:u w:val="single"/>
        </w:rPr>
        <w:t xml:space="preserve">of the world's land surface </w:t>
      </w:r>
      <w:r w:rsidRPr="004D1AB7">
        <w:rPr>
          <w:b/>
          <w:bCs/>
          <w:color w:val="000000" w:themeColor="text1"/>
          <w:highlight w:val="cyan"/>
          <w:u w:val="single"/>
        </w:rPr>
        <w:t>turns to desert</w:t>
      </w:r>
      <w:r w:rsidRPr="008C74CB">
        <w:rPr>
          <w:color w:val="000000" w:themeColor="text1"/>
          <w:u w:val="single"/>
        </w:rPr>
        <w:t>.</w:t>
      </w:r>
      <w:r w:rsidRPr="0041591F">
        <w:rPr>
          <w:color w:val="000000" w:themeColor="text1"/>
          <w:sz w:val="12"/>
          <w:szCs w:val="12"/>
        </w:rPr>
        <w:t xml:space="preserve"> Entire </w:t>
      </w:r>
      <w:r w:rsidRPr="004D1AB7">
        <w:rPr>
          <w:b/>
          <w:bCs/>
          <w:color w:val="000000" w:themeColor="text1"/>
          <w:highlight w:val="cya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4D1AB7">
        <w:rPr>
          <w:color w:val="000000" w:themeColor="text1"/>
          <w:highlight w:val="cyan"/>
          <w:u w:val="single"/>
        </w:rPr>
        <w:t>destroying</w:t>
      </w:r>
      <w:r w:rsidRPr="008C74CB">
        <w:rPr>
          <w:color w:val="000000" w:themeColor="text1"/>
          <w:u w:val="single"/>
        </w:rPr>
        <w:t xml:space="preserve"> the region's </w:t>
      </w:r>
      <w:proofErr w:type="gramStart"/>
      <w:r w:rsidRPr="004D1AB7">
        <w:rPr>
          <w:color w:val="000000" w:themeColor="text1"/>
          <w:highlight w:val="cyan"/>
          <w:u w:val="single"/>
        </w:rPr>
        <w:t>ag</w:t>
      </w:r>
      <w:r w:rsidRPr="008C74CB">
        <w:rPr>
          <w:color w:val="000000" w:themeColor="text1"/>
          <w:u w:val="single"/>
        </w:rPr>
        <w:t>riculture</w:t>
      </w:r>
      <w:proofErr w:type="gramEnd"/>
      <w:r w:rsidRPr="008C74CB">
        <w:rPr>
          <w:color w:val="000000" w:themeColor="text1"/>
          <w:u w:val="single"/>
        </w:rPr>
        <w:t xml:space="preserve"> and </w:t>
      </w:r>
      <w:r w:rsidRPr="004D1AB7">
        <w:rPr>
          <w:color w:val="000000" w:themeColor="text1"/>
          <w:highlight w:val="cyan"/>
          <w:u w:val="single"/>
        </w:rPr>
        <w:t>turning</w:t>
      </w:r>
      <w:r w:rsidRPr="008C74CB">
        <w:rPr>
          <w:color w:val="000000" w:themeColor="text1"/>
          <w:u w:val="single"/>
        </w:rPr>
        <w:t xml:space="preserve"> more than </w:t>
      </w:r>
      <w:r w:rsidRPr="004D1AB7">
        <w:rPr>
          <w:color w:val="000000" w:themeColor="text1"/>
          <w:highlight w:val="cyan"/>
          <w:u w:val="single"/>
        </w:rPr>
        <w:t>1 bil</w:t>
      </w:r>
      <w:r w:rsidRPr="008C74CB">
        <w:rPr>
          <w:color w:val="000000" w:themeColor="text1"/>
          <w:u w:val="single"/>
        </w:rPr>
        <w:t xml:space="preserve">lion people </w:t>
      </w:r>
      <w:r w:rsidRPr="004D1AB7">
        <w:rPr>
          <w:color w:val="000000" w:themeColor="text1"/>
          <w:highlight w:val="cya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18" w:history="1">
        <w:r w:rsidRPr="004D1AB7">
          <w:rPr>
            <w:rStyle w:val="Hyperlink"/>
            <w:color w:val="000000" w:themeColor="text1"/>
            <w:highlight w:val="cyan"/>
            <w:u w:val="single"/>
          </w:rPr>
          <w:t>shrinking coastlines</w:t>
        </w:r>
      </w:hyperlink>
      <w:r w:rsidRPr="004D1AB7">
        <w:rPr>
          <w:color w:val="000000" w:themeColor="text1"/>
          <w:highlight w:val="cyan"/>
          <w:u w:val="single"/>
        </w:rPr>
        <w:t xml:space="preserve"> and</w:t>
      </w:r>
      <w:r w:rsidRPr="008C74CB">
        <w:rPr>
          <w:color w:val="000000" w:themeColor="text1"/>
          <w:u w:val="single"/>
        </w:rPr>
        <w:t xml:space="preserve"> severe </w:t>
      </w:r>
      <w:r w:rsidRPr="004D1AB7">
        <w:rPr>
          <w:color w:val="000000" w:themeColor="text1"/>
          <w:highlight w:val="cyan"/>
          <w:u w:val="single"/>
        </w:rPr>
        <w:t>drops in food and water</w:t>
      </w:r>
      <w:r w:rsidRPr="008C74CB">
        <w:rPr>
          <w:color w:val="000000" w:themeColor="text1"/>
          <w:u w:val="single"/>
        </w:rPr>
        <w:t xml:space="preserve"> availability — begin to </w:t>
      </w:r>
      <w:r w:rsidRPr="004D1AB7">
        <w:rPr>
          <w:b/>
          <w:bCs/>
          <w:color w:val="000000" w:themeColor="text1"/>
          <w:highlight w:val="cyan"/>
          <w:u w:val="single"/>
        </w:rPr>
        <w:t>stress</w:t>
      </w:r>
      <w:r w:rsidRPr="008C74CB">
        <w:rPr>
          <w:b/>
          <w:bCs/>
          <w:color w:val="000000" w:themeColor="text1"/>
          <w:u w:val="single"/>
        </w:rPr>
        <w:t xml:space="preserve"> the fabric of the world's largest </w:t>
      </w:r>
      <w:r w:rsidRPr="004D1AB7">
        <w:rPr>
          <w:b/>
          <w:bCs/>
          <w:color w:val="000000" w:themeColor="text1"/>
          <w:highlight w:val="cya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4D1AB7">
        <w:rPr>
          <w:b/>
          <w:bCs/>
          <w:color w:val="000000" w:themeColor="text1"/>
          <w:highlight w:val="cyan"/>
          <w:u w:val="single"/>
        </w:rPr>
        <w:t>nuclear war</w:t>
      </w:r>
      <w:r w:rsidRPr="008C74CB">
        <w:rPr>
          <w:b/>
          <w:bCs/>
          <w:color w:val="000000" w:themeColor="text1"/>
          <w:u w:val="single"/>
        </w:rPr>
        <w:t xml:space="preserve">, are </w:t>
      </w:r>
      <w:r w:rsidRPr="004D1AB7">
        <w:rPr>
          <w:b/>
          <w:bCs/>
          <w:color w:val="000000" w:themeColor="text1"/>
          <w:highlight w:val="cya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4D1AB7">
        <w:rPr>
          <w:color w:val="000000" w:themeColor="text1"/>
          <w:highlight w:val="cyan"/>
          <w:u w:val="single"/>
        </w:rPr>
        <w:t>end of</w:t>
      </w:r>
      <w:r w:rsidRPr="008C74CB">
        <w:rPr>
          <w:color w:val="000000" w:themeColor="text1"/>
          <w:u w:val="single"/>
        </w:rPr>
        <w:t xml:space="preserve"> human global </w:t>
      </w:r>
      <w:r w:rsidRPr="004D1AB7">
        <w:rPr>
          <w:color w:val="000000" w:themeColor="text1"/>
          <w:highlight w:val="cyan"/>
          <w:u w:val="single"/>
        </w:rPr>
        <w:t>civilization</w:t>
      </w:r>
      <w:r w:rsidRPr="008C74CB">
        <w:rPr>
          <w:color w:val="000000" w:themeColor="text1"/>
          <w:u w:val="single"/>
        </w:rPr>
        <w:t xml:space="preserve"> as we know it."</w:t>
      </w:r>
    </w:p>
    <w:p w14:paraId="2E9FB847" w14:textId="77777777" w:rsidR="00EE5F41" w:rsidRDefault="00EE5F41" w:rsidP="00EE5F41">
      <w:pPr>
        <w:pStyle w:val="Heading4"/>
      </w:pPr>
      <w:r>
        <w:t>Scenario 3 is food shortages</w:t>
      </w:r>
    </w:p>
    <w:p w14:paraId="406D3736" w14:textId="77777777" w:rsidR="00EE5F41" w:rsidRDefault="00EE5F41" w:rsidP="00EE5F41">
      <w:pPr>
        <w:pStyle w:val="Heading4"/>
      </w:pPr>
      <w:r>
        <w:t>Synthetic biotech is key to agricultural sustainability</w:t>
      </w:r>
    </w:p>
    <w:p w14:paraId="38EBEE08" w14:textId="77777777" w:rsidR="00EE5F41" w:rsidRPr="004058BC" w:rsidRDefault="00EE5F41" w:rsidP="00EE5F41">
      <w:pPr>
        <w:rPr>
          <w:rStyle w:val="Style13ptBold"/>
          <w:b w:val="0"/>
          <w:bCs w:val="0"/>
          <w:sz w:val="24"/>
          <w:szCs w:val="24"/>
        </w:rPr>
      </w:pPr>
      <w:proofErr w:type="spellStart"/>
      <w:r>
        <w:rPr>
          <w:rStyle w:val="Style13ptBold"/>
        </w:rPr>
        <w:t>Wurtzel</w:t>
      </w:r>
      <w:proofErr w:type="spellEnd"/>
      <w:r>
        <w:rPr>
          <w:rStyle w:val="Style13ptBold"/>
        </w:rPr>
        <w:t xml:space="preserve"> et al 19 </w:t>
      </w:r>
      <w:r w:rsidRPr="004058BC">
        <w:rPr>
          <w:rStyle w:val="Style13ptBold"/>
          <w:b w:val="0"/>
          <w:bCs w:val="0"/>
          <w:sz w:val="24"/>
          <w:szCs w:val="24"/>
        </w:rPr>
        <w:t xml:space="preserve">[Eleanor T. </w:t>
      </w:r>
      <w:proofErr w:type="spellStart"/>
      <w:r w:rsidRPr="004058BC">
        <w:rPr>
          <w:rStyle w:val="Style13ptBold"/>
          <w:b w:val="0"/>
          <w:bCs w:val="0"/>
          <w:sz w:val="24"/>
          <w:szCs w:val="24"/>
        </w:rPr>
        <w:t>Wurtzel</w:t>
      </w:r>
      <w:proofErr w:type="spellEnd"/>
      <w:r w:rsidRPr="004058BC">
        <w:rPr>
          <w:rStyle w:val="Style13ptBold"/>
          <w:b w:val="0"/>
          <w:bCs w:val="0"/>
          <w:sz w:val="24"/>
          <w:szCs w:val="24"/>
        </w:rPr>
        <w:t xml:space="preserve">, Department of Biological Sciences, Lehman College, City University of New York, Graduate School and University Center-CUNY; Claudia E. Vickers, CSIRO Synthetic Biology Future Science Platform, Australian Institute for Bioengineering &amp; Nanotechnology, University of Queensland; Andrew D. Hanson, Horticultural Sciences Department, University of Florida; A. Harvey Millar, ARC Centre of Excellence in Plant Energy Biology, School of Molecular Sciences, University of Western Australia; Mark Cooper, Queensland Alliance for Agriculture &amp; Food Innovation, University of Queensland; Kai P. Voss-Fels, Queensland Alliance for Agriculture &amp; Food Innovation, University of Queensland; Pablo I. </w:t>
      </w:r>
      <w:proofErr w:type="spellStart"/>
      <w:r w:rsidRPr="004058BC">
        <w:rPr>
          <w:rStyle w:val="Style13ptBold"/>
          <w:b w:val="0"/>
          <w:bCs w:val="0"/>
          <w:sz w:val="24"/>
          <w:szCs w:val="24"/>
        </w:rPr>
        <w:t>Nikel</w:t>
      </w:r>
      <w:proofErr w:type="spellEnd"/>
      <w:r w:rsidRPr="004058BC">
        <w:rPr>
          <w:rStyle w:val="Style13ptBold"/>
          <w:b w:val="0"/>
          <w:bCs w:val="0"/>
          <w:sz w:val="24"/>
          <w:szCs w:val="24"/>
        </w:rPr>
        <w:t xml:space="preserve">, Novo Nordisk Foundation Center for </w:t>
      </w:r>
      <w:proofErr w:type="spellStart"/>
      <w:r w:rsidRPr="004058BC">
        <w:rPr>
          <w:rStyle w:val="Style13ptBold"/>
          <w:b w:val="0"/>
          <w:bCs w:val="0"/>
          <w:sz w:val="24"/>
          <w:szCs w:val="24"/>
        </w:rPr>
        <w:t>Biosustainability</w:t>
      </w:r>
      <w:proofErr w:type="spellEnd"/>
      <w:r w:rsidRPr="004058BC">
        <w:rPr>
          <w:rStyle w:val="Style13ptBold"/>
          <w:b w:val="0"/>
          <w:bCs w:val="0"/>
          <w:sz w:val="24"/>
          <w:szCs w:val="24"/>
        </w:rPr>
        <w:t xml:space="preserve">, Technical University of Denmark; Tobias J. </w:t>
      </w:r>
      <w:proofErr w:type="spellStart"/>
      <w:r w:rsidRPr="004058BC">
        <w:rPr>
          <w:rStyle w:val="Style13ptBold"/>
          <w:b w:val="0"/>
          <w:bCs w:val="0"/>
          <w:sz w:val="24"/>
          <w:szCs w:val="24"/>
        </w:rPr>
        <w:t>Erb</w:t>
      </w:r>
      <w:proofErr w:type="spellEnd"/>
      <w:r w:rsidRPr="004058BC">
        <w:rPr>
          <w:rStyle w:val="Style13ptBold"/>
          <w:b w:val="0"/>
          <w:bCs w:val="0"/>
          <w:sz w:val="24"/>
          <w:szCs w:val="24"/>
        </w:rPr>
        <w:t>, Max-Planck-Institute for Terrestrial Microbiology, Department of Biochemistry &amp; Synthetic Metabolism, LOEWE Center for Synthetic Microbiology, December 2019, Nature Plants, “Revolutionizing agriculture with synthetic biology,” volume 5, no. 12, pg. 1-2, DOI: 10.1038/s41477-019-0539-0, accessed 8-12-2021] JMK recut Adam</w:t>
      </w:r>
    </w:p>
    <w:p w14:paraId="4E177376" w14:textId="77777777" w:rsidR="00EE5F41" w:rsidRPr="004058BC" w:rsidRDefault="00EE5F41" w:rsidP="00EE5F41">
      <w:r w:rsidRPr="004058BC">
        <w:t>Agricultural sustainability by design</w:t>
      </w:r>
    </w:p>
    <w:p w14:paraId="74B54570" w14:textId="77777777" w:rsidR="00EE5F41" w:rsidRPr="004058BC" w:rsidRDefault="00EE5F41" w:rsidP="00EE5F41">
      <w:pPr>
        <w:rPr>
          <w:rStyle w:val="StyleUnderline"/>
        </w:rPr>
      </w:pPr>
      <w:r w:rsidRPr="004058BC">
        <w:t xml:space="preserve">There is every </w:t>
      </w:r>
      <w:r w:rsidRPr="004058BC">
        <w:rPr>
          <w:rStyle w:val="StyleUnderline"/>
        </w:rPr>
        <w:t xml:space="preserve">reasonable expectation that </w:t>
      </w:r>
      <w:proofErr w:type="spellStart"/>
      <w:r w:rsidRPr="00E051FF">
        <w:rPr>
          <w:rStyle w:val="StyleUnderline"/>
          <w:highlight w:val="cyan"/>
        </w:rPr>
        <w:t>SynBio</w:t>
      </w:r>
      <w:proofErr w:type="spellEnd"/>
      <w:r w:rsidRPr="004058BC">
        <w:rPr>
          <w:rStyle w:val="StyleUnderline"/>
        </w:rPr>
        <w:t xml:space="preserve"> can </w:t>
      </w:r>
      <w:r w:rsidRPr="00E051FF">
        <w:rPr>
          <w:rStyle w:val="StyleUnderline"/>
        </w:rPr>
        <w:t>drive</w:t>
      </w:r>
      <w:r w:rsidRPr="004058BC">
        <w:rPr>
          <w:rStyle w:val="StyleUnderline"/>
        </w:rPr>
        <w:t xml:space="preserve"> unprecedented </w:t>
      </w:r>
      <w:r w:rsidRPr="00E051FF">
        <w:rPr>
          <w:rStyle w:val="StyleUnderline"/>
        </w:rPr>
        <w:t>leaps</w:t>
      </w:r>
      <w:r w:rsidRPr="004058BC">
        <w:rPr>
          <w:rStyle w:val="StyleUnderline"/>
        </w:rPr>
        <w:t xml:space="preserve"> in biomass and harvested yields,</w:t>
      </w:r>
      <w:r w:rsidRPr="004058BC">
        <w:t xml:space="preserve"> and at the same time </w:t>
      </w:r>
      <w:r w:rsidRPr="00E051FF">
        <w:rPr>
          <w:rStyle w:val="StyleUnderline"/>
        </w:rPr>
        <w:t>improve</w:t>
      </w:r>
      <w:r w:rsidRPr="004058BC">
        <w:rPr>
          <w:rStyle w:val="StyleUnderline"/>
        </w:rPr>
        <w:t xml:space="preserve"> the health of the agroecosphere</w:t>
      </w:r>
      <w:r w:rsidRPr="004058BC">
        <w:t xml:space="preserve">2,12. We have first-generation examples of progress in these areas and of </w:t>
      </w:r>
      <w:proofErr w:type="gramStart"/>
      <w:r w:rsidRPr="004058BC">
        <w:rPr>
          <w:rStyle w:val="StyleUnderline"/>
        </w:rPr>
        <w:t>next-generation</w:t>
      </w:r>
      <w:proofErr w:type="gramEnd"/>
      <w:r w:rsidRPr="004058BC">
        <w:rPr>
          <w:rStyle w:val="StyleUnderline"/>
        </w:rPr>
        <w:t xml:space="preserve"> approaches that are in the pipeline now or soon will be</w:t>
      </w:r>
      <w:r w:rsidRPr="004058BC">
        <w:t xml:space="preserve">. Together, these </w:t>
      </w:r>
      <w:r w:rsidRPr="004058BC">
        <w:rPr>
          <w:rStyle w:val="StyleUnderline"/>
        </w:rPr>
        <w:t>approaches add up to ‘sustainability by design’, as illustrated below.</w:t>
      </w:r>
    </w:p>
    <w:p w14:paraId="6935D624" w14:textId="77777777" w:rsidR="00EE5F41" w:rsidRPr="004058BC" w:rsidRDefault="00EE5F41" w:rsidP="00EE5F41">
      <w:r w:rsidRPr="00E051FF">
        <w:rPr>
          <w:rStyle w:val="StyleUnderline"/>
        </w:rPr>
        <w:t>Increasing</w:t>
      </w:r>
      <w:r w:rsidRPr="00E051FF">
        <w:t xml:space="preserve"> </w:t>
      </w:r>
      <w:r w:rsidRPr="00E051FF">
        <w:rPr>
          <w:rStyle w:val="StyleUnderline"/>
        </w:rPr>
        <w:t>net carbon fixation by</w:t>
      </w:r>
      <w:r w:rsidRPr="004058BC">
        <w:rPr>
          <w:rStyle w:val="StyleUnderline"/>
        </w:rPr>
        <w:t xml:space="preserve"> crops can </w:t>
      </w:r>
      <w:r w:rsidRPr="00E051FF">
        <w:rPr>
          <w:rStyle w:val="StyleUnderline"/>
          <w:highlight w:val="cyan"/>
        </w:rPr>
        <w:t>increase yields</w:t>
      </w:r>
      <w:r w:rsidRPr="004058BC">
        <w:t xml:space="preserve"> and, </w:t>
      </w:r>
      <w:r w:rsidRPr="004058BC">
        <w:rPr>
          <w:rStyle w:val="StyleUnderline"/>
        </w:rPr>
        <w:t xml:space="preserve">if some of the </w:t>
      </w:r>
      <w:r w:rsidRPr="00E051FF">
        <w:rPr>
          <w:rStyle w:val="StyleUnderline"/>
        </w:rPr>
        <w:t>extra</w:t>
      </w:r>
      <w:r w:rsidRPr="004058BC">
        <w:rPr>
          <w:rStyle w:val="StyleUnderline"/>
        </w:rPr>
        <w:t xml:space="preserve"> fixed </w:t>
      </w:r>
      <w:r w:rsidRPr="00E051FF">
        <w:rPr>
          <w:rStyle w:val="StyleUnderline"/>
        </w:rPr>
        <w:t>carbon is partitioned to roots</w:t>
      </w:r>
      <w:r w:rsidRPr="00E051FF">
        <w:t>,</w:t>
      </w:r>
      <w:r w:rsidRPr="004058BC">
        <w:t xml:space="preserve"> it can </w:t>
      </w:r>
      <w:r w:rsidRPr="004058BC">
        <w:rPr>
          <w:rStyle w:val="StyleUnderline"/>
        </w:rPr>
        <w:t xml:space="preserve">also </w:t>
      </w:r>
      <w:r w:rsidRPr="00E051FF">
        <w:rPr>
          <w:rStyle w:val="StyleUnderline"/>
        </w:rPr>
        <w:t>increase</w:t>
      </w:r>
      <w:r w:rsidRPr="004058BC">
        <w:rPr>
          <w:rStyle w:val="StyleUnderline"/>
        </w:rPr>
        <w:t xml:space="preserve"> net long-term storage of carbon in the soil, thereby both </w:t>
      </w:r>
      <w:r w:rsidRPr="00E051FF">
        <w:rPr>
          <w:rStyle w:val="StyleUnderline"/>
          <w:highlight w:val="cyan"/>
        </w:rPr>
        <w:t xml:space="preserve">improving soil </w:t>
      </w:r>
      <w:r w:rsidRPr="00E051FF">
        <w:rPr>
          <w:rStyle w:val="StyleUnderline"/>
        </w:rPr>
        <w:t>quality</w:t>
      </w:r>
      <w:r w:rsidRPr="004058BC">
        <w:rPr>
          <w:rStyle w:val="StyleUnderline"/>
        </w:rPr>
        <w:t xml:space="preserve"> and </w:t>
      </w:r>
      <w:r w:rsidRPr="00E051FF">
        <w:rPr>
          <w:rStyle w:val="StyleUnderline"/>
          <w:highlight w:val="cyan"/>
        </w:rPr>
        <w:t xml:space="preserve">stripping CO2 </w:t>
      </w:r>
      <w:r w:rsidRPr="00E051FF">
        <w:rPr>
          <w:rStyle w:val="StyleUnderline"/>
        </w:rPr>
        <w:t xml:space="preserve">from the </w:t>
      </w:r>
      <w:r w:rsidRPr="00E051FF">
        <w:rPr>
          <w:rStyle w:val="StyleUnderline"/>
          <w:highlight w:val="cyan"/>
        </w:rPr>
        <w:t>air</w:t>
      </w:r>
      <w:r w:rsidRPr="004058BC">
        <w:rPr>
          <w:rStyle w:val="StyleUnderline"/>
        </w:rPr>
        <w:t xml:space="preserve">. </w:t>
      </w:r>
      <w:r w:rsidRPr="004058BC">
        <w:t xml:space="preserve">Very encouragingly, </w:t>
      </w:r>
      <w:r w:rsidRPr="00E051FF">
        <w:rPr>
          <w:rStyle w:val="StyleUnderline"/>
        </w:rPr>
        <w:t xml:space="preserve">installing </w:t>
      </w:r>
      <w:r w:rsidRPr="00E051FF">
        <w:rPr>
          <w:rStyle w:val="StyleUnderline"/>
          <w:highlight w:val="cyan"/>
        </w:rPr>
        <w:t>synthetic photorespiratory</w:t>
      </w:r>
      <w:r w:rsidRPr="00E051FF">
        <w:rPr>
          <w:rStyle w:val="StyleUnderline"/>
        </w:rPr>
        <w:t xml:space="preserve"> pathways in tobacco </w:t>
      </w:r>
      <w:r w:rsidRPr="00E051FF">
        <w:rPr>
          <w:rStyle w:val="StyleUnderline"/>
          <w:highlight w:val="cyan"/>
        </w:rPr>
        <w:t xml:space="preserve">boosted biomass </w:t>
      </w:r>
      <w:r w:rsidRPr="00E051FF">
        <w:rPr>
          <w:rStyle w:val="StyleUnderline"/>
        </w:rPr>
        <w:t>production in the field by &gt;40%</w:t>
      </w:r>
      <w:r w:rsidRPr="004058BC">
        <w:t xml:space="preserve">13. For the future, researchers are </w:t>
      </w:r>
      <w:r w:rsidRPr="00E051FF">
        <w:rPr>
          <w:rStyle w:val="StyleUnderline"/>
        </w:rPr>
        <w:t>developing even more daring ways to reconfigure photorespiration</w:t>
      </w:r>
      <w:r w:rsidRPr="004058BC">
        <w:t xml:space="preserve"> (for example, to make it carbon-conserving), to engineer novel carboxylases and </w:t>
      </w:r>
      <w:r w:rsidRPr="00E051FF">
        <w:rPr>
          <w:rStyle w:val="StyleUnderline"/>
          <w:highlight w:val="cyan"/>
        </w:rPr>
        <w:t>synthetic CO2</w:t>
      </w:r>
      <w:r w:rsidRPr="00E051FF">
        <w:rPr>
          <w:rStyle w:val="StyleUnderline"/>
        </w:rPr>
        <w:t xml:space="preserve"> fixation </w:t>
      </w:r>
      <w:r w:rsidRPr="00E051FF">
        <w:rPr>
          <w:rStyle w:val="StyleUnderline"/>
          <w:highlight w:val="cyan"/>
        </w:rPr>
        <w:t>pathways</w:t>
      </w:r>
      <w:r w:rsidRPr="00E051FF">
        <w:rPr>
          <w:rStyle w:val="StyleUnderline"/>
        </w:rPr>
        <w:t xml:space="preserve"> that have no natural counterparts</w:t>
      </w:r>
      <w:r w:rsidRPr="004058BC">
        <w:t xml:space="preserve"> (Fig. 1), and to </w:t>
      </w:r>
      <w:r w:rsidRPr="00E051FF">
        <w:rPr>
          <w:rStyle w:val="StyleUnderline"/>
        </w:rPr>
        <w:t xml:space="preserve">give crops CO2- concentrating mechanisms to </w:t>
      </w:r>
      <w:r w:rsidRPr="00E051FF">
        <w:rPr>
          <w:rStyle w:val="StyleUnderline"/>
          <w:highlight w:val="cyan"/>
        </w:rPr>
        <w:t>enhance</w:t>
      </w:r>
      <w:r w:rsidRPr="00E051FF">
        <w:rPr>
          <w:rStyle w:val="StyleUnderline"/>
        </w:rPr>
        <w:t xml:space="preserve"> the </w:t>
      </w:r>
      <w:r w:rsidRPr="00E051FF">
        <w:rPr>
          <w:rStyle w:val="StyleUnderline"/>
          <w:highlight w:val="cyan"/>
        </w:rPr>
        <w:t>efficiency</w:t>
      </w:r>
      <w:r w:rsidRPr="00E051FF">
        <w:rPr>
          <w:rStyle w:val="StyleUnderline"/>
        </w:rPr>
        <w:t xml:space="preserve"> </w:t>
      </w:r>
      <w:r w:rsidRPr="00E051FF">
        <w:rPr>
          <w:rStyle w:val="StyleUnderline"/>
          <w:highlight w:val="cyan"/>
        </w:rPr>
        <w:t>of</w:t>
      </w:r>
      <w:r w:rsidRPr="00E051FF">
        <w:rPr>
          <w:rStyle w:val="StyleUnderline"/>
        </w:rPr>
        <w:t xml:space="preserve"> </w:t>
      </w:r>
      <w:r w:rsidRPr="00E051FF">
        <w:rPr>
          <w:rStyle w:val="StyleUnderline"/>
          <w:highlight w:val="cyan"/>
        </w:rPr>
        <w:t>RubisCO8</w:t>
      </w:r>
      <w:r w:rsidRPr="004058BC">
        <w:t xml:space="preserve">,14. Complementary to </w:t>
      </w:r>
      <w:r w:rsidRPr="00E051FF">
        <w:rPr>
          <w:rStyle w:val="StyleUnderline"/>
        </w:rPr>
        <w:t>increasing carbon gain,</w:t>
      </w:r>
      <w:r w:rsidRPr="004058BC">
        <w:t xml:space="preserve"> approaches to </w:t>
      </w:r>
      <w:r w:rsidRPr="00E051FF">
        <w:rPr>
          <w:rStyle w:val="StyleUnderline"/>
          <w:highlight w:val="cyan"/>
        </w:rPr>
        <w:t>cut</w:t>
      </w:r>
      <w:r w:rsidRPr="00E051FF">
        <w:rPr>
          <w:rStyle w:val="StyleUnderline"/>
        </w:rPr>
        <w:t xml:space="preserve"> respiratory </w:t>
      </w:r>
      <w:r w:rsidRPr="00E051FF">
        <w:rPr>
          <w:rStyle w:val="StyleUnderline"/>
          <w:highlight w:val="cyan"/>
        </w:rPr>
        <w:t>carbon loss</w:t>
      </w:r>
      <w:r w:rsidRPr="00E051FF">
        <w:rPr>
          <w:rStyle w:val="StyleUnderline"/>
        </w:rPr>
        <w:t xml:space="preserve"> by </w:t>
      </w:r>
      <w:r w:rsidRPr="00E051FF">
        <w:rPr>
          <w:rStyle w:val="StyleUnderline"/>
          <w:highlight w:val="cyan"/>
        </w:rPr>
        <w:t>increasing</w:t>
      </w:r>
      <w:r w:rsidRPr="00E051FF">
        <w:rPr>
          <w:rStyle w:val="StyleUnderline"/>
        </w:rPr>
        <w:t xml:space="preserve"> the </w:t>
      </w:r>
      <w:r w:rsidRPr="00E051FF">
        <w:rPr>
          <w:rStyle w:val="StyleUnderline"/>
          <w:highlight w:val="cyan"/>
        </w:rPr>
        <w:t>energy efficiency</w:t>
      </w:r>
      <w:r w:rsidRPr="00E051FF">
        <w:rPr>
          <w:rStyle w:val="StyleUnderline"/>
        </w:rPr>
        <w:t xml:space="preserve"> of metabolic and transport processes are likewise gaining traction</w:t>
      </w:r>
      <w:r w:rsidRPr="004058BC">
        <w:t>15.</w:t>
      </w:r>
    </w:p>
    <w:p w14:paraId="5165180A" w14:textId="77777777" w:rsidR="00EE5F41" w:rsidRPr="004058BC" w:rsidRDefault="00EE5F41" w:rsidP="00EE5F41">
      <w:r w:rsidRPr="004058BC">
        <w:t xml:space="preserve">As with metabolic pathways that are not optimally tailored for today’s agricultural conditions, so with plant architecture and development. Thus, </w:t>
      </w:r>
      <w:r w:rsidRPr="00E051FF">
        <w:rPr>
          <w:rStyle w:val="StyleUnderline"/>
        </w:rPr>
        <w:t xml:space="preserve">coupling </w:t>
      </w:r>
      <w:r w:rsidRPr="00E051FF">
        <w:rPr>
          <w:rStyle w:val="StyleUnderline"/>
          <w:highlight w:val="cyan"/>
        </w:rPr>
        <w:t>synthetic biosensors</w:t>
      </w:r>
      <w:r w:rsidRPr="00E051FF">
        <w:rPr>
          <w:rStyle w:val="StyleUnderline"/>
        </w:rPr>
        <w:t xml:space="preserve"> for endogenous </w:t>
      </w:r>
      <w:proofErr w:type="spellStart"/>
      <w:r w:rsidRPr="00E051FF">
        <w:rPr>
          <w:rStyle w:val="StyleUnderline"/>
        </w:rPr>
        <w:t>signalling</w:t>
      </w:r>
      <w:proofErr w:type="spellEnd"/>
      <w:r w:rsidRPr="00E051FF">
        <w:rPr>
          <w:rStyle w:val="StyleUnderline"/>
        </w:rPr>
        <w:t xml:space="preserve"> molecules or metabolites to specific regulatory elements can </w:t>
      </w:r>
      <w:r w:rsidRPr="00E051FF">
        <w:rPr>
          <w:rStyle w:val="StyleUnderline"/>
          <w:highlight w:val="cyan"/>
        </w:rPr>
        <w:t>reprogram</w:t>
      </w:r>
      <w:r w:rsidRPr="00E051FF">
        <w:rPr>
          <w:rStyle w:val="StyleUnderline"/>
        </w:rPr>
        <w:t xml:space="preserve"> the formation of </w:t>
      </w:r>
      <w:r w:rsidRPr="00E051FF">
        <w:rPr>
          <w:rStyle w:val="StyleUnderline"/>
          <w:highlight w:val="cyan"/>
        </w:rPr>
        <w:t>cells</w:t>
      </w:r>
      <w:r w:rsidRPr="00E051FF">
        <w:rPr>
          <w:rStyle w:val="StyleUnderline"/>
        </w:rPr>
        <w:t>, tissues and organs16</w:t>
      </w:r>
      <w:r w:rsidRPr="004058BC">
        <w:t xml:space="preserve"> to </w:t>
      </w:r>
      <w:r w:rsidRPr="00E051FF">
        <w:rPr>
          <w:rStyle w:val="StyleUnderline"/>
        </w:rPr>
        <w:t>create ‘</w:t>
      </w:r>
      <w:r w:rsidRPr="00E051FF">
        <w:rPr>
          <w:rStyle w:val="StyleUnderline"/>
          <w:highlight w:val="cyan"/>
        </w:rPr>
        <w:t>smart plants’</w:t>
      </w:r>
      <w:r w:rsidRPr="004058BC">
        <w:t xml:space="preserve"> that adjust to the environment in new ways. Similarly, </w:t>
      </w:r>
      <w:r w:rsidRPr="00E051FF">
        <w:rPr>
          <w:rStyle w:val="StyleUnderline"/>
        </w:rPr>
        <w:t xml:space="preserve">engineering an abscisic acid receptor to be activated by a synthetic molecule </w:t>
      </w:r>
      <w:r w:rsidRPr="004058BC">
        <w:t xml:space="preserve">(that can be sprayed on a crop) can </w:t>
      </w:r>
      <w:r w:rsidRPr="00E051FF">
        <w:rPr>
          <w:rStyle w:val="StyleUnderline"/>
        </w:rPr>
        <w:t xml:space="preserve">enable intervention to </w:t>
      </w:r>
      <w:r w:rsidRPr="00E051FF">
        <w:rPr>
          <w:rStyle w:val="StyleUnderline"/>
          <w:highlight w:val="cyan"/>
        </w:rPr>
        <w:t>reduce water use</w:t>
      </w:r>
      <w:r w:rsidRPr="00E051FF">
        <w:rPr>
          <w:rStyle w:val="StyleUnderline"/>
        </w:rPr>
        <w:t xml:space="preserve"> in response to inputs</w:t>
      </w:r>
      <w:r w:rsidRPr="004058BC">
        <w:t xml:space="preserve"> (weather forecasts) that </w:t>
      </w:r>
      <w:r w:rsidRPr="00E051FF">
        <w:rPr>
          <w:rStyle w:val="StyleUnderline"/>
        </w:rPr>
        <w:t>plants themselves cannot acquire</w:t>
      </w:r>
      <w:r w:rsidRPr="004058BC">
        <w:t>17. Yet another fast-developing biosensor application is in the design of ‘</w:t>
      </w:r>
      <w:r w:rsidRPr="00E051FF">
        <w:rPr>
          <w:rStyle w:val="StyleUnderline"/>
        </w:rPr>
        <w:t>sentinel plants</w:t>
      </w:r>
      <w:r w:rsidRPr="004058BC">
        <w:t xml:space="preserve">’ that, through engineered biosensors hooked to suitable output circuitry, </w:t>
      </w:r>
      <w:r w:rsidRPr="00E051FF">
        <w:rPr>
          <w:rStyle w:val="StyleUnderline"/>
        </w:rPr>
        <w:t>can monitor environmental cues ranging from nutrient levels to pollutants2</w:t>
      </w:r>
      <w:r w:rsidRPr="004058BC">
        <w:t xml:space="preserve">,16 </w:t>
      </w:r>
    </w:p>
    <w:p w14:paraId="2E58263A" w14:textId="77777777" w:rsidR="00EE5F41" w:rsidRDefault="00EE5F41" w:rsidP="00EE5F41">
      <w:pPr>
        <w:pStyle w:val="Heading4"/>
      </w:pPr>
      <w:r>
        <w:t>Food insecurity goes Nuclear</w:t>
      </w:r>
    </w:p>
    <w:p w14:paraId="06BF5CCF" w14:textId="77777777" w:rsidR="00EE5F41" w:rsidRDefault="00EE5F41" w:rsidP="00EE5F41">
      <w:r w:rsidRPr="00B82F10">
        <w:rPr>
          <w:u w:val="single"/>
        </w:rPr>
        <w:t>FDI 12</w:t>
      </w:r>
      <w:r w:rsidRPr="0035246B">
        <w:t xml:space="preserve"> </w:t>
      </w:r>
      <w:r>
        <w:t>[</w:t>
      </w:r>
      <w:r w:rsidRPr="0035246B">
        <w:t xml:space="preserve">Future Directions International, a Research institute providing strategic analysis of Australia’s global interests; citing Lindsay </w:t>
      </w:r>
      <w:proofErr w:type="spellStart"/>
      <w:r w:rsidRPr="0035246B">
        <w:t>Falvery</w:t>
      </w:r>
      <w:proofErr w:type="spellEnd"/>
      <w:r w:rsidRPr="0035246B">
        <w:t>, PhD in Agricultural Science and former  Professor at the University of Melbourne’s Institute of Land and Environment, “Food and Water Insecurity: International Conflict Triggers and Potential Conflict Points,” </w:t>
      </w:r>
      <w:hyperlink r:id="rId19" w:history="1">
        <w:r w:rsidRPr="00630FE1">
          <w:rPr>
            <w:rStyle w:val="Hyperlink"/>
          </w:rPr>
          <w:t>http://www.futuredirections.org.au/workshop-papers/537-international-conflict-triggers-and-potential-conflict-points-resulting-from-food-and-water-insecurity.html] //Elmer</w:t>
        </w:r>
      </w:hyperlink>
    </w:p>
    <w:p w14:paraId="76582D97" w14:textId="77777777" w:rsidR="00EE5F41" w:rsidRDefault="00EE5F41" w:rsidP="00EE5F41">
      <w:pPr>
        <w:rPr>
          <w:szCs w:val="24"/>
        </w:rPr>
      </w:pPr>
      <w:r w:rsidRPr="00B5605B">
        <w:rPr>
          <w:rStyle w:val="StyleUnderline"/>
          <w:szCs w:val="24"/>
        </w:rPr>
        <w:t xml:space="preserve">There is a </w:t>
      </w:r>
      <w:r w:rsidRPr="00B5605B">
        <w:rPr>
          <w:rStyle w:val="Emphasis"/>
          <w:b w:val="0"/>
          <w:bCs/>
          <w:szCs w:val="24"/>
        </w:rPr>
        <w:t>growing appreciation</w:t>
      </w:r>
      <w:r w:rsidRPr="00B5605B">
        <w:rPr>
          <w:szCs w:val="24"/>
        </w:rPr>
        <w:t xml:space="preserve"> </w:t>
      </w:r>
      <w:r w:rsidRPr="00B5605B">
        <w:rPr>
          <w:rStyle w:val="StyleUnderline"/>
          <w:szCs w:val="24"/>
        </w:rPr>
        <w:t>that</w:t>
      </w:r>
      <w:r w:rsidRPr="00B5605B">
        <w:rPr>
          <w:szCs w:val="24"/>
        </w:rPr>
        <w:t xml:space="preserve"> the </w:t>
      </w:r>
      <w:r w:rsidRPr="000625BB">
        <w:rPr>
          <w:rStyle w:val="StyleUnderline"/>
          <w:szCs w:val="24"/>
          <w:highlight w:val="cyan"/>
        </w:rPr>
        <w:t xml:space="preserve">conflicts in the next century will </w:t>
      </w:r>
      <w:r w:rsidRPr="000625BB">
        <w:rPr>
          <w:rStyle w:val="Emphasis"/>
          <w:b w:val="0"/>
          <w:bCs/>
          <w:szCs w:val="24"/>
          <w:highlight w:val="cyan"/>
        </w:rPr>
        <w:t>most likely</w:t>
      </w:r>
      <w:r w:rsidRPr="000625BB">
        <w:rPr>
          <w:rStyle w:val="StyleUnderline"/>
          <w:szCs w:val="24"/>
          <w:highlight w:val="cyan"/>
        </w:rPr>
        <w:t xml:space="preserve"> be fought over</w:t>
      </w:r>
      <w:r w:rsidRPr="00B5605B">
        <w:rPr>
          <w:rStyle w:val="StyleUnderline"/>
          <w:szCs w:val="24"/>
        </w:rPr>
        <w:t xml:space="preserve"> a </w:t>
      </w:r>
      <w:r w:rsidRPr="000625BB">
        <w:rPr>
          <w:rStyle w:val="StyleUnderline"/>
          <w:szCs w:val="24"/>
          <w:highlight w:val="cyan"/>
        </w:rPr>
        <w:t>lack of resources</w:t>
      </w:r>
      <w:r w:rsidRPr="00B5605B">
        <w:rPr>
          <w:rStyle w:val="StyleUnderline"/>
          <w:szCs w:val="24"/>
        </w:rPr>
        <w:t xml:space="preserve">. </w:t>
      </w:r>
      <w:r w:rsidRPr="00B5605B">
        <w:rPr>
          <w:szCs w:val="24"/>
        </w:rPr>
        <w:t xml:space="preserve">Yet, in a sense, </w:t>
      </w:r>
      <w:r w:rsidRPr="00B5605B">
        <w:rPr>
          <w:rStyle w:val="StyleUnderline"/>
          <w:szCs w:val="24"/>
        </w:rPr>
        <w:t xml:space="preserve">this is not new. Researchers point to the </w:t>
      </w:r>
      <w:r w:rsidRPr="000625BB">
        <w:rPr>
          <w:rStyle w:val="StyleUnderline"/>
          <w:szCs w:val="24"/>
          <w:highlight w:val="cyan"/>
        </w:rPr>
        <w:t>French and Russian revolutions as</w:t>
      </w:r>
      <w:r w:rsidRPr="00B5605B">
        <w:rPr>
          <w:szCs w:val="24"/>
        </w:rPr>
        <w:t xml:space="preserve"> conflicts </w:t>
      </w:r>
      <w:r w:rsidRPr="00B5605B">
        <w:rPr>
          <w:rStyle w:val="StyleUnderline"/>
          <w:szCs w:val="24"/>
        </w:rPr>
        <w:t>induced by a lack of food.</w:t>
      </w:r>
      <w:r w:rsidRPr="00B5605B">
        <w:rPr>
          <w:szCs w:val="24"/>
        </w:rPr>
        <w:t xml:space="preserve"> More recently, </w:t>
      </w:r>
      <w:r w:rsidRPr="000625BB">
        <w:rPr>
          <w:rStyle w:val="Emphasis"/>
          <w:b w:val="0"/>
          <w:bCs/>
          <w:szCs w:val="24"/>
          <w:highlight w:val="cyan"/>
        </w:rPr>
        <w:t>Germany’s World War Two</w:t>
      </w:r>
      <w:r w:rsidRPr="000625BB">
        <w:rPr>
          <w:rStyle w:val="StyleUnderline"/>
          <w:szCs w:val="24"/>
          <w:highlight w:val="cyan"/>
        </w:rPr>
        <w:t xml:space="preserve"> </w:t>
      </w:r>
      <w:r w:rsidRPr="00B5605B">
        <w:rPr>
          <w:rStyle w:val="StyleUnderline"/>
          <w:szCs w:val="24"/>
        </w:rPr>
        <w:t>efforts are said to have been inspired</w:t>
      </w:r>
      <w:r w:rsidRPr="00B5605B">
        <w:rPr>
          <w:szCs w:val="24"/>
        </w:rPr>
        <w:t xml:space="preserve">, at least in part, </w:t>
      </w:r>
      <w:r w:rsidRPr="00B5605B">
        <w:rPr>
          <w:rStyle w:val="StyleUnderline"/>
          <w:szCs w:val="24"/>
        </w:rPr>
        <w:t>by its perceived need to gain access to more food</w:t>
      </w:r>
      <w:r w:rsidRPr="00B5605B">
        <w:rPr>
          <w:szCs w:val="24"/>
        </w:rPr>
        <w:t xml:space="preserve">. Yet the general sense among those that attended FDI’s recent workshops, was that </w:t>
      </w:r>
      <w:r w:rsidRPr="000625BB">
        <w:rPr>
          <w:rStyle w:val="StyleUnderline"/>
          <w:szCs w:val="24"/>
          <w:highlight w:val="cyan"/>
        </w:rPr>
        <w:t>the scale</w:t>
      </w:r>
      <w:r w:rsidRPr="00B5605B">
        <w:rPr>
          <w:rStyle w:val="StyleUnderline"/>
          <w:szCs w:val="24"/>
        </w:rPr>
        <w:t xml:space="preserve"> of the problem </w:t>
      </w:r>
      <w:r w:rsidRPr="000625BB">
        <w:rPr>
          <w:rStyle w:val="StyleUnderline"/>
          <w:szCs w:val="24"/>
          <w:highlight w:val="cyan"/>
        </w:rPr>
        <w:t xml:space="preserve">in the future could be </w:t>
      </w:r>
      <w:r w:rsidRPr="000625BB">
        <w:rPr>
          <w:rStyle w:val="Emphasis"/>
          <w:b w:val="0"/>
          <w:bCs/>
          <w:szCs w:val="24"/>
          <w:highlight w:val="cyan"/>
        </w:rPr>
        <w:t>significantly greater</w:t>
      </w:r>
      <w:r w:rsidRPr="00B5605B">
        <w:rPr>
          <w:szCs w:val="24"/>
        </w:rPr>
        <w:t xml:space="preserve"> as a result of population pressures, changing weather, </w:t>
      </w:r>
      <w:proofErr w:type="spellStart"/>
      <w:r w:rsidRPr="00B5605B">
        <w:rPr>
          <w:szCs w:val="24"/>
        </w:rPr>
        <w:t>urbanisation</w:t>
      </w:r>
      <w:proofErr w:type="spellEnd"/>
      <w:r w:rsidRPr="00B5605B">
        <w:rPr>
          <w:szCs w:val="24"/>
        </w:rPr>
        <w:t xml:space="preserve">, migration, loss of arable land and other farm inputs, and increased affluence in the developing world. In his book, Small Farmers Secure Food, </w:t>
      </w:r>
      <w:r w:rsidRPr="00B5605B">
        <w:rPr>
          <w:rStyle w:val="StyleUnderline"/>
          <w:szCs w:val="24"/>
        </w:rPr>
        <w:t>Lindsay Falvey</w:t>
      </w:r>
      <w:r w:rsidRPr="00B5605B">
        <w:rPr>
          <w:szCs w:val="24"/>
        </w:rPr>
        <w:t xml:space="preserve">, a participant in FDI’s March 2012 workshop on the issue of food and conflict, clearly </w:t>
      </w:r>
      <w:r w:rsidRPr="00B5605B">
        <w:rPr>
          <w:rStyle w:val="StyleUnderline"/>
          <w:szCs w:val="24"/>
        </w:rPr>
        <w:t>expresses the problem</w:t>
      </w:r>
      <w:r w:rsidRPr="00B5605B">
        <w:rPr>
          <w:szCs w:val="24"/>
        </w:rPr>
        <w:t xml:space="preserve"> and why countries across the globe are starting to take note</w:t>
      </w:r>
      <w:proofErr w:type="gramStart"/>
      <w:r w:rsidRPr="00B5605B">
        <w:rPr>
          <w:szCs w:val="24"/>
        </w:rPr>
        <w:t>. .</w:t>
      </w:r>
      <w:proofErr w:type="gramEnd"/>
      <w:r w:rsidRPr="00B5605B">
        <w:rPr>
          <w:szCs w:val="24"/>
        </w:rPr>
        <w:t xml:space="preserve"> He writes (p.36), “…</w:t>
      </w:r>
      <w:r w:rsidRPr="000625BB">
        <w:rPr>
          <w:rStyle w:val="StyleUnderline"/>
          <w:szCs w:val="24"/>
          <w:highlight w:val="cyan"/>
        </w:rPr>
        <w:t>if people are hungry</w:t>
      </w:r>
      <w:r w:rsidRPr="00B5605B">
        <w:rPr>
          <w:szCs w:val="24"/>
        </w:rPr>
        <w:t xml:space="preserve">, especially in cities, </w:t>
      </w:r>
      <w:r w:rsidRPr="000625BB">
        <w:rPr>
          <w:rStyle w:val="Emphasis"/>
          <w:b w:val="0"/>
          <w:bCs/>
          <w:szCs w:val="24"/>
          <w:highlight w:val="cyan"/>
          <w:bdr w:val="single" w:sz="4" w:space="0" w:color="auto"/>
        </w:rPr>
        <w:t>the state is not stable</w:t>
      </w:r>
      <w:r w:rsidRPr="00B5605B">
        <w:rPr>
          <w:szCs w:val="24"/>
        </w:rPr>
        <w:t xml:space="preserve"> – riots, violence, breakdown of law and order and migration result.” “Hunger feeds anarchy.” This view is also shared by </w:t>
      </w:r>
      <w:r w:rsidRPr="00B5605B">
        <w:rPr>
          <w:rStyle w:val="StyleUnderline"/>
          <w:szCs w:val="24"/>
        </w:rPr>
        <w:t>Julian Cribb</w:t>
      </w:r>
      <w:r w:rsidRPr="00B5605B">
        <w:rPr>
          <w:szCs w:val="24"/>
        </w:rPr>
        <w:t xml:space="preserve">, who in his book, The Coming Famine, </w:t>
      </w:r>
      <w:r w:rsidRPr="00B5605B">
        <w:rPr>
          <w:rStyle w:val="StyleUnderline"/>
          <w:szCs w:val="24"/>
        </w:rPr>
        <w:t xml:space="preserve">writes that </w:t>
      </w:r>
      <w:r w:rsidRPr="000625BB">
        <w:rPr>
          <w:rStyle w:val="StyleUnderline"/>
          <w:szCs w:val="24"/>
          <w:highlight w:val="cyan"/>
        </w:rPr>
        <w:t>if “large regions of the world run short of food</w:t>
      </w:r>
      <w:r w:rsidRPr="00B5605B">
        <w:rPr>
          <w:szCs w:val="24"/>
        </w:rPr>
        <w:t xml:space="preserve">, land or water in the decades that lie ahead, then </w:t>
      </w:r>
      <w:r w:rsidRPr="000625BB">
        <w:rPr>
          <w:rStyle w:val="Emphasis"/>
          <w:b w:val="0"/>
          <w:bCs/>
          <w:szCs w:val="24"/>
          <w:highlight w:val="cyan"/>
        </w:rPr>
        <w:t>wholesale, bloody wars are liable to follow.”</w:t>
      </w:r>
      <w:r w:rsidRPr="00B5605B">
        <w:rPr>
          <w:rStyle w:val="Emphasis"/>
          <w:szCs w:val="24"/>
        </w:rPr>
        <w:t xml:space="preserve">  </w:t>
      </w:r>
      <w:r w:rsidRPr="00B5605B">
        <w:rPr>
          <w:szCs w:val="24"/>
        </w:rPr>
        <w:t>He continues: “</w:t>
      </w:r>
      <w:r w:rsidRPr="000625BB">
        <w:rPr>
          <w:rStyle w:val="StyleUnderline"/>
          <w:szCs w:val="24"/>
          <w:highlight w:val="cyan"/>
        </w:rPr>
        <w:t>An increasingly credible scenario for World War 3 is</w:t>
      </w:r>
      <w:r w:rsidRPr="00B5605B">
        <w:rPr>
          <w:szCs w:val="24"/>
        </w:rPr>
        <w:t xml:space="preserve"> not so much a confrontation of </w:t>
      </w:r>
      <w:proofErr w:type="gramStart"/>
      <w:r w:rsidRPr="00B5605B">
        <w:rPr>
          <w:szCs w:val="24"/>
        </w:rPr>
        <w:t>super powers</w:t>
      </w:r>
      <w:proofErr w:type="gramEnd"/>
      <w:r w:rsidRPr="00B5605B">
        <w:rPr>
          <w:szCs w:val="24"/>
        </w:rPr>
        <w:t xml:space="preserve"> and their allies, as </w:t>
      </w:r>
      <w:r w:rsidRPr="000625BB">
        <w:rPr>
          <w:rStyle w:val="StyleUnderline"/>
          <w:szCs w:val="24"/>
          <w:highlight w:val="cyan"/>
        </w:rPr>
        <w:t xml:space="preserve">a </w:t>
      </w:r>
      <w:r w:rsidRPr="000625BB">
        <w:rPr>
          <w:rStyle w:val="Emphasis"/>
          <w:b w:val="0"/>
          <w:bCs/>
          <w:szCs w:val="24"/>
          <w:highlight w:val="cyan"/>
        </w:rPr>
        <w:t>festering</w:t>
      </w:r>
      <w:r w:rsidRPr="00B5605B">
        <w:rPr>
          <w:rStyle w:val="StyleUnderline"/>
          <w:szCs w:val="24"/>
        </w:rPr>
        <w:t xml:space="preserve">, self-perpetuating </w:t>
      </w:r>
      <w:r w:rsidRPr="000625BB">
        <w:rPr>
          <w:rStyle w:val="Emphasis"/>
          <w:b w:val="0"/>
          <w:bCs/>
          <w:szCs w:val="24"/>
          <w:highlight w:val="cyan"/>
        </w:rPr>
        <w:t>chain</w:t>
      </w:r>
      <w:r w:rsidRPr="000625BB">
        <w:rPr>
          <w:rStyle w:val="StyleUnderline"/>
          <w:szCs w:val="24"/>
          <w:highlight w:val="cyan"/>
        </w:rPr>
        <w:t xml:space="preserve"> of resource conflicts</w:t>
      </w:r>
      <w:r w:rsidRPr="00B5605B">
        <w:rPr>
          <w:szCs w:val="24"/>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B5605B">
        <w:rPr>
          <w:rStyle w:val="StyleUnderline"/>
          <w:szCs w:val="24"/>
        </w:rPr>
        <w:t xml:space="preserve">A </w:t>
      </w:r>
      <w:r w:rsidRPr="000625BB">
        <w:rPr>
          <w:rStyle w:val="StyleUnderline"/>
          <w:szCs w:val="24"/>
          <w:highlight w:val="cyan"/>
        </w:rPr>
        <w:t xml:space="preserve">study by </w:t>
      </w:r>
      <w:r w:rsidRPr="000625BB">
        <w:rPr>
          <w:rStyle w:val="Emphasis"/>
          <w:b w:val="0"/>
          <w:bCs/>
          <w:szCs w:val="24"/>
          <w:highlight w:val="cyan"/>
        </w:rPr>
        <w:t xml:space="preserve">the </w:t>
      </w:r>
      <w:r w:rsidRPr="00B82F10">
        <w:rPr>
          <w:rStyle w:val="Emphasis"/>
          <w:b w:val="0"/>
          <w:bCs/>
          <w:szCs w:val="24"/>
        </w:rPr>
        <w:t>I</w:t>
      </w:r>
      <w:r w:rsidRPr="00B5605B">
        <w:rPr>
          <w:rStyle w:val="StyleUnderline"/>
          <w:szCs w:val="24"/>
        </w:rPr>
        <w:t xml:space="preserve">nternational </w:t>
      </w:r>
      <w:r w:rsidRPr="000625BB">
        <w:rPr>
          <w:rStyle w:val="Emphasis"/>
          <w:b w:val="0"/>
          <w:bCs/>
          <w:szCs w:val="24"/>
          <w:highlight w:val="cyan"/>
        </w:rPr>
        <w:t>P</w:t>
      </w:r>
      <w:r w:rsidRPr="00B5605B">
        <w:rPr>
          <w:rStyle w:val="StyleUnderline"/>
          <w:szCs w:val="24"/>
        </w:rPr>
        <w:t xml:space="preserve">eace </w:t>
      </w:r>
      <w:r w:rsidRPr="000625BB">
        <w:rPr>
          <w:rStyle w:val="Emphasis"/>
          <w:b w:val="0"/>
          <w:bCs/>
          <w:szCs w:val="24"/>
          <w:highlight w:val="cyan"/>
        </w:rPr>
        <w:t>R</w:t>
      </w:r>
      <w:r w:rsidRPr="00B5605B">
        <w:rPr>
          <w:rStyle w:val="StyleUnderline"/>
          <w:szCs w:val="24"/>
        </w:rPr>
        <w:t xml:space="preserve">esearch </w:t>
      </w:r>
      <w:proofErr w:type="gramStart"/>
      <w:r w:rsidRPr="000625BB">
        <w:rPr>
          <w:rStyle w:val="Emphasis"/>
          <w:b w:val="0"/>
          <w:bCs/>
          <w:szCs w:val="24"/>
          <w:highlight w:val="cyan"/>
        </w:rPr>
        <w:t>I</w:t>
      </w:r>
      <w:r w:rsidRPr="00B5605B">
        <w:rPr>
          <w:rStyle w:val="StyleUnderline"/>
          <w:szCs w:val="24"/>
        </w:rPr>
        <w:t>nstitute  indicates</w:t>
      </w:r>
      <w:proofErr w:type="gramEnd"/>
      <w:r w:rsidRPr="00B5605B">
        <w:rPr>
          <w:rStyle w:val="StyleUnderline"/>
          <w:szCs w:val="24"/>
        </w:rPr>
        <w:t xml:space="preserve"> that where food security is an issue, it is more likely to result in some form of conflict</w:t>
      </w:r>
      <w:r w:rsidRPr="00B5605B">
        <w:rPr>
          <w:szCs w:val="24"/>
        </w:rPr>
        <w:t xml:space="preserve">. </w:t>
      </w:r>
      <w:r w:rsidRPr="00B82F10">
        <w:rPr>
          <w:rStyle w:val="Emphasis"/>
          <w:b w:val="0"/>
          <w:bCs/>
          <w:szCs w:val="24"/>
        </w:rPr>
        <w:t xml:space="preserve">Darfur, Rwanda, </w:t>
      </w:r>
      <w:proofErr w:type="gramStart"/>
      <w:r w:rsidRPr="00B82F10">
        <w:rPr>
          <w:rStyle w:val="Emphasis"/>
          <w:b w:val="0"/>
          <w:bCs/>
          <w:szCs w:val="24"/>
        </w:rPr>
        <w:t>Eritrea</w:t>
      </w:r>
      <w:proofErr w:type="gramEnd"/>
      <w:r w:rsidRPr="00B82F10">
        <w:rPr>
          <w:rStyle w:val="Emphasis"/>
          <w:b w:val="0"/>
          <w:bCs/>
          <w:szCs w:val="24"/>
        </w:rPr>
        <w:t xml:space="preserve"> and the Balkans</w:t>
      </w:r>
      <w:r w:rsidRPr="00B82F10">
        <w:rPr>
          <w:rStyle w:val="StyleUnderline"/>
          <w:b/>
          <w:bCs/>
          <w:szCs w:val="24"/>
        </w:rPr>
        <w:t xml:space="preserve"> </w:t>
      </w:r>
      <w:r w:rsidRPr="00B5605B">
        <w:rPr>
          <w:rStyle w:val="StyleUnderline"/>
          <w:szCs w:val="24"/>
        </w:rPr>
        <w:t>experienced such wars</w:t>
      </w:r>
      <w:r w:rsidRPr="00B5605B">
        <w:rPr>
          <w:szCs w:val="24"/>
        </w:rPr>
        <w:t xml:space="preserve">. Governments, especially in developed countries, are increasingly aware of this phenomenon. </w:t>
      </w:r>
      <w:r w:rsidRPr="00B5605B">
        <w:rPr>
          <w:rStyle w:val="StyleUnderline"/>
          <w:szCs w:val="24"/>
        </w:rPr>
        <w:t xml:space="preserve">The UK Ministry of </w:t>
      </w:r>
      <w:proofErr w:type="spellStart"/>
      <w:r w:rsidRPr="00B5605B">
        <w:rPr>
          <w:rStyle w:val="StyleUnderline"/>
          <w:szCs w:val="24"/>
        </w:rPr>
        <w:t>Defence</w:t>
      </w:r>
      <w:proofErr w:type="spellEnd"/>
      <w:r w:rsidRPr="00B5605B">
        <w:rPr>
          <w:rStyle w:val="StyleUnderline"/>
          <w:szCs w:val="24"/>
        </w:rPr>
        <w:t>, the CIA, the</w:t>
      </w:r>
      <w:r w:rsidRPr="00B5605B">
        <w:rPr>
          <w:szCs w:val="24"/>
        </w:rPr>
        <w:t xml:space="preserve"> US </w:t>
      </w:r>
      <w:r w:rsidRPr="00B82F10">
        <w:rPr>
          <w:rStyle w:val="Emphasis"/>
          <w:b w:val="0"/>
          <w:bCs/>
          <w:szCs w:val="24"/>
        </w:rPr>
        <w:t>C</w:t>
      </w:r>
      <w:r w:rsidRPr="00B5605B">
        <w:rPr>
          <w:szCs w:val="24"/>
        </w:rPr>
        <w:t xml:space="preserve">enter for </w:t>
      </w:r>
      <w:r w:rsidRPr="00B82F10">
        <w:rPr>
          <w:rStyle w:val="Emphasis"/>
          <w:b w:val="0"/>
          <w:bCs/>
          <w:szCs w:val="24"/>
        </w:rPr>
        <w:t>S</w:t>
      </w:r>
      <w:r w:rsidRPr="00B5605B">
        <w:rPr>
          <w:szCs w:val="24"/>
        </w:rPr>
        <w:t xml:space="preserve">trategic and </w:t>
      </w:r>
      <w:r w:rsidRPr="00B82F10">
        <w:rPr>
          <w:rStyle w:val="Emphasis"/>
          <w:b w:val="0"/>
          <w:bCs/>
          <w:szCs w:val="24"/>
        </w:rPr>
        <w:t>I</w:t>
      </w:r>
      <w:r w:rsidRPr="00B5605B">
        <w:rPr>
          <w:szCs w:val="24"/>
        </w:rPr>
        <w:t xml:space="preserve">nternational </w:t>
      </w:r>
      <w:r w:rsidRPr="00B82F10">
        <w:rPr>
          <w:rStyle w:val="Emphasis"/>
          <w:b w:val="0"/>
          <w:bCs/>
          <w:szCs w:val="24"/>
        </w:rPr>
        <w:t>S</w:t>
      </w:r>
      <w:r w:rsidRPr="00B5605B">
        <w:rPr>
          <w:szCs w:val="24"/>
        </w:rPr>
        <w:t xml:space="preserve">tudies </w:t>
      </w:r>
      <w:r w:rsidRPr="00B5605B">
        <w:rPr>
          <w:rStyle w:val="StyleUnderline"/>
          <w:szCs w:val="24"/>
        </w:rPr>
        <w:t xml:space="preserve">and the Oslo Peace Research Institute, </w:t>
      </w:r>
      <w:r w:rsidRPr="00B82F10">
        <w:rPr>
          <w:rStyle w:val="Emphasis"/>
          <w:b w:val="0"/>
          <w:bCs/>
          <w:szCs w:val="24"/>
        </w:rPr>
        <w:t>all identify</w:t>
      </w:r>
      <w:r w:rsidRPr="00B5605B">
        <w:rPr>
          <w:rStyle w:val="StyleUnderline"/>
          <w:szCs w:val="24"/>
        </w:rPr>
        <w:t xml:space="preserve"> famine as a potential </w:t>
      </w:r>
      <w:r w:rsidRPr="000625BB">
        <w:rPr>
          <w:rStyle w:val="StyleUnderline"/>
          <w:szCs w:val="24"/>
          <w:highlight w:val="cyan"/>
        </w:rPr>
        <w:t>trigger for</w:t>
      </w:r>
      <w:r w:rsidRPr="00B5605B">
        <w:rPr>
          <w:szCs w:val="24"/>
        </w:rPr>
        <w:t xml:space="preserve"> conflicts and possibly even </w:t>
      </w:r>
      <w:r w:rsidRPr="000625BB">
        <w:rPr>
          <w:rStyle w:val="Emphasis"/>
          <w:b w:val="0"/>
          <w:bCs/>
          <w:szCs w:val="24"/>
          <w:highlight w:val="cyan"/>
        </w:rPr>
        <w:t>nuclear war</w:t>
      </w:r>
      <w:r w:rsidRPr="00B5605B">
        <w:rPr>
          <w:szCs w:val="24"/>
        </w:rPr>
        <w:t>.</w:t>
      </w:r>
    </w:p>
    <w:p w14:paraId="2FD9E322" w14:textId="77777777" w:rsidR="00EE5F41" w:rsidRDefault="00EE5F41" w:rsidP="00EE5F41">
      <w:pPr>
        <w:pStyle w:val="Heading4"/>
      </w:pPr>
      <w:r>
        <w:t>Scenario 4 is REMs</w:t>
      </w:r>
    </w:p>
    <w:p w14:paraId="54EB4AC5" w14:textId="77777777" w:rsidR="00EE5F41" w:rsidRDefault="00EE5F41" w:rsidP="00EE5F41">
      <w:pPr>
        <w:pStyle w:val="Heading4"/>
      </w:pPr>
      <w:r>
        <w:t>Synthetic biology allows for safe and efficient rare earth extraction.</w:t>
      </w:r>
    </w:p>
    <w:p w14:paraId="61A042FA" w14:textId="77777777" w:rsidR="00EE5F41" w:rsidRPr="00F66013" w:rsidRDefault="00EE5F41" w:rsidP="00EE5F41">
      <w:proofErr w:type="spellStart"/>
      <w:r w:rsidRPr="00F66013">
        <w:rPr>
          <w:rFonts w:eastAsiaTheme="majorEastAsia" w:cstheme="majorBidi"/>
          <w:b/>
          <w:iCs/>
          <w:sz w:val="26"/>
        </w:rPr>
        <w:t>Katsnelson</w:t>
      </w:r>
      <w:proofErr w:type="spellEnd"/>
      <w:r w:rsidRPr="00F66013">
        <w:rPr>
          <w:rFonts w:eastAsiaTheme="majorEastAsia" w:cstheme="majorBidi"/>
          <w:b/>
          <w:iCs/>
          <w:sz w:val="26"/>
        </w:rPr>
        <w:t> 20</w:t>
      </w:r>
      <w:r w:rsidRPr="00F66013">
        <w:t> [</w:t>
      </w:r>
      <w:proofErr w:type="spellStart"/>
      <w:r w:rsidRPr="00F66013">
        <w:t>Alla</w:t>
      </w:r>
      <w:proofErr w:type="spellEnd"/>
      <w:r w:rsidRPr="00F66013">
        <w:t xml:space="preserve"> </w:t>
      </w:r>
      <w:proofErr w:type="spellStart"/>
      <w:r w:rsidRPr="00F66013">
        <w:t>Katsnelson</w:t>
      </w:r>
      <w:proofErr w:type="spellEnd"/>
      <w:r>
        <w:t xml:space="preserve"> reporter at C&amp;N.</w:t>
      </w:r>
      <w:r w:rsidRPr="00F66013">
        <w:t xml:space="preserve"> 11-10-2020, accessed on 9-12-2021, Chemical and Engineering News, "Microbes can mine rare-earth elements in space", </w:t>
      </w:r>
      <w:hyperlink r:id="rId20" w:history="1">
        <w:r w:rsidRPr="00F66013">
          <w:rPr>
            <w:rStyle w:val="Hyperlink"/>
          </w:rPr>
          <w:t>https://cen.acs.org/biological-chemistry/synthetic-biology/Microbes-mine-rare-earth-elements/98/web/2020/11</w:t>
        </w:r>
      </w:hyperlink>
      <w:r w:rsidRPr="00F66013">
        <w:t>] Adam</w:t>
      </w:r>
    </w:p>
    <w:p w14:paraId="5C3661BC" w14:textId="77777777" w:rsidR="00EE5F41" w:rsidRDefault="00EE5F41" w:rsidP="00EE5F41">
      <w:hyperlink r:id="rId21" w:anchor="syntheticBiology" w:history="1">
        <w:r w:rsidRPr="00752203">
          <w:rPr>
            <w:rStyle w:val="StyleUnderline"/>
            <w:highlight w:val="cyan"/>
          </w:rPr>
          <w:t>SYNTHETIC BIOLOGY</w:t>
        </w:r>
      </w:hyperlink>
      <w:r w:rsidRPr="00752203">
        <w:rPr>
          <w:rStyle w:val="StyleUnderline"/>
        </w:rPr>
        <w:t xml:space="preserve"> </w:t>
      </w:r>
      <w:r w:rsidRPr="00752203">
        <w:t>Microbes can mine rare-earth elements in space</w:t>
      </w:r>
      <w:r>
        <w:t xml:space="preserve"> </w:t>
      </w:r>
      <w:r w:rsidRPr="00752203">
        <w:t>Rock-munching bacteria could one day extract the elements for building rovers and electronic equipment on Mars or the moon</w:t>
      </w:r>
    </w:p>
    <w:p w14:paraId="2D505F3C" w14:textId="77777777" w:rsidR="00EE5F41" w:rsidRPr="00752203" w:rsidRDefault="00EE5F41" w:rsidP="00EE5F41">
      <w:pPr>
        <w:rPr>
          <w:rStyle w:val="StyleUnderline"/>
        </w:rPr>
      </w:pPr>
      <w:r w:rsidRPr="00752203">
        <w:rPr>
          <w:rStyle w:val="StyleUnderline"/>
        </w:rPr>
        <w:t xml:space="preserve">Rock-munching </w:t>
      </w:r>
      <w:r w:rsidRPr="00752203">
        <w:rPr>
          <w:rStyle w:val="StyleUnderline"/>
          <w:highlight w:val="cyan"/>
        </w:rPr>
        <w:t>microbes</w:t>
      </w:r>
      <w:r w:rsidRPr="00752203">
        <w:rPr>
          <w:rStyle w:val="StyleUnderline"/>
        </w:rPr>
        <w:t xml:space="preserve"> have a </w:t>
      </w:r>
      <w:hyperlink r:id="rId22" w:tooltip="Mining With Microbes" w:history="1">
        <w:r w:rsidRPr="00752203">
          <w:rPr>
            <w:rStyle w:val="StyleUnderline"/>
          </w:rPr>
          <w:t>weighty job in the mining industry</w:t>
        </w:r>
      </w:hyperlink>
      <w:r w:rsidRPr="00752203">
        <w:t xml:space="preserve">, </w:t>
      </w:r>
      <w:r w:rsidRPr="00752203">
        <w:rPr>
          <w:rStyle w:val="StyleUnderline"/>
        </w:rPr>
        <w:t>extracting metals</w:t>
      </w:r>
      <w:r w:rsidRPr="00752203">
        <w:t xml:space="preserve"> such as </w:t>
      </w:r>
      <w:r w:rsidRPr="00752203">
        <w:rPr>
          <w:rStyle w:val="StyleUnderline"/>
        </w:rPr>
        <w:t>copper and gold</w:t>
      </w:r>
      <w:r w:rsidRPr="00752203">
        <w:t xml:space="preserve"> from the earth. They </w:t>
      </w:r>
      <w:r w:rsidRPr="00752203">
        <w:rPr>
          <w:rStyle w:val="StyleUnderline"/>
          <w:highlight w:val="cyan"/>
        </w:rPr>
        <w:t>could</w:t>
      </w:r>
      <w:r w:rsidRPr="00752203">
        <w:rPr>
          <w:rStyle w:val="StyleUnderline"/>
        </w:rPr>
        <w:t xml:space="preserve"> also </w:t>
      </w:r>
      <w:r w:rsidRPr="00752203">
        <w:rPr>
          <w:rStyle w:val="StyleUnderline"/>
          <w:highlight w:val="cyan"/>
        </w:rPr>
        <w:t>extract</w:t>
      </w:r>
      <w:r w:rsidRPr="00752203">
        <w:rPr>
          <w:rStyle w:val="StyleUnderline"/>
        </w:rPr>
        <w:t xml:space="preserve"> </w:t>
      </w:r>
      <w:r w:rsidRPr="00752203">
        <w:rPr>
          <w:rStyle w:val="StyleUnderline"/>
          <w:highlight w:val="cyan"/>
        </w:rPr>
        <w:t>rare-earth elements</w:t>
      </w:r>
      <w:r w:rsidRPr="00752203">
        <w:t xml:space="preserve"> such as </w:t>
      </w:r>
      <w:r w:rsidRPr="00752203">
        <w:rPr>
          <w:rStyle w:val="StyleUnderline"/>
        </w:rPr>
        <w:t>lanthanides, scandium, and yttrium</w:t>
      </w:r>
      <w:r w:rsidRPr="00752203">
        <w:t xml:space="preserve">—pricey minerals </w:t>
      </w:r>
      <w:r w:rsidRPr="00752203">
        <w:rPr>
          <w:rStyle w:val="StyleUnderline"/>
        </w:rPr>
        <w:t>used in</w:t>
      </w:r>
      <w:r w:rsidRPr="00752203">
        <w:t xml:space="preserve"> </w:t>
      </w:r>
      <w:r w:rsidRPr="00752203">
        <w:rPr>
          <w:rStyle w:val="StyleUnderline"/>
        </w:rPr>
        <w:t>electronics</w:t>
      </w:r>
      <w:r w:rsidRPr="00752203">
        <w:t xml:space="preserve"> and some </w:t>
      </w:r>
      <w:r w:rsidRPr="00752203">
        <w:rPr>
          <w:rStyle w:val="StyleUnderline"/>
        </w:rPr>
        <w:t>metal alloys.</w:t>
      </w:r>
    </w:p>
    <w:p w14:paraId="7F6256E3" w14:textId="77777777" w:rsidR="00EE5F41" w:rsidRPr="00752203" w:rsidRDefault="00EE5F41" w:rsidP="00EE5F41">
      <w:pPr>
        <w:rPr>
          <w:rStyle w:val="StyleUnderline"/>
        </w:rPr>
      </w:pPr>
      <w:r w:rsidRPr="00752203">
        <w:t xml:space="preserve">Such microbes </w:t>
      </w:r>
      <w:r w:rsidRPr="00752203">
        <w:rPr>
          <w:rStyle w:val="StyleUnderline"/>
          <w:highlight w:val="cyan"/>
        </w:rPr>
        <w:t>could</w:t>
      </w:r>
      <w:r w:rsidRPr="00752203">
        <w:rPr>
          <w:rStyle w:val="StyleUnderline"/>
        </w:rPr>
        <w:t xml:space="preserve"> also </w:t>
      </w:r>
      <w:r w:rsidRPr="00752203">
        <w:rPr>
          <w:rStyle w:val="StyleUnderline"/>
          <w:highlight w:val="cyan"/>
        </w:rPr>
        <w:t>help</w:t>
      </w:r>
      <w:r w:rsidRPr="00752203">
        <w:rPr>
          <w:rStyle w:val="StyleUnderline"/>
        </w:rPr>
        <w:t xml:space="preserve"> </w:t>
      </w:r>
      <w:r w:rsidRPr="00752203">
        <w:rPr>
          <w:rStyle w:val="StyleUnderline"/>
          <w:highlight w:val="cyan"/>
        </w:rPr>
        <w:t>mining</w:t>
      </w:r>
      <w:r w:rsidRPr="00752203">
        <w:rPr>
          <w:rStyle w:val="StyleUnderline"/>
        </w:rPr>
        <w:t xml:space="preserve"> in space</w:t>
      </w:r>
      <w:r w:rsidRPr="00752203">
        <w:t>, according to a new study (Sci. Adv. 2020, DOI: </w:t>
      </w:r>
      <w:hyperlink r:id="rId23" w:tgtFrame="_blank" w:tooltip="Read the article here: DOI: 10.1038/s41467-020-19276-w" w:history="1">
        <w:r w:rsidRPr="00752203">
          <w:rPr>
            <w:rStyle w:val="Hyperlink"/>
          </w:rPr>
          <w:t>10.1038/s41467-020-19276-w</w:t>
        </w:r>
      </w:hyperlink>
      <w:r w:rsidRPr="00752203">
        <w:t xml:space="preserve">). Experiments conducted on the </w:t>
      </w:r>
      <w:r w:rsidRPr="00752203">
        <w:rPr>
          <w:rStyle w:val="StyleUnderline"/>
        </w:rPr>
        <w:t>International Space Station (ISS)</w:t>
      </w:r>
      <w:r w:rsidRPr="00752203">
        <w:t xml:space="preserve"> showed that the </w:t>
      </w:r>
      <w:r w:rsidRPr="00752203">
        <w:rPr>
          <w:rStyle w:val="StyleUnderline"/>
          <w:highlight w:val="cyan"/>
        </w:rPr>
        <w:t>bacterium</w:t>
      </w:r>
      <w:r w:rsidRPr="00752203">
        <w:rPr>
          <w:rStyle w:val="StyleUnderline"/>
        </w:rPr>
        <w:t> </w:t>
      </w:r>
      <w:proofErr w:type="spellStart"/>
      <w:r w:rsidRPr="00752203">
        <w:rPr>
          <w:rStyle w:val="StyleUnderline"/>
        </w:rPr>
        <w:t>Sphingomonas</w:t>
      </w:r>
      <w:proofErr w:type="spellEnd"/>
      <w:r w:rsidRPr="00752203">
        <w:rPr>
          <w:rStyle w:val="StyleUnderline"/>
        </w:rPr>
        <w:t xml:space="preserve"> </w:t>
      </w:r>
      <w:proofErr w:type="spellStart"/>
      <w:r w:rsidRPr="00752203">
        <w:rPr>
          <w:rStyle w:val="StyleUnderline"/>
        </w:rPr>
        <w:t>desiccabilis</w:t>
      </w:r>
      <w:proofErr w:type="spellEnd"/>
      <w:r w:rsidRPr="00752203">
        <w:rPr>
          <w:rStyle w:val="StyleUnderline"/>
        </w:rPr>
        <w:t xml:space="preserve"> was as </w:t>
      </w:r>
      <w:r w:rsidRPr="00752203">
        <w:rPr>
          <w:rStyle w:val="StyleUnderline"/>
          <w:highlight w:val="cyan"/>
        </w:rPr>
        <w:t>efficient</w:t>
      </w:r>
      <w:r w:rsidRPr="00752203">
        <w:rPr>
          <w:rStyle w:val="StyleUnderline"/>
        </w:rPr>
        <w:t xml:space="preserve"> </w:t>
      </w:r>
      <w:r w:rsidRPr="00752203">
        <w:rPr>
          <w:rStyle w:val="StyleUnderline"/>
          <w:highlight w:val="cyan"/>
        </w:rPr>
        <w:t>at</w:t>
      </w:r>
      <w:r w:rsidRPr="00752203">
        <w:rPr>
          <w:rStyle w:val="StyleUnderline"/>
        </w:rPr>
        <w:t xml:space="preserve"> </w:t>
      </w:r>
      <w:r w:rsidRPr="00752203">
        <w:rPr>
          <w:rStyle w:val="StyleUnderline"/>
          <w:highlight w:val="cyan"/>
        </w:rPr>
        <w:t>extracting</w:t>
      </w:r>
      <w:r w:rsidRPr="00752203">
        <w:rPr>
          <w:rStyle w:val="StyleUnderline"/>
        </w:rPr>
        <w:t xml:space="preserve"> 14 different </w:t>
      </w:r>
      <w:r w:rsidRPr="00752203">
        <w:rPr>
          <w:rStyle w:val="StyleUnderline"/>
          <w:highlight w:val="cyan"/>
        </w:rPr>
        <w:t>rare-earth elements</w:t>
      </w:r>
      <w:r w:rsidRPr="00752203">
        <w:rPr>
          <w:rStyle w:val="StyleUnderline"/>
        </w:rPr>
        <w:t xml:space="preserve"> from basalt under microgravity conditions similar to those on the moon and on Mars, as it is under Earth-like gravity.</w:t>
      </w:r>
    </w:p>
    <w:p w14:paraId="7AAC375A" w14:textId="77777777" w:rsidR="00EE5F41" w:rsidRPr="00752203" w:rsidRDefault="00EE5F41" w:rsidP="00EE5F41">
      <w:r w:rsidRPr="00752203">
        <w:t xml:space="preserve">That means a </w:t>
      </w:r>
      <w:r w:rsidRPr="00F66013">
        <w:rPr>
          <w:rStyle w:val="StyleUnderline"/>
          <w:highlight w:val="cyan"/>
        </w:rPr>
        <w:t>human</w:t>
      </w:r>
      <w:r w:rsidRPr="00F66013">
        <w:rPr>
          <w:rStyle w:val="StyleUnderline"/>
        </w:rPr>
        <w:t xml:space="preserve"> settlement on the moon or on Mars </w:t>
      </w:r>
      <w:r w:rsidRPr="00F66013">
        <w:rPr>
          <w:rStyle w:val="StyleUnderline"/>
          <w:highlight w:val="cyan"/>
        </w:rPr>
        <w:t>could</w:t>
      </w:r>
      <w:r w:rsidRPr="00F66013">
        <w:rPr>
          <w:rStyle w:val="StyleUnderline"/>
        </w:rPr>
        <w:t xml:space="preserve"> potentially </w:t>
      </w:r>
      <w:r w:rsidRPr="00F66013">
        <w:rPr>
          <w:rStyle w:val="StyleUnderline"/>
          <w:highlight w:val="cyan"/>
        </w:rPr>
        <w:t>extract</w:t>
      </w:r>
      <w:r w:rsidRPr="00F66013">
        <w:rPr>
          <w:rStyle w:val="StyleUnderline"/>
        </w:rPr>
        <w:t xml:space="preserve"> </w:t>
      </w:r>
      <w:r w:rsidRPr="00F66013">
        <w:rPr>
          <w:rStyle w:val="StyleUnderline"/>
          <w:highlight w:val="cyan"/>
        </w:rPr>
        <w:t>rare-earth elements</w:t>
      </w:r>
      <w:r w:rsidRPr="00F66013">
        <w:rPr>
          <w:rStyle w:val="StyleUnderline"/>
        </w:rPr>
        <w:t xml:space="preserve"> from the local surroundings to use </w:t>
      </w:r>
      <w:r w:rsidRPr="00F66013">
        <w:rPr>
          <w:rStyle w:val="StyleUnderline"/>
          <w:highlight w:val="cyan"/>
        </w:rPr>
        <w:t>in</w:t>
      </w:r>
      <w:r w:rsidRPr="00F66013">
        <w:rPr>
          <w:rStyle w:val="StyleUnderline"/>
        </w:rPr>
        <w:t xml:space="preserve"> building </w:t>
      </w:r>
      <w:r w:rsidRPr="00F66013">
        <w:rPr>
          <w:rStyle w:val="StyleUnderline"/>
          <w:highlight w:val="cyan"/>
        </w:rPr>
        <w:t>rovers</w:t>
      </w:r>
      <w:r w:rsidRPr="00F66013">
        <w:rPr>
          <w:rStyle w:val="StyleUnderline"/>
        </w:rPr>
        <w:t xml:space="preserve">, </w:t>
      </w:r>
      <w:r w:rsidRPr="00F66013">
        <w:rPr>
          <w:rStyle w:val="StyleUnderline"/>
          <w:highlight w:val="cyan"/>
        </w:rPr>
        <w:t>electronic</w:t>
      </w:r>
      <w:r w:rsidRPr="00F66013">
        <w:rPr>
          <w:rStyle w:val="StyleUnderline"/>
        </w:rPr>
        <w:t xml:space="preserve"> equipment, and </w:t>
      </w:r>
      <w:r w:rsidRPr="00F66013">
        <w:rPr>
          <w:rStyle w:val="StyleUnderline"/>
          <w:highlight w:val="cyan"/>
        </w:rPr>
        <w:t>other technology</w:t>
      </w:r>
      <w:r w:rsidRPr="00752203">
        <w:t xml:space="preserve">, says Charles </w:t>
      </w:r>
      <w:proofErr w:type="spellStart"/>
      <w:r w:rsidRPr="00752203">
        <w:t>Cockell</w:t>
      </w:r>
      <w:proofErr w:type="spellEnd"/>
      <w:r w:rsidRPr="00752203">
        <w:t>, an astrobiologist at the University of Edinburgh, who led the study. “Wherever we go, we are going to have to mine planetary or asteroid materials to sustain a long-term presence in space,” he says. “Here is a demonstration of one particular approach.”</w:t>
      </w:r>
    </w:p>
    <w:p w14:paraId="3BD45F52" w14:textId="77777777" w:rsidR="00EE5F41" w:rsidRPr="00100A2B" w:rsidRDefault="00EE5F41" w:rsidP="00EE5F41">
      <w:r w:rsidRPr="00752203">
        <w:t xml:space="preserve">On the ISS, astronauts added the bacterium and basalt in miniature reactors under microgravity conditions and in specially designed incubators that contain centrifuges capable of simulating gravity on Mars and Earth. The </w:t>
      </w:r>
      <w:r w:rsidRPr="00F66013">
        <w:rPr>
          <w:rStyle w:val="StyleUnderline"/>
        </w:rPr>
        <w:t xml:space="preserve">team picked basalt because it has a high concentration of rare-earth metals and is similar to rock found on the moon and Mars. </w:t>
      </w:r>
      <w:r w:rsidRPr="00752203">
        <w:t xml:space="preserve">Fluids don’t mix as well in microgravity as they do on Earth, so </w:t>
      </w:r>
      <w:proofErr w:type="spellStart"/>
      <w:r w:rsidRPr="00752203">
        <w:t>Cockell</w:t>
      </w:r>
      <w:proofErr w:type="spellEnd"/>
      <w:r w:rsidRPr="00752203">
        <w:t xml:space="preserve"> and his colleagues speculated that the microbes might not munch the basalt as effectively. But </w:t>
      </w:r>
      <w:r w:rsidRPr="00F66013">
        <w:rPr>
          <w:rStyle w:val="StyleUnderline"/>
        </w:rPr>
        <w:t>after 3 weeks, the bugs turned out to perform similarly well under all three gravity conditions.</w:t>
      </w:r>
      <w:r w:rsidRPr="00752203">
        <w:t xml:space="preserve"> “It was really the first mining experiment in space,” </w:t>
      </w:r>
      <w:proofErr w:type="spellStart"/>
      <w:r w:rsidRPr="00752203">
        <w:t>Cockell</w:t>
      </w:r>
      <w:proofErr w:type="spellEnd"/>
      <w:r w:rsidRPr="00752203">
        <w:t xml:space="preserve"> says.</w:t>
      </w:r>
    </w:p>
    <w:p w14:paraId="5D59AEB8" w14:textId="77777777" w:rsidR="00EE5F41" w:rsidRPr="00100A2B" w:rsidRDefault="00EE5F41" w:rsidP="00EE5F41">
      <w:pPr>
        <w:pStyle w:val="Heading4"/>
      </w:pPr>
      <w:r w:rsidRPr="00100A2B">
        <w:t xml:space="preserve">New investments coming and companies are launching – economic incentives make </w:t>
      </w:r>
      <w:r>
        <w:t>space mining</w:t>
      </w:r>
      <w:r w:rsidRPr="00100A2B">
        <w:t xml:space="preserve"> alluring</w:t>
      </w:r>
    </w:p>
    <w:p w14:paraId="5490B231" w14:textId="77777777" w:rsidR="00EE5F41" w:rsidRPr="00100A2B" w:rsidRDefault="00EE5F41" w:rsidP="00EE5F41">
      <w:proofErr w:type="spellStart"/>
      <w:r w:rsidRPr="003C3D11">
        <w:rPr>
          <w:rFonts w:eastAsiaTheme="majorEastAsia" w:cstheme="majorBidi"/>
          <w:b/>
          <w:iCs/>
          <w:sz w:val="26"/>
        </w:rPr>
        <w:t>Tosar</w:t>
      </w:r>
      <w:proofErr w:type="spellEnd"/>
      <w:r w:rsidRPr="003C3D11">
        <w:rPr>
          <w:rFonts w:eastAsiaTheme="majorEastAsia" w:cstheme="majorBidi"/>
          <w:b/>
          <w:iCs/>
          <w:sz w:val="26"/>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24" w:history="1">
        <w:r w:rsidRPr="00100A2B">
          <w:rPr>
            <w:rStyle w:val="Hyperlink"/>
          </w:rPr>
          <w:t>https://www.bbvaopenmind.com/en/science/physics/asteroid-mining-a-new-space-race/</w:t>
        </w:r>
      </w:hyperlink>
      <w:r w:rsidRPr="00100A2B">
        <w:t>] TDI</w:t>
      </w:r>
    </w:p>
    <w:p w14:paraId="4E10EA7A" w14:textId="77777777" w:rsidR="00EE5F41" w:rsidRPr="00100A2B" w:rsidRDefault="00EE5F41" w:rsidP="00EE5F41">
      <w:r w:rsidRPr="00100A2B">
        <w:rPr>
          <w:rStyle w:val="StyleUnderline"/>
        </w:rPr>
        <w:t>This is not science fiction. There are now space mining companies, such as </w:t>
      </w:r>
      <w:hyperlink r:id="rId25" w:tgtFrame="_blank" w:history="1">
        <w:r w:rsidRPr="00E1429E">
          <w:rPr>
            <w:rStyle w:val="StyleUnderline"/>
            <w:highlight w:val="cyan"/>
          </w:rPr>
          <w:t>Planetary Resources</w:t>
        </w:r>
        <w:r w:rsidRPr="00100A2B">
          <w:rPr>
            <w:rStyle w:val="StyleUnderline"/>
          </w:rPr>
          <w:t>,</w:t>
        </w:r>
      </w:hyperlink>
      <w:r w:rsidRPr="00100A2B">
        <w:rPr>
          <w:rStyle w:val="StyleUnderline"/>
        </w:rPr>
        <w:t xml:space="preserve"> which has already </w:t>
      </w:r>
      <w:r w:rsidRPr="00E1429E">
        <w:rPr>
          <w:rStyle w:val="StyleUnderline"/>
          <w:highlight w:val="cyan"/>
        </w:rPr>
        <w:t>launched</w:t>
      </w:r>
      <w:r w:rsidRPr="00100A2B">
        <w:rPr>
          <w:rStyle w:val="StyleUnderline"/>
        </w:rPr>
        <w:t xml:space="preserve"> several </w:t>
      </w:r>
      <w:proofErr w:type="gramStart"/>
      <w:r w:rsidRPr="00E1429E">
        <w:rPr>
          <w:rStyle w:val="StyleUnderline"/>
          <w:highlight w:val="cyan"/>
        </w:rPr>
        <w:t>mini-satellites</w:t>
      </w:r>
      <w:proofErr w:type="gramEnd"/>
      <w:r w:rsidRPr="00100A2B">
        <w:rPr>
          <w:rStyle w:val="StyleUnderline"/>
        </w:rPr>
        <w:t xml:space="preserve"> to test several of its patents. Other </w:t>
      </w:r>
      <w:r w:rsidRPr="00E1429E">
        <w:rPr>
          <w:rStyle w:val="StyleUnderline"/>
          <w:highlight w:val="cyan"/>
        </w:rPr>
        <w:t>companies</w:t>
      </w:r>
      <w:r w:rsidRPr="00100A2B">
        <w:rPr>
          <w:rStyle w:val="StyleUnderline"/>
        </w:rPr>
        <w:t xml:space="preserve"> like </w:t>
      </w:r>
      <w:hyperlink r:id="rId26" w:tgtFrame="_blank" w:history="1">
        <w:r w:rsidRPr="00100A2B">
          <w:rPr>
            <w:rStyle w:val="StyleUnderline"/>
          </w:rPr>
          <w:t>Asteroid Mining Corporation</w:t>
        </w:r>
      </w:hyperlink>
      <w:r w:rsidRPr="00100A2B">
        <w:rPr>
          <w:rStyle w:val="StyleUnderline"/>
        </w:rPr>
        <w:t> or </w:t>
      </w:r>
      <w:hyperlink r:id="rId27"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100A2B">
        <w:t xml:space="preserve"> although still far from their goal, </w:t>
      </w:r>
      <w:r w:rsidRPr="00E1429E">
        <w:rPr>
          <w:rStyle w:val="StyleUnderline"/>
          <w:highlight w:val="cyan"/>
        </w:rPr>
        <w:t>are</w:t>
      </w:r>
      <w:r w:rsidRPr="00100A2B">
        <w:rPr>
          <w:rStyle w:val="StyleUnderline"/>
        </w:rPr>
        <w:t xml:space="preserve"> already </w:t>
      </w:r>
      <w:r w:rsidRPr="00E1429E">
        <w:rPr>
          <w:rStyle w:val="StyleUnderline"/>
          <w:highlight w:val="cyan"/>
        </w:rPr>
        <w:t>attracting</w:t>
      </w:r>
      <w:r w:rsidRPr="00100A2B">
        <w:rPr>
          <w:rStyle w:val="StyleUnderline"/>
        </w:rPr>
        <w:t xml:space="preserve"> millions of dollars of </w:t>
      </w:r>
      <w:r w:rsidRPr="00E1429E">
        <w:rPr>
          <w:rStyle w:val="StyleUnderline"/>
          <w:highlight w:val="cyan"/>
        </w:rPr>
        <w:t>private investment</w:t>
      </w:r>
      <w:r w:rsidRPr="00100A2B">
        <w:rPr>
          <w:rStyle w:val="StyleUnderline"/>
        </w:rPr>
        <w:t xml:space="preserve"> interested in </w:t>
      </w:r>
      <w:r w:rsidRPr="00E1429E">
        <w:rPr>
          <w:rStyle w:val="StyleUnderline"/>
          <w:highlight w:val="cyan"/>
        </w:rPr>
        <w:t>being on the front</w:t>
      </w:r>
      <w:r w:rsidRPr="00100A2B">
        <w:rPr>
          <w:rStyle w:val="StyleUnderline"/>
        </w:rPr>
        <w:t xml:space="preserve"> line </w:t>
      </w:r>
      <w:r w:rsidRPr="00E1429E">
        <w:rPr>
          <w:rStyle w:val="StyleUnderline"/>
          <w:highlight w:val="cyan"/>
        </w:rPr>
        <w:t>of a</w:t>
      </w:r>
      <w:r w:rsidRPr="00100A2B">
        <w:rPr>
          <w:rStyle w:val="StyleUnderline"/>
        </w:rPr>
        <w:t xml:space="preserve"> possible future </w:t>
      </w:r>
      <w:r w:rsidRPr="00E1429E">
        <w:rPr>
          <w:rStyle w:val="StyleUnderline"/>
          <w:highlight w:val="cyan"/>
        </w:rPr>
        <w:t>space business</w:t>
      </w:r>
      <w:r w:rsidRPr="00E1429E">
        <w:rPr>
          <w:highlight w:val="cyan"/>
        </w:rPr>
        <w:t>.</w:t>
      </w:r>
    </w:p>
    <w:p w14:paraId="7A001AA4" w14:textId="77777777" w:rsidR="00EE5F41" w:rsidRPr="00100A2B" w:rsidRDefault="00EE5F41" w:rsidP="00EE5F41">
      <w:pPr>
        <w:rPr>
          <w:rStyle w:val="StyleUnderline"/>
        </w:rPr>
      </w:pPr>
      <w:r w:rsidRPr="00100A2B">
        <w:t xml:space="preserve">Is asteroid mining possible? This new space race already began back when </w:t>
      </w:r>
      <w:r w:rsidRPr="00100A2B">
        <w:rPr>
          <w:rStyle w:val="StyleUnderline"/>
        </w:rPr>
        <w:t>the Hayabusa missions successfully returned a few grams of an asteroid’s regolith, so the technology to harvest asteroid material exists, we just have to change the scale</w:t>
      </w:r>
      <w:r w:rsidRPr="00E1429E">
        <w:rPr>
          <w:rStyle w:val="StyleUnderline"/>
          <w:highlight w:val="cyan"/>
        </w:rPr>
        <w:t>. It is no longer a technological problem.</w:t>
      </w:r>
    </w:p>
    <w:p w14:paraId="710AFAFD" w14:textId="77777777" w:rsidR="00EE5F41" w:rsidRPr="00100A2B" w:rsidRDefault="00EE5F41" w:rsidP="00EE5F41">
      <w:pPr>
        <w:rPr>
          <w:rStyle w:val="StyleUnderline"/>
        </w:rPr>
      </w:pPr>
      <w:r w:rsidRPr="00100A2B">
        <w:t xml:space="preserve">Is it economically viable? </w:t>
      </w:r>
      <w:r w:rsidRPr="00100A2B">
        <w:rPr>
          <w:rStyle w:val="StyleUnderline"/>
        </w:rPr>
        <w:t xml:space="preserve">We are increasingly dependent on </w:t>
      </w:r>
      <w:r w:rsidRPr="00E1429E">
        <w:rPr>
          <w:rStyle w:val="StyleUnderline"/>
          <w:highlight w:val="cyan"/>
        </w:rPr>
        <w:t>rare elements</w:t>
      </w:r>
      <w:r w:rsidRPr="00100A2B">
        <w:t xml:space="preserve"> (such as those in the palladium group), </w:t>
      </w:r>
      <w:r w:rsidRPr="00100A2B">
        <w:rPr>
          <w:rStyle w:val="StyleUnderline"/>
        </w:rPr>
        <w:t xml:space="preserve">which </w:t>
      </w:r>
      <w:r w:rsidRPr="00E1429E">
        <w:rPr>
          <w:rStyle w:val="StyleUnderline"/>
          <w:highlight w:val="cyan"/>
        </w:rPr>
        <w:t>are expensive</w:t>
      </w:r>
      <w:r w:rsidRPr="00100A2B">
        <w:rPr>
          <w:rStyle w:val="StyleUnderline"/>
        </w:rPr>
        <w:t xml:space="preserve"> to exploit on Earth and come with a high environmental cost, so the sum of these two factors could </w:t>
      </w:r>
      <w:r w:rsidRPr="00E1429E">
        <w:rPr>
          <w:rStyle w:val="StyleUnderline"/>
          <w:highlight w:val="cyan"/>
        </w:rPr>
        <w:t>make it profitable to travel to</w:t>
      </w:r>
      <w:r w:rsidRPr="00100A2B">
        <w:rPr>
          <w:rStyle w:val="StyleUnderline"/>
        </w:rPr>
        <w:t xml:space="preserve"> the </w:t>
      </w:r>
      <w:r w:rsidRPr="00E1429E">
        <w:rPr>
          <w:rStyle w:val="StyleUnderline"/>
          <w:highlight w:val="cyan"/>
        </w:rPr>
        <w:t>asteroids to extract</w:t>
      </w:r>
      <w:r w:rsidRPr="00100A2B">
        <w:rPr>
          <w:rStyle w:val="StyleUnderline"/>
        </w:rPr>
        <w:t xml:space="preserve"> these raw </w:t>
      </w:r>
      <w:r w:rsidRPr="00E1429E">
        <w:rPr>
          <w:rStyle w:val="StyleUnderline"/>
          <w:highlight w:val="cyan"/>
        </w:rPr>
        <w:t>materials</w:t>
      </w:r>
      <w:r w:rsidRPr="00100A2B">
        <w:t>. Astrophysicist Neil deGrasse argues that </w:t>
      </w:r>
      <w:hyperlink r:id="rId28" w:tgtFrame="_blank" w:history="1">
        <w:r w:rsidRPr="00100A2B">
          <w:rPr>
            <w:rStyle w:val="StyleUnderline"/>
          </w:rPr>
          <w:t>the planet’s first trillionaire will undoubtedly be a space miner.</w:t>
        </w:r>
      </w:hyperlink>
    </w:p>
    <w:p w14:paraId="4D4BAE07" w14:textId="77777777" w:rsidR="00EE5F41" w:rsidRPr="00100A2B" w:rsidRDefault="00EE5F41" w:rsidP="00EE5F41">
      <w:pPr>
        <w:pStyle w:val="Heading4"/>
        <w:rPr>
          <w:rFonts w:cs="Calibri"/>
        </w:rPr>
      </w:pPr>
      <w:r w:rsidRPr="00100A2B">
        <w:rPr>
          <w:rFonts w:cs="Calibri"/>
        </w:rPr>
        <w:t>Asteroid mining spikes the risk of satellite-dust collisions</w:t>
      </w:r>
    </w:p>
    <w:p w14:paraId="6B600E98" w14:textId="77777777" w:rsidR="00EE5F41" w:rsidRPr="00100A2B" w:rsidRDefault="00EE5F41" w:rsidP="00EE5F41">
      <w:proofErr w:type="spellStart"/>
      <w:r w:rsidRPr="00100A2B">
        <w:rPr>
          <w:rStyle w:val="StyleUnderline"/>
          <w:szCs w:val="26"/>
        </w:rPr>
        <w:t>Scoles</w:t>
      </w:r>
      <w:proofErr w:type="spellEnd"/>
      <w:r w:rsidRPr="00100A2B">
        <w:rPr>
          <w:rStyle w:val="StyleUnderline"/>
          <w:szCs w:val="26"/>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29" w:history="1">
        <w:r w:rsidRPr="00100A2B">
          <w:rPr>
            <w:rStyle w:val="Hyperlink"/>
          </w:rPr>
          <w:t>https://www.newscientist.com/article/mg22630235-100-dust-from-asteroid-mining-spells-danger-for-satellites/</w:t>
        </w:r>
      </w:hyperlink>
      <w:r w:rsidRPr="00100A2B">
        <w:t>] TDI</w:t>
      </w:r>
    </w:p>
    <w:p w14:paraId="5F1CC511" w14:textId="77777777" w:rsidR="00EE5F41" w:rsidRPr="00100A2B" w:rsidRDefault="00EE5F41" w:rsidP="00EE5F41">
      <w:pPr>
        <w:pStyle w:val="ListParagraph"/>
        <w:numPr>
          <w:ilvl w:val="0"/>
          <w:numId w:val="11"/>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30" w:history="1">
        <w:r w:rsidRPr="00100A2B">
          <w:rPr>
            <w:rStyle w:val="Hyperlink"/>
          </w:rPr>
          <w:t>https://arxiv.org/pdf/1505.03800.pdf</w:t>
        </w:r>
      </w:hyperlink>
    </w:p>
    <w:p w14:paraId="6DC11416" w14:textId="77777777" w:rsidR="00EE5F41" w:rsidRPr="00100A2B" w:rsidRDefault="00EE5F41" w:rsidP="00EE5F41">
      <w:r w:rsidRPr="00100A2B">
        <w:t>NASA chose the second option for its </w:t>
      </w:r>
      <w:hyperlink r:id="rId31" w:history="1">
        <w:r w:rsidRPr="00100A2B">
          <w:rPr>
            <w:rStyle w:val="Hyperlink"/>
          </w:rPr>
          <w:t>Asteroid Redirect Mission</w:t>
        </w:r>
      </w:hyperlink>
      <w:r w:rsidRPr="00100A2B">
        <w:t>, which aims to </w:t>
      </w:r>
      <w:hyperlink r:id="rId32"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asteroid’s </w:t>
      </w:r>
      <w:r w:rsidRPr="00E1429E">
        <w:rPr>
          <w:rStyle w:val="StyleUnderline"/>
          <w:highlight w:val="cyan"/>
        </w:rPr>
        <w:t>gravity is so weak that</w:t>
      </w:r>
      <w:r w:rsidRPr="00100A2B">
        <w:rPr>
          <w:rStyle w:val="StyleUnderline"/>
        </w:rPr>
        <w:t xml:space="preserve"> it’s not hard for </w:t>
      </w:r>
      <w:r w:rsidRPr="00E1429E">
        <w:rPr>
          <w:rStyle w:val="StyleUnderline"/>
          <w:highlight w:val="cyan"/>
        </w:rPr>
        <w:t>surface particles</w:t>
      </w:r>
      <w:r w:rsidRPr="00100A2B">
        <w:rPr>
          <w:rStyle w:val="StyleUnderline"/>
        </w:rPr>
        <w:t xml:space="preserve"> to </w:t>
      </w:r>
      <w:r w:rsidRPr="00E1429E">
        <w:rPr>
          <w:rStyle w:val="StyleUnderline"/>
          <w:highlight w:val="cyan"/>
        </w:rPr>
        <w:t>escape</w:t>
      </w:r>
      <w:r w:rsidRPr="00100A2B">
        <w:rPr>
          <w:rStyle w:val="StyleUnderline"/>
        </w:rPr>
        <w:t xml:space="preserve"> into space</w:t>
      </w:r>
      <w:r w:rsidRPr="00100A2B">
        <w:t xml:space="preserve">. Now a </w:t>
      </w:r>
      <w:r w:rsidRPr="00100A2B">
        <w:rPr>
          <w:rStyle w:val="StyleUnderline"/>
        </w:rPr>
        <w:t xml:space="preserve">new model warns that debris shed by such transplanted rocks </w:t>
      </w:r>
      <w:r w:rsidRPr="00E1429E">
        <w:rPr>
          <w:rStyle w:val="StyleUnderline"/>
          <w:highlight w:val="cyan"/>
        </w:rPr>
        <w:t>could intrude</w:t>
      </w:r>
      <w:r w:rsidRPr="00100A2B">
        <w:rPr>
          <w:rStyle w:val="StyleUnderline"/>
        </w:rPr>
        <w:t xml:space="preserve"> where many </w:t>
      </w:r>
      <w:proofErr w:type="spellStart"/>
      <w:r w:rsidRPr="00E1429E">
        <w:rPr>
          <w:rStyle w:val="StyleUnderline"/>
          <w:highlight w:val="cyan"/>
        </w:rPr>
        <w:t>defence</w:t>
      </w:r>
      <w:proofErr w:type="spellEnd"/>
      <w:r w:rsidRPr="00E1429E">
        <w:rPr>
          <w:rStyle w:val="StyleUnderline"/>
          <w:highlight w:val="cyan"/>
        </w:rPr>
        <w:t xml:space="preserve"> and comm</w:t>
      </w:r>
      <w:r w:rsidRPr="00100A2B">
        <w:rPr>
          <w:rStyle w:val="StyleUnderline"/>
        </w:rPr>
        <w:t xml:space="preserve">unication </w:t>
      </w:r>
      <w:r w:rsidRPr="00E1429E">
        <w:rPr>
          <w:rStyle w:val="StyleUnderline"/>
          <w:highlight w:val="cyan"/>
        </w:rPr>
        <w:t>satellites</w:t>
      </w:r>
      <w:r w:rsidRPr="00100A2B">
        <w:rPr>
          <w:rStyle w:val="StyleUnderline"/>
        </w:rPr>
        <w:t xml:space="preserve"> live</w:t>
      </w:r>
      <w:r w:rsidRPr="00100A2B">
        <w:t xml:space="preserve"> – in geosynchronous orbit.</w:t>
      </w:r>
    </w:p>
    <w:p w14:paraId="232C73F3" w14:textId="77777777" w:rsidR="00EE5F41" w:rsidRPr="00100A2B" w:rsidRDefault="00EE5F41" w:rsidP="00EE5F41">
      <w:r w:rsidRPr="00100A2B">
        <w:t>According to </w:t>
      </w:r>
      <w:hyperlink r:id="rId33"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in Spain, </w:t>
      </w:r>
      <w:r w:rsidRPr="00A7124C">
        <w:rPr>
          <w:rStyle w:val="StyleUnderline"/>
          <w:highlight w:val="cyan"/>
        </w:rPr>
        <w:t>5 per</w:t>
      </w:r>
      <w:r w:rsidRPr="00100A2B">
        <w:rPr>
          <w:rStyle w:val="StyleUnderline"/>
        </w:rPr>
        <w:t xml:space="preserve"> </w:t>
      </w:r>
      <w:r w:rsidRPr="00A7124C">
        <w:rPr>
          <w:rStyle w:val="StyleUnderline"/>
          <w:highlight w:val="cyan"/>
        </w:rPr>
        <w:t>cent</w:t>
      </w:r>
      <w:r w:rsidRPr="00100A2B">
        <w:rPr>
          <w:rStyle w:val="StyleUnderline"/>
        </w:rPr>
        <w:t xml:space="preserve"> of the escaped debris </w:t>
      </w:r>
      <w:r w:rsidRPr="00A7124C">
        <w:rPr>
          <w:rStyle w:val="StyleUnderline"/>
          <w:highlight w:val="cyan"/>
        </w:rPr>
        <w:t>will end up in regions traversed by satellites</w:t>
      </w:r>
      <w:r w:rsidRPr="00100A2B">
        <w:rPr>
          <w:rStyle w:val="StyleUnderline"/>
        </w:rPr>
        <w:t xml:space="preserve">. Over 10 years, it would cross geosynchronous orbit 63 times on average. A </w:t>
      </w:r>
      <w:r w:rsidRPr="00A7124C">
        <w:rPr>
          <w:rStyle w:val="StyleUnderline"/>
          <w:highlight w:val="cyan"/>
        </w:rPr>
        <w:t>satellite in the wrong spot</w:t>
      </w:r>
      <w:r w:rsidRPr="00100A2B">
        <w:rPr>
          <w:rStyle w:val="StyleUnderline"/>
        </w:rPr>
        <w:t xml:space="preserve"> at the wrong time </w:t>
      </w:r>
      <w:r w:rsidRPr="00A7124C">
        <w:rPr>
          <w:rStyle w:val="StyleUnderline"/>
          <w:highlight w:val="cyan"/>
        </w:rPr>
        <w:t>will suffer a damaging high-speed collision</w:t>
      </w:r>
      <w:r w:rsidRPr="00100A2B">
        <w:rPr>
          <w:rStyle w:val="StyleUnderline"/>
        </w:rPr>
        <w:t xml:space="preserve"> with that dust.</w:t>
      </w:r>
    </w:p>
    <w:p w14:paraId="7B68F0BD" w14:textId="77777777" w:rsidR="00EE5F41" w:rsidRPr="00100A2B" w:rsidRDefault="00EE5F41" w:rsidP="00EE5F41">
      <w:r w:rsidRPr="00100A2B">
        <w:t xml:space="preserve">The </w:t>
      </w:r>
      <w:r w:rsidRPr="00100A2B">
        <w:rPr>
          <w:rStyle w:val="StyleUnderline"/>
        </w:rPr>
        <w:t xml:space="preserve">study also looks at the “catastrophic </w:t>
      </w:r>
      <w:r w:rsidRPr="00A7124C">
        <w:rPr>
          <w:rStyle w:val="StyleUnderline"/>
          <w:highlight w:val="cyan"/>
        </w:rPr>
        <w:t>disruption</w:t>
      </w:r>
      <w:r w:rsidRPr="00100A2B">
        <w:rPr>
          <w:rStyle w:val="StyleUnderline"/>
        </w:rPr>
        <w:t xml:space="preserve">” of an asteroid 5 </w:t>
      </w:r>
      <w:proofErr w:type="spellStart"/>
      <w:r w:rsidRPr="00100A2B">
        <w:rPr>
          <w:rStyle w:val="StyleUnderline"/>
        </w:rPr>
        <w:t>metres</w:t>
      </w:r>
      <w:proofErr w:type="spellEnd"/>
      <w:r w:rsidRPr="00100A2B">
        <w:rPr>
          <w:rStyle w:val="StyleUnderline"/>
        </w:rPr>
        <w:t xml:space="preserve"> across or bigger</w:t>
      </w:r>
      <w:r w:rsidRPr="00100A2B">
        <w:t xml:space="preserve">. Its </w:t>
      </w:r>
      <w:r w:rsidRPr="00100A2B">
        <w:rPr>
          <w:rStyle w:val="StyleUnderline"/>
        </w:rPr>
        <w:t xml:space="preserve">total break-up into a pile of rubble would </w:t>
      </w:r>
      <w:r w:rsidRPr="00A7124C">
        <w:rPr>
          <w:rStyle w:val="StyleUnderline"/>
          <w:highlight w:val="cyan"/>
        </w:rPr>
        <w:t>increase the</w:t>
      </w:r>
      <w:r w:rsidRPr="00100A2B">
        <w:rPr>
          <w:rStyle w:val="StyleUnderline"/>
        </w:rPr>
        <w:t xml:space="preserve"> </w:t>
      </w:r>
      <w:r w:rsidRPr="00A7124C">
        <w:rPr>
          <w:rStyle w:val="StyleUnderline"/>
          <w:highlight w:val="cyan"/>
        </w:rPr>
        <w:t>risk to</w:t>
      </w:r>
      <w:r w:rsidRPr="00100A2B">
        <w:rPr>
          <w:rStyle w:val="StyleUnderline"/>
        </w:rPr>
        <w:t xml:space="preserve"> satellites by more than </w:t>
      </w:r>
      <w:r w:rsidRPr="00A7124C">
        <w:rPr>
          <w:rStyle w:val="StyleUnderline"/>
          <w:highlight w:val="cyan"/>
        </w:rPr>
        <w:t>30 per cent</w:t>
      </w:r>
      <w:r w:rsidRPr="00100A2B">
        <w:t xml:space="preserve"> (</w:t>
      </w:r>
      <w:hyperlink r:id="rId34" w:history="1">
        <w:r w:rsidRPr="00100A2B">
          <w:rPr>
            <w:rStyle w:val="Hyperlink"/>
          </w:rPr>
          <w:t>arxiv.org/abs/1505.03800</w:t>
        </w:r>
      </w:hyperlink>
      <w:r w:rsidRPr="00100A2B">
        <w:t>).</w:t>
      </w:r>
    </w:p>
    <w:p w14:paraId="03E87D19" w14:textId="77777777" w:rsidR="00EE5F41" w:rsidRPr="00100A2B" w:rsidRDefault="00EE5F41" w:rsidP="00EE5F41"/>
    <w:p w14:paraId="0913D412" w14:textId="77777777" w:rsidR="00EE5F41" w:rsidRPr="00100A2B" w:rsidRDefault="00EE5F41" w:rsidP="00EE5F41">
      <w:pPr>
        <w:pStyle w:val="Heading4"/>
        <w:rPr>
          <w:rFonts w:cs="Calibri"/>
        </w:rPr>
      </w:pPr>
      <w:r w:rsidRPr="00100A2B">
        <w:rPr>
          <w:rFonts w:cs="Calibri"/>
        </w:rPr>
        <w:t>Space dust wrecks satellites and debris exponentially spirals</w:t>
      </w:r>
    </w:p>
    <w:p w14:paraId="58BB5B8D" w14:textId="77777777" w:rsidR="00EE5F41" w:rsidRPr="00100A2B" w:rsidRDefault="00EE5F41" w:rsidP="00EE5F41">
      <w:proofErr w:type="spellStart"/>
      <w:r w:rsidRPr="00100A2B">
        <w:rPr>
          <w:rStyle w:val="StyleUnderline"/>
          <w:szCs w:val="26"/>
        </w:rPr>
        <w:t>Intagliata</w:t>
      </w:r>
      <w:proofErr w:type="spellEnd"/>
      <w:r w:rsidRPr="00100A2B">
        <w:rPr>
          <w:rStyle w:val="StyleUnderline"/>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35" w:history="1">
        <w:r w:rsidRPr="00100A2B">
          <w:rPr>
            <w:rStyle w:val="Hyperlink"/>
          </w:rPr>
          <w:t>https://www.scientificamerican.com/podcast/episode/the-sneaky-danger-of-space-dust/</w:t>
        </w:r>
      </w:hyperlink>
      <w:r w:rsidRPr="00100A2B">
        <w:t>] TDI</w:t>
      </w:r>
    </w:p>
    <w:p w14:paraId="26B42616" w14:textId="77777777" w:rsidR="00EE5F41" w:rsidRPr="00100A2B" w:rsidRDefault="00EE5F41" w:rsidP="00EE5F41">
      <w:r w:rsidRPr="00100A2B">
        <w:rPr>
          <w:rStyle w:val="StyleUnderline"/>
        </w:rPr>
        <w:t xml:space="preserve">When tiny particles of space debris slam into satellites, the </w:t>
      </w:r>
      <w:r w:rsidRPr="00BA5543">
        <w:rPr>
          <w:rStyle w:val="StyleUnderline"/>
          <w:highlight w:val="cyan"/>
        </w:rPr>
        <w:t>collision</w:t>
      </w:r>
      <w:r w:rsidRPr="00BA5543">
        <w:rPr>
          <w:rStyle w:val="StyleUnderline"/>
        </w:rPr>
        <w:t xml:space="preserve"> c</w:t>
      </w:r>
      <w:r w:rsidRPr="00100A2B">
        <w:rPr>
          <w:rStyle w:val="StyleUnderline"/>
        </w:rPr>
        <w:t xml:space="preserve">ould </w:t>
      </w:r>
      <w:r w:rsidRPr="000534FA">
        <w:rPr>
          <w:rStyle w:val="StyleUnderline"/>
          <w:highlight w:val="cyan"/>
        </w:rPr>
        <w:t>cause the emission of hardware-frying radiation</w:t>
      </w:r>
      <w:r w:rsidRPr="00100A2B">
        <w:t xml:space="preserve">, Christopher </w:t>
      </w:r>
      <w:proofErr w:type="spellStart"/>
      <w:r w:rsidRPr="00100A2B">
        <w:t>Intagliata</w:t>
      </w:r>
      <w:proofErr w:type="spellEnd"/>
      <w:r w:rsidRPr="00100A2B">
        <w:t xml:space="preserve"> reports. </w:t>
      </w:r>
    </w:p>
    <w:p w14:paraId="6825E91D" w14:textId="77777777" w:rsidR="00EE5F41" w:rsidRPr="00100A2B" w:rsidRDefault="00EE5F41" w:rsidP="00EE5F41">
      <w:pPr>
        <w:rPr>
          <w:rStyle w:val="StyleUnderline"/>
        </w:rPr>
      </w:pPr>
      <w:r w:rsidRPr="00100A2B">
        <w:t xml:space="preserve">Aside from all the satellites, and the space station orbiting the Earth, there's a lot of </w:t>
      </w:r>
      <w:r w:rsidRPr="000534FA">
        <w:rPr>
          <w:rStyle w:val="StyleUnderline"/>
          <w:highlight w:val="cyan"/>
        </w:rPr>
        <w:t>trash</w:t>
      </w:r>
      <w:r w:rsidRPr="00100A2B">
        <w:rPr>
          <w:rStyle w:val="StyleUnderline"/>
        </w:rPr>
        <w:t xml:space="preserve"> circling the planet</w:t>
      </w:r>
      <w:r w:rsidRPr="00100A2B">
        <w:t>, too. Twenty-one thousand </w:t>
      </w:r>
      <w:hyperlink r:id="rId36" w:history="1">
        <w:r w:rsidRPr="00100A2B">
          <w:rPr>
            <w:rStyle w:val="Hyperlink"/>
          </w:rPr>
          <w:t>baseball-sized chunks</w:t>
        </w:r>
      </w:hyperlink>
      <w:r w:rsidRPr="00100A2B">
        <w:t> of debris, </w:t>
      </w:r>
      <w:hyperlink r:id="rId37"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0534FA">
        <w:rPr>
          <w:rStyle w:val="StyleUnderline"/>
          <w:highlight w:val="cyan"/>
        </w:rPr>
        <w:t>hundreds of millions of those.</w:t>
      </w:r>
    </w:p>
    <w:p w14:paraId="116CF68C" w14:textId="77777777" w:rsidR="00EE5F41" w:rsidRPr="00100A2B" w:rsidRDefault="00EE5F41" w:rsidP="00EE5F41">
      <w:r w:rsidRPr="00100A2B">
        <w:t xml:space="preserve">"And those </w:t>
      </w:r>
      <w:r w:rsidRPr="00100A2B">
        <w:rPr>
          <w:rStyle w:val="StyleUnderline"/>
        </w:rPr>
        <w:t xml:space="preserve">smaller particles tend to be </w:t>
      </w:r>
      <w:r w:rsidRPr="000534FA">
        <w:rPr>
          <w:rStyle w:val="StyleUnderline"/>
          <w:highlight w:val="cyan"/>
        </w:rPr>
        <w:t>going fast</w:t>
      </w:r>
      <w:r w:rsidRPr="000534FA">
        <w:rPr>
          <w:highlight w:val="cyan"/>
        </w:rPr>
        <w:t>.</w:t>
      </w:r>
      <w:r w:rsidRPr="00100A2B">
        <w:t xml:space="preserve"> Think of picking up a grain of sand at the beach, and that would be on the large side. But </w:t>
      </w:r>
      <w:r w:rsidRPr="00100A2B">
        <w:rPr>
          <w:rStyle w:val="StyleUnderline"/>
        </w:rPr>
        <w:t xml:space="preserve">they're going </w:t>
      </w:r>
      <w:r w:rsidRPr="000534FA">
        <w:rPr>
          <w:rStyle w:val="StyleUnderline"/>
          <w:highlight w:val="cyan"/>
        </w:rPr>
        <w:t>60 kilometers per second</w:t>
      </w:r>
      <w:r w:rsidRPr="000534FA">
        <w:rPr>
          <w:highlight w:val="cyan"/>
        </w:rPr>
        <w:t>."</w:t>
      </w:r>
      <w:r w:rsidRPr="00100A2B">
        <w:t> </w:t>
      </w:r>
    </w:p>
    <w:p w14:paraId="1C3B19C0" w14:textId="77777777" w:rsidR="00EE5F41" w:rsidRPr="00100A2B" w:rsidRDefault="00EE5F41" w:rsidP="00EE5F41">
      <w:r w:rsidRPr="00100A2B">
        <w:rPr>
          <w:rStyle w:val="StyleUnderline"/>
        </w:rPr>
        <w:t>Sigrid Close, an applied physicist and astronautical engineer at Stanford University</w:t>
      </w:r>
      <w:r w:rsidRPr="00100A2B">
        <w:t xml:space="preserve">. Close says that whereas </w:t>
      </w:r>
      <w:r w:rsidRPr="00100A2B">
        <w:rPr>
          <w:rStyle w:val="StyleUnderline"/>
        </w:rPr>
        <w:t xml:space="preserve">mechanical damage—like punctures—is the worry with the bigger chunks, the </w:t>
      </w:r>
      <w:r w:rsidRPr="009100FA">
        <w:rPr>
          <w:rStyle w:val="StyleUnderline"/>
          <w:highlight w:val="cyan"/>
        </w:rPr>
        <w:t>dust</w:t>
      </w:r>
      <w:r w:rsidRPr="00100A2B">
        <w:rPr>
          <w:rStyle w:val="StyleUnderline"/>
        </w:rPr>
        <w:t xml:space="preserve">-sized stuff might </w:t>
      </w:r>
      <w:r w:rsidRPr="009100FA">
        <w:rPr>
          <w:rStyle w:val="StyleUnderline"/>
          <w:highlight w:val="cyan"/>
        </w:rPr>
        <w:t>leave</w:t>
      </w:r>
      <w:r w:rsidRPr="00100A2B">
        <w:rPr>
          <w:rStyle w:val="StyleUnderline"/>
        </w:rPr>
        <w:t xml:space="preserve"> more </w:t>
      </w:r>
      <w:r w:rsidRPr="009100FA">
        <w:rPr>
          <w:rStyle w:val="StyleUnderline"/>
          <w:highlight w:val="cyan"/>
        </w:rPr>
        <w:t>insidious, invisible marks</w:t>
      </w:r>
      <w:r w:rsidRPr="00100A2B">
        <w:rPr>
          <w:rStyle w:val="StyleUnderline"/>
        </w:rPr>
        <w:t xml:space="preserve"> on satellites—by </w:t>
      </w:r>
      <w:r w:rsidRPr="002E57FD">
        <w:rPr>
          <w:rStyle w:val="StyleUnderline"/>
          <w:highlight w:val="cyan"/>
        </w:rPr>
        <w:t>causing electrical damage</w:t>
      </w:r>
      <w:r w:rsidRPr="00100A2B">
        <w:t>.</w:t>
      </w:r>
    </w:p>
    <w:p w14:paraId="225799C4" w14:textId="77777777" w:rsidR="00EE5F41" w:rsidRPr="00100A2B" w:rsidRDefault="00EE5F41" w:rsidP="00EE5F41">
      <w:r w:rsidRPr="00100A2B">
        <w:t>"We also think this phenomenon can be attributed to some of the failures and anomalies we see on orbit, that right now are basically tagged as 'unknown cause.'"</w:t>
      </w:r>
    </w:p>
    <w:p w14:paraId="15B2C4D4" w14:textId="77777777" w:rsidR="00EE5F41" w:rsidRPr="00100A2B" w:rsidRDefault="00EE5F41" w:rsidP="00EE5F41">
      <w:r w:rsidRPr="00100A2B">
        <w:rPr>
          <w:rStyle w:val="StyleUnderline"/>
        </w:rPr>
        <w:t>Close and her colleague Alex Fletcher modeled this phenomenon mathematically, based on plasma physics behavior</w:t>
      </w:r>
      <w:r w:rsidRPr="00100A2B">
        <w:t xml:space="preserve">. And here's what they think happens. </w:t>
      </w:r>
      <w:r w:rsidRPr="00100A2B">
        <w:rPr>
          <w:rStyle w:val="StyleUnderline"/>
        </w:rPr>
        <w:t>First, the dust slams into the spacecraft. Incredibly fast. It vaporizes and ionizes a bit of the ship—and itself. Which generates a cloud of ions and electrons, traveling at different speeds. And then: "It's like a spring action, the electrons are pulled back to the ions, ions are being pushed ahead a little bit. And then the electrons overshoot the ions, so they oscillate, and then they go back out again.”</w:t>
      </w:r>
    </w:p>
    <w:p w14:paraId="0635BD94" w14:textId="77777777" w:rsidR="00EE5F41" w:rsidRPr="00100A2B" w:rsidRDefault="00EE5F41" w:rsidP="00EE5F41">
      <w:r w:rsidRPr="00100A2B">
        <w:rPr>
          <w:rStyle w:val="StyleUnderline"/>
        </w:rPr>
        <w:t>That movement of electrons creates a pulse of electromagnetic radiation</w:t>
      </w:r>
      <w:r w:rsidRPr="00100A2B">
        <w:t>, which Close says could be the culprit for some of that electrical damage to satellites. The study is in the journal Physics of Plasmas. [Alex C. Fletcher and Sigrid Close, </w:t>
      </w:r>
      <w:hyperlink r:id="rId38" w:history="1">
        <w:r w:rsidRPr="00100A2B">
          <w:rPr>
            <w:rStyle w:val="Hyperlink"/>
          </w:rPr>
          <w:t>Particle-in-cell simulations of an RF emission mechanism associated with hypervelocity impact plasmas</w:t>
        </w:r>
      </w:hyperlink>
      <w:r w:rsidRPr="00100A2B">
        <w:t>]</w:t>
      </w:r>
    </w:p>
    <w:p w14:paraId="56B691F5" w14:textId="77777777" w:rsidR="00EE5F41" w:rsidRPr="00100A2B" w:rsidRDefault="00EE5F41" w:rsidP="00EE5F41">
      <w:pPr>
        <w:pStyle w:val="Heading4"/>
        <w:rPr>
          <w:rFonts w:cs="Calibri"/>
        </w:rPr>
      </w:pPr>
      <w:r w:rsidRPr="00100A2B">
        <w:rPr>
          <w:rFonts w:cs="Calibri"/>
        </w:rPr>
        <w:t>Earth observation satellites key to warming adaptation</w:t>
      </w:r>
    </w:p>
    <w:p w14:paraId="350A50E0" w14:textId="77777777" w:rsidR="00EE5F41" w:rsidRPr="00100A2B" w:rsidRDefault="00EE5F41" w:rsidP="00EE5F41">
      <w:r w:rsidRPr="00100A2B">
        <w:rPr>
          <w:rStyle w:val="StyleUnderline"/>
          <w:szCs w:val="26"/>
        </w:rPr>
        <w:t>Alonso 18</w:t>
      </w:r>
      <w:r w:rsidRPr="00100A2B">
        <w:t xml:space="preserve"> [(Elisa Jiménez Alonso, communications consultant with </w:t>
      </w:r>
      <w:proofErr w:type="spellStart"/>
      <w:r w:rsidRPr="00100A2B">
        <w:t>Acclimatise</w:t>
      </w:r>
      <w:proofErr w:type="spellEnd"/>
      <w:r w:rsidRPr="00100A2B">
        <w:t xml:space="preserve">, climate resilience organization) “Earth Observation of Increasing Importance for Climate Change Adaptation,” </w:t>
      </w:r>
      <w:proofErr w:type="spellStart"/>
      <w:r w:rsidRPr="00100A2B">
        <w:t>Acclimatise</w:t>
      </w:r>
      <w:proofErr w:type="spellEnd"/>
      <w:r w:rsidRPr="00100A2B">
        <w:t xml:space="preserve">, May 2, 2018, </w:t>
      </w:r>
      <w:hyperlink r:id="rId39" w:history="1">
        <w:r w:rsidRPr="00100A2B">
          <w:rPr>
            <w:rStyle w:val="Hyperlink"/>
          </w:rPr>
          <w:t>https://www.acclimatise.uk.com/2018/05/02/earth-observation-of-increasing-importance-for-climate-change-adaptation/</w:t>
        </w:r>
      </w:hyperlink>
      <w:r w:rsidRPr="00100A2B">
        <w:t>] TDI</w:t>
      </w:r>
    </w:p>
    <w:p w14:paraId="67CD784A" w14:textId="77777777" w:rsidR="00EE5F41" w:rsidRPr="00100A2B" w:rsidRDefault="00EE5F41" w:rsidP="00EE5F41">
      <w:r w:rsidRPr="00100A2B">
        <w:rPr>
          <w:rStyle w:val="StyleUnderline"/>
        </w:rPr>
        <w:t>Earth observation (</w:t>
      </w:r>
      <w:r w:rsidRPr="000534FA">
        <w:rPr>
          <w:rStyle w:val="StyleUnderline"/>
          <w:highlight w:val="cyan"/>
        </w:rPr>
        <w:t>EO</w:t>
      </w:r>
      <w:r w:rsidRPr="00100A2B">
        <w:rPr>
          <w:rStyle w:val="StyleUnderline"/>
        </w:rPr>
        <w:t xml:space="preserve">) </w:t>
      </w:r>
      <w:r w:rsidRPr="000534FA">
        <w:rPr>
          <w:rStyle w:val="StyleUnderline"/>
          <w:highlight w:val="cyan"/>
        </w:rPr>
        <w:t>satellites</w:t>
      </w:r>
      <w:r w:rsidRPr="00100A2B">
        <w:rPr>
          <w:rStyle w:val="StyleUnderline"/>
        </w:rPr>
        <w:t xml:space="preserve"> are playing an increasingly important role in </w:t>
      </w:r>
      <w:r w:rsidRPr="000534FA">
        <w:rPr>
          <w:rStyle w:val="StyleUnderline"/>
          <w:highlight w:val="cyan"/>
        </w:rPr>
        <w:t>assess</w:t>
      </w:r>
      <w:r w:rsidRPr="00100A2B">
        <w:rPr>
          <w:rStyle w:val="StyleUnderline"/>
        </w:rPr>
        <w:t xml:space="preserve">ing </w:t>
      </w:r>
      <w:r w:rsidRPr="000534FA">
        <w:rPr>
          <w:rStyle w:val="StyleUnderline"/>
          <w:highlight w:val="cyan"/>
        </w:rPr>
        <w:t>climate change</w:t>
      </w:r>
      <w:r w:rsidRPr="00100A2B">
        <w:t xml:space="preserve">. By providing </w:t>
      </w:r>
      <w:r w:rsidRPr="000534FA">
        <w:rPr>
          <w:highlight w:val="cyan"/>
        </w:rPr>
        <w:t xml:space="preserve">a </w:t>
      </w:r>
      <w:r w:rsidRPr="000534FA">
        <w:rPr>
          <w:rStyle w:val="StyleUnderline"/>
          <w:highlight w:val="cyan"/>
        </w:rPr>
        <w:t>constant and consistent stream</w:t>
      </w:r>
      <w:r w:rsidRPr="00100A2B">
        <w:rPr>
          <w:rStyle w:val="StyleUnderline"/>
        </w:rPr>
        <w:t xml:space="preserve"> </w:t>
      </w:r>
      <w:r w:rsidRPr="000534FA">
        <w:rPr>
          <w:rStyle w:val="StyleUnderline"/>
          <w:highlight w:val="cyan"/>
        </w:rPr>
        <w:t>of data</w:t>
      </w:r>
      <w:r w:rsidRPr="00100A2B">
        <w:rPr>
          <w:rStyle w:val="StyleUnderline"/>
        </w:rPr>
        <w:t xml:space="preserve"> about the state of the climate</w:t>
      </w:r>
      <w:r w:rsidRPr="00100A2B">
        <w:t xml:space="preserve">, </w:t>
      </w:r>
      <w:r w:rsidRPr="000534FA">
        <w:t>EO</w:t>
      </w:r>
      <w:r w:rsidRPr="00100A2B">
        <w:t xml:space="preserve"> is </w:t>
      </w:r>
      <w:r w:rsidRPr="00100A2B">
        <w:rPr>
          <w:rStyle w:val="StyleUnderline"/>
        </w:rPr>
        <w:t xml:space="preserve">not just </w:t>
      </w:r>
      <w:r w:rsidRPr="000534FA">
        <w:rPr>
          <w:rStyle w:val="StyleUnderline"/>
          <w:highlight w:val="cyan"/>
        </w:rPr>
        <w:t>improving scientific outcomes</w:t>
      </w:r>
      <w:r w:rsidRPr="00100A2B">
        <w:rPr>
          <w:rStyle w:val="StyleUnderline"/>
        </w:rPr>
        <w:t xml:space="preserve"> but can also inform </w:t>
      </w:r>
      <w:r w:rsidRPr="000534FA">
        <w:rPr>
          <w:rStyle w:val="StyleUnderline"/>
          <w:highlight w:val="cyan"/>
        </w:rPr>
        <w:t>climate policy</w:t>
      </w:r>
      <w:r w:rsidRPr="000534FA">
        <w:rPr>
          <w:highlight w:val="cyan"/>
        </w:rPr>
        <w:t>.</w:t>
      </w:r>
    </w:p>
    <w:p w14:paraId="508CA3B2" w14:textId="77777777" w:rsidR="00EE5F41" w:rsidRPr="00100A2B" w:rsidRDefault="00EE5F41" w:rsidP="00EE5F41">
      <w:pPr>
        <w:rPr>
          <w:rStyle w:val="StyleUnderline"/>
        </w:rPr>
      </w:pPr>
      <w:r w:rsidRPr="002E57FD">
        <w:rPr>
          <w:rStyle w:val="StyleUnderline"/>
          <w:highlight w:val="cyan"/>
        </w:rPr>
        <w:t>Managing climate</w:t>
      </w:r>
      <w:r w:rsidRPr="00100A2B">
        <w:rPr>
          <w:rStyle w:val="StyleUnderline"/>
        </w:rPr>
        <w:t xml:space="preserve">-related </w:t>
      </w:r>
      <w:r w:rsidRPr="002E57FD">
        <w:rPr>
          <w:rStyle w:val="StyleUnderline"/>
          <w:highlight w:val="cyan"/>
        </w:rPr>
        <w:t>risks effectively requires</w:t>
      </w:r>
      <w:r w:rsidRPr="00100A2B">
        <w:rPr>
          <w:rStyle w:val="StyleUnderline"/>
        </w:rPr>
        <w:t xml:space="preserve"> accurate, robust, sustained, and wide-ranging </w:t>
      </w:r>
      <w:r w:rsidRPr="002E57FD">
        <w:rPr>
          <w:rStyle w:val="StyleUnderline"/>
          <w:highlight w:val="cyan"/>
        </w:rPr>
        <w:t>climate info</w:t>
      </w:r>
      <w:r w:rsidRPr="00100A2B">
        <w:rPr>
          <w:rStyle w:val="StyleUnderline"/>
        </w:rPr>
        <w:t xml:space="preserve">rmation. Reliable observational climate </w:t>
      </w:r>
      <w:r w:rsidRPr="002E57FD">
        <w:rPr>
          <w:rStyle w:val="StyleUnderline"/>
          <w:highlight w:val="cyan"/>
        </w:rPr>
        <w:t>data</w:t>
      </w:r>
      <w:r w:rsidRPr="00100A2B">
        <w:rPr>
          <w:rStyle w:val="StyleUnderline"/>
        </w:rPr>
        <w:t xml:space="preserve"> can </w:t>
      </w:r>
      <w:r w:rsidRPr="002E57FD">
        <w:rPr>
          <w:rStyle w:val="StyleUnderline"/>
          <w:highlight w:val="cyan"/>
        </w:rPr>
        <w:t>help scientists test the accuracy</w:t>
      </w:r>
      <w:r w:rsidRPr="00100A2B">
        <w:rPr>
          <w:rStyle w:val="StyleUnderline"/>
        </w:rPr>
        <w:t xml:space="preserve"> of their models and </w:t>
      </w:r>
      <w:r w:rsidRPr="002E57FD">
        <w:rPr>
          <w:rStyle w:val="StyleUnderline"/>
          <w:highlight w:val="cyan"/>
        </w:rPr>
        <w:t xml:space="preserve">improve the </w:t>
      </w:r>
      <w:r w:rsidRPr="009522BE">
        <w:rPr>
          <w:rStyle w:val="StyleUnderline"/>
          <w:highlight w:val="cyan"/>
        </w:rPr>
        <w:t>science o</w:t>
      </w:r>
      <w:r w:rsidRPr="00100A2B">
        <w:rPr>
          <w:rStyle w:val="StyleUnderline"/>
        </w:rPr>
        <w:t xml:space="preserve">f attributing certain events to </w:t>
      </w:r>
      <w:r w:rsidRPr="009522BE">
        <w:rPr>
          <w:rStyle w:val="StyleUnderline"/>
          <w:highlight w:val="cyan"/>
        </w:rPr>
        <w:t>climate change. Info</w:t>
      </w:r>
      <w:r w:rsidRPr="00100A2B">
        <w:rPr>
          <w:rStyle w:val="StyleUnderline"/>
        </w:rPr>
        <w:t xml:space="preserve">rmation based </w:t>
      </w:r>
      <w:r w:rsidRPr="009522BE">
        <w:rPr>
          <w:rStyle w:val="StyleUnderline"/>
          <w:highlight w:val="cyan"/>
        </w:rPr>
        <w:t>on projections</w:t>
      </w:r>
      <w:r w:rsidRPr="00100A2B">
        <w:rPr>
          <w:rStyle w:val="StyleUnderline"/>
        </w:rPr>
        <w:t xml:space="preserve"> from models and historic data can </w:t>
      </w:r>
      <w:r w:rsidRPr="009522BE">
        <w:rPr>
          <w:rStyle w:val="StyleUnderline"/>
          <w:highlight w:val="cyan"/>
        </w:rPr>
        <w:t>help</w:t>
      </w:r>
      <w:r w:rsidRPr="00100A2B">
        <w:rPr>
          <w:rStyle w:val="StyleUnderline"/>
        </w:rPr>
        <w:t xml:space="preserve"> decision makers </w:t>
      </w:r>
      <w:r w:rsidRPr="009522BE">
        <w:rPr>
          <w:rStyle w:val="StyleUnderline"/>
          <w:highlight w:val="cyan"/>
        </w:rPr>
        <w:t>plan and implement adaptation actions.</w:t>
      </w:r>
    </w:p>
    <w:p w14:paraId="3E70C452" w14:textId="77777777" w:rsidR="00EE5F41" w:rsidRPr="00100A2B" w:rsidRDefault="00EE5F41" w:rsidP="00EE5F41">
      <w:r w:rsidRPr="00100A2B">
        <w:t>Providing information in data-sparse regions</w:t>
      </w:r>
    </w:p>
    <w:p w14:paraId="072863C5" w14:textId="77777777" w:rsidR="00EE5F41" w:rsidRPr="00100A2B" w:rsidRDefault="00EE5F41" w:rsidP="00EE5F41">
      <w:pPr>
        <w:rPr>
          <w:rStyle w:val="StyleUnderline"/>
        </w:rPr>
      </w:pPr>
      <w:r w:rsidRPr="00100A2B">
        <w:rPr>
          <w:rStyle w:val="StyleUnderline"/>
        </w:rPr>
        <w:t>Ground-based</w:t>
      </w:r>
      <w:r w:rsidRPr="00100A2B">
        <w:t xml:space="preserve"> weather and climate </w:t>
      </w:r>
      <w:r w:rsidRPr="009522BE">
        <w:rPr>
          <w:rStyle w:val="StyleUnderline"/>
          <w:highlight w:val="cyan"/>
        </w:rPr>
        <w:t>monitoring systems</w:t>
      </w:r>
      <w:r w:rsidRPr="00100A2B">
        <w:rPr>
          <w:rStyle w:val="StyleUnderline"/>
        </w:rPr>
        <w:t xml:space="preserve"> only </w:t>
      </w:r>
      <w:r w:rsidRPr="009522BE">
        <w:rPr>
          <w:rStyle w:val="StyleUnderline"/>
          <w:highlight w:val="cyan"/>
        </w:rPr>
        <w:t xml:space="preserve">cover </w:t>
      </w:r>
      <w:r w:rsidRPr="009522BE">
        <w:rPr>
          <w:rStyle w:val="StyleUnderline"/>
        </w:rPr>
        <w:t xml:space="preserve">about </w:t>
      </w:r>
      <w:r w:rsidRPr="009522BE">
        <w:rPr>
          <w:rStyle w:val="StyleUnderline"/>
          <w:highlight w:val="cyan"/>
        </w:rPr>
        <w:t>30%</w:t>
      </w:r>
      <w:r w:rsidRPr="00100A2B">
        <w:t xml:space="preserve"> of the Earth’s surface. In many parts of the world such </w:t>
      </w:r>
      <w:r w:rsidRPr="009522BE">
        <w:rPr>
          <w:rStyle w:val="StyleUnderline"/>
          <w:highlight w:val="cyan"/>
        </w:rPr>
        <w:t>data is incomplete and patchy</w:t>
      </w:r>
      <w:r w:rsidRPr="00100A2B">
        <w:rPr>
          <w:rStyle w:val="StyleUnderline"/>
        </w:rPr>
        <w:t xml:space="preserve"> due to poorly maintained weather stations and a general lack of such facilities.</w:t>
      </w:r>
    </w:p>
    <w:p w14:paraId="33883836" w14:textId="77777777" w:rsidR="00EE5F41" w:rsidRPr="00100A2B" w:rsidRDefault="00EE5F41" w:rsidP="00EE5F41">
      <w:pPr>
        <w:rPr>
          <w:rStyle w:val="StyleUnderline"/>
        </w:rPr>
      </w:pPr>
      <w:r w:rsidRPr="009522BE">
        <w:rPr>
          <w:rStyle w:val="StyleUnderline"/>
          <w:highlight w:val="cyan"/>
        </w:rPr>
        <w:t>EO satellites</w:t>
      </w:r>
      <w:r w:rsidRPr="00100A2B">
        <w:t xml:space="preserve"> and rapidly improving satellite technology, especially data from open access </w:t>
      </w:r>
      <w:proofErr w:type="spellStart"/>
      <w:r w:rsidRPr="00100A2B">
        <w:t>programmes</w:t>
      </w:r>
      <w:proofErr w:type="spellEnd"/>
      <w:r w:rsidRPr="00100A2B">
        <w:t xml:space="preserve">, </w:t>
      </w:r>
      <w:r w:rsidRPr="009522BE">
        <w:rPr>
          <w:rStyle w:val="StyleUnderline"/>
          <w:highlight w:val="cyan"/>
        </w:rPr>
        <w:t>offer</w:t>
      </w:r>
      <w:r w:rsidRPr="00100A2B">
        <w:rPr>
          <w:rStyle w:val="StyleUnderline"/>
        </w:rPr>
        <w:t xml:space="preserve"> a valuable source </w:t>
      </w:r>
      <w:r w:rsidRPr="009522BE">
        <w:rPr>
          <w:rStyle w:val="StyleUnderline"/>
          <w:highlight w:val="cyan"/>
        </w:rPr>
        <w:t>info</w:t>
      </w:r>
      <w:r w:rsidRPr="00100A2B">
        <w:rPr>
          <w:rStyle w:val="StyleUnderline"/>
        </w:rPr>
        <w:t xml:space="preserve">rmation </w:t>
      </w:r>
      <w:r w:rsidRPr="009522BE">
        <w:rPr>
          <w:rStyle w:val="StyleUnderline"/>
          <w:highlight w:val="cyan"/>
        </w:rPr>
        <w:t>for</w:t>
      </w:r>
      <w:r w:rsidRPr="00100A2B">
        <w:rPr>
          <w:rStyle w:val="StyleUnderline"/>
        </w:rPr>
        <w:t xml:space="preserve"> such </w:t>
      </w:r>
      <w:r w:rsidRPr="009522BE">
        <w:rPr>
          <w:rStyle w:val="Emphasis"/>
          <w:highlight w:val="cyan"/>
        </w:rPr>
        <w:t>data-sparse regions</w:t>
      </w:r>
      <w:r w:rsidRPr="009522BE">
        <w:rPr>
          <w:rStyle w:val="StyleUnderline"/>
          <w:highlight w:val="cyan"/>
        </w:rPr>
        <w:t>.</w:t>
      </w:r>
      <w:r w:rsidRPr="00100A2B">
        <w:rPr>
          <w:rStyle w:val="StyleUnderline"/>
        </w:rPr>
        <w:t xml:space="preserve"> This is especially important since countries and regions with a lack of climate data are often particularly vulnerable to climate change impacts.</w:t>
      </w:r>
    </w:p>
    <w:p w14:paraId="0BE13993" w14:textId="77777777" w:rsidR="00EE5F41" w:rsidRPr="00100A2B" w:rsidRDefault="00EE5F41" w:rsidP="00EE5F41">
      <w:r w:rsidRPr="00100A2B">
        <w:t>International efforts for systematic observation</w:t>
      </w:r>
    </w:p>
    <w:p w14:paraId="5A6A7A97" w14:textId="77777777" w:rsidR="00EE5F41" w:rsidRPr="00100A2B" w:rsidRDefault="00EE5F41" w:rsidP="00EE5F41">
      <w:r w:rsidRPr="00100A2B">
        <w:t xml:space="preserve">The importance of satellite-based observations is also </w:t>
      </w:r>
      <w:proofErr w:type="spellStart"/>
      <w:r w:rsidRPr="00100A2B">
        <w:t>recognised</w:t>
      </w:r>
      <w:proofErr w:type="spellEnd"/>
      <w:r w:rsidRPr="00100A2B">
        <w:t xml:space="preserve"> by the international community. Following the recommendations of the World Meteorological Organization’s (WMO) Global Climate Observing System (GCOS) </w:t>
      </w:r>
      <w:proofErr w:type="spellStart"/>
      <w:r w:rsidRPr="00100A2B">
        <w:t>programme</w:t>
      </w:r>
      <w:proofErr w:type="spellEnd"/>
      <w:r w:rsidRPr="00100A2B">
        <w:t xml:space="preserve">, the UNFCCC strongly encourages countries that support space agencies with EO </w:t>
      </w:r>
      <w:proofErr w:type="spellStart"/>
      <w:r w:rsidRPr="00100A2B">
        <w:t>programmes</w:t>
      </w:r>
      <w:proofErr w:type="spellEnd"/>
      <w:r w:rsidRPr="00100A2B">
        <w:t xml:space="preserve"> to get involved in GCOS and support the </w:t>
      </w:r>
      <w:proofErr w:type="spellStart"/>
      <w:r w:rsidRPr="00100A2B">
        <w:t>programme’s</w:t>
      </w:r>
      <w:proofErr w:type="spellEnd"/>
      <w:r w:rsidRPr="00100A2B">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41EDE9EB" w14:textId="77777777" w:rsidR="00EE5F41" w:rsidRPr="00100A2B" w:rsidRDefault="00EE5F41" w:rsidP="00EE5F41">
      <w:r w:rsidRPr="00100A2B">
        <w:t xml:space="preserve">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100A2B">
        <w:t>characterising</w:t>
      </w:r>
      <w:proofErr w:type="spellEnd"/>
      <w:r w:rsidRPr="00100A2B">
        <w:t xml:space="preserve"> the climate system and its changes, the technical feasibility of observing or deriving them on a global scale, and their cost effectiveness.</w:t>
      </w:r>
    </w:p>
    <w:p w14:paraId="5F33A7E6" w14:textId="77777777" w:rsidR="00EE5F41" w:rsidRPr="00100A2B" w:rsidRDefault="00EE5F41" w:rsidP="00EE5F41">
      <w:r w:rsidRPr="00100A2B">
        <w:t>The 50 Essential Climate Variables as defined by GCOS.</w:t>
      </w:r>
    </w:p>
    <w:p w14:paraId="5BBCFFFD" w14:textId="77777777" w:rsidR="00EE5F41" w:rsidRPr="00100A2B" w:rsidRDefault="00EE5F41" w:rsidP="00EE5F41">
      <w:r w:rsidRPr="00100A2B">
        <w:t xml:space="preserve"> One effort supporting the systemic observation of the climate is the European Space Agency’s (ESA) Climate Change Initiative (CCI). The </w:t>
      </w:r>
      <w:proofErr w:type="spellStart"/>
      <w:r w:rsidRPr="00100A2B">
        <w:t>programme</w:t>
      </w:r>
      <w:proofErr w:type="spellEnd"/>
      <w:r w:rsidRPr="00100A2B">
        <w:t xml:space="preserve"> taps into its own and its member countries’ EO archives that have been established in the last three decades in order to provide a timely and adequate contribution to the ECV databases required by the UNFCCC.</w:t>
      </w:r>
    </w:p>
    <w:p w14:paraId="7CB57A27" w14:textId="77777777" w:rsidR="00EE5F41" w:rsidRPr="00100A2B" w:rsidRDefault="00EE5F41" w:rsidP="00EE5F41">
      <w:r w:rsidRPr="00100A2B">
        <w:t>Robust evidence supporting climate risk management</w:t>
      </w:r>
    </w:p>
    <w:p w14:paraId="591C23ED" w14:textId="77777777" w:rsidR="00EE5F41" w:rsidRPr="00100A2B" w:rsidRDefault="00EE5F41" w:rsidP="00EE5F41">
      <w:r w:rsidRPr="00100A2B">
        <w:t>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279B1B62" w14:textId="77777777" w:rsidR="00EE5F41" w:rsidRDefault="00EE5F41" w:rsidP="00EE5F41">
      <w:pPr>
        <w:rPr>
          <w:rStyle w:val="StyleUnderline"/>
        </w:rPr>
      </w:pPr>
      <w:r w:rsidRPr="00100A2B">
        <w:rPr>
          <w:rStyle w:val="StyleUnderline"/>
        </w:rPr>
        <w:t xml:space="preserve">Without insights offered by EO satellites there would not be enough evidence for decision makers to base their climate policies on, increasing the risk of </w:t>
      </w:r>
      <w:r w:rsidRPr="00100A2B">
        <w:rPr>
          <w:rStyle w:val="Emphasis"/>
        </w:rPr>
        <w:t>maladaptation</w:t>
      </w:r>
      <w:r w:rsidRPr="00100A2B">
        <w:rPr>
          <w:rStyle w:val="StyleUnderline"/>
        </w:rPr>
        <w:t>. Robust EO data is an invaluable resource for collecting climate information that can inform climate risk management and make it more effective.</w:t>
      </w:r>
    </w:p>
    <w:p w14:paraId="047641BE" w14:textId="77777777" w:rsidR="00EE5F41" w:rsidRPr="00100A2B" w:rsidRDefault="00EE5F41" w:rsidP="00EE5F41">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14:paraId="47C4BFE9" w14:textId="77777777" w:rsidR="00EE5F41" w:rsidRPr="00100A2B" w:rsidRDefault="00EE5F41" w:rsidP="00EE5F41">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40" w:history="1">
        <w:r w:rsidRPr="00100A2B">
          <w:rPr>
            <w:rStyle w:val="Hyperlink"/>
          </w:rPr>
          <w:t>https://www.businessinsider.com/russia-says-space-junk-could-spark-war-2016-1</w:t>
        </w:r>
      </w:hyperlink>
      <w:r w:rsidRPr="00100A2B">
        <w:t>] TDI</w:t>
      </w:r>
    </w:p>
    <w:p w14:paraId="620315B9" w14:textId="77777777" w:rsidR="00EE5F41" w:rsidRPr="00100A2B" w:rsidRDefault="00EE5F41" w:rsidP="00EE5F41">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14:paraId="2B65505F" w14:textId="77777777" w:rsidR="00EE5F41" w:rsidRPr="00100A2B" w:rsidRDefault="00EE5F41" w:rsidP="00EE5F41">
      <w:r w:rsidRPr="00100A2B">
        <w:t>Scientists estimate that anywhere from 500,000 to 600,000 pieces of human-made space debris between 0.4 and 4 inches in size are currently orbiting the Earth and traveling at speeds over 17,000 miles per hour.</w:t>
      </w:r>
    </w:p>
    <w:p w14:paraId="68C91125" w14:textId="77777777" w:rsidR="00EE5F41" w:rsidRPr="00100A2B" w:rsidRDefault="00EE5F41" w:rsidP="00EE5F41">
      <w:r w:rsidRPr="00DE35FC">
        <w:rPr>
          <w:rStyle w:val="StyleUnderline"/>
          <w:highlight w:val="cyan"/>
        </w:rPr>
        <w:t>If one</w:t>
      </w:r>
      <w:r w:rsidRPr="00100A2B">
        <w:rPr>
          <w:rStyle w:val="StyleUnderline"/>
        </w:rPr>
        <w:t xml:space="preserve"> of those pieces </w:t>
      </w:r>
      <w:r w:rsidRPr="00DE35FC">
        <w:rPr>
          <w:rStyle w:val="StyleUnderline"/>
          <w:highlight w:val="cyan"/>
        </w:rPr>
        <w:t>smashed into a</w:t>
      </w:r>
      <w:r w:rsidRPr="00100A2B">
        <w:rPr>
          <w:rStyle w:val="StyleUnderline"/>
        </w:rPr>
        <w:t xml:space="preserve"> military </w:t>
      </w:r>
      <w:r w:rsidRPr="00DE35FC">
        <w:rPr>
          <w:rStyle w:val="StyleUnderline"/>
          <w:highlight w:val="cyan"/>
        </w:rPr>
        <w:t>satellite it "may provoke political or even armed conflict between space-faring nations,</w:t>
      </w:r>
      <w:r w:rsidRPr="00100A2B">
        <w:rPr>
          <w:rStyle w:val="StyleUnderline"/>
        </w:rPr>
        <w:t>"</w:t>
      </w:r>
      <w:r w:rsidRPr="00100A2B">
        <w:t xml:space="preserve"> Vitaly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xml:space="preserve">, which is sponsored by the International Academy of Astronautics. </w:t>
      </w:r>
    </w:p>
    <w:p w14:paraId="04A3A0F8" w14:textId="77777777" w:rsidR="00EE5F41" w:rsidRPr="00100A2B" w:rsidRDefault="00EE5F41" w:rsidP="00EE5F41">
      <w:r w:rsidRPr="00100A2B">
        <w:rPr>
          <w:rStyle w:val="StyleUnderline"/>
        </w:rPr>
        <w:t xml:space="preserve">Say, for example, that a satellite was destroyed or significantly damaged in orbit — something that </w:t>
      </w:r>
      <w:r w:rsidRPr="00241E7A">
        <w:rPr>
          <w:rStyle w:val="StyleUnderline"/>
          <w:highlight w:val="cyan"/>
        </w:rPr>
        <w:t>a 4-inch</w:t>
      </w:r>
      <w:r w:rsidRPr="00100A2B">
        <w:rPr>
          <w:rStyle w:val="StyleUnderline"/>
        </w:rPr>
        <w:t xml:space="preserve"> </w:t>
      </w:r>
      <w:r w:rsidRPr="00241E7A">
        <w:rPr>
          <w:rStyle w:val="StyleUnderline"/>
          <w:highlight w:val="cyan"/>
        </w:rPr>
        <w:t>hunk</w:t>
      </w:r>
      <w:r w:rsidRPr="00100A2B">
        <w:rPr>
          <w:rStyle w:val="StyleUnderline"/>
        </w:rPr>
        <w:t xml:space="preserve"> of space junk </w:t>
      </w:r>
      <w:r w:rsidRPr="00241E7A">
        <w:rPr>
          <w:rStyle w:val="StyleUnderline"/>
        </w:rPr>
        <w:t>could</w:t>
      </w:r>
      <w:r w:rsidRPr="00100A2B">
        <w:rPr>
          <w:rStyle w:val="StyleUnderline"/>
        </w:rPr>
        <w:t xml:space="preserve"> easily do </w:t>
      </w:r>
      <w:r w:rsidRPr="00241E7A">
        <w:rPr>
          <w:rStyle w:val="StyleUnderline"/>
          <w:highlight w:val="cyan"/>
        </w:rPr>
        <w:t>traveling at speeds of 17,500 miles</w:t>
      </w:r>
      <w:r w:rsidRPr="00100A2B">
        <w:rPr>
          <w:rStyle w:val="StyleUnderline"/>
        </w:rPr>
        <w:t xml:space="preserve"> per hour</w:t>
      </w:r>
      <w:r w:rsidRPr="00100A2B">
        <w:t xml:space="preserve">, </w:t>
      </w:r>
      <w:proofErr w:type="spellStart"/>
      <w:r w:rsidRPr="00100A2B">
        <w:t>Adushkin</w:t>
      </w:r>
      <w:proofErr w:type="spellEnd"/>
      <w:r w:rsidRPr="00100A2B">
        <w:t xml:space="preserve"> reported. (Even smaller pieces no bigger than size of a pea could cause enough damage to the satellite that it would no longer operate correctly, he notes.) </w:t>
      </w:r>
    </w:p>
    <w:p w14:paraId="14630C7C" w14:textId="77777777" w:rsidR="00EE5F41" w:rsidRPr="00100A2B" w:rsidRDefault="00EE5F41" w:rsidP="00EE5F41">
      <w:pPr>
        <w:rPr>
          <w:rStyle w:val="StyleUnderline"/>
        </w:rPr>
      </w:pPr>
      <w:r w:rsidRPr="00100A2B">
        <w:rPr>
          <w:rStyle w:val="StyleUnderline"/>
        </w:rPr>
        <w:t xml:space="preserve">It would be </w:t>
      </w:r>
      <w:r w:rsidRPr="00241E7A">
        <w:rPr>
          <w:rStyle w:val="StyleUnderline"/>
          <w:highlight w:val="cyan"/>
        </w:rPr>
        <w:t>difficult</w:t>
      </w:r>
      <w:r w:rsidRPr="00100A2B">
        <w:rPr>
          <w:rStyle w:val="StyleUnderline"/>
        </w:rPr>
        <w:t xml:space="preserve"> for anyone </w:t>
      </w:r>
      <w:r w:rsidRPr="00241E7A">
        <w:rPr>
          <w:rStyle w:val="StyleUnderline"/>
          <w:highlight w:val="cyan"/>
        </w:rPr>
        <w:t>to determine whether</w:t>
      </w:r>
      <w:r w:rsidRPr="00100A2B">
        <w:rPr>
          <w:rStyle w:val="StyleUnderline"/>
        </w:rPr>
        <w:t xml:space="preserve"> the event was </w:t>
      </w:r>
      <w:r w:rsidRPr="00241E7A">
        <w:rPr>
          <w:rStyle w:val="StyleUnderline"/>
          <w:highlight w:val="cyan"/>
        </w:rPr>
        <w:t>accidental or deliberate.</w:t>
      </w:r>
      <w:r w:rsidRPr="00100A2B">
        <w:rPr>
          <w:rStyle w:val="StyleUnderline"/>
        </w:rPr>
        <w:t xml:space="preserve"> </w:t>
      </w:r>
    </w:p>
    <w:p w14:paraId="36E2A1FA" w14:textId="77777777" w:rsidR="00EE5F41" w:rsidRPr="00100A2B" w:rsidRDefault="00EE5F41" w:rsidP="00EE5F41">
      <w:pPr>
        <w:rPr>
          <w:rStyle w:val="StyleUnderline"/>
        </w:rPr>
      </w:pPr>
      <w:r w:rsidRPr="00100A2B">
        <w:rPr>
          <w:rStyle w:val="StyleUnderline"/>
        </w:rPr>
        <w:t xml:space="preserve">This lack of immediate proof could </w:t>
      </w:r>
      <w:r w:rsidRPr="00241E7A">
        <w:rPr>
          <w:rStyle w:val="StyleUnderline"/>
          <w:highlight w:val="cyan"/>
        </w:rPr>
        <w:t>lead to false accusations</w:t>
      </w:r>
      <w:r w:rsidRPr="00100A2B">
        <w:rPr>
          <w:rStyle w:val="StyleUnderline"/>
        </w:rPr>
        <w:t xml:space="preserve">, heated </w:t>
      </w:r>
      <w:r w:rsidRPr="00241E7A">
        <w:rPr>
          <w:rStyle w:val="StyleUnderline"/>
          <w:highlight w:val="cyan"/>
        </w:rPr>
        <w:t>arguments and,</w:t>
      </w:r>
      <w:r w:rsidRPr="00100A2B">
        <w:rPr>
          <w:rStyle w:val="StyleUnderline"/>
        </w:rPr>
        <w:t xml:space="preserve"> eventually, </w:t>
      </w:r>
      <w:r w:rsidRPr="00241E7A">
        <w:rPr>
          <w:rStyle w:val="StyleUnderline"/>
          <w:highlight w:val="cya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14:paraId="2F6CBEC0" w14:textId="77777777" w:rsidR="00EE5F41" w:rsidRPr="00100A2B" w:rsidRDefault="00EE5F41" w:rsidP="00EE5F41">
      <w:r w:rsidRPr="00100A2B">
        <w:t>A politically dangerous dilemma</w:t>
      </w:r>
    </w:p>
    <w:p w14:paraId="79DE97CD" w14:textId="77777777" w:rsidR="00EE5F41" w:rsidRPr="00100A2B" w:rsidRDefault="00EE5F41" w:rsidP="00EE5F41">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"sudden failures" of military spacecraft in the last two decades that cannot be explained. </w:t>
      </w:r>
    </w:p>
    <w:p w14:paraId="6B727B52" w14:textId="77777777" w:rsidR="00EE5F41" w:rsidRPr="00100A2B" w:rsidRDefault="00EE5F41" w:rsidP="00EE5F41">
      <w:pPr>
        <w:rPr>
          <w:rStyle w:val="StyleUnderline"/>
        </w:rPr>
      </w:pPr>
      <w:r w:rsidRPr="00100A2B">
        <w:rPr>
          <w:rStyle w:val="StyleUnderline"/>
        </w:rPr>
        <w:t xml:space="preserve">"So, there are </w:t>
      </w:r>
      <w:r w:rsidRPr="00241E7A">
        <w:rPr>
          <w:rStyle w:val="StyleUnderline"/>
          <w:highlight w:val="cyan"/>
        </w:rPr>
        <w:t>two</w:t>
      </w:r>
      <w:r w:rsidRPr="00100A2B">
        <w:rPr>
          <w:rStyle w:val="StyleUnderline"/>
        </w:rPr>
        <w:t xml:space="preserve"> possible </w:t>
      </w:r>
      <w:r w:rsidRPr="00241E7A">
        <w:rPr>
          <w:rStyle w:val="StyleUnderline"/>
          <w:highlight w:val="cyan"/>
        </w:rPr>
        <w:t>explanations</w:t>
      </w:r>
      <w:r w:rsidRPr="00100A2B">
        <w:rPr>
          <w:rStyle w:val="StyleUnderline"/>
        </w:rPr>
        <w:t>," he wrote. The first is "</w:t>
      </w:r>
      <w:r w:rsidRPr="00241E7A">
        <w:rPr>
          <w:rStyle w:val="StyleUnderline"/>
          <w:highlight w:val="cyan"/>
        </w:rPr>
        <w:t>unregistered collisions with space objects.</w:t>
      </w:r>
      <w:r w:rsidRPr="00100A2B">
        <w:rPr>
          <w:rStyle w:val="StyleUnderline"/>
        </w:rPr>
        <w:t>" The second is "</w:t>
      </w:r>
      <w:r w:rsidRPr="00241E7A">
        <w:rPr>
          <w:rStyle w:val="StyleUnderline"/>
          <w:highlight w:val="cyan"/>
        </w:rPr>
        <w:t>machinations</w:t>
      </w:r>
      <w:r w:rsidRPr="00100A2B">
        <w:rPr>
          <w:rStyle w:val="StyleUnderline"/>
        </w:rPr>
        <w:t xml:space="preserve">" [deliberate action] of the space adversary. </w:t>
      </w:r>
    </w:p>
    <w:p w14:paraId="21F1EFB4" w14:textId="77777777" w:rsidR="00EE5F41" w:rsidRPr="00100A2B" w:rsidRDefault="00EE5F41" w:rsidP="00EE5F41">
      <w:r w:rsidRPr="00100A2B">
        <w:t>"</w:t>
      </w:r>
      <w:r w:rsidRPr="00100A2B">
        <w:rPr>
          <w:rStyle w:val="StyleUnderline"/>
        </w:rPr>
        <w:t>This is a politically dangerous dilemma</w:t>
      </w:r>
      <w:r w:rsidRPr="00100A2B">
        <w:t xml:space="preserve">," he added. </w:t>
      </w:r>
    </w:p>
    <w:p w14:paraId="59858A0E" w14:textId="77777777" w:rsidR="00EE5F41" w:rsidRPr="00100A2B" w:rsidRDefault="00EE5F41" w:rsidP="00EE5F41">
      <w:pPr>
        <w:rPr>
          <w:rStyle w:val="StyleUnderline"/>
        </w:rPr>
      </w:pP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 </w:t>
      </w:r>
    </w:p>
    <w:p w14:paraId="730E27BB" w14:textId="77777777" w:rsidR="00EE5F41" w:rsidRPr="00100A2B" w:rsidRDefault="00EE5F41" w:rsidP="00EE5F41">
      <w:pPr>
        <w:rPr>
          <w:rStyle w:val="StyleUnderline"/>
        </w:rPr>
      </w:pPr>
      <w:r w:rsidRPr="00100A2B">
        <w:rPr>
          <w:rStyle w:val="StyleUnderline"/>
        </w:rPr>
        <w:t xml:space="preserve">It's a future </w:t>
      </w:r>
      <w:r w:rsidRPr="00356D24">
        <w:rPr>
          <w:rStyle w:val="StyleUnderline"/>
          <w:highlight w:val="cyan"/>
        </w:rPr>
        <w:t>threat of</w:t>
      </w:r>
      <w:r w:rsidRPr="00100A2B">
        <w:rPr>
          <w:rStyle w:val="StyleUnderline"/>
        </w:rPr>
        <w:t xml:space="preserve"> what experts call </w:t>
      </w:r>
      <w:r w:rsidRPr="00356D24">
        <w:rPr>
          <w:rStyle w:val="StyleUnderline"/>
          <w:highlight w:val="cyan"/>
        </w:rPr>
        <w:t>the cascade effect</w:t>
      </w:r>
      <w:r w:rsidRPr="00100A2B">
        <w:rPr>
          <w:rStyle w:val="StyleUnderline"/>
        </w:rPr>
        <w:t xml:space="preserve">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14:paraId="01171950" w14:textId="77777777" w:rsidR="00EE5F41" w:rsidRPr="00100A2B" w:rsidRDefault="00EE5F41" w:rsidP="00EE5F41">
      <w:pPr>
        <w:rPr>
          <w:rStyle w:val="StyleUnderline"/>
        </w:rPr>
      </w:pPr>
      <w:r w:rsidRPr="00356D24">
        <w:rPr>
          <w:rStyle w:val="StyleUnderline"/>
        </w:rPr>
        <w:t>T</w:t>
      </w:r>
      <w:r w:rsidRPr="00100A2B">
        <w:rPr>
          <w:rStyle w:val="StyleUnderline"/>
        </w:rPr>
        <w:t>he Kessler Syndrome</w:t>
      </w:r>
    </w:p>
    <w:p w14:paraId="6E32C696" w14:textId="77777777" w:rsidR="00EE5F41" w:rsidRPr="00100A2B" w:rsidRDefault="00EE5F41" w:rsidP="00EE5F41">
      <w:r w:rsidRPr="00100A2B">
        <w:t xml:space="preserve">In 1978, American astrophysicist Donald Kessler predicted that the amount of space debris around Earth would begin to grow exponentially after the turn of the millennium. </w:t>
      </w:r>
    </w:p>
    <w:p w14:paraId="2CF94EFF" w14:textId="77777777" w:rsidR="00EE5F41" w:rsidRPr="00100A2B" w:rsidRDefault="00EE5F41" w:rsidP="00EE5F41">
      <w:pPr>
        <w:rPr>
          <w:rStyle w:val="StyleUnderline"/>
        </w:rPr>
      </w:pPr>
      <w:r w:rsidRPr="00356D24">
        <w:rPr>
          <w:rStyle w:val="StyleUnderline"/>
          <w:highlight w:val="cyan"/>
        </w:rPr>
        <w:t>Kessler 's predict</w:t>
      </w:r>
      <w:r w:rsidRPr="00356D24">
        <w:rPr>
          <w:rStyle w:val="StyleUnderline"/>
        </w:rPr>
        <w:t>ion</w:t>
      </w:r>
      <w:r w:rsidRPr="00356D24">
        <w:rPr>
          <w:rStyle w:val="StyleUnderline"/>
          <w:highlight w:val="cyan"/>
        </w:rPr>
        <w:t>s</w:t>
      </w:r>
      <w:r w:rsidRPr="00100A2B">
        <w:rPr>
          <w:rStyle w:val="StyleUnderline"/>
        </w:rPr>
        <w:t xml:space="preserve"> rely on the fact </w:t>
      </w:r>
      <w:r w:rsidRPr="00356D24">
        <w:rPr>
          <w:rStyle w:val="StyleUnderline"/>
          <w:highlight w:val="cyan"/>
        </w:rPr>
        <w:t>that</w:t>
      </w:r>
      <w:r w:rsidRPr="00100A2B">
        <w:rPr>
          <w:rStyle w:val="StyleUnderline"/>
        </w:rPr>
        <w:t xml:space="preserve"> over time, space </w:t>
      </w:r>
      <w:r w:rsidRPr="00356D24">
        <w:rPr>
          <w:rStyle w:val="StyleUnderline"/>
          <w:highlight w:val="cyan"/>
        </w:rPr>
        <w:t>junk accumulates</w:t>
      </w:r>
      <w:r w:rsidRPr="00100A2B">
        <w:rPr>
          <w:rStyle w:val="StyleUnderline"/>
        </w:rPr>
        <w:t xml:space="preserve">. We leave most of our defunct </w:t>
      </w:r>
      <w:r w:rsidRPr="00356D24">
        <w:rPr>
          <w:rStyle w:val="StyleUnderline"/>
          <w:highlight w:val="cyan"/>
        </w:rPr>
        <w:t>satellites in space</w:t>
      </w:r>
      <w:r w:rsidRPr="00100A2B">
        <w:rPr>
          <w:rStyle w:val="StyleUnderline"/>
        </w:rPr>
        <w:t xml:space="preserve">, and </w:t>
      </w:r>
      <w:r w:rsidRPr="00356D24">
        <w:rPr>
          <w:rStyle w:val="StyleUnderline"/>
          <w:highlight w:val="cyan"/>
        </w:rPr>
        <w:t>when</w:t>
      </w:r>
      <w:r w:rsidRPr="00100A2B">
        <w:rPr>
          <w:rStyle w:val="StyleUnderline"/>
        </w:rPr>
        <w:t xml:space="preserve"> meteors and other man-made </w:t>
      </w:r>
      <w:r w:rsidRPr="00356D24">
        <w:rPr>
          <w:rStyle w:val="StyleUnderline"/>
          <w:highlight w:val="cyan"/>
        </w:rPr>
        <w:t>space debris slam into them, you get a cascade of debris.</w:t>
      </w:r>
      <w:r w:rsidRPr="00100A2B">
        <w:rPr>
          <w:rStyle w:val="StyleUnderline"/>
        </w:rPr>
        <w:t xml:space="preserve"> </w:t>
      </w:r>
    </w:p>
    <w:p w14:paraId="73585E3B" w14:textId="77777777" w:rsidR="00EE5F41" w:rsidRPr="00100A2B" w:rsidRDefault="00EE5F41" w:rsidP="00EE5F41">
      <w:pPr>
        <w:rPr>
          <w:rStyle w:val="StyleUnderline"/>
        </w:rPr>
      </w:pPr>
      <w:r w:rsidRPr="00100A2B">
        <w:rPr>
          <w:rStyle w:val="StyleUnderline"/>
        </w:rPr>
        <w:t xml:space="preserve">The cascade effect — also known as the Kessler Syndrome — refers to </w:t>
      </w:r>
      <w:r w:rsidRPr="00356D24">
        <w:rPr>
          <w:rStyle w:val="StyleUnderline"/>
          <w:highlight w:val="cyan"/>
        </w:rPr>
        <w:t>a critical point where</w:t>
      </w:r>
      <w:r w:rsidRPr="00100A2B">
        <w:rPr>
          <w:rStyle w:val="StyleUnderline"/>
        </w:rPr>
        <w:t xml:space="preserve">in </w:t>
      </w:r>
      <w:r w:rsidRPr="00356D24">
        <w:rPr>
          <w:rStyle w:val="StyleUnderline"/>
          <w:highlight w:val="cyan"/>
        </w:rPr>
        <w:t>the density of space junk grows so large that a</w:t>
      </w:r>
      <w:r w:rsidRPr="00100A2B">
        <w:rPr>
          <w:rStyle w:val="StyleUnderline"/>
        </w:rPr>
        <w:t xml:space="preserve"> single </w:t>
      </w:r>
      <w:r w:rsidRPr="00356D24">
        <w:rPr>
          <w:rStyle w:val="StyleUnderline"/>
          <w:highlight w:val="cyan"/>
        </w:rPr>
        <w:t>collision</w:t>
      </w:r>
      <w:r w:rsidRPr="00100A2B">
        <w:rPr>
          <w:rStyle w:val="StyleUnderline"/>
        </w:rPr>
        <w:t xml:space="preserve"> could </w:t>
      </w:r>
      <w:r w:rsidRPr="00356D24">
        <w:rPr>
          <w:rStyle w:val="StyleUnderline"/>
          <w:highlight w:val="cyan"/>
        </w:rPr>
        <w:t>set off a domino effect</w:t>
      </w:r>
      <w:r w:rsidRPr="00100A2B">
        <w:rPr>
          <w:rStyle w:val="StyleUnderline"/>
        </w:rPr>
        <w:t xml:space="preserve"> of increasingly more collisions. </w:t>
      </w:r>
    </w:p>
    <w:p w14:paraId="2023F638" w14:textId="77777777" w:rsidR="00EE5F41" w:rsidRPr="00100A2B" w:rsidRDefault="00EE5F41" w:rsidP="00EE5F41">
      <w:r w:rsidRPr="00100A2B">
        <w:t xml:space="preserve">For Kessler, this is a problem because it would "create small debris faster than it can be removed," Kessler said last year. And this cloud of junk could eventually make missions to space too dangerous. </w:t>
      </w:r>
    </w:p>
    <w:p w14:paraId="1EA994B1" w14:textId="77777777" w:rsidR="00EE5F41" w:rsidRPr="00100A2B" w:rsidRDefault="00EE5F41" w:rsidP="00EE5F41">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this would exacerbate the issue of identifying what, or who, could be behind broken satellites. </w:t>
      </w:r>
    </w:p>
    <w:p w14:paraId="6ABA15AD" w14:textId="77777777" w:rsidR="00EE5F41" w:rsidRPr="00100A2B" w:rsidRDefault="00EE5F41" w:rsidP="00EE5F41">
      <w:r w:rsidRPr="00100A2B">
        <w:t xml:space="preserve">The future </w:t>
      </w:r>
    </w:p>
    <w:p w14:paraId="7FDE83B5" w14:textId="77777777" w:rsidR="00EE5F41" w:rsidRPr="00100A2B" w:rsidRDefault="00EE5F41" w:rsidP="00EE5F41">
      <w:pPr>
        <w:rPr>
          <w:rStyle w:val="StyleUnderline"/>
        </w:rPr>
      </w:pP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14:paraId="166FAC3F" w14:textId="77777777" w:rsidR="00EE5F41" w:rsidRPr="00100A2B" w:rsidRDefault="00EE5F41" w:rsidP="00EE5F41">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14:paraId="552F992B" w14:textId="77777777" w:rsidR="00EE5F41" w:rsidRPr="00100A2B" w:rsidRDefault="00EE5F41" w:rsidP="00EE5F41">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 They estimate we'll have: </w:t>
      </w:r>
    </w:p>
    <w:p w14:paraId="1E13EDE0" w14:textId="77777777" w:rsidR="00EE5F41" w:rsidRPr="00100A2B" w:rsidRDefault="00EE5F41" w:rsidP="00EE5F41">
      <w:r w:rsidRPr="00100A2B">
        <w:t xml:space="preserve">1.5 times more fragments greater than 8 inches across </w:t>
      </w:r>
    </w:p>
    <w:p w14:paraId="7D996963" w14:textId="77777777" w:rsidR="00EE5F41" w:rsidRPr="00100A2B" w:rsidRDefault="00EE5F41" w:rsidP="00EE5F41">
      <w:r w:rsidRPr="00100A2B">
        <w:t xml:space="preserve">3.2 times more fragments between 4 and 8 inches across </w:t>
      </w:r>
    </w:p>
    <w:p w14:paraId="016CF1F5" w14:textId="77777777" w:rsidR="00EE5F41" w:rsidRPr="00100A2B" w:rsidRDefault="00EE5F41" w:rsidP="00EE5F41">
      <w:r w:rsidRPr="00100A2B">
        <w:t xml:space="preserve">13-20 times </w:t>
      </w:r>
      <w:proofErr w:type="gramStart"/>
      <w:r w:rsidRPr="00100A2B">
        <w:t>more smaller</w:t>
      </w:r>
      <w:proofErr w:type="gramEnd"/>
      <w:r w:rsidRPr="00100A2B">
        <w:t>-sized fragments less than 4 inches across</w:t>
      </w:r>
    </w:p>
    <w:p w14:paraId="4B8AE233" w14:textId="77777777" w:rsidR="00EE5F41" w:rsidRDefault="00EE5F41" w:rsidP="00EE5F41">
      <w:r w:rsidRPr="00100A2B">
        <w:rPr>
          <w:rStyle w:val="StyleUnderline"/>
        </w:rPr>
        <w:t>"</w:t>
      </w:r>
      <w:r w:rsidRPr="00356D24">
        <w:rPr>
          <w:rStyle w:val="StyleUnderline"/>
          <w:highlight w:val="cyan"/>
        </w:rPr>
        <w:t>The number of</w:t>
      </w:r>
      <w:r w:rsidRPr="00100A2B">
        <w:rPr>
          <w:rStyle w:val="StyleUnderline"/>
        </w:rPr>
        <w:t xml:space="preserve"> small-size, non-catalogued </w:t>
      </w:r>
      <w:r w:rsidRPr="00356D24">
        <w:rPr>
          <w:rStyle w:val="StyleUnderline"/>
          <w:highlight w:val="cyan"/>
        </w:rPr>
        <w:t>objects will grow exponentially</w:t>
      </w:r>
      <w:r w:rsidRPr="00100A2B">
        <w:rPr>
          <w:rStyle w:val="StyleUnderline"/>
        </w:rPr>
        <w:t xml:space="preserve"> in mutual collisions,"</w:t>
      </w:r>
      <w:r w:rsidRPr="00100A2B">
        <w:t xml:space="preserve"> the researchers reported.</w:t>
      </w:r>
    </w:p>
    <w:p w14:paraId="2A14A016" w14:textId="77777777" w:rsidR="00EE5F41" w:rsidRDefault="00EE5F41" w:rsidP="00EE5F41">
      <w:pPr>
        <w:pStyle w:val="Heading4"/>
      </w:pPr>
      <w:r>
        <w:t>Scenario 5 is Space Col</w:t>
      </w:r>
    </w:p>
    <w:p w14:paraId="744E3DF6" w14:textId="77777777" w:rsidR="00EE5F41" w:rsidRPr="004909B6" w:rsidRDefault="00EE5F41" w:rsidP="00EE5F41">
      <w:pPr>
        <w:pStyle w:val="Heading4"/>
      </w:pPr>
      <w:r>
        <w:t xml:space="preserve">Genetically modified organisms are necessary for space colonization---key to food production, life support, medicine, and </w:t>
      </w:r>
      <w:r>
        <w:rPr>
          <w:u w:val="single"/>
        </w:rPr>
        <w:t>terraforming</w:t>
      </w:r>
      <w:r>
        <w:t>, and its key to ensure human survival from earth-only crises.</w:t>
      </w:r>
    </w:p>
    <w:p w14:paraId="78ABFBA0" w14:textId="77777777" w:rsidR="00EE5F41" w:rsidRPr="00DF5C85" w:rsidRDefault="00EE5F41" w:rsidP="00EE5F41">
      <w:pPr>
        <w:rPr>
          <w:rStyle w:val="Style13ptBold"/>
          <w:b w:val="0"/>
          <w:bCs w:val="0"/>
          <w:sz w:val="22"/>
          <w:szCs w:val="20"/>
        </w:rPr>
      </w:pPr>
      <w:proofErr w:type="spellStart"/>
      <w:r>
        <w:rPr>
          <w:rStyle w:val="Style13ptBold"/>
        </w:rPr>
        <w:t>Warmflash</w:t>
      </w:r>
      <w:proofErr w:type="spellEnd"/>
      <w:r>
        <w:rPr>
          <w:rStyle w:val="Style13ptBold"/>
        </w:rPr>
        <w:t xml:space="preserve">, 17 </w:t>
      </w:r>
      <w:r>
        <w:rPr>
          <w:rStyle w:val="Style13ptBold"/>
          <w:b w:val="0"/>
          <w:bCs w:val="0"/>
          <w:sz w:val="22"/>
          <w:szCs w:val="20"/>
        </w:rPr>
        <w:t xml:space="preserve">[David </w:t>
      </w:r>
      <w:proofErr w:type="spellStart"/>
      <w:r>
        <w:rPr>
          <w:rStyle w:val="Style13ptBold"/>
          <w:b w:val="0"/>
          <w:bCs w:val="0"/>
          <w:sz w:val="22"/>
          <w:szCs w:val="20"/>
        </w:rPr>
        <w:t>Warmflash</w:t>
      </w:r>
      <w:proofErr w:type="spellEnd"/>
      <w:r>
        <w:rPr>
          <w:rStyle w:val="Style13ptBold"/>
          <w:b w:val="0"/>
          <w:bCs w:val="0"/>
          <w:sz w:val="22"/>
          <w:szCs w:val="20"/>
        </w:rPr>
        <w:t xml:space="preserve">, Director of Medical Research at MGENUITY CORPORATION, Post-doctoral fellow, Department of Radiation Oncology, University of Pennsylvania, former Co-Investigator – NASA EVA/EMU Related Medical Issues team, Universities Space Research Associates, former NASA Astrobiology Institute NRC </w:t>
      </w:r>
      <w:proofErr w:type="spellStart"/>
      <w:r>
        <w:rPr>
          <w:rStyle w:val="Style13ptBold"/>
          <w:b w:val="0"/>
          <w:bCs w:val="0"/>
          <w:sz w:val="22"/>
          <w:szCs w:val="20"/>
        </w:rPr>
        <w:t>post doctoral</w:t>
      </w:r>
      <w:proofErr w:type="spellEnd"/>
      <w:r>
        <w:rPr>
          <w:rStyle w:val="Style13ptBold"/>
          <w:b w:val="0"/>
          <w:bCs w:val="0"/>
          <w:sz w:val="22"/>
          <w:szCs w:val="20"/>
        </w:rPr>
        <w:t xml:space="preserve"> fellow, 8 September 2017, </w:t>
      </w:r>
      <w:proofErr w:type="spellStart"/>
      <w:r>
        <w:rPr>
          <w:rStyle w:val="Style13ptBold"/>
          <w:b w:val="0"/>
          <w:bCs w:val="0"/>
          <w:sz w:val="22"/>
          <w:szCs w:val="20"/>
        </w:rPr>
        <w:t>GeneticLiteracyProject</w:t>
      </w:r>
      <w:proofErr w:type="spellEnd"/>
      <w:r>
        <w:rPr>
          <w:rStyle w:val="Style13ptBold"/>
          <w:b w:val="0"/>
          <w:bCs w:val="0"/>
          <w:sz w:val="22"/>
          <w:szCs w:val="20"/>
        </w:rPr>
        <w:t xml:space="preserve">, “Quest to colonize space demands boost from biotechnology, synthetic biology,” </w:t>
      </w:r>
      <w:hyperlink r:id="rId41" w:history="1">
        <w:r w:rsidRPr="00BC1F93">
          <w:rPr>
            <w:rStyle w:val="Hyperlink"/>
            <w:szCs w:val="20"/>
          </w:rPr>
          <w:t>https://geneticliteracyproject.org/2017/09/08/quest-colonize-space-demands-boost-biotechnology-synthetic-biology/</w:t>
        </w:r>
      </w:hyperlink>
      <w:r>
        <w:rPr>
          <w:rStyle w:val="Style13ptBold"/>
          <w:b w:val="0"/>
          <w:bCs w:val="0"/>
          <w:sz w:val="22"/>
          <w:szCs w:val="20"/>
        </w:rPr>
        <w:t>, accessed 8-10-2021]JMK</w:t>
      </w:r>
    </w:p>
    <w:p w14:paraId="78E133AA" w14:textId="77777777" w:rsidR="00EE5F41" w:rsidRDefault="00EE5F41" w:rsidP="00EE5F41">
      <w:r w:rsidRPr="00DF5C85">
        <w:rPr>
          <w:rStyle w:val="StyleUnderline"/>
        </w:rPr>
        <w:t xml:space="preserve">As vital as </w:t>
      </w:r>
      <w:r w:rsidRPr="0024048C">
        <w:rPr>
          <w:rStyle w:val="Emphasis"/>
          <w:highlight w:val="cyan"/>
        </w:rPr>
        <w:t>synthetic bio</w:t>
      </w:r>
      <w:r w:rsidRPr="00DF5C85">
        <w:rPr>
          <w:rStyle w:val="Emphasis"/>
        </w:rPr>
        <w:t>logy</w:t>
      </w:r>
      <w:r w:rsidRPr="00DF5C85">
        <w:rPr>
          <w:rStyle w:val="StyleUnderline"/>
        </w:rPr>
        <w:t xml:space="preserve"> will be to the early piloted missions to Mars and voyages of exploration</w:t>
      </w:r>
      <w:r>
        <w:t xml:space="preserve">, </w:t>
      </w:r>
      <w:r w:rsidRPr="00DF5C85">
        <w:rPr>
          <w:rStyle w:val="StyleUnderline"/>
        </w:rPr>
        <w:t xml:space="preserve">it </w:t>
      </w:r>
      <w:r w:rsidRPr="0024048C">
        <w:rPr>
          <w:rStyle w:val="Emphasis"/>
          <w:highlight w:val="cyan"/>
        </w:rPr>
        <w:t>will be</w:t>
      </w:r>
      <w:r w:rsidRPr="00DF5C85">
        <w:rPr>
          <w:rStyle w:val="Emphasis"/>
        </w:rPr>
        <w:t xml:space="preserve">come </w:t>
      </w:r>
      <w:r w:rsidRPr="0024048C">
        <w:rPr>
          <w:rStyle w:val="Emphasis"/>
          <w:highlight w:val="cyan"/>
        </w:rPr>
        <w:t>indispensable to</w:t>
      </w:r>
      <w:r w:rsidRPr="00DF5C85">
        <w:rPr>
          <w:rStyle w:val="Emphasis"/>
        </w:rPr>
        <w:t xml:space="preserve"> establish</w:t>
      </w:r>
      <w:r w:rsidRPr="00DF5C85">
        <w:rPr>
          <w:rStyle w:val="StyleUnderline"/>
        </w:rPr>
        <w:t xml:space="preserve"> a </w:t>
      </w:r>
      <w:r w:rsidRPr="0024048C">
        <w:rPr>
          <w:rStyle w:val="Emphasis"/>
          <w:highlight w:val="cyan"/>
        </w:rPr>
        <w:t>long-term human presence off-Earth</w:t>
      </w:r>
      <w:r>
        <w:t xml:space="preserve">, </w:t>
      </w:r>
      <w:r w:rsidRPr="00DF5C85">
        <w:rPr>
          <w:rStyle w:val="StyleUnderline"/>
        </w:rPr>
        <w:t>namely colonization</w:t>
      </w:r>
      <w:r>
        <w:t>. That’s because we’ve evolved over billions of years to thrive specifically in the environments provides by our home planet.</w:t>
      </w:r>
    </w:p>
    <w:p w14:paraId="7287FB6A" w14:textId="77777777" w:rsidR="00EE5F41" w:rsidRDefault="00EE5F41" w:rsidP="00EE5F41">
      <w:r>
        <w:t xml:space="preserve">Our physiology is well-suited to Earth’s gravity and its oxygen-rich atmosphere. </w:t>
      </w:r>
      <w:r w:rsidRPr="00C07FB0">
        <w:rPr>
          <w:rStyle w:val="StyleUnderline"/>
        </w:rPr>
        <w:t>We also depend on Earth’s global magnetic field to shield us from intense space radiation in the form of charged particles</w:t>
      </w:r>
      <w:r>
        <w:t xml:space="preserve">. In comparison, </w:t>
      </w:r>
      <w:r w:rsidRPr="00C07FB0">
        <w:rPr>
          <w:rStyle w:val="StyleUnderline"/>
        </w:rPr>
        <w:t>Mars has only patches of localized magnetism</w:t>
      </w:r>
      <w:r>
        <w:t xml:space="preserve">, </w:t>
      </w:r>
      <w:r w:rsidRPr="00C07FB0">
        <w:rPr>
          <w:rStyle w:val="StyleUnderline"/>
        </w:rPr>
        <w:t>thought to be remnants of a global magnetic field in the distant past</w:t>
      </w:r>
      <w:r>
        <w:t xml:space="preserve">. Currently, the Red Planet has no global magnetic field that could trap particle radiation from interplanetary space. Also, </w:t>
      </w:r>
      <w:r w:rsidRPr="00C07FB0">
        <w:rPr>
          <w:rStyle w:val="StyleUnderline"/>
        </w:rPr>
        <w:t>the Martian atmosphere is so thin that any shielding against space radiation of any kind is minor compared with the protection that Earth’s atmosphere affords</w:t>
      </w:r>
      <w:r>
        <w:t>. At the Martian surface, atmospheric pressure never gets above 7 millibars. That’s like Earth at an altitude of about 27,000 m (89,000 ft), which is almost the edge of space. And while the moon’s proximity to Earth could make it a better location than Mars for the first off-world colony, the lunar radiation environment is similar to that of Mars. That’s because the moon has practically no atmosphere at all, plus it too lacks a global magnetic field. On the moon, or on Mars, early colonists must live underground.</w:t>
      </w:r>
    </w:p>
    <w:p w14:paraId="65C4F8AF" w14:textId="77777777" w:rsidR="00EE5F41" w:rsidRDefault="00EE5F41" w:rsidP="00EE5F41">
      <w:r>
        <w:t>Living off the land: Creating Earth-like environments away from Earth</w:t>
      </w:r>
    </w:p>
    <w:p w14:paraId="5085300F" w14:textId="77777777" w:rsidR="00EE5F41" w:rsidRDefault="00EE5F41" w:rsidP="00EE5F41">
      <w:r>
        <w:t xml:space="preserve">Living anywhere in our Solar System beyond Earth will require the same level of protection that an astronaut needs while walking in space. A human-friendly environment must be provided to sustain life, and for long-term human presence that environment must be sustainable. In contrast to short flights into low-Earth orbit, or brief visits to the Moon, </w:t>
      </w:r>
      <w:r w:rsidRPr="00C07FB0">
        <w:rPr>
          <w:rStyle w:val="StyleUnderline"/>
        </w:rPr>
        <w:t>space colonists will not be able to rely on deliveries of air, water, and food from Earth</w:t>
      </w:r>
      <w:r>
        <w:t xml:space="preserve">; </w:t>
      </w:r>
      <w:proofErr w:type="gramStart"/>
      <w:r w:rsidRPr="00C07FB0">
        <w:rPr>
          <w:rStyle w:val="StyleUnderline"/>
        </w:rPr>
        <w:t>instead</w:t>
      </w:r>
      <w:proofErr w:type="gramEnd"/>
      <w:r w:rsidRPr="00C07FB0">
        <w:rPr>
          <w:rStyle w:val="StyleUnderline"/>
        </w:rPr>
        <w:t xml:space="preserve"> they will have to live off the land</w:t>
      </w:r>
      <w:r>
        <w:t xml:space="preserve">. </w:t>
      </w:r>
      <w:r w:rsidRPr="00C07FB0">
        <w:rPr>
          <w:rStyle w:val="StyleUnderline"/>
        </w:rPr>
        <w:t>They’ll have to create Earth-like environments with consumables derived from local materials and recycled the way that air, water, and things that we eat are replenished on our home world</w:t>
      </w:r>
      <w:r>
        <w:t>.</w:t>
      </w:r>
    </w:p>
    <w:p w14:paraId="20918B2A" w14:textId="77777777" w:rsidR="00EE5F41" w:rsidRPr="00C07FB0" w:rsidRDefault="00EE5F41" w:rsidP="00EE5F41">
      <w:pPr>
        <w:rPr>
          <w:rStyle w:val="StyleUnderline"/>
        </w:rPr>
      </w:pPr>
      <w:r>
        <w:t xml:space="preserve">The lack of technology for such sustainable life support systems is a major factor underlying criticism of human space exploration. And it’s not the only factor. There’s also the high cost of human space flight and the substantial risk to human life. Weighed against the staggering advances in computers, robots, and nanotechnology, the argument for sending astronauts to explore space instead of robot probes seems weak, except when one more issue is added to the equation: </w:t>
      </w:r>
      <w:r w:rsidRPr="00C07FB0">
        <w:t>extinction insurance against planet-wide disasters caused either by nature, or by our own negligence.</w:t>
      </w:r>
    </w:p>
    <w:p w14:paraId="0A948A53" w14:textId="77777777" w:rsidR="00EE5F41" w:rsidRDefault="00EE5F41" w:rsidP="00EE5F41">
      <w:r>
        <w:t>Louis Friedman, a space policy expert and astronautical engineer, embraces both the pro-human and pro-robot perspective in his book. He does this by arguing that off-world colonization will be needed, and therefore accomplished soon, to assure long-term survival of humanity, with Mars as the chosen location for our second home. But when it comes to exploration deeper into space, Friedman believes we’ll opt to leave that task to our robot emissaries. The reason, which he outlined in an interview with this writer for Discover Magazine, is that technology — including biotechnology that will enable uploading of the visual, audio, and other sensory experiences of our robot explorers to the human brain — will make virtual travel to distant locations better than the real thing, so why put the fragile human body at so much risk?</w:t>
      </w:r>
    </w:p>
    <w:p w14:paraId="7F8B513D" w14:textId="77777777" w:rsidR="00EE5F41" w:rsidRDefault="00EE5F41" w:rsidP="00EE5F41">
      <w:r w:rsidRPr="00C07FB0">
        <w:rPr>
          <w:rStyle w:val="StyleUnderline"/>
        </w:rPr>
        <w:t>How much risk is acceptable may be a matter of opinion</w:t>
      </w:r>
      <w:r>
        <w:t xml:space="preserve">, but in addition to making a virtual space exploration experience, </w:t>
      </w:r>
      <w:r w:rsidRPr="004909B6">
        <w:rPr>
          <w:rStyle w:val="StyleUnderline"/>
        </w:rPr>
        <w:t>biotech</w:t>
      </w:r>
      <w:r w:rsidRPr="00C07FB0">
        <w:rPr>
          <w:rStyle w:val="StyleUnderline"/>
        </w:rPr>
        <w:t xml:space="preserve">nology also </w:t>
      </w:r>
      <w:r w:rsidRPr="004909B6">
        <w:rPr>
          <w:rStyle w:val="StyleUnderline"/>
        </w:rPr>
        <w:t>could</w:t>
      </w:r>
      <w:r w:rsidRPr="00C07FB0">
        <w:rPr>
          <w:rStyle w:val="StyleUnderline"/>
        </w:rPr>
        <w:t xml:space="preserve"> reduce the risk to humans who do choose to travel through space physically</w:t>
      </w:r>
      <w:r>
        <w:t>. In a paper published in the Journal of the Royal Society, University of California, Berkeley aerospace engineer and synthetic biology researcher Amor Menezes suggested six key challenges to establishing a human space presence that could be addressed with synthetic biology.</w:t>
      </w:r>
    </w:p>
    <w:p w14:paraId="1EB88F1E" w14:textId="77777777" w:rsidR="00EE5F41" w:rsidRPr="00C07FB0" w:rsidRDefault="00EE5F41" w:rsidP="00EE5F41">
      <w:pPr>
        <w:rPr>
          <w:rStyle w:val="StyleUnderline"/>
        </w:rPr>
      </w:pPr>
      <w:r w:rsidRPr="00C07FB0">
        <w:rPr>
          <w:rStyle w:val="StyleUnderline"/>
        </w:rPr>
        <w:t>Synthetic biology and the challenges of space colonization</w:t>
      </w:r>
    </w:p>
    <w:p w14:paraId="2957326A" w14:textId="77777777" w:rsidR="00EE5F41" w:rsidRDefault="00EE5F41" w:rsidP="00EE5F41">
      <w:r w:rsidRPr="00C07FB0">
        <w:rPr>
          <w:rStyle w:val="StyleUnderline"/>
        </w:rPr>
        <w:t>The first challenge</w:t>
      </w:r>
      <w:r>
        <w:t xml:space="preserve">, Menezes and his colleagues explain, </w:t>
      </w:r>
      <w:r w:rsidRPr="00C07FB0">
        <w:rPr>
          <w:rStyle w:val="StyleUnderline"/>
        </w:rPr>
        <w:t>is resource utilization</w:t>
      </w:r>
      <w:r>
        <w:t xml:space="preserve">. Unlike the Pilgrims on the shores of America, </w:t>
      </w:r>
      <w:r w:rsidRPr="0024048C">
        <w:rPr>
          <w:rStyle w:val="Emphasis"/>
          <w:highlight w:val="cyan"/>
        </w:rPr>
        <w:t>early colonists</w:t>
      </w:r>
      <w:r w:rsidRPr="00C07FB0">
        <w:rPr>
          <w:rStyle w:val="StyleUnderline"/>
        </w:rPr>
        <w:t xml:space="preserve"> on the Moon or Mars will not be able to get their dinner by going fishing, but they </w:t>
      </w:r>
      <w:r w:rsidRPr="0024048C">
        <w:rPr>
          <w:rStyle w:val="Emphasis"/>
          <w:highlight w:val="cyan"/>
        </w:rPr>
        <w:t>could make</w:t>
      </w:r>
      <w:r w:rsidRPr="00C07FB0">
        <w:rPr>
          <w:rStyle w:val="StyleUnderline"/>
        </w:rPr>
        <w:t xml:space="preserve"> the lunar or Martian </w:t>
      </w:r>
      <w:r w:rsidRPr="0024048C">
        <w:rPr>
          <w:rStyle w:val="Emphasis"/>
          <w:highlight w:val="cyan"/>
        </w:rPr>
        <w:t>dirt into soil for</w:t>
      </w:r>
      <w:r w:rsidRPr="00C07FB0">
        <w:rPr>
          <w:rStyle w:val="StyleUnderline"/>
        </w:rPr>
        <w:t xml:space="preserve"> growing </w:t>
      </w:r>
      <w:r w:rsidRPr="0024048C">
        <w:rPr>
          <w:rStyle w:val="Emphasis"/>
          <w:highlight w:val="cyan"/>
        </w:rPr>
        <w:t>plants</w:t>
      </w:r>
      <w:r>
        <w:t xml:space="preserve">. </w:t>
      </w:r>
      <w:r w:rsidRPr="00C07FB0">
        <w:rPr>
          <w:rStyle w:val="StyleUnderline"/>
        </w:rPr>
        <w:t>The Moon has water in the form of ice that they could melt and both water and the lunar rocks contain oxygen that can be drawn out through electrochemical reactions</w:t>
      </w:r>
      <w:r>
        <w:t xml:space="preserve">. </w:t>
      </w:r>
      <w:r w:rsidRPr="00C07FB0">
        <w:rPr>
          <w:rStyle w:val="StyleUnderline"/>
        </w:rPr>
        <w:t>Rather than discard the carbon dioxide that humans exhale as is done on spacecraft, colonists could use the waste gas as a carbon source for making food</w:t>
      </w:r>
      <w:r>
        <w:t xml:space="preserve">. We already have organisms that do this. </w:t>
      </w:r>
      <w:r w:rsidRPr="00C07FB0">
        <w:rPr>
          <w:rStyle w:val="StyleUnderline"/>
        </w:rPr>
        <w:t xml:space="preserve">They include plants and photosynthetic bacteria, but </w:t>
      </w:r>
      <w:r w:rsidRPr="0024048C">
        <w:rPr>
          <w:rStyle w:val="Emphasis"/>
          <w:highlight w:val="cyan"/>
        </w:rPr>
        <w:t>genetic engineering has been making the carbon</w:t>
      </w:r>
      <w:r w:rsidRPr="00C07FB0">
        <w:rPr>
          <w:rStyle w:val="Emphasis"/>
        </w:rPr>
        <w:t xml:space="preserve"> </w:t>
      </w:r>
      <w:r w:rsidRPr="0024048C">
        <w:rPr>
          <w:rStyle w:val="Emphasis"/>
          <w:highlight w:val="cyan"/>
        </w:rPr>
        <w:t>fixation process to create food more efficient</w:t>
      </w:r>
      <w:r w:rsidRPr="00C07FB0">
        <w:rPr>
          <w:rStyle w:val="StyleUnderline"/>
        </w:rPr>
        <w:t>, and future modification could be tailored to make optimize photosynthesis for the dirt and environments of the Moon and Mars</w:t>
      </w:r>
      <w:r>
        <w:t>. In addition to food production, organisms can also be engineered to convert Martian and lunar materials into fuel that could be used for rockets, and finally the organisms could be used to process waste.</w:t>
      </w:r>
    </w:p>
    <w:p w14:paraId="1135CF0C" w14:textId="77777777" w:rsidR="00EE5F41" w:rsidRPr="00C07FB0" w:rsidRDefault="00EE5F41" w:rsidP="00EE5F41">
      <w:pPr>
        <w:rPr>
          <w:rStyle w:val="StyleUnderline"/>
        </w:rPr>
      </w:pPr>
      <w:r>
        <w:t xml:space="preserve">In addition to using locally derived resources, </w:t>
      </w:r>
      <w:r w:rsidRPr="004909B6">
        <w:rPr>
          <w:rStyle w:val="StyleUnderline"/>
        </w:rPr>
        <w:t xml:space="preserve">space </w:t>
      </w:r>
      <w:r w:rsidRPr="0024048C">
        <w:rPr>
          <w:rStyle w:val="StyleUnderline"/>
          <w:highlight w:val="cyan"/>
        </w:rPr>
        <w:t>colonists will need</w:t>
      </w:r>
      <w:r w:rsidRPr="00C07FB0">
        <w:rPr>
          <w:rStyle w:val="StyleUnderline"/>
        </w:rPr>
        <w:t xml:space="preserve"> to engage in massive </w:t>
      </w:r>
      <w:r w:rsidRPr="0024048C">
        <w:rPr>
          <w:rStyle w:val="StyleUnderline"/>
          <w:highlight w:val="cyan"/>
        </w:rPr>
        <w:t>manufacturing</w:t>
      </w:r>
      <w:r>
        <w:t xml:space="preserve">. Menezes believes that </w:t>
      </w:r>
      <w:r w:rsidRPr="0024048C">
        <w:rPr>
          <w:rStyle w:val="Emphasis"/>
          <w:highlight w:val="cyan"/>
        </w:rPr>
        <w:t>organisms</w:t>
      </w:r>
      <w:r w:rsidRPr="00C07FB0">
        <w:rPr>
          <w:rStyle w:val="Emphasis"/>
        </w:rPr>
        <w:t xml:space="preserve"> could be </w:t>
      </w:r>
      <w:r w:rsidRPr="004909B6">
        <w:rPr>
          <w:rStyle w:val="Emphasis"/>
        </w:rPr>
        <w:t xml:space="preserve">engineered </w:t>
      </w:r>
      <w:r w:rsidRPr="0024048C">
        <w:rPr>
          <w:rStyle w:val="Emphasis"/>
          <w:highlight w:val="cyan"/>
        </w:rPr>
        <w:t>to produce</w:t>
      </w:r>
      <w:r w:rsidRPr="004909B6">
        <w:rPr>
          <w:rStyle w:val="Emphasis"/>
        </w:rPr>
        <w:t xml:space="preserve"> </w:t>
      </w:r>
      <w:proofErr w:type="spellStart"/>
      <w:r w:rsidRPr="004909B6">
        <w:rPr>
          <w:rStyle w:val="Emphasis"/>
        </w:rPr>
        <w:t>biocement</w:t>
      </w:r>
      <w:proofErr w:type="spellEnd"/>
      <w:r w:rsidRPr="004909B6">
        <w:rPr>
          <w:rStyle w:val="Emphasis"/>
        </w:rPr>
        <w:t>, biopolymers, adhesives,</w:t>
      </w:r>
      <w:r w:rsidRPr="00C07FB0">
        <w:rPr>
          <w:rStyle w:val="Emphasis"/>
        </w:rPr>
        <w:t xml:space="preserve"> and other </w:t>
      </w:r>
      <w:r w:rsidRPr="0024048C">
        <w:rPr>
          <w:rStyle w:val="Emphasis"/>
          <w:highlight w:val="cyan"/>
        </w:rPr>
        <w:t>building materials</w:t>
      </w:r>
      <w:r>
        <w:t xml:space="preserve">. </w:t>
      </w:r>
      <w:r w:rsidRPr="0024048C">
        <w:rPr>
          <w:rStyle w:val="Emphasis"/>
          <w:highlight w:val="cyan"/>
        </w:rPr>
        <w:t>By recycling air and water</w:t>
      </w:r>
      <w:r w:rsidRPr="00C07FB0">
        <w:rPr>
          <w:rStyle w:val="Emphasis"/>
        </w:rPr>
        <w:t xml:space="preserve">, processing solid wastes, and producing food, </w:t>
      </w:r>
      <w:r w:rsidRPr="0024048C">
        <w:rPr>
          <w:rStyle w:val="Emphasis"/>
          <w:highlight w:val="cyan"/>
        </w:rPr>
        <w:t>g</w:t>
      </w:r>
      <w:r w:rsidRPr="00C07FB0">
        <w:rPr>
          <w:rStyle w:val="Emphasis"/>
        </w:rPr>
        <w:t xml:space="preserve">enetically </w:t>
      </w:r>
      <w:r w:rsidRPr="0024048C">
        <w:rPr>
          <w:rStyle w:val="Emphasis"/>
          <w:highlight w:val="cyan"/>
        </w:rPr>
        <w:t>m</w:t>
      </w:r>
      <w:r w:rsidRPr="00C07FB0">
        <w:rPr>
          <w:rStyle w:val="Emphasis"/>
        </w:rPr>
        <w:t xml:space="preserve">odified </w:t>
      </w:r>
      <w:r w:rsidRPr="0024048C">
        <w:rPr>
          <w:rStyle w:val="Emphasis"/>
          <w:highlight w:val="cyan"/>
        </w:rPr>
        <w:t>o</w:t>
      </w:r>
      <w:r w:rsidRPr="00C07FB0">
        <w:rPr>
          <w:rStyle w:val="Emphasis"/>
        </w:rPr>
        <w:t>rganism</w:t>
      </w:r>
      <w:r w:rsidRPr="0024048C">
        <w:rPr>
          <w:rStyle w:val="Emphasis"/>
          <w:highlight w:val="cyan"/>
        </w:rPr>
        <w:t>s</w:t>
      </w:r>
      <w:r w:rsidRPr="00C07FB0">
        <w:rPr>
          <w:rStyle w:val="Emphasis"/>
        </w:rPr>
        <w:t xml:space="preserve"> </w:t>
      </w:r>
      <w:r w:rsidRPr="0024048C">
        <w:rPr>
          <w:rStyle w:val="Emphasis"/>
          <w:highlight w:val="cyan"/>
        </w:rPr>
        <w:t>could</w:t>
      </w:r>
      <w:r w:rsidRPr="00C07FB0">
        <w:rPr>
          <w:rStyle w:val="Emphasis"/>
        </w:rPr>
        <w:t xml:space="preserve"> also </w:t>
      </w:r>
      <w:r w:rsidRPr="0024048C">
        <w:rPr>
          <w:rStyle w:val="Emphasis"/>
          <w:highlight w:val="cyan"/>
        </w:rPr>
        <w:t>play a</w:t>
      </w:r>
      <w:r w:rsidRPr="00C07FB0">
        <w:rPr>
          <w:rStyle w:val="Emphasis"/>
        </w:rPr>
        <w:t xml:space="preserve"> central </w:t>
      </w:r>
      <w:r w:rsidRPr="0024048C">
        <w:rPr>
          <w:rStyle w:val="Emphasis"/>
          <w:highlight w:val="cyan"/>
        </w:rPr>
        <w:t>role in</w:t>
      </w:r>
      <w:r w:rsidRPr="00C07FB0">
        <w:rPr>
          <w:rStyle w:val="Emphasis"/>
        </w:rPr>
        <w:t xml:space="preserve"> </w:t>
      </w:r>
      <w:r w:rsidRPr="0024048C">
        <w:rPr>
          <w:rStyle w:val="Emphasis"/>
          <w:highlight w:val="cyan"/>
        </w:rPr>
        <w:t>life support</w:t>
      </w:r>
      <w:r w:rsidRPr="00C07FB0">
        <w:rPr>
          <w:rStyle w:val="Emphasis"/>
        </w:rPr>
        <w:t xml:space="preserve"> systems</w:t>
      </w:r>
      <w:r w:rsidRPr="00C07FB0">
        <w:rPr>
          <w:rStyle w:val="StyleUnderline"/>
        </w:rPr>
        <w:t>, which the paper lists as the third challenge for a long-term human space presence.</w:t>
      </w:r>
    </w:p>
    <w:p w14:paraId="5854BE39" w14:textId="77777777" w:rsidR="00EE5F41" w:rsidRPr="00C07FB0" w:rsidRDefault="00EE5F41" w:rsidP="00EE5F41">
      <w:pPr>
        <w:rPr>
          <w:rStyle w:val="StyleUnderline"/>
        </w:rPr>
      </w:pPr>
      <w:r w:rsidRPr="00C07FB0">
        <w:rPr>
          <w:rStyle w:val="StyleUnderline"/>
        </w:rPr>
        <w:t>As for the fourth challenge, the researchers discuss space medicine and human health applications</w:t>
      </w:r>
      <w:r>
        <w:t xml:space="preserve">. </w:t>
      </w:r>
      <w:r w:rsidRPr="00C07FB0">
        <w:rPr>
          <w:rStyle w:val="StyleUnderline"/>
        </w:rPr>
        <w:t xml:space="preserve">Examples of how </w:t>
      </w:r>
      <w:r w:rsidRPr="0024048C">
        <w:rPr>
          <w:rStyle w:val="StyleUnderline"/>
          <w:highlight w:val="cyan"/>
        </w:rPr>
        <w:t>genetic engineering can</w:t>
      </w:r>
      <w:r w:rsidRPr="00C07FB0">
        <w:rPr>
          <w:rStyle w:val="StyleUnderline"/>
        </w:rPr>
        <w:t xml:space="preserve"> help in this area </w:t>
      </w:r>
      <w:r w:rsidRPr="0024048C">
        <w:rPr>
          <w:rStyle w:val="StyleUnderline"/>
          <w:highlight w:val="cyan"/>
        </w:rPr>
        <w:t>include</w:t>
      </w:r>
      <w:r w:rsidRPr="00C07FB0">
        <w:rPr>
          <w:rStyle w:val="StyleUnderline"/>
        </w:rPr>
        <w:t xml:space="preserve"> onsite </w:t>
      </w:r>
      <w:r w:rsidRPr="0024048C">
        <w:rPr>
          <w:rStyle w:val="StyleUnderline"/>
          <w:highlight w:val="cyan"/>
        </w:rPr>
        <w:t xml:space="preserve">synthesis of drugs, </w:t>
      </w:r>
      <w:r w:rsidRPr="004909B6">
        <w:rPr>
          <w:rStyle w:val="StyleUnderline"/>
        </w:rPr>
        <w:t xml:space="preserve">a capability that will be </w:t>
      </w:r>
      <w:r w:rsidRPr="0024048C">
        <w:rPr>
          <w:rStyle w:val="StyleUnderline"/>
          <w:highlight w:val="cyan"/>
        </w:rPr>
        <w:t xml:space="preserve">vital to </w:t>
      </w:r>
      <w:proofErr w:type="spellStart"/>
      <w:r w:rsidRPr="0024048C">
        <w:rPr>
          <w:rStyle w:val="StyleUnderline"/>
          <w:highlight w:val="cyan"/>
        </w:rPr>
        <w:t>colonization</w:t>
      </w:r>
      <w:r w:rsidRPr="004909B6">
        <w:rPr>
          <w:rStyle w:val="StyleUnderline"/>
        </w:rPr>
        <w:t>s</w:t>
      </w:r>
      <w:proofErr w:type="spellEnd"/>
      <w:r w:rsidRPr="00C07FB0">
        <w:rPr>
          <w:rStyle w:val="StyleUnderline"/>
        </w:rPr>
        <w:t xml:space="preserve">, </w:t>
      </w:r>
      <w:r w:rsidRPr="0024048C">
        <w:rPr>
          <w:rStyle w:val="StyleUnderline"/>
          <w:highlight w:val="cyan"/>
        </w:rPr>
        <w:t>since drugs are vulnerable to radiation</w:t>
      </w:r>
      <w:r w:rsidRPr="00C07FB0">
        <w:rPr>
          <w:rStyle w:val="StyleUnderline"/>
        </w:rPr>
        <w:t xml:space="preserve">, </w:t>
      </w:r>
      <w:r w:rsidRPr="0024048C">
        <w:rPr>
          <w:rStyle w:val="StyleUnderline"/>
          <w:highlight w:val="cyan"/>
        </w:rPr>
        <w:t>making</w:t>
      </w:r>
      <w:r w:rsidRPr="004909B6">
        <w:rPr>
          <w:rStyle w:val="StyleUnderline"/>
        </w:rPr>
        <w:t xml:space="preserve"> the prospect of </w:t>
      </w:r>
      <w:r w:rsidRPr="0024048C">
        <w:rPr>
          <w:rStyle w:val="StyleUnderline"/>
          <w:highlight w:val="cyan"/>
        </w:rPr>
        <w:t>transporting</w:t>
      </w:r>
      <w:r w:rsidRPr="004909B6">
        <w:rPr>
          <w:rStyle w:val="StyleUnderline"/>
        </w:rPr>
        <w:t xml:space="preserve"> medicines from Earth </w:t>
      </w:r>
      <w:r w:rsidRPr="0024048C">
        <w:rPr>
          <w:rStyle w:val="StyleUnderline"/>
          <w:highlight w:val="cyan"/>
        </w:rPr>
        <w:t>unattractive</w:t>
      </w:r>
      <w:r w:rsidRPr="00C07FB0">
        <w:rPr>
          <w:rStyle w:val="StyleUnderline"/>
        </w:rPr>
        <w:t xml:space="preserve">. At the same time, modified organisms might also be developed to create radiation-resistant clothing and other </w:t>
      </w:r>
      <w:proofErr w:type="spellStart"/>
      <w:r w:rsidRPr="00C07FB0">
        <w:rPr>
          <w:rStyle w:val="StyleUnderline"/>
        </w:rPr>
        <w:t>bioshielding</w:t>
      </w:r>
      <w:proofErr w:type="spellEnd"/>
      <w:r w:rsidRPr="00C07FB0">
        <w:rPr>
          <w:rStyle w:val="StyleUnderline"/>
        </w:rPr>
        <w:t xml:space="preserve"> material.</w:t>
      </w:r>
    </w:p>
    <w:p w14:paraId="461279C2" w14:textId="77777777" w:rsidR="00EE5F41" w:rsidRPr="00C07FB0" w:rsidRDefault="00EE5F41" w:rsidP="00EE5F41">
      <w:pPr>
        <w:rPr>
          <w:rStyle w:val="StyleUnderline"/>
        </w:rPr>
      </w:pPr>
      <w:r>
        <w:t xml:space="preserve">Space cybernetics is the fifth challenge. </w:t>
      </w:r>
      <w:r w:rsidRPr="00C07FB0">
        <w:rPr>
          <w:rStyle w:val="StyleUnderline"/>
        </w:rPr>
        <w:t>For reasons similar to the drug manufacture issue, space colonists will be better off making their own electronics rather than depending on electronics shipped from Earth, and biosynthetic approaches could be the right tactic.</w:t>
      </w:r>
    </w:p>
    <w:p w14:paraId="4DD5D447" w14:textId="77777777" w:rsidR="00EE5F41" w:rsidRPr="00C07FB0" w:rsidRDefault="00EE5F41" w:rsidP="00EE5F41">
      <w:pPr>
        <w:rPr>
          <w:rStyle w:val="StyleUnderline"/>
        </w:rPr>
      </w:pPr>
      <w:r w:rsidRPr="00C07FB0">
        <w:rPr>
          <w:rStyle w:val="StyleUnderline"/>
        </w:rPr>
        <w:t>The final challenge</w:t>
      </w:r>
      <w:r>
        <w:t>, one that Menezes and the team admits is the most difficult</w:t>
      </w:r>
      <w:r w:rsidRPr="00C07FB0">
        <w:rPr>
          <w:rStyle w:val="StyleUnderline"/>
        </w:rPr>
        <w:t xml:space="preserve">, is called </w:t>
      </w:r>
      <w:r w:rsidRPr="004909B6">
        <w:rPr>
          <w:rStyle w:val="StyleUnderline"/>
        </w:rPr>
        <w:t>terraforming</w:t>
      </w:r>
      <w:r>
        <w:t xml:space="preserve">. Whether on the Moon, Mars, or even an asteroid, </w:t>
      </w:r>
      <w:r w:rsidRPr="00C07FB0">
        <w:rPr>
          <w:rStyle w:val="StyleUnderline"/>
        </w:rPr>
        <w:t>living inside a pressurized module won’t be satisfying for more than a short bout</w:t>
      </w:r>
      <w:r>
        <w:t xml:space="preserve">. </w:t>
      </w:r>
      <w:r w:rsidRPr="00C07FB0">
        <w:rPr>
          <w:rStyle w:val="StyleUnderline"/>
        </w:rPr>
        <w:t>For long-term residence, humans will need environments that look and feel natural, with plenty of trees, parkland, and rivers and streams in order to thrive.</w:t>
      </w:r>
    </w:p>
    <w:p w14:paraId="1F3D889A" w14:textId="77777777" w:rsidR="00EE5F41" w:rsidRPr="00C07FB0" w:rsidRDefault="00EE5F41" w:rsidP="00EE5F41">
      <w:pPr>
        <w:rPr>
          <w:rStyle w:val="StyleUnderline"/>
        </w:rPr>
      </w:pPr>
      <w:r>
        <w:t xml:space="preserve">The process of converting an entire planet like Mars or Venus into a world with a breathable atmosphere and a comfortable temperature is called terraforming. Scientists think that it could be technically </w:t>
      </w:r>
      <w:proofErr w:type="gramStart"/>
      <w:r>
        <w:t>possible, but</w:t>
      </w:r>
      <w:proofErr w:type="gramEnd"/>
      <w:r>
        <w:t xml:space="preserve"> terraforming an entire Mars-like world would probably take centuries and possibly even millennia. For this reason, </w:t>
      </w:r>
      <w:r w:rsidRPr="00C07FB0">
        <w:rPr>
          <w:rStyle w:val="StyleUnderline"/>
        </w:rPr>
        <w:t xml:space="preserve">space colonization proponents are also considering a less ambitious goal known as </w:t>
      </w:r>
      <w:proofErr w:type="spellStart"/>
      <w:r w:rsidRPr="00C07FB0">
        <w:rPr>
          <w:rStyle w:val="StyleUnderline"/>
        </w:rPr>
        <w:t>paraterraforming</w:t>
      </w:r>
      <w:proofErr w:type="spellEnd"/>
      <w:r w:rsidRPr="00C07FB0">
        <w:rPr>
          <w:rStyle w:val="StyleUnderline"/>
        </w:rPr>
        <w:t>, basically terraforming but on a limited area of another world</w:t>
      </w:r>
      <w:r>
        <w:t xml:space="preserve">. On the Moon, for instance, a large crater, such as the </w:t>
      </w:r>
      <w:proofErr w:type="gramStart"/>
      <w:r>
        <w:t>21 kilometer</w:t>
      </w:r>
      <w:proofErr w:type="gramEnd"/>
      <w:r>
        <w:t xml:space="preserve"> wide </w:t>
      </w:r>
      <w:proofErr w:type="spellStart"/>
      <w:r>
        <w:t>Shackelton</w:t>
      </w:r>
      <w:proofErr w:type="spellEnd"/>
      <w:r>
        <w:t xml:space="preserve"> crater on the Moon’s south pole, could be sealed with a dome and the inner environment could be terraformed in just a few years. </w:t>
      </w:r>
      <w:r w:rsidRPr="00C07FB0">
        <w:rPr>
          <w:rStyle w:val="StyleUnderline"/>
        </w:rPr>
        <w:t xml:space="preserve">On Mars, </w:t>
      </w:r>
      <w:r w:rsidRPr="0024048C">
        <w:rPr>
          <w:rStyle w:val="StyleUnderline"/>
          <w:highlight w:val="cyan"/>
        </w:rPr>
        <w:t>caves could be sealed and terraformed</w:t>
      </w:r>
      <w:r w:rsidRPr="00C07FB0">
        <w:rPr>
          <w:rStyle w:val="StyleUnderline"/>
        </w:rPr>
        <w:t xml:space="preserve">, while a small asteroid could be hollowed out, terraformed on the inside and even spun </w:t>
      </w:r>
      <w:r w:rsidRPr="0024048C">
        <w:rPr>
          <w:rStyle w:val="StyleUnderline"/>
          <w:highlight w:val="cyan"/>
        </w:rPr>
        <w:t>to create Earth-equivalent gravity</w:t>
      </w:r>
      <w:r w:rsidRPr="00C07FB0">
        <w:rPr>
          <w:rStyle w:val="StyleUnderline"/>
        </w:rPr>
        <w:t xml:space="preserve">. In all of these cases, </w:t>
      </w:r>
      <w:r w:rsidRPr="0024048C">
        <w:rPr>
          <w:rStyle w:val="Emphasis"/>
          <w:highlight w:val="cyan"/>
        </w:rPr>
        <w:t>engineered organisms would be key</w:t>
      </w:r>
      <w:r w:rsidRPr="004909B6">
        <w:rPr>
          <w:rStyle w:val="Emphasis"/>
        </w:rPr>
        <w:t xml:space="preserve"> to the </w:t>
      </w:r>
      <w:proofErr w:type="spellStart"/>
      <w:r w:rsidRPr="004909B6">
        <w:rPr>
          <w:rStyle w:val="Emphasis"/>
        </w:rPr>
        <w:t>paraformation</w:t>
      </w:r>
      <w:proofErr w:type="spellEnd"/>
      <w:r w:rsidRPr="004909B6">
        <w:rPr>
          <w:rStyle w:val="Emphasis"/>
        </w:rPr>
        <w:t xml:space="preserve"> process</w:t>
      </w:r>
      <w:r>
        <w:t xml:space="preserve">. As on Earth, </w:t>
      </w:r>
      <w:r w:rsidRPr="00C07FB0">
        <w:rPr>
          <w:rStyle w:val="StyleUnderline"/>
        </w:rPr>
        <w:t>success would be more likely for those willing to start small, and the creation of an Earth-like environment on a small scale would demonstrate that, in the future, it might also be achieved on a planetary scale.</w:t>
      </w:r>
    </w:p>
    <w:p w14:paraId="16AE4980" w14:textId="77777777" w:rsidR="00EE5F41" w:rsidRDefault="00EE5F41" w:rsidP="00EE5F41">
      <w:pPr>
        <w:rPr>
          <w:rStyle w:val="StyleUnderline"/>
        </w:rPr>
      </w:pPr>
      <w:r w:rsidRPr="0024048C">
        <w:rPr>
          <w:rStyle w:val="StyleUnderline"/>
          <w:highlight w:val="cyan"/>
        </w:rPr>
        <w:t>If a long-term human presence on other worlds is the goal</w:t>
      </w:r>
      <w:r w:rsidRPr="004909B6">
        <w:rPr>
          <w:rStyle w:val="StyleUnderline"/>
        </w:rPr>
        <w:t xml:space="preserve">, then </w:t>
      </w:r>
      <w:r w:rsidRPr="0024048C">
        <w:rPr>
          <w:rStyle w:val="StyleUnderline"/>
          <w:highlight w:val="cyan"/>
        </w:rPr>
        <w:t>genetically altered organisms are the key</w:t>
      </w:r>
      <w:r w:rsidRPr="004909B6">
        <w:rPr>
          <w:rStyle w:val="StyleUnderline"/>
        </w:rPr>
        <w:t xml:space="preserve">. If this is the case, and </w:t>
      </w:r>
      <w:r w:rsidRPr="0024048C">
        <w:rPr>
          <w:rStyle w:val="StyleUnderline"/>
          <w:highlight w:val="cyan"/>
        </w:rPr>
        <w:t>if we do decide that extinction insurance makes sense</w:t>
      </w:r>
      <w:r w:rsidRPr="004909B6">
        <w:rPr>
          <w:rStyle w:val="StyleUnderline"/>
        </w:rPr>
        <w:t xml:space="preserve">, it would mean that </w:t>
      </w:r>
      <w:r w:rsidRPr="0024048C">
        <w:rPr>
          <w:rStyle w:val="StyleUnderline"/>
          <w:highlight w:val="cyan"/>
        </w:rPr>
        <w:t>human survival</w:t>
      </w:r>
      <w:r w:rsidRPr="004909B6">
        <w:rPr>
          <w:rStyle w:val="StyleUnderline"/>
        </w:rPr>
        <w:t xml:space="preserve"> itself </w:t>
      </w:r>
      <w:r w:rsidRPr="0024048C">
        <w:rPr>
          <w:rStyle w:val="StyleUnderline"/>
          <w:highlight w:val="cyan"/>
        </w:rPr>
        <w:t>depends on</w:t>
      </w:r>
      <w:r w:rsidRPr="004909B6">
        <w:rPr>
          <w:rStyle w:val="StyleUnderline"/>
        </w:rPr>
        <w:t xml:space="preserve"> the continued </w:t>
      </w:r>
      <w:r w:rsidRPr="0024048C">
        <w:rPr>
          <w:rStyle w:val="StyleUnderline"/>
          <w:highlight w:val="cyan"/>
        </w:rPr>
        <w:t>development of biotech</w:t>
      </w:r>
      <w:r w:rsidRPr="004909B6">
        <w:rPr>
          <w:rStyle w:val="StyleUnderline"/>
        </w:rPr>
        <w:t>nology.</w:t>
      </w:r>
    </w:p>
    <w:p w14:paraId="374666E7" w14:textId="77777777" w:rsidR="00EE5F41" w:rsidRPr="005C6D1A" w:rsidRDefault="00EE5F41" w:rsidP="00EE5F41">
      <w:pPr>
        <w:pStyle w:val="Heading4"/>
        <w:rPr>
          <w:rFonts w:cs="Calibri"/>
        </w:rPr>
      </w:pPr>
      <w:r>
        <w:rPr>
          <w:rFonts w:cs="Calibri"/>
        </w:rPr>
        <w:t>Getting off the rock</w:t>
      </w:r>
      <w:r w:rsidRPr="005C6D1A">
        <w:rPr>
          <w:rFonts w:cs="Calibri"/>
        </w:rPr>
        <w:t xml:space="preserve"> solves every existential threat -- failure makes human extinction </w:t>
      </w:r>
      <w:r w:rsidRPr="005C6D1A">
        <w:rPr>
          <w:rFonts w:cs="Calibri"/>
          <w:u w:val="single"/>
        </w:rPr>
        <w:t>inevitable</w:t>
      </w:r>
    </w:p>
    <w:p w14:paraId="22E676A0" w14:textId="77777777" w:rsidR="00EE5F41" w:rsidRPr="005C6D1A" w:rsidRDefault="00EE5F41" w:rsidP="00EE5F41">
      <w:pPr>
        <w:rPr>
          <w:b/>
          <w:bCs/>
          <w:sz w:val="26"/>
        </w:rPr>
      </w:pPr>
      <w:r w:rsidRPr="005C6D1A">
        <w:rPr>
          <w:rStyle w:val="Style13ptBold"/>
        </w:rPr>
        <w:t xml:space="preserve">Kaku 18, </w:t>
      </w:r>
      <w:r w:rsidRPr="005C6D1A">
        <w:t>Dr. Michio Kaku (Professor of theoretical physics in the City College of New York and CUNY Graduate Center, Co-Inventor of String Field Theory, PhD from UC Berkeley). The Future of Humanity: Terraforming Mars, Interstellar Travel, Immortality, and Our Destiny Beyond. Doubleday Publishing. 2018. pp 25-33. WJ</w:t>
      </w:r>
    </w:p>
    <w:p w14:paraId="7E618F45" w14:textId="77777777" w:rsidR="00EE5F41" w:rsidRPr="005C6D1A" w:rsidRDefault="00EE5F41" w:rsidP="00EE5F41">
      <w:pPr>
        <w:rPr>
          <w:sz w:val="16"/>
        </w:rPr>
      </w:pPr>
      <w:r w:rsidRPr="001227DE">
        <w:rPr>
          <w:rStyle w:val="StyleUnderline"/>
          <w:highlight w:val="cyan"/>
        </w:rPr>
        <w:t>It is</w:t>
      </w:r>
      <w:r w:rsidRPr="005C6D1A">
        <w:rPr>
          <w:rStyle w:val="StyleUnderline"/>
        </w:rPr>
        <w:t xml:space="preserve"> as </w:t>
      </w:r>
      <w:r w:rsidRPr="001227DE">
        <w:rPr>
          <w:rStyle w:val="StyleUnderline"/>
          <w:highlight w:val="cyan"/>
        </w:rPr>
        <w:t>inescapable</w:t>
      </w:r>
      <w:r w:rsidRPr="005C6D1A">
        <w:rPr>
          <w:rStyle w:val="StyleUnderline"/>
        </w:rPr>
        <w:t xml:space="preserve"> as the laws of physics </w:t>
      </w:r>
      <w:r w:rsidRPr="001227DE">
        <w:rPr>
          <w:rStyle w:val="StyleUnderline"/>
          <w:highlight w:val="cyan"/>
        </w:rPr>
        <w:t>that humanity will</w:t>
      </w:r>
      <w:r w:rsidRPr="005C6D1A">
        <w:rPr>
          <w:rStyle w:val="StyleUnderline"/>
        </w:rPr>
        <w:t xml:space="preserve"> one day </w:t>
      </w:r>
      <w:r w:rsidRPr="001227DE">
        <w:rPr>
          <w:rStyle w:val="StyleUnderline"/>
          <w:highlight w:val="cyan"/>
        </w:rPr>
        <w:t>confront some</w:t>
      </w:r>
      <w:r w:rsidRPr="005C6D1A">
        <w:rPr>
          <w:rStyle w:val="StyleUnderline"/>
        </w:rPr>
        <w:t xml:space="preserve"> type of </w:t>
      </w:r>
      <w:r w:rsidRPr="001227DE">
        <w:rPr>
          <w:rStyle w:val="Emphasis"/>
          <w:highlight w:val="cyan"/>
        </w:rPr>
        <w:t>extinction-level event</w:t>
      </w:r>
      <w:r w:rsidRPr="005C6D1A">
        <w:rPr>
          <w:sz w:val="16"/>
        </w:rPr>
        <w:t>. But will we, like our ancestors, have the drive and determination to survive and even flourish?</w:t>
      </w:r>
    </w:p>
    <w:p w14:paraId="7FC23E47" w14:textId="77777777" w:rsidR="00EE5F41" w:rsidRPr="005C6D1A" w:rsidRDefault="00EE5F41" w:rsidP="00EE5F41">
      <w:pPr>
        <w:rPr>
          <w:sz w:val="16"/>
        </w:rPr>
      </w:pPr>
      <w:r w:rsidRPr="001227DE">
        <w:rPr>
          <w:rStyle w:val="StyleUnderline"/>
          <w:highlight w:val="cyan"/>
        </w:rPr>
        <w:t>If we scan all</w:t>
      </w:r>
      <w:r w:rsidRPr="005C6D1A">
        <w:rPr>
          <w:rStyle w:val="StyleUnderline"/>
        </w:rPr>
        <w:t xml:space="preserve"> the </w:t>
      </w:r>
      <w:r w:rsidRPr="001227DE">
        <w:rPr>
          <w:rStyle w:val="StyleUnderline"/>
          <w:highlight w:val="cyan"/>
        </w:rPr>
        <w:t>life-forms</w:t>
      </w:r>
      <w:r w:rsidRPr="005C6D1A">
        <w:rPr>
          <w:rStyle w:val="StyleUnderline"/>
        </w:rPr>
        <w:t xml:space="preserve"> that have ever existed on the Earth</w:t>
      </w:r>
      <w:r w:rsidRPr="005C6D1A">
        <w:rPr>
          <w:sz w:val="16"/>
        </w:rPr>
        <w:t xml:space="preserve">, </w:t>
      </w:r>
      <w:r w:rsidRPr="005C6D1A">
        <w:rPr>
          <w:rStyle w:val="StyleUnderline"/>
        </w:rPr>
        <w:t>from microscopic bacteria to towering forests, lumbering dinosaurs, and enterprising humans</w:t>
      </w:r>
      <w:r w:rsidRPr="005C6D1A">
        <w:rPr>
          <w:sz w:val="16"/>
        </w:rPr>
        <w:t xml:space="preserve">, we find that </w:t>
      </w:r>
      <w:r w:rsidRPr="001227DE">
        <w:rPr>
          <w:rStyle w:val="StyleUnderline"/>
          <w:highlight w:val="cyan"/>
        </w:rPr>
        <w:t>more than 99.9 percent</w:t>
      </w:r>
      <w:r w:rsidRPr="005C6D1A">
        <w:rPr>
          <w:rStyle w:val="StyleUnderline"/>
        </w:rPr>
        <w:t xml:space="preserve"> of them eventually </w:t>
      </w:r>
      <w:r w:rsidRPr="001227DE">
        <w:rPr>
          <w:rStyle w:val="StyleUnderline"/>
          <w:highlight w:val="cyan"/>
        </w:rPr>
        <w:t>became extinct</w:t>
      </w:r>
      <w:r w:rsidRPr="005C6D1A">
        <w:rPr>
          <w:sz w:val="16"/>
        </w:rPr>
        <w:t xml:space="preserve">. This means that </w:t>
      </w:r>
      <w:r w:rsidRPr="005C6D1A">
        <w:rPr>
          <w:rStyle w:val="StyleUnderline"/>
        </w:rPr>
        <w:t xml:space="preserve">extinction is the norm, that the </w:t>
      </w:r>
      <w:r w:rsidRPr="001227DE">
        <w:rPr>
          <w:rStyle w:val="StyleUnderline"/>
          <w:highlight w:val="cyan"/>
        </w:rPr>
        <w:t>odds</w:t>
      </w:r>
      <w:r w:rsidRPr="005C6D1A">
        <w:rPr>
          <w:rStyle w:val="StyleUnderline"/>
        </w:rPr>
        <w:t xml:space="preserve"> </w:t>
      </w:r>
      <w:r w:rsidRPr="001227DE">
        <w:rPr>
          <w:rStyle w:val="StyleUnderline"/>
          <w:highlight w:val="cyan"/>
        </w:rPr>
        <w:t>are</w:t>
      </w:r>
      <w:r w:rsidRPr="005C6D1A">
        <w:rPr>
          <w:rStyle w:val="StyleUnderline"/>
        </w:rPr>
        <w:t xml:space="preserve"> already </w:t>
      </w:r>
      <w:r w:rsidRPr="001227DE">
        <w:rPr>
          <w:rStyle w:val="Emphasis"/>
          <w:highlight w:val="cyan"/>
        </w:rPr>
        <w:t>stacked</w:t>
      </w:r>
      <w:r w:rsidRPr="005C6D1A">
        <w:rPr>
          <w:rStyle w:val="Emphasis"/>
        </w:rPr>
        <w:t xml:space="preserve"> heavily </w:t>
      </w:r>
      <w:r w:rsidRPr="001227DE">
        <w:rPr>
          <w:rStyle w:val="Emphasis"/>
          <w:highlight w:val="cyan"/>
        </w:rPr>
        <w:t>against us</w:t>
      </w:r>
      <w:r w:rsidRPr="005C6D1A">
        <w:rPr>
          <w:sz w:val="16"/>
        </w:rPr>
        <w:t xml:space="preserve">. When we dig beneath our feet into the soil to unearth the fossil record, </w:t>
      </w:r>
      <w:r w:rsidRPr="005C6D1A">
        <w:rPr>
          <w:rStyle w:val="StyleUnderline"/>
        </w:rPr>
        <w:t>we see evidence of many ancient life-forms</w:t>
      </w:r>
      <w:r w:rsidRPr="005C6D1A">
        <w:rPr>
          <w:sz w:val="16"/>
        </w:rPr>
        <w:t xml:space="preserve">. Yet only the smallest handful survive today. </w:t>
      </w:r>
      <w:r w:rsidRPr="005C6D1A">
        <w:rPr>
          <w:rStyle w:val="StyleUnderline"/>
        </w:rPr>
        <w:t>Millions of species have appeared before us; they had their day in the sun, and then they withered and died</w:t>
      </w:r>
      <w:r w:rsidRPr="005C6D1A">
        <w:rPr>
          <w:sz w:val="16"/>
        </w:rPr>
        <w:t>. That is the story of life.</w:t>
      </w:r>
    </w:p>
    <w:p w14:paraId="59DC1F81" w14:textId="77777777" w:rsidR="00EE5F41" w:rsidRPr="005C6D1A" w:rsidRDefault="00EE5F41" w:rsidP="00EE5F41">
      <w:pPr>
        <w:rPr>
          <w:sz w:val="16"/>
        </w:rPr>
      </w:pPr>
      <w:r w:rsidRPr="005C6D1A">
        <w:rPr>
          <w:sz w:val="16"/>
        </w:rPr>
        <w:t xml:space="preserve">No matter how much we may treasure the sight of dramatic, romantic sunsets, the smell of fresh ocean breezes, and the warmth of a summer’s day, </w:t>
      </w:r>
      <w:r w:rsidRPr="001227DE">
        <w:rPr>
          <w:rStyle w:val="StyleUnderline"/>
          <w:highlight w:val="cyan"/>
        </w:rPr>
        <w:t>one day</w:t>
      </w:r>
      <w:r w:rsidRPr="005C6D1A">
        <w:rPr>
          <w:rStyle w:val="StyleUnderline"/>
        </w:rPr>
        <w:t xml:space="preserve"> it will all end, and </w:t>
      </w:r>
      <w:r w:rsidRPr="001227DE">
        <w:rPr>
          <w:rStyle w:val="StyleUnderline"/>
          <w:highlight w:val="cyan"/>
        </w:rPr>
        <w:t xml:space="preserve">the planet will </w:t>
      </w:r>
      <w:r w:rsidRPr="001227DE">
        <w:rPr>
          <w:rStyle w:val="Emphasis"/>
          <w:highlight w:val="cyan"/>
        </w:rPr>
        <w:t>become inhospitable</w:t>
      </w:r>
      <w:r w:rsidRPr="005C6D1A">
        <w:rPr>
          <w:rStyle w:val="Emphasis"/>
        </w:rPr>
        <w:t xml:space="preserve"> to human life</w:t>
      </w:r>
      <w:r w:rsidRPr="005C6D1A">
        <w:rPr>
          <w:sz w:val="16"/>
        </w:rPr>
        <w:t xml:space="preserve">. </w:t>
      </w:r>
      <w:r w:rsidRPr="001227DE">
        <w:rPr>
          <w:rStyle w:val="StyleUnderline"/>
          <w:highlight w:val="cyan"/>
        </w:rPr>
        <w:t>Nature will</w:t>
      </w:r>
      <w:r w:rsidRPr="005C6D1A">
        <w:rPr>
          <w:rStyle w:val="StyleUnderline"/>
        </w:rPr>
        <w:t xml:space="preserve"> eventually </w:t>
      </w:r>
      <w:r w:rsidRPr="001227DE">
        <w:rPr>
          <w:rStyle w:val="StyleUnderline"/>
          <w:highlight w:val="cyan"/>
        </w:rPr>
        <w:t>turn on us</w:t>
      </w:r>
      <w:r w:rsidRPr="005C6D1A">
        <w:rPr>
          <w:sz w:val="16"/>
        </w:rPr>
        <w:t>, as it did to all those extinct life-forms.</w:t>
      </w:r>
    </w:p>
    <w:p w14:paraId="6CB17F7D" w14:textId="77777777" w:rsidR="00EE5F41" w:rsidRPr="005C6D1A" w:rsidRDefault="00EE5F41" w:rsidP="00EE5F41">
      <w:pPr>
        <w:rPr>
          <w:sz w:val="16"/>
        </w:rPr>
      </w:pPr>
      <w:r w:rsidRPr="005C6D1A">
        <w:rPr>
          <w:rStyle w:val="StyleUnderline"/>
        </w:rPr>
        <w:t xml:space="preserve">The grand history of life on Earth shows that, </w:t>
      </w:r>
      <w:r w:rsidRPr="001227DE">
        <w:rPr>
          <w:rStyle w:val="StyleUnderline"/>
          <w:highlight w:val="cyan"/>
        </w:rPr>
        <w:t>faced with a hostile environment, organisms inevitably</w:t>
      </w:r>
      <w:r w:rsidRPr="005C6D1A">
        <w:rPr>
          <w:rStyle w:val="StyleUnderline"/>
        </w:rPr>
        <w:t xml:space="preserve"> meet one of three fates</w:t>
      </w:r>
      <w:r w:rsidRPr="005C6D1A">
        <w:rPr>
          <w:sz w:val="16"/>
        </w:rPr>
        <w:t xml:space="preserve">. </w:t>
      </w:r>
      <w:r w:rsidRPr="005C6D1A">
        <w:rPr>
          <w:rStyle w:val="StyleUnderline"/>
        </w:rPr>
        <w:t>They</w:t>
      </w:r>
      <w:r w:rsidRPr="005C6D1A">
        <w:rPr>
          <w:sz w:val="16"/>
        </w:rPr>
        <w:t xml:space="preserve"> can </w:t>
      </w:r>
      <w:r w:rsidRPr="001227DE">
        <w:rPr>
          <w:rStyle w:val="StyleUnderline"/>
          <w:highlight w:val="cyan"/>
        </w:rPr>
        <w:t>leave</w:t>
      </w:r>
      <w:r w:rsidRPr="005C6D1A">
        <w:rPr>
          <w:rStyle w:val="StyleUnderline"/>
        </w:rPr>
        <w:t xml:space="preserve"> that environment, they can </w:t>
      </w:r>
      <w:r w:rsidRPr="001227DE">
        <w:rPr>
          <w:rStyle w:val="StyleUnderline"/>
          <w:highlight w:val="cyan"/>
        </w:rPr>
        <w:t>adapt</w:t>
      </w:r>
      <w:r w:rsidRPr="005C6D1A">
        <w:rPr>
          <w:rStyle w:val="StyleUnderline"/>
        </w:rPr>
        <w:t xml:space="preserve"> to it, </w:t>
      </w:r>
      <w:r w:rsidRPr="001227DE">
        <w:rPr>
          <w:rStyle w:val="StyleUnderline"/>
          <w:highlight w:val="cyan"/>
        </w:rPr>
        <w:t>or</w:t>
      </w:r>
      <w:r w:rsidRPr="005C6D1A">
        <w:rPr>
          <w:rStyle w:val="StyleUnderline"/>
        </w:rPr>
        <w:t xml:space="preserve"> they will </w:t>
      </w:r>
      <w:r w:rsidRPr="001227DE">
        <w:rPr>
          <w:rStyle w:val="StyleUnderline"/>
          <w:highlight w:val="cyan"/>
        </w:rPr>
        <w:t>die</w:t>
      </w:r>
      <w:r w:rsidRPr="005C6D1A">
        <w:rPr>
          <w:sz w:val="16"/>
        </w:rPr>
        <w:t xml:space="preserve">. But if we look far enough into the future, </w:t>
      </w:r>
      <w:r w:rsidRPr="005C6D1A">
        <w:rPr>
          <w:rStyle w:val="StyleUnderline"/>
        </w:rPr>
        <w:t xml:space="preserve">we will eventually face a disaster </w:t>
      </w:r>
      <w:r w:rsidRPr="005C6D1A">
        <w:rPr>
          <w:rStyle w:val="Emphasis"/>
        </w:rPr>
        <w:t>so great that adaptation will be virtually impossible</w:t>
      </w:r>
      <w:r w:rsidRPr="005C6D1A">
        <w:rPr>
          <w:sz w:val="16"/>
        </w:rPr>
        <w:t xml:space="preserve">. Either </w:t>
      </w:r>
      <w:r w:rsidRPr="001227DE">
        <w:rPr>
          <w:rStyle w:val="Emphasis"/>
          <w:highlight w:val="cyan"/>
        </w:rPr>
        <w:t xml:space="preserve">we must leave the </w:t>
      </w:r>
      <w:proofErr w:type="gramStart"/>
      <w:r w:rsidRPr="001227DE">
        <w:rPr>
          <w:rStyle w:val="Emphasis"/>
          <w:highlight w:val="cyan"/>
        </w:rPr>
        <w:t>Earth</w:t>
      </w:r>
      <w:proofErr w:type="gramEnd"/>
      <w:r w:rsidRPr="001227DE">
        <w:rPr>
          <w:rStyle w:val="Emphasis"/>
          <w:highlight w:val="cyan"/>
        </w:rPr>
        <w:t xml:space="preserve"> or we will perish</w:t>
      </w:r>
      <w:r w:rsidRPr="005C6D1A">
        <w:rPr>
          <w:sz w:val="16"/>
        </w:rPr>
        <w:t>. There is no other way.</w:t>
      </w:r>
    </w:p>
    <w:p w14:paraId="7074C044" w14:textId="77777777" w:rsidR="00EE5F41" w:rsidRPr="005C6D1A" w:rsidRDefault="00EE5F41" w:rsidP="00EE5F41">
      <w:pPr>
        <w:rPr>
          <w:sz w:val="16"/>
        </w:rPr>
      </w:pPr>
      <w:r w:rsidRPr="005C6D1A">
        <w:rPr>
          <w:sz w:val="16"/>
        </w:rPr>
        <w:t xml:space="preserve">These </w:t>
      </w:r>
      <w:r w:rsidRPr="005C6D1A">
        <w:rPr>
          <w:rStyle w:val="StyleUnderline"/>
        </w:rPr>
        <w:t>disasters have happened repeatedly in the past, and they will inevitably happen in the future</w:t>
      </w:r>
      <w:r w:rsidRPr="005C6D1A">
        <w:rPr>
          <w:sz w:val="16"/>
        </w:rPr>
        <w:t xml:space="preserve">. The </w:t>
      </w:r>
      <w:r w:rsidRPr="001227DE">
        <w:rPr>
          <w:rStyle w:val="StyleUnderline"/>
          <w:highlight w:val="cyan"/>
        </w:rPr>
        <w:t>Earth has already sustained five major extinction cycles</w:t>
      </w:r>
      <w:r w:rsidRPr="005C6D1A">
        <w:rPr>
          <w:sz w:val="16"/>
        </w:rPr>
        <w:t xml:space="preserve">, in which up to 90 percent of all life-forms vanished from the Earth. As sure as day follows night, </w:t>
      </w:r>
      <w:r w:rsidRPr="005C6D1A">
        <w:rPr>
          <w:rStyle w:val="StyleUnderline"/>
        </w:rPr>
        <w:t>there will be more to come</w:t>
      </w:r>
      <w:r w:rsidRPr="005C6D1A">
        <w:rPr>
          <w:sz w:val="16"/>
        </w:rPr>
        <w:t>.</w:t>
      </w:r>
    </w:p>
    <w:p w14:paraId="4A00D33C" w14:textId="77777777" w:rsidR="00EE5F41" w:rsidRPr="005C6D1A" w:rsidRDefault="00EE5F41" w:rsidP="00EE5F41">
      <w:pPr>
        <w:rPr>
          <w:sz w:val="16"/>
        </w:rPr>
      </w:pPr>
      <w:r w:rsidRPr="005C6D1A">
        <w:rPr>
          <w:sz w:val="16"/>
        </w:rPr>
        <w:t xml:space="preserve">On a scale of decades, </w:t>
      </w:r>
      <w:r w:rsidRPr="001227DE">
        <w:rPr>
          <w:rStyle w:val="StyleUnderline"/>
          <w:highlight w:val="cyan"/>
        </w:rPr>
        <w:t>we face threats</w:t>
      </w:r>
      <w:r w:rsidRPr="005C6D1A">
        <w:rPr>
          <w:rStyle w:val="StyleUnderline"/>
        </w:rPr>
        <w:t xml:space="preserve"> that are not natural but are largely self-inflicted, </w:t>
      </w:r>
      <w:r w:rsidRPr="001227DE">
        <w:rPr>
          <w:rStyle w:val="StyleUnderline"/>
          <w:highlight w:val="cyan"/>
        </w:rPr>
        <w:t>due to our own folly</w:t>
      </w:r>
      <w:r w:rsidRPr="005C6D1A">
        <w:rPr>
          <w:rStyle w:val="StyleUnderline"/>
        </w:rPr>
        <w:t xml:space="preserve"> and shortsightedness</w:t>
      </w:r>
      <w:r w:rsidRPr="005C6D1A">
        <w:rPr>
          <w:sz w:val="16"/>
        </w:rPr>
        <w:t xml:space="preserve">. We face the danger of </w:t>
      </w:r>
      <w:r w:rsidRPr="001227DE">
        <w:rPr>
          <w:rStyle w:val="StyleUnderline"/>
          <w:highlight w:val="cyan"/>
        </w:rPr>
        <w:t xml:space="preserve">global </w:t>
      </w:r>
      <w:proofErr w:type="gramStart"/>
      <w:r w:rsidRPr="001227DE">
        <w:rPr>
          <w:rStyle w:val="StyleUnderline"/>
          <w:highlight w:val="cyan"/>
        </w:rPr>
        <w:t>warming</w:t>
      </w:r>
      <w:r w:rsidRPr="001227DE">
        <w:rPr>
          <w:sz w:val="16"/>
          <w:highlight w:val="cyan"/>
        </w:rPr>
        <w:t>,</w:t>
      </w:r>
      <w:r w:rsidRPr="005C6D1A">
        <w:rPr>
          <w:sz w:val="16"/>
        </w:rPr>
        <w:t xml:space="preserve"> when</w:t>
      </w:r>
      <w:proofErr w:type="gramEnd"/>
      <w:r w:rsidRPr="005C6D1A">
        <w:rPr>
          <w:sz w:val="16"/>
        </w:rPr>
        <w:t xml:space="preserve"> the atmosphere of the Earth itself turns against us. We face the danger of </w:t>
      </w:r>
      <w:r w:rsidRPr="001227DE">
        <w:rPr>
          <w:rStyle w:val="StyleUnderline"/>
          <w:highlight w:val="cyan"/>
        </w:rPr>
        <w:t>modern warfare</w:t>
      </w:r>
      <w:r w:rsidRPr="005C6D1A">
        <w:rPr>
          <w:sz w:val="16"/>
        </w:rPr>
        <w:t xml:space="preserve">, as nuclear weapons proliferate in some of the most unstable regions of the globe. We face the danger of </w:t>
      </w:r>
      <w:r w:rsidRPr="001227DE">
        <w:rPr>
          <w:rStyle w:val="StyleUnderline"/>
          <w:highlight w:val="cyan"/>
        </w:rPr>
        <w:t>weaponized microbes</w:t>
      </w:r>
      <w:r w:rsidRPr="005C6D1A">
        <w:rPr>
          <w:rStyle w:val="StyleUnderline"/>
        </w:rPr>
        <w:t xml:space="preserve">, </w:t>
      </w:r>
      <w:r w:rsidRPr="005C6D1A">
        <w:rPr>
          <w:sz w:val="16"/>
        </w:rPr>
        <w:t xml:space="preserve">such as </w:t>
      </w:r>
      <w:r w:rsidRPr="005C6D1A">
        <w:rPr>
          <w:rStyle w:val="StyleUnderline"/>
        </w:rPr>
        <w:t>airborne AIDS or Ebola</w:t>
      </w:r>
      <w:r w:rsidRPr="005C6D1A">
        <w:rPr>
          <w:sz w:val="16"/>
        </w:rPr>
        <w:t xml:space="preserve">, </w:t>
      </w:r>
      <w:r w:rsidRPr="005C6D1A">
        <w:rPr>
          <w:rStyle w:val="StyleUnderline"/>
        </w:rPr>
        <w:t>which can be transmitted by a simple cough or sneeze</w:t>
      </w:r>
      <w:r w:rsidRPr="005C6D1A">
        <w:rPr>
          <w:sz w:val="16"/>
        </w:rPr>
        <w:t xml:space="preserve">. This </w:t>
      </w:r>
      <w:r w:rsidRPr="001227DE">
        <w:rPr>
          <w:rStyle w:val="StyleUnderline"/>
          <w:highlight w:val="cyan"/>
        </w:rPr>
        <w:t xml:space="preserve">could wipe out </w:t>
      </w:r>
      <w:r w:rsidRPr="005C6D1A">
        <w:rPr>
          <w:rStyle w:val="StyleUnderline"/>
        </w:rPr>
        <w:t xml:space="preserve">upward of 98 percent of </w:t>
      </w:r>
      <w:r w:rsidRPr="001227DE">
        <w:rPr>
          <w:rStyle w:val="StyleUnderline"/>
          <w:highlight w:val="cyan"/>
        </w:rPr>
        <w:t>the human race</w:t>
      </w:r>
      <w:r w:rsidRPr="005C6D1A">
        <w:rPr>
          <w:sz w:val="16"/>
        </w:rPr>
        <w:t xml:space="preserve">. Furthermore, </w:t>
      </w:r>
      <w:r w:rsidRPr="005C6D1A">
        <w:rPr>
          <w:rStyle w:val="StyleUnderline"/>
        </w:rPr>
        <w:t>we face an expanding population that consumes resources at a furious rate</w:t>
      </w:r>
      <w:r w:rsidRPr="005C6D1A">
        <w:rPr>
          <w:sz w:val="16"/>
        </w:rPr>
        <w:t xml:space="preserve">. </w:t>
      </w:r>
      <w:r w:rsidRPr="001227DE">
        <w:rPr>
          <w:rStyle w:val="StyleUnderline"/>
          <w:highlight w:val="cyan"/>
        </w:rPr>
        <w:t>We may exceed the carrying capacity</w:t>
      </w:r>
      <w:r w:rsidRPr="005C6D1A">
        <w:rPr>
          <w:rStyle w:val="StyleUnderline"/>
        </w:rPr>
        <w:t xml:space="preserve"> of Earth at some point and find ourselves in an ecological Armageddon</w:t>
      </w:r>
      <w:r w:rsidRPr="005C6D1A">
        <w:rPr>
          <w:sz w:val="16"/>
        </w:rPr>
        <w:t>, vying for the planet’s last remaining supplies.</w:t>
      </w:r>
    </w:p>
    <w:p w14:paraId="1CB4793E" w14:textId="77777777" w:rsidR="00EE5F41" w:rsidRPr="005C6D1A" w:rsidRDefault="00EE5F41" w:rsidP="00EE5F41">
      <w:pPr>
        <w:rPr>
          <w:sz w:val="16"/>
        </w:rPr>
      </w:pPr>
      <w:r w:rsidRPr="001227DE">
        <w:rPr>
          <w:rStyle w:val="StyleUnderline"/>
          <w:highlight w:val="cyan"/>
        </w:rPr>
        <w:t>In addition</w:t>
      </w:r>
      <w:r w:rsidRPr="005C6D1A">
        <w:rPr>
          <w:rStyle w:val="StyleUnderline"/>
        </w:rPr>
        <w:t xml:space="preserve"> to calamities that we create ourselves, </w:t>
      </w:r>
      <w:r w:rsidRPr="001227DE">
        <w:rPr>
          <w:rStyle w:val="StyleUnderline"/>
          <w:highlight w:val="cyan"/>
        </w:rPr>
        <w:t>there are</w:t>
      </w:r>
      <w:r w:rsidRPr="005C6D1A">
        <w:rPr>
          <w:rStyle w:val="StyleUnderline"/>
        </w:rPr>
        <w:t xml:space="preserve"> also </w:t>
      </w:r>
      <w:r w:rsidRPr="001227DE">
        <w:rPr>
          <w:rStyle w:val="StyleUnderline"/>
          <w:highlight w:val="cyan"/>
        </w:rPr>
        <w:t>natural disasters over which we have little control</w:t>
      </w:r>
      <w:r w:rsidRPr="005C6D1A">
        <w:rPr>
          <w:sz w:val="16"/>
        </w:rPr>
        <w:t xml:space="preserve">. </w:t>
      </w:r>
      <w:r w:rsidRPr="005C6D1A">
        <w:rPr>
          <w:rStyle w:val="Emphasis"/>
        </w:rPr>
        <w:t>On a scale of thousands of years,</w:t>
      </w:r>
      <w:r w:rsidRPr="005C6D1A">
        <w:rPr>
          <w:sz w:val="16"/>
        </w:rPr>
        <w:t xml:space="preserve"> </w:t>
      </w:r>
      <w:r w:rsidRPr="005C6D1A">
        <w:rPr>
          <w:rStyle w:val="StyleUnderline"/>
        </w:rPr>
        <w:t xml:space="preserve">we face the onset of </w:t>
      </w:r>
      <w:r w:rsidRPr="001227DE">
        <w:rPr>
          <w:rStyle w:val="StyleUnderline"/>
          <w:highlight w:val="cyan"/>
        </w:rPr>
        <w:t>another ice age</w:t>
      </w:r>
      <w:r w:rsidRPr="005C6D1A">
        <w:rPr>
          <w:sz w:val="16"/>
        </w:rPr>
        <w:t xml:space="preserve">. For the past one hundred thousand years, much of Earth’s surface was blanketed by up to a half mile of solid ice. The </w:t>
      </w:r>
      <w:r w:rsidRPr="005C6D1A">
        <w:rPr>
          <w:rStyle w:val="StyleUnderline"/>
        </w:rPr>
        <w:t>bleak frozen landscape drove many animals to extinction</w:t>
      </w:r>
      <w:r w:rsidRPr="005C6D1A">
        <w:rPr>
          <w:sz w:val="16"/>
        </w:rPr>
        <w:t xml:space="preserve">. Then, </w:t>
      </w:r>
      <w:r w:rsidRPr="005C6D1A">
        <w:rPr>
          <w:rStyle w:val="StyleUnderline"/>
        </w:rPr>
        <w:t>ten thousand years ago, there was a thaw in the weather</w:t>
      </w:r>
      <w:r w:rsidRPr="005C6D1A">
        <w:rPr>
          <w:sz w:val="16"/>
        </w:rPr>
        <w:t xml:space="preserve">. This brief warming spell led to the sudden rise of modern civilization, and humans have taken advantage of it to spread and thrive. But this flowering has occurred during an interglacial period, meaning we will likely meet another ice age within the next ten thousand years. When it comes, </w:t>
      </w:r>
      <w:r w:rsidRPr="005C6D1A">
        <w:rPr>
          <w:rStyle w:val="StyleUnderline"/>
        </w:rPr>
        <w:t>our cities will disappear under mountains of snow and civilization will be crushed under the ice</w:t>
      </w:r>
      <w:r w:rsidRPr="005C6D1A">
        <w:rPr>
          <w:sz w:val="16"/>
        </w:rPr>
        <w:t>.</w:t>
      </w:r>
    </w:p>
    <w:p w14:paraId="529C0E33" w14:textId="77777777" w:rsidR="00EE5F41" w:rsidRPr="005C6D1A" w:rsidRDefault="00EE5F41" w:rsidP="00EE5F41">
      <w:pPr>
        <w:rPr>
          <w:rStyle w:val="StyleUnderline"/>
        </w:rPr>
      </w:pPr>
      <w:r w:rsidRPr="005C6D1A">
        <w:rPr>
          <w:rStyle w:val="StyleUnderline"/>
        </w:rPr>
        <w:t xml:space="preserve">We also face the possibility that </w:t>
      </w:r>
      <w:r w:rsidRPr="001227DE">
        <w:rPr>
          <w:rStyle w:val="StyleUnderline"/>
          <w:highlight w:val="cyan"/>
        </w:rPr>
        <w:t xml:space="preserve">the </w:t>
      </w:r>
      <w:proofErr w:type="spellStart"/>
      <w:r w:rsidRPr="001227DE">
        <w:rPr>
          <w:rStyle w:val="StyleUnderline"/>
          <w:highlight w:val="cyan"/>
        </w:rPr>
        <w:t>supervolcano</w:t>
      </w:r>
      <w:proofErr w:type="spellEnd"/>
      <w:r w:rsidRPr="001227DE">
        <w:rPr>
          <w:rStyle w:val="StyleUnderline"/>
          <w:highlight w:val="cyan"/>
        </w:rPr>
        <w:t xml:space="preserve"> under Yellowstone National Park may awaken</w:t>
      </w:r>
      <w:r w:rsidRPr="005C6D1A">
        <w:rPr>
          <w:rStyle w:val="StyleUnderline"/>
        </w:rPr>
        <w:t xml:space="preserve"> from its long slumber, tearing the United States apart and </w:t>
      </w:r>
      <w:r w:rsidRPr="001227DE">
        <w:rPr>
          <w:rStyle w:val="StyleUnderline"/>
          <w:highlight w:val="cyan"/>
        </w:rPr>
        <w:t>engulfing the Earth in a choking, poisonous cloud</w:t>
      </w:r>
      <w:r w:rsidRPr="005C6D1A">
        <w:rPr>
          <w:rStyle w:val="StyleUnderline"/>
        </w:rPr>
        <w:t xml:space="preserve"> of soot and debris</w:t>
      </w:r>
      <w:r w:rsidRPr="005C6D1A">
        <w:rPr>
          <w:sz w:val="16"/>
        </w:rPr>
        <w:t xml:space="preserve">. Previous eruptions took place 630,000, 1.3 million, and 2.1 million years ago. Each event was separated by roughly 700,000 years; therefore, </w:t>
      </w:r>
      <w:r w:rsidRPr="005C6D1A">
        <w:rPr>
          <w:rStyle w:val="StyleUnderline"/>
        </w:rPr>
        <w:t>we may be due for another colossal eruption in the next 100,000 years.</w:t>
      </w:r>
    </w:p>
    <w:p w14:paraId="47D989BA" w14:textId="77777777" w:rsidR="00EE5F41" w:rsidRPr="005C6D1A" w:rsidRDefault="00EE5F41" w:rsidP="00EE5F41">
      <w:pPr>
        <w:rPr>
          <w:sz w:val="16"/>
        </w:rPr>
      </w:pPr>
      <w:r w:rsidRPr="005C6D1A">
        <w:rPr>
          <w:sz w:val="16"/>
        </w:rPr>
        <w:t xml:space="preserve">On a scale of millions of years, </w:t>
      </w:r>
      <w:r w:rsidRPr="001227DE">
        <w:rPr>
          <w:rStyle w:val="StyleUnderline"/>
          <w:highlight w:val="cyan"/>
        </w:rPr>
        <w:t>we face</w:t>
      </w:r>
      <w:r w:rsidRPr="005C6D1A">
        <w:rPr>
          <w:rStyle w:val="StyleUnderline"/>
        </w:rPr>
        <w:t xml:space="preserve"> the threat of </w:t>
      </w:r>
      <w:r w:rsidRPr="001227DE">
        <w:rPr>
          <w:rStyle w:val="StyleUnderline"/>
          <w:highlight w:val="cyan"/>
        </w:rPr>
        <w:t>another meteor or cometary impact</w:t>
      </w:r>
      <w:r w:rsidRPr="005C6D1A">
        <w:rPr>
          <w:rStyle w:val="StyleUnderline"/>
        </w:rPr>
        <w:t>, similar to the one that helped to destroy the dinosaurs 65 million years ago</w:t>
      </w:r>
      <w:r w:rsidRPr="005C6D1A">
        <w:rPr>
          <w:sz w:val="16"/>
        </w:rPr>
        <w:t xml:space="preserve">. Back then, a rock about six miles across plunged into the Yucatán peninsula of Mexico, sending into the sky fiery debris that rained back on Earth. As with the explosion at Toba, only much larger, </w:t>
      </w:r>
      <w:r w:rsidRPr="005C6D1A">
        <w:rPr>
          <w:rStyle w:val="StyleUnderline"/>
        </w:rPr>
        <w:t>the ash clouds eventually darkened the sun and led temperatures to plunge globally</w:t>
      </w:r>
      <w:r w:rsidRPr="005C6D1A">
        <w:rPr>
          <w:sz w:val="16"/>
        </w:rPr>
        <w:t xml:space="preserve">. With the withering of vegetation, </w:t>
      </w:r>
      <w:r w:rsidRPr="005C6D1A">
        <w:rPr>
          <w:rStyle w:val="StyleUnderline"/>
        </w:rPr>
        <w:t>the food chain collapsed. Plant-eating dinosaurs starved to death, followed soon by their carnivorous cousins.</w:t>
      </w:r>
      <w:r w:rsidRPr="005C6D1A">
        <w:rPr>
          <w:sz w:val="16"/>
        </w:rPr>
        <w:t xml:space="preserve"> In the end, 90 percent of all life-forms on Earth perished in the wake of this catastrophic event.</w:t>
      </w:r>
    </w:p>
    <w:p w14:paraId="7F857E2E" w14:textId="77777777" w:rsidR="00EE5F41" w:rsidRPr="005C6D1A" w:rsidRDefault="00EE5F41" w:rsidP="00EE5F41">
      <w:pPr>
        <w:rPr>
          <w:sz w:val="16"/>
        </w:rPr>
      </w:pPr>
      <w:r w:rsidRPr="005C6D1A">
        <w:rPr>
          <w:sz w:val="16"/>
        </w:rPr>
        <w:t xml:space="preserve">For millennia, we have been blissfully ignorant of the reality that </w:t>
      </w:r>
      <w:r w:rsidRPr="005C6D1A">
        <w:rPr>
          <w:rStyle w:val="Emphasis"/>
        </w:rPr>
        <w:t>the Earth is floating in a swarm of potentially deadly rocks</w:t>
      </w:r>
      <w:r w:rsidRPr="005C6D1A">
        <w:rPr>
          <w:sz w:val="16"/>
        </w:rPr>
        <w:t xml:space="preserve">. Only within the last decade have </w:t>
      </w:r>
      <w:r w:rsidRPr="005C6D1A">
        <w:rPr>
          <w:rStyle w:val="StyleUnderline"/>
        </w:rPr>
        <w:t>scientists begun to quantify the real risk of a major impact</w:t>
      </w:r>
      <w:r w:rsidRPr="005C6D1A">
        <w:rPr>
          <w:sz w:val="16"/>
        </w:rPr>
        <w:t xml:space="preserve">. We now know that </w:t>
      </w:r>
      <w:r w:rsidRPr="005C6D1A">
        <w:rPr>
          <w:rStyle w:val="StyleUnderline"/>
        </w:rPr>
        <w:t>there are several thousand NEOs</w:t>
      </w:r>
      <w:r w:rsidRPr="005C6D1A">
        <w:rPr>
          <w:sz w:val="16"/>
        </w:rPr>
        <w:t xml:space="preserve"> (near-Earth objects) </w:t>
      </w:r>
      <w:r w:rsidRPr="005C6D1A">
        <w:rPr>
          <w:rStyle w:val="StyleUnderline"/>
        </w:rPr>
        <w:t>that cross the orbit of the Earth and pose a danger to life on our planet</w:t>
      </w:r>
      <w:r w:rsidRPr="005C6D1A">
        <w:rPr>
          <w:sz w:val="16"/>
        </w:rPr>
        <w:t xml:space="preserve">. As of June 2017, 16,294 of these objects have been catalogued. But these are just the ones we’ve found. </w:t>
      </w:r>
      <w:r w:rsidRPr="005C6D1A">
        <w:rPr>
          <w:rStyle w:val="StyleUnderline"/>
        </w:rPr>
        <w:t>Astronomers estimate that there are perhaps several million uncharted objects in the solar system that pass by the Earth</w:t>
      </w:r>
      <w:r w:rsidRPr="005C6D1A">
        <w:rPr>
          <w:sz w:val="16"/>
        </w:rPr>
        <w:t>.</w:t>
      </w:r>
    </w:p>
    <w:p w14:paraId="3F46B434" w14:textId="77777777" w:rsidR="00EE5F41" w:rsidRPr="005C6D1A" w:rsidRDefault="00EE5F41" w:rsidP="00EE5F41">
      <w:pPr>
        <w:rPr>
          <w:sz w:val="16"/>
        </w:rPr>
      </w:pPr>
      <w:r w:rsidRPr="005C6D1A">
        <w:rPr>
          <w:sz w:val="16"/>
        </w:rPr>
        <w:t xml:space="preserve">I once interviewed the late astronomer Carl Sagan about this threat. He stressed to me that “we live in a cosmic shooting gallery,” surrounded by potential hazards. </w:t>
      </w:r>
      <w:r w:rsidRPr="001227DE">
        <w:rPr>
          <w:rStyle w:val="StyleUnderline"/>
          <w:highlight w:val="cyan"/>
        </w:rPr>
        <w:t>It is only a matter of time</w:t>
      </w:r>
      <w:r w:rsidRPr="005C6D1A">
        <w:rPr>
          <w:rStyle w:val="StyleUnderline"/>
        </w:rPr>
        <w:t xml:space="preserve">, he told me, </w:t>
      </w:r>
      <w:r w:rsidRPr="001227DE">
        <w:rPr>
          <w:rStyle w:val="StyleUnderline"/>
          <w:highlight w:val="cyan"/>
        </w:rPr>
        <w:t xml:space="preserve">before a </w:t>
      </w:r>
      <w:proofErr w:type="gramStart"/>
      <w:r w:rsidRPr="001227DE">
        <w:rPr>
          <w:rStyle w:val="StyleUnderline"/>
          <w:highlight w:val="cyan"/>
        </w:rPr>
        <w:t>large asteroid hits</w:t>
      </w:r>
      <w:proofErr w:type="gramEnd"/>
      <w:r w:rsidRPr="001227DE">
        <w:rPr>
          <w:rStyle w:val="StyleUnderline"/>
          <w:highlight w:val="cyan"/>
        </w:rPr>
        <w:t xml:space="preserve"> the Earth</w:t>
      </w:r>
      <w:r w:rsidRPr="005C6D1A">
        <w:rPr>
          <w:sz w:val="16"/>
        </w:rPr>
        <w:t>. If we could somehow illuminate these asteroids, we would see the night sky filled with thousands of menacing points of light.</w:t>
      </w:r>
    </w:p>
    <w:p w14:paraId="167C14B9" w14:textId="77777777" w:rsidR="00EE5F41" w:rsidRPr="005C6D1A" w:rsidRDefault="00EE5F41" w:rsidP="00EE5F41">
      <w:pPr>
        <w:rPr>
          <w:rStyle w:val="StyleUnderline"/>
        </w:rPr>
      </w:pPr>
      <w:r w:rsidRPr="005C6D1A">
        <w:rPr>
          <w:sz w:val="16"/>
        </w:rPr>
        <w:t xml:space="preserve">Even assuming we avoid all these dangers, there is another that dwarfs all the others. </w:t>
      </w:r>
      <w:r w:rsidRPr="001227DE">
        <w:rPr>
          <w:rStyle w:val="StyleUnderline"/>
          <w:highlight w:val="cyan"/>
        </w:rPr>
        <w:t>Five billion years from now, the sun will expand</w:t>
      </w:r>
      <w:r w:rsidRPr="005C6D1A">
        <w:rPr>
          <w:rStyle w:val="StyleUnderline"/>
        </w:rPr>
        <w:t xml:space="preserve"> into a giant red star that fills the entire sky</w:t>
      </w:r>
      <w:r w:rsidRPr="005C6D1A">
        <w:rPr>
          <w:sz w:val="16"/>
        </w:rPr>
        <w:t xml:space="preserve">. The sun will be so gigantic that the orbit of the Earth will be inside its blazing atmosphere, </w:t>
      </w:r>
      <w:r w:rsidRPr="005C6D1A">
        <w:rPr>
          <w:rStyle w:val="StyleUnderline"/>
        </w:rPr>
        <w:t xml:space="preserve">and </w:t>
      </w:r>
      <w:r w:rsidRPr="001227DE">
        <w:rPr>
          <w:rStyle w:val="StyleUnderline"/>
          <w:highlight w:val="cyan"/>
        </w:rPr>
        <w:t>the blistering heat will make life impossible</w:t>
      </w:r>
      <w:r w:rsidRPr="005C6D1A">
        <w:rPr>
          <w:rStyle w:val="StyleUnderline"/>
        </w:rPr>
        <w:t xml:space="preserve"> within this inferno.</w:t>
      </w:r>
    </w:p>
    <w:p w14:paraId="3133AAEA" w14:textId="77777777" w:rsidR="00EE5F41" w:rsidRPr="005C6D1A" w:rsidRDefault="00EE5F41" w:rsidP="00EE5F41">
      <w:pPr>
        <w:rPr>
          <w:sz w:val="16"/>
        </w:rPr>
      </w:pPr>
      <w:r w:rsidRPr="005C6D1A">
        <w:rPr>
          <w:sz w:val="16"/>
        </w:rPr>
        <w:t xml:space="preserve">Unlike all other life-forms on this planet, which must passively await their fate, </w:t>
      </w:r>
      <w:r w:rsidRPr="005C6D1A">
        <w:rPr>
          <w:rStyle w:val="StyleUnderline"/>
        </w:rPr>
        <w:t>we humans are masters of our own destiny</w:t>
      </w:r>
      <w:r w:rsidRPr="005C6D1A">
        <w:rPr>
          <w:sz w:val="16"/>
        </w:rPr>
        <w:t xml:space="preserve">. Fortunately, </w:t>
      </w:r>
      <w:r w:rsidRPr="001227DE">
        <w:rPr>
          <w:rStyle w:val="StyleUnderline"/>
          <w:highlight w:val="cyan"/>
        </w:rPr>
        <w:t>we are</w:t>
      </w:r>
      <w:r w:rsidRPr="005C6D1A">
        <w:rPr>
          <w:rStyle w:val="StyleUnderline"/>
        </w:rPr>
        <w:t xml:space="preserve"> now </w:t>
      </w:r>
      <w:r w:rsidRPr="001227DE">
        <w:rPr>
          <w:rStyle w:val="StyleUnderline"/>
          <w:highlight w:val="cyan"/>
        </w:rPr>
        <w:t>creating</w:t>
      </w:r>
      <w:r w:rsidRPr="005C6D1A">
        <w:rPr>
          <w:rStyle w:val="StyleUnderline"/>
        </w:rPr>
        <w:t xml:space="preserve"> the </w:t>
      </w:r>
      <w:r w:rsidRPr="001227DE">
        <w:rPr>
          <w:rStyle w:val="StyleUnderline"/>
          <w:highlight w:val="cyan"/>
        </w:rPr>
        <w:t>tools that will defy the odds</w:t>
      </w:r>
      <w:r w:rsidRPr="005C6D1A">
        <w:rPr>
          <w:rStyle w:val="StyleUnderline"/>
        </w:rPr>
        <w:t xml:space="preserve"> given to us by nature, </w:t>
      </w:r>
      <w:r w:rsidRPr="001227DE">
        <w:rPr>
          <w:rStyle w:val="StyleUnderline"/>
          <w:highlight w:val="cyan"/>
        </w:rPr>
        <w:t>so that we don’t become one of the 99.9 percent</w:t>
      </w:r>
      <w:r w:rsidRPr="005C6D1A">
        <w:rPr>
          <w:rStyle w:val="StyleUnderline"/>
        </w:rPr>
        <w:t xml:space="preserve"> of life-forms destined for extinction</w:t>
      </w:r>
      <w:r w:rsidRPr="005C6D1A">
        <w:rPr>
          <w:sz w:val="16"/>
        </w:rPr>
        <w:t>. In this book, we will encounter the pioneers who have the energy, the vision, and the resources to change the fate of humanity. We will meet the dreamers who believe that humanity can live and thrive in outer space. We will analyze the revolutionary advances in technology that will make it possible to leave the Earth and to settle elsewhere in the solar system, and even beyond.</w:t>
      </w:r>
    </w:p>
    <w:p w14:paraId="2630A535" w14:textId="77777777" w:rsidR="00EE5F41" w:rsidRPr="005C6D1A" w:rsidRDefault="00EE5F41" w:rsidP="00EE5F41">
      <w:pPr>
        <w:rPr>
          <w:sz w:val="16"/>
        </w:rPr>
      </w:pPr>
      <w:r w:rsidRPr="005C6D1A">
        <w:rPr>
          <w:sz w:val="16"/>
        </w:rPr>
        <w:t xml:space="preserve">But if there is one lesson we can learn from our history, it is that humanity, when faced with life-threatening crises, has risen to the </w:t>
      </w:r>
      <w:proofErr w:type="gramStart"/>
      <w:r w:rsidRPr="005C6D1A">
        <w:rPr>
          <w:sz w:val="16"/>
        </w:rPr>
        <w:t>challenge</w:t>
      </w:r>
      <w:proofErr w:type="gramEnd"/>
      <w:r w:rsidRPr="005C6D1A">
        <w:rPr>
          <w:sz w:val="16"/>
        </w:rPr>
        <w:t xml:space="preserve"> and has reached for even higher goals. In some sense, </w:t>
      </w:r>
      <w:r w:rsidRPr="005C6D1A">
        <w:rPr>
          <w:rStyle w:val="StyleUnderline"/>
        </w:rPr>
        <w:t>the spirit of exploration is in our genes and hardwired into our soul</w:t>
      </w:r>
      <w:r w:rsidRPr="005C6D1A">
        <w:rPr>
          <w:sz w:val="16"/>
        </w:rPr>
        <w:t>.</w:t>
      </w:r>
    </w:p>
    <w:p w14:paraId="333E9FB2" w14:textId="77777777" w:rsidR="00EE5F41" w:rsidRPr="005C6D1A" w:rsidRDefault="00EE5F41" w:rsidP="00EE5F41">
      <w:pPr>
        <w:rPr>
          <w:sz w:val="16"/>
        </w:rPr>
      </w:pPr>
      <w:r w:rsidRPr="005C6D1A">
        <w:rPr>
          <w:sz w:val="16"/>
        </w:rPr>
        <w:t xml:space="preserve">But now </w:t>
      </w:r>
      <w:r w:rsidRPr="005C6D1A">
        <w:rPr>
          <w:rStyle w:val="StyleUnderline"/>
        </w:rPr>
        <w:t>we face perhaps the greatest challenge of all: to leave the confines of the Earth and soar into outer space</w:t>
      </w:r>
      <w:r w:rsidRPr="005C6D1A">
        <w:rPr>
          <w:sz w:val="16"/>
        </w:rPr>
        <w:t>. The laws of physics are clear; sooner or later we will face global crises that threaten our very existence.</w:t>
      </w:r>
    </w:p>
    <w:p w14:paraId="04814769" w14:textId="77777777" w:rsidR="00EE5F41" w:rsidRPr="005C6D1A" w:rsidRDefault="00EE5F41" w:rsidP="00EE5F41">
      <w:pPr>
        <w:rPr>
          <w:rStyle w:val="StyleUnderline"/>
        </w:rPr>
      </w:pPr>
      <w:r w:rsidRPr="001227DE">
        <w:rPr>
          <w:rStyle w:val="StyleUnderline"/>
          <w:highlight w:val="cyan"/>
        </w:rPr>
        <w:t>Life is too precious to be placed on a single planet</w:t>
      </w:r>
      <w:r w:rsidRPr="005C6D1A">
        <w:rPr>
          <w:rStyle w:val="StyleUnderline"/>
        </w:rPr>
        <w:t>, to be at the mercy of these planetary threats.</w:t>
      </w:r>
    </w:p>
    <w:p w14:paraId="6E9D2F27" w14:textId="77777777" w:rsidR="00EE5F41" w:rsidRPr="005C6D1A" w:rsidRDefault="00EE5F41" w:rsidP="00EE5F41">
      <w:pPr>
        <w:rPr>
          <w:sz w:val="16"/>
        </w:rPr>
      </w:pPr>
      <w:r w:rsidRPr="001227DE">
        <w:rPr>
          <w:rStyle w:val="Emphasis"/>
          <w:highlight w:val="cyan"/>
        </w:rPr>
        <w:t>We need an insurance policy</w:t>
      </w:r>
      <w:r w:rsidRPr="005C6D1A">
        <w:rPr>
          <w:sz w:val="16"/>
        </w:rPr>
        <w:t>, Sagan told me. He concluded that we should become a “two planet species.” In other words, we need a backup plan.</w:t>
      </w:r>
    </w:p>
    <w:p w14:paraId="1F26EB39" w14:textId="77777777" w:rsidR="00EE5F41" w:rsidRPr="005C6D1A" w:rsidRDefault="00EE5F41" w:rsidP="00EE5F41">
      <w:pPr>
        <w:rPr>
          <w:sz w:val="16"/>
        </w:rPr>
      </w:pPr>
      <w:r w:rsidRPr="005C6D1A">
        <w:rPr>
          <w:sz w:val="16"/>
        </w:rPr>
        <w:t xml:space="preserve">In this book, we will explore the history, the challenges, and the possible solutions that lie before us. </w:t>
      </w:r>
      <w:r w:rsidRPr="005C6D1A">
        <w:rPr>
          <w:rStyle w:val="StyleUnderline"/>
        </w:rPr>
        <w:t xml:space="preserve">The path will not be easy, and there will be setbacks, but </w:t>
      </w:r>
      <w:r w:rsidRPr="001227DE">
        <w:rPr>
          <w:rStyle w:val="StyleUnderline"/>
          <w:highlight w:val="cyan"/>
        </w:rPr>
        <w:t>we have no choice</w:t>
      </w:r>
      <w:r w:rsidRPr="005C6D1A">
        <w:rPr>
          <w:rStyle w:val="StyleUnderline"/>
        </w:rPr>
        <w:t>.</w:t>
      </w:r>
    </w:p>
    <w:p w14:paraId="3162A0B3" w14:textId="77777777" w:rsidR="00E406FF" w:rsidRDefault="00E406FF" w:rsidP="00E406FF">
      <w:pPr>
        <w:pStyle w:val="Heading3"/>
      </w:pPr>
      <w:r>
        <w:t>1AC – Plan</w:t>
      </w:r>
    </w:p>
    <w:p w14:paraId="2FBBB8A3" w14:textId="77777777" w:rsidR="00E406FF" w:rsidRDefault="00E406FF" w:rsidP="00E406FF">
      <w:pPr>
        <w:pStyle w:val="Heading4"/>
      </w:pPr>
      <w:r>
        <w:t xml:space="preserve">Plan – </w:t>
      </w:r>
      <w:r w:rsidRPr="006C53E1">
        <w:t xml:space="preserve">The member nations of the World Trade Organization ought to reduce intellectual property protections for </w:t>
      </w:r>
      <w:r>
        <w:t>synthetic biology</w:t>
      </w:r>
    </w:p>
    <w:p w14:paraId="4FA7153D" w14:textId="77777777" w:rsidR="00E406FF" w:rsidRDefault="00E406FF" w:rsidP="00E406FF">
      <w:pPr>
        <w:pStyle w:val="Heading4"/>
      </w:pPr>
      <w:r>
        <w:t>Patents on synthetic biology undermine innovation and prevent growth of industry.</w:t>
      </w:r>
    </w:p>
    <w:p w14:paraId="57E69EB3" w14:textId="77777777" w:rsidR="00E406FF" w:rsidRPr="00985E9D" w:rsidRDefault="00E406FF" w:rsidP="00E406FF">
      <w:r w:rsidRPr="00985E9D">
        <w:rPr>
          <w:rFonts w:eastAsiaTheme="majorEastAsia" w:cstheme="majorBidi"/>
          <w:b/>
          <w:iCs/>
          <w:sz w:val="26"/>
        </w:rPr>
        <w:t>Rai and Boyle 7</w:t>
      </w:r>
      <w:r w:rsidRPr="00985E9D">
        <w:t> [Arti Rai and James Boyle, Arti K. Rai</w:t>
      </w:r>
      <w:r>
        <w:t xml:space="preserve"> </w:t>
      </w:r>
      <w:r w:rsidRPr="00985E9D">
        <w:t xml:space="preserve">Elvin R. </w:t>
      </w:r>
      <w:proofErr w:type="spellStart"/>
      <w:r w:rsidRPr="00985E9D">
        <w:t>Latty</w:t>
      </w:r>
      <w:proofErr w:type="spellEnd"/>
      <w:r w:rsidRPr="00985E9D">
        <w:t xml:space="preserve"> Professor of Law 919-613-7276 Rai@law.duke.edu Room: 3190 Assistant: Leanna Doty Arti Rai, Elvin R. </w:t>
      </w:r>
      <w:proofErr w:type="spellStart"/>
      <w:r w:rsidRPr="00985E9D">
        <w:t>Latty</w:t>
      </w:r>
      <w:proofErr w:type="spellEnd"/>
      <w:r w:rsidRPr="00985E9D">
        <w:t xml:space="preserve"> Professor of Law and Faculty Director, The Center for Innovation Policy at Duke Law, is an internationally recognized expert in intellectual property (IP) law, innovation policy, administrative law, and health law.</w:t>
      </w:r>
      <w:r>
        <w:t xml:space="preserve"> </w:t>
      </w:r>
      <w:r w:rsidRPr="00985E9D">
        <w:t xml:space="preserve">Rai's extensive research on these subjects has been funded by NIH, NSF, Arnold Ventures, the Kauffman Foundation, the </w:t>
      </w:r>
      <w:proofErr w:type="spellStart"/>
      <w:r w:rsidRPr="00985E9D">
        <w:t>Greenwall</w:t>
      </w:r>
      <w:proofErr w:type="spellEnd"/>
      <w:r w:rsidRPr="00985E9D">
        <w:t xml:space="preserve"> Foundation, and the Woodrow Wilson Center. Ai currently serves as a Senior Advisor on innovation-related law and policy issues to the Department of Commerce’s Office of General Counsel. She also regularly advises other federal and state agencies as well as Congress on these issues. She is a member of multiple distinguished councils, including the National Academies’ Forum on Drug Discovery, Development, and Translation, the Polaris Advisory Council to the Government Accountability Office, and the American Law Institute. She has also served as a member of the National Advisory Council for Human Genome Research, as a public member of the Administrative Conference of the United States, and on numerous National Academies committees. From 2009-2010, Rai headed the Office of Policy and International Affairs at the U.S. Patent and Trademark Office (USPTO). In that capacity, she led policy analysis of the patent reform legislation that ultimately became the America Invents Act and worked to establish the USPTO’s Office of the Chief Economist. Prior to entering academia, Rai clerked in the Northern District of California and was a litigator at Jenner &amp; Block and the Department of Justice.</w:t>
      </w:r>
      <w:r>
        <w:t xml:space="preserve"> </w:t>
      </w:r>
      <w:r w:rsidRPr="00985E9D">
        <w:t>Rai graduated from Harvard College, magna cum laude, with a degree in biochemistry and history (history and science), attended Harvard Medical School for the 1987-1988 academic year, and received her J.D., cum laude, from Harvard Law School in 1991</w:t>
      </w:r>
      <w:proofErr w:type="gramStart"/>
      <w:r w:rsidRPr="00985E9D">
        <w:t>. ,</w:t>
      </w:r>
      <w:proofErr w:type="gramEnd"/>
      <w:r w:rsidRPr="00985E9D">
        <w:t xml:space="preserve"> James Boyle is William Neal Reynolds Professor of Law and co-founder of the Center for the Study of the Public Domain at Duke Law School. He joined the faculty in July 2000. He has also taught at American University, Yale, Harvard, and the University of Pennsylvania Law School. 3-13-2007, accessed on 9-11-2021, PubMed Central (PMC), "Synthetic Biology: Caught between Property Rights, the Public Domain, and the Commons", </w:t>
      </w:r>
      <w:hyperlink r:id="rId42" w:history="1">
        <w:r w:rsidRPr="00985E9D">
          <w:rPr>
            <w:rStyle w:val="Hyperlink"/>
          </w:rPr>
          <w:t>https://www.ncbi.nlm.nih.gov/pmc/articles/PMC1821064/</w:t>
        </w:r>
      </w:hyperlink>
      <w:r w:rsidRPr="00985E9D">
        <w:t>] Adam</w:t>
      </w:r>
    </w:p>
    <w:p w14:paraId="45631530" w14:textId="77777777" w:rsidR="00E406FF" w:rsidRDefault="00E406FF" w:rsidP="00E406FF">
      <w:r w:rsidRPr="001C52D0">
        <w:rPr>
          <w:rStyle w:val="StyleUnderline"/>
        </w:rPr>
        <w:t xml:space="preserve">The specter of </w:t>
      </w:r>
      <w:r w:rsidRPr="00696618">
        <w:rPr>
          <w:rStyle w:val="StyleUnderline"/>
          <w:highlight w:val="cyan"/>
        </w:rPr>
        <w:t>broad patents</w:t>
      </w:r>
      <w:r w:rsidRPr="001C52D0">
        <w:rPr>
          <w:rStyle w:val="StyleUnderline"/>
        </w:rPr>
        <w:t xml:space="preserve"> has </w:t>
      </w:r>
      <w:r w:rsidRPr="00696618">
        <w:rPr>
          <w:rStyle w:val="StyleUnderline"/>
          <w:highlight w:val="cyan"/>
        </w:rPr>
        <w:t>already reared</w:t>
      </w:r>
      <w:r w:rsidRPr="001C52D0">
        <w:rPr>
          <w:rStyle w:val="StyleUnderline"/>
        </w:rPr>
        <w:t xml:space="preserve"> its head </w:t>
      </w:r>
      <w:r w:rsidRPr="00696618">
        <w:rPr>
          <w:rStyle w:val="StyleUnderline"/>
          <w:highlight w:val="cyan"/>
        </w:rPr>
        <w:t>in</w:t>
      </w:r>
      <w:r w:rsidRPr="001C52D0">
        <w:rPr>
          <w:rStyle w:val="StyleUnderline"/>
        </w:rPr>
        <w:t xml:space="preserve"> the field of </w:t>
      </w:r>
      <w:r w:rsidRPr="00696618">
        <w:rPr>
          <w:rStyle w:val="StyleUnderline"/>
          <w:highlight w:val="cyan"/>
        </w:rPr>
        <w:t>synthetic biology</w:t>
      </w:r>
      <w:r w:rsidRPr="001C52D0">
        <w:rPr>
          <w:rStyle w:val="StyleUnderline"/>
        </w:rPr>
        <w:t>. Consider patent 6,774,222</w:t>
      </w:r>
      <w:r w:rsidRPr="001C52D0">
        <w:t>, issued by the US Patent and Trademark Office on August 10, 2004 [15].</w:t>
      </w:r>
      <w:r>
        <w:t xml:space="preserve"> The </w:t>
      </w:r>
      <w:r w:rsidRPr="001C52D0">
        <w:rPr>
          <w:rStyle w:val="StyleUnderline"/>
        </w:rPr>
        <w:t>patent</w:t>
      </w:r>
      <w:r>
        <w:t>, issued to the US Department of Health and Human Services (HHS), is entitled “</w:t>
      </w:r>
      <w:r w:rsidRPr="001C52D0">
        <w:rPr>
          <w:rStyle w:val="StyleUnderline"/>
        </w:rPr>
        <w:t xml:space="preserve">Molecular Computing Elements, Gates and </w:t>
      </w:r>
      <w:proofErr w:type="spellStart"/>
      <w:r w:rsidRPr="001C52D0">
        <w:rPr>
          <w:rStyle w:val="StyleUnderline"/>
        </w:rPr>
        <w:t>FlipFlops</w:t>
      </w:r>
      <w:proofErr w:type="spellEnd"/>
      <w:r w:rsidRPr="001C52D0">
        <w:rPr>
          <w:rStyle w:val="StyleUnderline"/>
        </w:rPr>
        <w:t>.”</w:t>
      </w:r>
      <w:r>
        <w:t xml:space="preserve"> This patent covers using the combination of nucleic-acid binding proteins and nucleic acids to set up data storage as well as logic gates that perform basic Boolean algebra. As the </w:t>
      </w:r>
      <w:r w:rsidRPr="001C52D0">
        <w:rPr>
          <w:rStyle w:val="StyleUnderline"/>
        </w:rPr>
        <w:t xml:space="preserve">patent document notes, the invention could be used not only for computation but also for complex (“digital”) control of gene expression. </w:t>
      </w:r>
      <w:r>
        <w:t xml:space="preserve">The </w:t>
      </w:r>
      <w:r w:rsidRPr="001C52D0">
        <w:rPr>
          <w:rStyle w:val="StyleUnderline"/>
        </w:rPr>
        <w:t xml:space="preserve">broadest claim does not limit itself to any particular set of nuclei-acid binding proteins or nucleic acids. </w:t>
      </w:r>
      <w:r>
        <w:t xml:space="preserve">Moreover, the claim uses language that would cover not only the “parts” that performed the Boolean algebra but also any device and system that contained these parts. Such a </w:t>
      </w:r>
      <w:r w:rsidRPr="00357372">
        <w:rPr>
          <w:rStyle w:val="StyleUnderline"/>
        </w:rPr>
        <w:t>patent</w:t>
      </w:r>
      <w:r w:rsidRPr="001C52D0">
        <w:rPr>
          <w:rStyle w:val="StyleUnderline"/>
        </w:rPr>
        <w:t xml:space="preserve"> would seem </w:t>
      </w:r>
      <w:r w:rsidRPr="00696618">
        <w:rPr>
          <w:rStyle w:val="StyleUnderline"/>
          <w:highlight w:val="cyan"/>
        </w:rPr>
        <w:t>effectively</w:t>
      </w:r>
      <w:r w:rsidRPr="001C52D0">
        <w:rPr>
          <w:rStyle w:val="StyleUnderline"/>
        </w:rPr>
        <w:t xml:space="preserve"> to </w:t>
      </w:r>
      <w:r w:rsidRPr="00696618">
        <w:rPr>
          <w:rStyle w:val="StyleUnderline"/>
          <w:highlight w:val="cyan"/>
        </w:rPr>
        <w:t>patent</w:t>
      </w:r>
      <w:r w:rsidRPr="001C52D0">
        <w:rPr>
          <w:rStyle w:val="StyleUnderline"/>
        </w:rPr>
        <w:t xml:space="preserve"> the </w:t>
      </w:r>
      <w:r w:rsidRPr="00696618">
        <w:rPr>
          <w:rStyle w:val="StyleUnderline"/>
          <w:highlight w:val="cyan"/>
        </w:rPr>
        <w:t>basic functions of</w:t>
      </w:r>
      <w:r w:rsidRPr="001C52D0">
        <w:rPr>
          <w:rStyle w:val="StyleUnderline"/>
        </w:rPr>
        <w:t xml:space="preserve"> </w:t>
      </w:r>
      <w:r w:rsidRPr="00696618">
        <w:rPr>
          <w:rStyle w:val="StyleUnderline"/>
          <w:highlight w:val="cyan"/>
        </w:rPr>
        <w:t>computing</w:t>
      </w:r>
      <w:r w:rsidRPr="001C52D0">
        <w:rPr>
          <w:rStyle w:val="StyleUnderline"/>
        </w:rPr>
        <w:t xml:space="preserve"> when implemented </w:t>
      </w:r>
      <w:r w:rsidRPr="00696618">
        <w:rPr>
          <w:rStyle w:val="StyleUnderline"/>
          <w:highlight w:val="cyan"/>
        </w:rPr>
        <w:t>by</w:t>
      </w:r>
      <w:r w:rsidRPr="001C52D0">
        <w:rPr>
          <w:rStyle w:val="StyleUnderline"/>
        </w:rPr>
        <w:t xml:space="preserve"> one likely </w:t>
      </w:r>
      <w:r w:rsidRPr="00696618">
        <w:rPr>
          <w:rStyle w:val="StyleUnderline"/>
          <w:highlight w:val="cyan"/>
        </w:rPr>
        <w:t>genetic means</w:t>
      </w:r>
      <w:r>
        <w:t xml:space="preserve">. Would such a foundational patent hold up in court? Given the low </w:t>
      </w:r>
      <w:proofErr w:type="spellStart"/>
      <w:r>
        <w:t>nonobviousness</w:t>
      </w:r>
      <w:proofErr w:type="spellEnd"/>
      <w:r>
        <w:t xml:space="preserve"> threshold that the Federal Circuit has set in the area of biotechnology, there is some </w:t>
      </w:r>
      <w:r w:rsidRPr="00357372">
        <w:rPr>
          <w:rStyle w:val="StyleUnderline"/>
        </w:rPr>
        <w:t>possibility</w:t>
      </w:r>
      <w:r w:rsidRPr="001C52D0">
        <w:rPr>
          <w:rStyle w:val="StyleUnderline"/>
        </w:rPr>
        <w:t xml:space="preserve"> that the </w:t>
      </w:r>
      <w:r w:rsidRPr="00696618">
        <w:rPr>
          <w:rStyle w:val="StyleUnderline"/>
          <w:highlight w:val="cyan"/>
        </w:rPr>
        <w:t>court</w:t>
      </w:r>
      <w:r w:rsidRPr="001C52D0">
        <w:rPr>
          <w:rStyle w:val="StyleUnderline"/>
        </w:rPr>
        <w:t xml:space="preserve"> would </w:t>
      </w:r>
      <w:r w:rsidRPr="00696618">
        <w:rPr>
          <w:rStyle w:val="StyleUnderline"/>
          <w:highlight w:val="cyan"/>
        </w:rPr>
        <w:t>apply</w:t>
      </w:r>
      <w:r w:rsidRPr="001C52D0">
        <w:rPr>
          <w:rStyle w:val="StyleUnderline"/>
        </w:rPr>
        <w:t xml:space="preserve"> a similarly </w:t>
      </w:r>
      <w:r w:rsidRPr="00696618">
        <w:rPr>
          <w:rStyle w:val="StyleUnderline"/>
          <w:highlight w:val="cyan"/>
        </w:rPr>
        <w:t>low threshold</w:t>
      </w:r>
      <w:r w:rsidRPr="001C52D0">
        <w:rPr>
          <w:rStyle w:val="StyleUnderline"/>
        </w:rPr>
        <w:t xml:space="preserve"> here. </w:t>
      </w:r>
      <w:r>
        <w:t xml:space="preserve">The </w:t>
      </w:r>
      <w:r w:rsidRPr="001C52D0">
        <w:rPr>
          <w:rStyle w:val="StyleUnderline"/>
        </w:rPr>
        <w:t xml:space="preserve">Federal Circuit’s reluctance to allow unwritten knowledge to be used in determining </w:t>
      </w:r>
      <w:proofErr w:type="spellStart"/>
      <w:r w:rsidRPr="001C52D0">
        <w:rPr>
          <w:rStyle w:val="StyleUnderline"/>
        </w:rPr>
        <w:t>nonobviousness</w:t>
      </w:r>
      <w:proofErr w:type="spellEnd"/>
      <w:r w:rsidRPr="001C52D0">
        <w:rPr>
          <w:rStyle w:val="StyleUnderline"/>
        </w:rPr>
        <w:t xml:space="preserve"> may also impose a low threshold</w:t>
      </w:r>
      <w:r>
        <w:t xml:space="preserve">. Thus, even if, at the time the HHS invention was made, individuals working in the field knew that many computing functions could readily be performed using </w:t>
      </w:r>
      <w:proofErr w:type="spellStart"/>
      <w:r>
        <w:t>DNAbased</w:t>
      </w:r>
      <w:proofErr w:type="spellEnd"/>
      <w:r>
        <w:t xml:space="preserve"> “genetic switches,” this unwritten knowledge might not be factored into the </w:t>
      </w:r>
      <w:proofErr w:type="spellStart"/>
      <w:r>
        <w:t>nonobviousness</w:t>
      </w:r>
      <w:proofErr w:type="spellEnd"/>
      <w:r>
        <w:t xml:space="preserve"> determination. Notably, the </w:t>
      </w:r>
      <w:r w:rsidRPr="00357372">
        <w:rPr>
          <w:rStyle w:val="StyleUnderline"/>
        </w:rPr>
        <w:t>HHS patent</w:t>
      </w:r>
      <w:r w:rsidRPr="001C52D0">
        <w:rPr>
          <w:rStyle w:val="StyleUnderline"/>
        </w:rPr>
        <w:t xml:space="preserve"> is not unique in its breadth [16,17]. Considerable historical evidence, including </w:t>
      </w:r>
      <w:r w:rsidRPr="00357372">
        <w:rPr>
          <w:rStyle w:val="StyleUnderline"/>
        </w:rPr>
        <w:t>evidence from</w:t>
      </w:r>
      <w:r w:rsidRPr="001C52D0">
        <w:rPr>
          <w:rStyle w:val="StyleUnderline"/>
        </w:rPr>
        <w:t xml:space="preserve"> virtually every important industry of the 20th century, suggests that </w:t>
      </w:r>
      <w:r w:rsidRPr="00696618">
        <w:rPr>
          <w:rStyle w:val="StyleUnderline"/>
          <w:highlight w:val="cyan"/>
        </w:rPr>
        <w:t>broad patents on foundational research</w:t>
      </w:r>
      <w:r w:rsidRPr="001C52D0">
        <w:rPr>
          <w:rStyle w:val="StyleUnderline"/>
        </w:rPr>
        <w:t xml:space="preserve"> can </w:t>
      </w:r>
      <w:r w:rsidRPr="00696618">
        <w:rPr>
          <w:rStyle w:val="StyleUnderline"/>
          <w:highlight w:val="cyan"/>
        </w:rPr>
        <w:t>slow growth</w:t>
      </w:r>
      <w:r w:rsidRPr="001C52D0">
        <w:rPr>
          <w:rStyle w:val="StyleUnderline"/>
        </w:rPr>
        <w:t xml:space="preserve"> in the industry</w:t>
      </w:r>
      <w:r>
        <w:t xml:space="preserve"> [18]. In the area of computer hardware, the specter of broad patents loomed large in the US until government action forced licensing of the AT&amp;T transistor patent as well as patents obtained by Texas Instruments and Fairchild Instruments on integrated circuits. Fortunately, software was already a robust industry before broad software patents became available. </w:t>
      </w:r>
      <w:r w:rsidRPr="00357372">
        <w:rPr>
          <w:rStyle w:val="StyleUnderline"/>
        </w:rPr>
        <w:t>Biotechnology’s</w:t>
      </w:r>
      <w:r w:rsidRPr="001C52D0">
        <w:rPr>
          <w:rStyle w:val="StyleUnderline"/>
        </w:rPr>
        <w:t xml:space="preserve"> foundational technologies—</w:t>
      </w:r>
      <w:r w:rsidRPr="00696618">
        <w:rPr>
          <w:rStyle w:val="StyleUnderline"/>
          <w:highlight w:val="cyan"/>
        </w:rPr>
        <w:t xml:space="preserve">monoclonal antibodies </w:t>
      </w:r>
      <w:r w:rsidRPr="00357372">
        <w:rPr>
          <w:rStyle w:val="StyleUnderline"/>
        </w:rPr>
        <w:t xml:space="preserve">and </w:t>
      </w:r>
      <w:r w:rsidRPr="00696618">
        <w:rPr>
          <w:rStyle w:val="StyleUnderline"/>
          <w:highlight w:val="cyan"/>
        </w:rPr>
        <w:t>recombinant techniques</w:t>
      </w:r>
      <w:r w:rsidRPr="001C52D0">
        <w:rPr>
          <w:rStyle w:val="StyleUnderline"/>
        </w:rPr>
        <w:t xml:space="preserve">—either were </w:t>
      </w:r>
      <w:r w:rsidRPr="00696618">
        <w:rPr>
          <w:rStyle w:val="StyleUnderline"/>
          <w:highlight w:val="cyan"/>
        </w:rPr>
        <w:t>not patented</w:t>
      </w:r>
      <w:r w:rsidRPr="001C52D0">
        <w:rPr>
          <w:rStyle w:val="StyleUnderline"/>
        </w:rPr>
        <w:t xml:space="preserve"> or were made available widely at reasonable cost.</w:t>
      </w:r>
      <w:r>
        <w:t xml:space="preserve"> Synthetic biology may be coming of age under different circumstances, at the juncture of two technologies with which the law is already struggling. To be sure, to the extent that foundational patents are held by universities or government institutions, they may not be asserted aggressively so as to block research. However, in addition to the problem of broad foundational patents, there is the </w:t>
      </w:r>
      <w:r w:rsidRPr="001C52D0">
        <w:rPr>
          <w:rStyle w:val="StyleUnderline"/>
        </w:rPr>
        <w:t xml:space="preserve">possibility of a </w:t>
      </w:r>
      <w:r w:rsidRPr="00696618">
        <w:rPr>
          <w:rStyle w:val="StyleUnderline"/>
          <w:highlight w:val="cyan"/>
        </w:rPr>
        <w:t>plethora of narrower patents</w:t>
      </w:r>
      <w:r>
        <w:t xml:space="preserve"> (some of which may </w:t>
      </w:r>
      <w:r w:rsidRPr="001C52D0">
        <w:rPr>
          <w:rStyle w:val="StyleUnderline"/>
        </w:rPr>
        <w:t xml:space="preserve">fall </w:t>
      </w:r>
      <w:r w:rsidRPr="00696618">
        <w:rPr>
          <w:rStyle w:val="StyleUnderline"/>
          <w:highlight w:val="cyan"/>
        </w:rPr>
        <w:t>within</w:t>
      </w:r>
      <w:r w:rsidRPr="001C52D0">
        <w:rPr>
          <w:rStyle w:val="StyleUnderline"/>
        </w:rPr>
        <w:t xml:space="preserve"> the </w:t>
      </w:r>
      <w:r w:rsidRPr="00696618">
        <w:rPr>
          <w:rStyle w:val="StyleUnderline"/>
          <w:highlight w:val="cyan"/>
        </w:rPr>
        <w:t>scope of</w:t>
      </w:r>
      <w:r w:rsidRPr="001C52D0">
        <w:rPr>
          <w:rStyle w:val="StyleUnderline"/>
        </w:rPr>
        <w:t xml:space="preserve"> the </w:t>
      </w:r>
      <w:r w:rsidRPr="00696618">
        <w:rPr>
          <w:rStyle w:val="StyleUnderline"/>
          <w:highlight w:val="cyan"/>
        </w:rPr>
        <w:t>foundational patents</w:t>
      </w:r>
      <w:r>
        <w:t xml:space="preserve">). For example, </w:t>
      </w:r>
      <w:r w:rsidRPr="00696618">
        <w:rPr>
          <w:rStyle w:val="StyleUnderline"/>
          <w:highlight w:val="cyan"/>
        </w:rPr>
        <w:t>scientists</w:t>
      </w:r>
      <w:r w:rsidRPr="001C52D0">
        <w:rPr>
          <w:rStyle w:val="StyleUnderline"/>
        </w:rPr>
        <w:t xml:space="preserve"> at Boston University have filed patents</w:t>
      </w:r>
      <w:r>
        <w:t xml:space="preserve"> that </w:t>
      </w:r>
      <w:r w:rsidRPr="00696618">
        <w:rPr>
          <w:rStyle w:val="StyleUnderline"/>
          <w:highlight w:val="cyan"/>
        </w:rPr>
        <w:t>claim</w:t>
      </w:r>
      <w:r w:rsidRPr="001C52D0">
        <w:rPr>
          <w:rStyle w:val="StyleUnderline"/>
        </w:rPr>
        <w:t xml:space="preserve"> the </w:t>
      </w:r>
      <w:r w:rsidRPr="00357372">
        <w:rPr>
          <w:rStyle w:val="StyleUnderline"/>
        </w:rPr>
        <w:t xml:space="preserve">use of </w:t>
      </w:r>
      <w:r w:rsidRPr="00696618">
        <w:rPr>
          <w:rStyle w:val="StyleUnderline"/>
          <w:highlight w:val="cyan"/>
        </w:rPr>
        <w:t>DNA to produce specific gene</w:t>
      </w:r>
      <w:r w:rsidRPr="001C52D0">
        <w:rPr>
          <w:rStyle w:val="StyleUnderline"/>
        </w:rPr>
        <w:t xml:space="preserve"> </w:t>
      </w:r>
      <w:r w:rsidRPr="00696618">
        <w:rPr>
          <w:rStyle w:val="StyleUnderline"/>
          <w:highlight w:val="cyan"/>
        </w:rPr>
        <w:t>regulation</w:t>
      </w:r>
      <w:r w:rsidRPr="001C52D0">
        <w:rPr>
          <w:rStyle w:val="StyleUnderline"/>
        </w:rPr>
        <w:t xml:space="preserve"> mechanisms such as a multi-state oscillator</w:t>
      </w:r>
      <w:r>
        <w:t xml:space="preserve"> [19–21]. MIT and the company </w:t>
      </w:r>
      <w:proofErr w:type="spellStart"/>
      <w:r>
        <w:t>Sangamo</w:t>
      </w:r>
      <w:proofErr w:type="spellEnd"/>
      <w:r>
        <w:t xml:space="preserve"> have </w:t>
      </w:r>
      <w:r w:rsidRPr="00696618">
        <w:rPr>
          <w:rStyle w:val="StyleUnderline"/>
          <w:highlight w:val="cyan"/>
        </w:rPr>
        <w:t>patents on</w:t>
      </w:r>
      <w:r w:rsidRPr="001C52D0">
        <w:rPr>
          <w:rStyle w:val="StyleUnderline"/>
        </w:rPr>
        <w:t xml:space="preserve"> various types of </w:t>
      </w:r>
      <w:r w:rsidRPr="00696618">
        <w:rPr>
          <w:rStyle w:val="StyleUnderline"/>
          <w:highlight w:val="cyan"/>
        </w:rPr>
        <w:t>DNA binding proteins</w:t>
      </w:r>
      <w:r>
        <w:t xml:space="preserve">. At least in the area of information technology, there is </w:t>
      </w:r>
      <w:r w:rsidRPr="001C52D0">
        <w:rPr>
          <w:rStyle w:val="StyleUnderline"/>
        </w:rPr>
        <w:t xml:space="preserve">evidence that </w:t>
      </w:r>
      <w:r w:rsidRPr="00696618">
        <w:rPr>
          <w:rStyle w:val="StyleUnderline"/>
          <w:highlight w:val="cyan"/>
        </w:rPr>
        <w:t>patent thickets</w:t>
      </w:r>
      <w:r w:rsidRPr="001C52D0">
        <w:rPr>
          <w:rStyle w:val="StyleUnderline"/>
        </w:rPr>
        <w:t xml:space="preserve"> [22] or “anti-commons” [23] </w:t>
      </w:r>
      <w:r w:rsidRPr="00357372">
        <w:rPr>
          <w:rStyle w:val="StyleUnderline"/>
        </w:rPr>
        <w:t xml:space="preserve">create </w:t>
      </w:r>
      <w:r w:rsidRPr="00696618">
        <w:rPr>
          <w:rStyle w:val="StyleUnderline"/>
          <w:highlight w:val="cyan"/>
        </w:rPr>
        <w:t>difficulties for</w:t>
      </w:r>
      <w:r w:rsidRPr="001C52D0">
        <w:rPr>
          <w:rStyle w:val="StyleUnderline"/>
        </w:rPr>
        <w:t xml:space="preserve"> subsequent </w:t>
      </w:r>
      <w:r w:rsidRPr="00696618">
        <w:rPr>
          <w:rStyle w:val="StyleUnderline"/>
          <w:highlight w:val="cyan"/>
        </w:rPr>
        <w:t>researchers</w:t>
      </w:r>
      <w:r w:rsidRPr="001C52D0">
        <w:rPr>
          <w:rStyle w:val="StyleUnderline"/>
        </w:rPr>
        <w:t xml:space="preserve"> above and </w:t>
      </w:r>
      <w:r w:rsidRPr="00357372">
        <w:rPr>
          <w:rStyle w:val="StyleUnderline"/>
        </w:rPr>
        <w:t>beyond</w:t>
      </w:r>
      <w:r w:rsidRPr="001C52D0">
        <w:rPr>
          <w:rStyle w:val="StyleUnderline"/>
        </w:rPr>
        <w:t xml:space="preserve"> those created by foundational patents. </w:t>
      </w:r>
      <w:r>
        <w:t xml:space="preserve">(The situation in biotechnology is less clear; compare [24] and [25].) This is because </w:t>
      </w:r>
      <w:r w:rsidRPr="001C52D0">
        <w:rPr>
          <w:rStyle w:val="StyleUnderline"/>
        </w:rPr>
        <w:t>many products in information technology represent combinations of dozens, if not hundreds, of patented parts.</w:t>
      </w:r>
      <w:r>
        <w:t xml:space="preserve"> Not only does a </w:t>
      </w:r>
      <w:r w:rsidRPr="00696618">
        <w:rPr>
          <w:rStyle w:val="StyleUnderline"/>
          <w:highlight w:val="cyan"/>
        </w:rPr>
        <w:t>crowded patent landscape</w:t>
      </w:r>
      <w:r w:rsidRPr="001C52D0">
        <w:rPr>
          <w:rStyle w:val="StyleUnderline"/>
        </w:rPr>
        <w:t xml:space="preserve"> </w:t>
      </w:r>
      <w:r w:rsidRPr="00696618">
        <w:rPr>
          <w:rStyle w:val="StyleUnderline"/>
          <w:highlight w:val="cyan"/>
        </w:rPr>
        <w:t>create</w:t>
      </w:r>
      <w:r w:rsidRPr="001C52D0">
        <w:rPr>
          <w:rStyle w:val="StyleUnderline"/>
        </w:rPr>
        <w:t xml:space="preserve"> the possibility of “</w:t>
      </w:r>
      <w:r w:rsidRPr="00696618">
        <w:rPr>
          <w:rStyle w:val="StyleUnderline"/>
          <w:highlight w:val="cyan"/>
        </w:rPr>
        <w:t>hold up</w:t>
      </w:r>
      <w:r w:rsidRPr="001C52D0">
        <w:rPr>
          <w:rStyle w:val="StyleUnderline"/>
        </w:rPr>
        <w:t xml:space="preserve">” </w:t>
      </w:r>
      <w:r w:rsidRPr="001C52D0">
        <w:t xml:space="preserve">by a </w:t>
      </w:r>
      <w:r w:rsidRPr="001C52D0">
        <w:rPr>
          <w:rStyle w:val="StyleUnderline"/>
        </w:rPr>
        <w:t>previously unknown patent holder</w:t>
      </w:r>
      <w:r w:rsidRPr="001C52D0">
        <w:t xml:space="preserve"> who </w:t>
      </w:r>
      <w:r w:rsidRPr="001C52D0">
        <w:rPr>
          <w:rStyle w:val="StyleUnderline"/>
        </w:rPr>
        <w:t xml:space="preserve">emerges </w:t>
      </w:r>
      <w:r w:rsidRPr="001C52D0">
        <w:t>only</w:t>
      </w:r>
      <w:r w:rsidRPr="001C52D0">
        <w:rPr>
          <w:rStyle w:val="StyleUnderline"/>
        </w:rPr>
        <w:t xml:space="preserve"> after others have invested large sums of money in the area of the patented invention,</w:t>
      </w:r>
      <w:r>
        <w:t xml:space="preserve"> but to the extent that patent rights holders rely upon reach through royalties to secure revenue, standard economic theory predicts that </w:t>
      </w:r>
      <w:r w:rsidRPr="00696618">
        <w:rPr>
          <w:rStyle w:val="StyleUnderline"/>
          <w:highlight w:val="cyan"/>
        </w:rPr>
        <w:t>product output</w:t>
      </w:r>
      <w:r w:rsidRPr="001C52D0">
        <w:rPr>
          <w:rStyle w:val="StyleUnderline"/>
        </w:rPr>
        <w:t xml:space="preserve"> by the improver will be </w:t>
      </w:r>
      <w:r w:rsidRPr="00696618">
        <w:rPr>
          <w:rStyle w:val="StyleUnderline"/>
          <w:highlight w:val="cyan"/>
        </w:rPr>
        <w:t>suboptimal</w:t>
      </w:r>
      <w:r w:rsidRPr="001C52D0">
        <w:rPr>
          <w:rStyle w:val="StyleUnderline"/>
        </w:rPr>
        <w:t xml:space="preserve">. </w:t>
      </w:r>
      <w:r>
        <w:t xml:space="preserve">Moreover, while firms that work in information technology have sometimes succeeded in pooling patents, particularly patents around industry standards, such efforts have also been stymied by failure on the part of participating firms to disclose relevant patents [26]. In any event, </w:t>
      </w:r>
      <w:r w:rsidRPr="001C52D0">
        <w:t>because synthetic biology encompasses not only information technology but also biotechnology, the absence of successful patent pools in the life sciences is cause for concern.</w:t>
      </w:r>
    </w:p>
    <w:p w14:paraId="0530BC51" w14:textId="77777777" w:rsidR="00E406FF" w:rsidRDefault="00E406FF" w:rsidP="00E406FF"/>
    <w:p w14:paraId="39B515CA" w14:textId="77777777" w:rsidR="00E406FF" w:rsidRPr="00F25096" w:rsidRDefault="00E406FF" w:rsidP="00E406FF">
      <w:pPr>
        <w:pStyle w:val="Heading4"/>
      </w:pPr>
      <w:r>
        <w:t xml:space="preserve">Status quo protections prevent innovation &amp; incentivize intervention through lawsuits. </w:t>
      </w:r>
    </w:p>
    <w:p w14:paraId="7311C038" w14:textId="77777777" w:rsidR="00E406FF" w:rsidRPr="00F25096" w:rsidRDefault="00E406FF" w:rsidP="00E406FF">
      <w:pPr>
        <w:rPr>
          <w:rStyle w:val="Style13ptBold"/>
          <w:b w:val="0"/>
          <w:bCs w:val="0"/>
          <w:sz w:val="22"/>
          <w:szCs w:val="20"/>
        </w:rPr>
      </w:pPr>
      <w:r>
        <w:rPr>
          <w:rStyle w:val="Style13ptBold"/>
        </w:rPr>
        <w:t xml:space="preserve">Contreras, et al, 15 </w:t>
      </w:r>
      <w:r>
        <w:rPr>
          <w:rStyle w:val="Style13ptBold"/>
          <w:b w:val="0"/>
          <w:bCs w:val="0"/>
          <w:sz w:val="22"/>
          <w:szCs w:val="20"/>
        </w:rPr>
        <w:t xml:space="preserve">[Jorge L. Contreras, S.J. Quinney College of Law and Department of Human Genetics, University of Utah; Arti K. Rai, Professor of Law, Duke Law School. Faculty Associate, Duke Institute for Genome Sciences &amp; Policy; Andrew W. Torrance, School of Law, University of Kansas, January 2015, </w:t>
      </w:r>
      <w:proofErr w:type="spellStart"/>
      <w:r>
        <w:rPr>
          <w:rStyle w:val="Style13ptBold"/>
          <w:b w:val="0"/>
          <w:bCs w:val="0"/>
          <w:sz w:val="22"/>
          <w:szCs w:val="20"/>
        </w:rPr>
        <w:t>NatureBiotechnology</w:t>
      </w:r>
      <w:proofErr w:type="spellEnd"/>
      <w:r>
        <w:rPr>
          <w:rStyle w:val="Style13ptBold"/>
          <w:b w:val="0"/>
          <w:bCs w:val="0"/>
          <w:sz w:val="22"/>
          <w:szCs w:val="20"/>
        </w:rPr>
        <w:t xml:space="preserve">, “Intellectual property issues and synthetic biology standards,” vol 33, number 1, pg. 1-2, </w:t>
      </w:r>
      <w:proofErr w:type="spellStart"/>
      <w:r>
        <w:rPr>
          <w:rStyle w:val="Style13ptBold"/>
          <w:b w:val="0"/>
          <w:bCs w:val="0"/>
          <w:sz w:val="22"/>
          <w:szCs w:val="20"/>
        </w:rPr>
        <w:t>doi</w:t>
      </w:r>
      <w:proofErr w:type="spellEnd"/>
      <w:r>
        <w:rPr>
          <w:rStyle w:val="Style13ptBold"/>
          <w:b w:val="0"/>
          <w:bCs w:val="0"/>
          <w:sz w:val="22"/>
          <w:szCs w:val="20"/>
        </w:rPr>
        <w:t>: 10.1038/nbt.3107, accessed 8-17-</w:t>
      </w:r>
      <w:proofErr w:type="gramStart"/>
      <w:r>
        <w:rPr>
          <w:rStyle w:val="Style13ptBold"/>
          <w:b w:val="0"/>
          <w:bCs w:val="0"/>
          <w:sz w:val="22"/>
          <w:szCs w:val="20"/>
        </w:rPr>
        <w:t>2021]JMK</w:t>
      </w:r>
      <w:proofErr w:type="gramEnd"/>
    </w:p>
    <w:p w14:paraId="0B081C62" w14:textId="77777777" w:rsidR="00E406FF" w:rsidRDefault="00E406FF" w:rsidP="00E406FF">
      <w:r>
        <w:t xml:space="preserve">We commend </w:t>
      </w:r>
      <w:proofErr w:type="spellStart"/>
      <w:r>
        <w:t>Galdzicki</w:t>
      </w:r>
      <w:proofErr w:type="spellEnd"/>
      <w:r>
        <w:t xml:space="preserve"> et al.1 on their development of the Synthetic Biology Open Language (SBOL), as described in the June 2014 issue. </w:t>
      </w:r>
      <w:r w:rsidRPr="00F25096">
        <w:rPr>
          <w:rStyle w:val="StyleUnderline"/>
        </w:rPr>
        <w:t xml:space="preserve">The </w:t>
      </w:r>
      <w:r w:rsidRPr="0024048C">
        <w:rPr>
          <w:rStyle w:val="StyleUnderline"/>
          <w:highlight w:val="cyan"/>
        </w:rPr>
        <w:t>technical standards</w:t>
      </w:r>
      <w:r w:rsidRPr="00F25096">
        <w:rPr>
          <w:rStyle w:val="StyleUnderline"/>
        </w:rPr>
        <w:t xml:space="preserve"> being developed by such groups </w:t>
      </w:r>
      <w:r w:rsidRPr="0024048C">
        <w:rPr>
          <w:rStyle w:val="StyleUnderline"/>
          <w:highlight w:val="cyan"/>
        </w:rPr>
        <w:t>are</w:t>
      </w:r>
      <w:r w:rsidRPr="00F25096">
        <w:rPr>
          <w:rStyle w:val="StyleUnderline"/>
        </w:rPr>
        <w:t xml:space="preserve"> much-</w:t>
      </w:r>
      <w:r w:rsidRPr="0024048C">
        <w:rPr>
          <w:rStyle w:val="StyleUnderline"/>
          <w:highlight w:val="cyan"/>
        </w:rPr>
        <w:t>needed</w:t>
      </w:r>
      <w:r w:rsidRPr="00F25096">
        <w:rPr>
          <w:rStyle w:val="StyleUnderline"/>
        </w:rPr>
        <w:t xml:space="preserve"> mechanisms for enabling collaboration by diverse research organizations</w:t>
      </w:r>
      <w:r>
        <w:t xml:space="preserve">, </w:t>
      </w:r>
      <w:r w:rsidRPr="0024048C">
        <w:rPr>
          <w:rStyle w:val="Emphasis"/>
          <w:highlight w:val="cyan"/>
        </w:rPr>
        <w:t>for accelerating scientific progress in synthetic biology</w:t>
      </w:r>
      <w:r w:rsidRPr="0024048C">
        <w:rPr>
          <w:rStyle w:val="StyleUnderline"/>
          <w:highlight w:val="cyan"/>
        </w:rPr>
        <w:t xml:space="preserve"> and for the</w:t>
      </w:r>
      <w:r w:rsidRPr="00F25096">
        <w:rPr>
          <w:rStyle w:val="StyleUnderline"/>
        </w:rPr>
        <w:t xml:space="preserve"> eventual </w:t>
      </w:r>
      <w:r w:rsidRPr="0024048C">
        <w:rPr>
          <w:rStyle w:val="StyleUnderline"/>
          <w:highlight w:val="cyan"/>
        </w:rPr>
        <w:t>commercialization of resulting tech</w:t>
      </w:r>
      <w:r w:rsidRPr="00F25096">
        <w:rPr>
          <w:rStyle w:val="StyleUnderline"/>
        </w:rPr>
        <w:t>nologies</w:t>
      </w:r>
      <w:r>
        <w:t xml:space="preserve">. We were surprised, however, to see no mention of intellectual property (IP) or other legal issues pertaining to the use and deployment of SBOL or other synthetic biology standards. Although we understand that the focus of </w:t>
      </w:r>
      <w:proofErr w:type="spellStart"/>
      <w:r>
        <w:t>Galdzicki’s</w:t>
      </w:r>
      <w:proofErr w:type="spellEnd"/>
      <w:r>
        <w:t xml:space="preserve"> article was primarily technical, </w:t>
      </w:r>
      <w:r w:rsidRPr="0024048C">
        <w:rPr>
          <w:rStyle w:val="Emphasis"/>
          <w:highlight w:val="cyan"/>
        </w:rPr>
        <w:t>legal issues</w:t>
      </w:r>
      <w:r w:rsidRPr="00F25096">
        <w:rPr>
          <w:rStyle w:val="Emphasis"/>
        </w:rPr>
        <w:t xml:space="preserve"> today </w:t>
      </w:r>
      <w:r w:rsidRPr="0024048C">
        <w:rPr>
          <w:rStyle w:val="Emphasis"/>
          <w:highlight w:val="cyan"/>
        </w:rPr>
        <w:t>are inextricably</w:t>
      </w:r>
      <w:r w:rsidRPr="00F25096">
        <w:rPr>
          <w:rStyle w:val="Emphasis"/>
        </w:rPr>
        <w:t xml:space="preserve"> </w:t>
      </w:r>
      <w:r w:rsidRPr="0024048C">
        <w:rPr>
          <w:rStyle w:val="Emphasis"/>
          <w:highlight w:val="cyan"/>
        </w:rPr>
        <w:t>entwined with standards that enable</w:t>
      </w:r>
      <w:r w:rsidRPr="00F25096">
        <w:rPr>
          <w:rStyle w:val="Emphasis"/>
        </w:rPr>
        <w:t xml:space="preserve"> product and process </w:t>
      </w:r>
      <w:r w:rsidRPr="0024048C">
        <w:rPr>
          <w:rStyle w:val="Emphasis"/>
          <w:highlight w:val="cyan"/>
        </w:rPr>
        <w:t>interoperability</w:t>
      </w:r>
      <w:r>
        <w:t>. Certainly, the authors acknowledged the prevalence of standards in “every engineering field,” but they overlooked the legal issues that have bedeviled standards developers over the</w:t>
      </w:r>
      <w:r w:rsidRPr="00F25096">
        <w:t xml:space="preserve"> </w:t>
      </w:r>
      <w:r>
        <w:t>past two decades in industries ranging from wireless telecommunications to computer networking to semiconductor memory.</w:t>
      </w:r>
    </w:p>
    <w:p w14:paraId="51358EC7" w14:textId="77777777" w:rsidR="00E406FF" w:rsidRPr="00F25096" w:rsidRDefault="00E406FF" w:rsidP="00E406FF">
      <w:pPr>
        <w:rPr>
          <w:rStyle w:val="StyleUnderline"/>
        </w:rPr>
      </w:pPr>
      <w:r w:rsidRPr="0024048C">
        <w:rPr>
          <w:rStyle w:val="StyleUnderline"/>
          <w:highlight w:val="cyan"/>
        </w:rPr>
        <w:t>Patents</w:t>
      </w:r>
      <w:r>
        <w:t xml:space="preserve">, in particular, </w:t>
      </w:r>
      <w:r w:rsidRPr="00F25096">
        <w:rPr>
          <w:rStyle w:val="StyleUnderline"/>
        </w:rPr>
        <w:t xml:space="preserve">have </w:t>
      </w:r>
      <w:r w:rsidRPr="0024048C">
        <w:rPr>
          <w:rStyle w:val="StyleUnderline"/>
          <w:highlight w:val="cyan"/>
        </w:rPr>
        <w:t>posed challenges to standards developers</w:t>
      </w:r>
      <w:r w:rsidRPr="00F25096">
        <w:rPr>
          <w:rStyle w:val="StyleUnderline"/>
        </w:rPr>
        <w:t xml:space="preserve"> and implementers in the information and communications technology</w:t>
      </w:r>
      <w:r>
        <w:t xml:space="preserve"> (ICT) </w:t>
      </w:r>
      <w:r w:rsidRPr="00F25096">
        <w:rPr>
          <w:rStyle w:val="StyleUnderline"/>
        </w:rPr>
        <w:t>sector</w:t>
      </w:r>
      <w:r>
        <w:t xml:space="preserve">. </w:t>
      </w:r>
      <w:r w:rsidRPr="0024048C">
        <w:rPr>
          <w:rStyle w:val="StyleUnderline"/>
          <w:highlight w:val="cyan"/>
        </w:rPr>
        <w:t>Disputes</w:t>
      </w:r>
      <w:r w:rsidRPr="00F25096">
        <w:rPr>
          <w:rStyle w:val="StyleUnderline"/>
        </w:rPr>
        <w:t xml:space="preserve"> can </w:t>
      </w:r>
      <w:r w:rsidRPr="0024048C">
        <w:rPr>
          <w:rStyle w:val="StyleUnderline"/>
          <w:highlight w:val="cyan"/>
        </w:rPr>
        <w:t>arise</w:t>
      </w:r>
      <w:r w:rsidRPr="00F25096">
        <w:rPr>
          <w:rStyle w:val="StyleUnderline"/>
        </w:rPr>
        <w:t xml:space="preserve"> when a participant in the standards-development process holds patents covering the standard and then seeks to charge unanticipated royalties on products that conform to the standard</w:t>
      </w:r>
      <w:r>
        <w:t>. To address these risks, the rules of most ICT standards development organizations require that such patents be disclosed and/or licensed to implementers</w:t>
      </w:r>
      <w:r w:rsidRPr="00F25096">
        <w:t xml:space="preserve"> </w:t>
      </w:r>
      <w:r>
        <w:t xml:space="preserve">of their standards2. </w:t>
      </w:r>
      <w:r w:rsidRPr="00F25096">
        <w:rPr>
          <w:rStyle w:val="Emphasis"/>
        </w:rPr>
        <w:t xml:space="preserve">These </w:t>
      </w:r>
      <w:r w:rsidRPr="0013454C">
        <w:rPr>
          <w:rStyle w:val="Emphasis"/>
        </w:rPr>
        <w:t>rules may require</w:t>
      </w:r>
      <w:r w:rsidRPr="00F25096">
        <w:rPr>
          <w:rStyle w:val="Emphasis"/>
        </w:rPr>
        <w:t xml:space="preserve"> that </w:t>
      </w:r>
      <w:r w:rsidRPr="0013454C">
        <w:rPr>
          <w:rStyle w:val="Emphasis"/>
        </w:rPr>
        <w:t>licenses be</w:t>
      </w:r>
      <w:r w:rsidRPr="00F25096">
        <w:rPr>
          <w:rStyle w:val="Emphasis"/>
        </w:rPr>
        <w:t xml:space="preserve"> either royalty-free or </w:t>
      </w:r>
      <w:proofErr w:type="spellStart"/>
      <w:r w:rsidRPr="00F25096">
        <w:rPr>
          <w:rStyle w:val="Emphasis"/>
        </w:rPr>
        <w:t>royaltybearing</w:t>
      </w:r>
      <w:proofErr w:type="spellEnd"/>
      <w:r w:rsidRPr="00F25096">
        <w:rPr>
          <w:rStyle w:val="Emphasis"/>
        </w:rPr>
        <w:t xml:space="preserve"> on terms that </w:t>
      </w:r>
      <w:r w:rsidRPr="00F25096">
        <w:rPr>
          <w:rStyle w:val="StyleUnderline"/>
        </w:rPr>
        <w:t>are “fair, reasonable and nondiscriminatory</w:t>
      </w:r>
      <w:r>
        <w:t xml:space="preserve">” (FRAND). Although </w:t>
      </w:r>
      <w:r w:rsidRPr="00F25096">
        <w:rPr>
          <w:rStyle w:val="StyleUnderline"/>
        </w:rPr>
        <w:t>significant disagreement remains regarding the interpretation of FRAND and other standards-related commitments3</w:t>
      </w:r>
      <w:r>
        <w:t xml:space="preserve">,4, </w:t>
      </w:r>
      <w:r w:rsidRPr="00F25096">
        <w:rPr>
          <w:rStyle w:val="StyleUnderline"/>
        </w:rPr>
        <w:t>a vast amount of standardization occurs in the ICT sector under such policies</w:t>
      </w:r>
      <w:r w:rsidRPr="00F25096">
        <w:t>.</w:t>
      </w:r>
    </w:p>
    <w:p w14:paraId="0EB34475" w14:textId="77777777" w:rsidR="00E406FF" w:rsidRDefault="00E406FF" w:rsidP="00E406FF">
      <w:r>
        <w:t xml:space="preserve">Although the biological sciences have remained largely unaffected by the standards litigation that has plagued the ICT sector4, </w:t>
      </w:r>
      <w:r w:rsidRPr="00F25096">
        <w:rPr>
          <w:rStyle w:val="StyleUnderline"/>
        </w:rPr>
        <w:t>there is no unique structural feature that immunizes biomedical and other bioscience standards from such disputes5</w:t>
      </w:r>
      <w:r>
        <w:t xml:space="preserve">. It is </w:t>
      </w:r>
      <w:proofErr w:type="spellStart"/>
      <w:r>
        <w:t>wellknown</w:t>
      </w:r>
      <w:proofErr w:type="spellEnd"/>
      <w:r>
        <w:t xml:space="preserve"> that universities and other research institutions have acquired substantial patent assets, as have private sector biotech and pharmaceutical companies6. </w:t>
      </w:r>
      <w:r w:rsidRPr="00F25096">
        <w:rPr>
          <w:rStyle w:val="StyleUnderline"/>
        </w:rPr>
        <w:t>Patents have pervaded synthetic biology from the outset7</w:t>
      </w:r>
      <w:r>
        <w:t xml:space="preserve">, </w:t>
      </w:r>
      <w:r w:rsidRPr="00F25096">
        <w:rPr>
          <w:rStyle w:val="StyleUnderline"/>
        </w:rPr>
        <w:t>and they are playing an increasingly important role in its development</w:t>
      </w:r>
      <w:r>
        <w:t xml:space="preserve">8. As such, </w:t>
      </w:r>
      <w:r w:rsidRPr="00F25096">
        <w:rPr>
          <w:rStyle w:val="StyleUnderline"/>
        </w:rPr>
        <w:t xml:space="preserve">it is not hard to envision a scenario in which </w:t>
      </w:r>
      <w:r w:rsidRPr="0024048C">
        <w:rPr>
          <w:rStyle w:val="Emphasis"/>
          <w:highlight w:val="cyan"/>
        </w:rPr>
        <w:t>patents may cover</w:t>
      </w:r>
      <w:r w:rsidRPr="00F25096">
        <w:rPr>
          <w:rStyle w:val="Emphasis"/>
        </w:rPr>
        <w:t xml:space="preserve"> one or more key </w:t>
      </w:r>
      <w:r w:rsidRPr="0013454C">
        <w:rPr>
          <w:rStyle w:val="Emphasis"/>
        </w:rPr>
        <w:t>aspects</w:t>
      </w:r>
      <w:r w:rsidRPr="00F25096">
        <w:rPr>
          <w:rStyle w:val="Emphasis"/>
        </w:rPr>
        <w:t xml:space="preserve"> of </w:t>
      </w:r>
      <w:r w:rsidRPr="0024048C">
        <w:rPr>
          <w:rStyle w:val="Emphasis"/>
          <w:highlight w:val="cyan"/>
        </w:rPr>
        <w:t>synthetic biology standards</w:t>
      </w:r>
      <w:r w:rsidRPr="00F25096">
        <w:rPr>
          <w:rStyle w:val="StyleUnderline"/>
        </w:rPr>
        <w:t>, such as SBOL,</w:t>
      </w:r>
      <w:r>
        <w:t xml:space="preserve"> </w:t>
      </w:r>
      <w:r w:rsidRPr="00F25096">
        <w:rPr>
          <w:rStyle w:val="Emphasis"/>
        </w:rPr>
        <w:t xml:space="preserve">immediately </w:t>
      </w:r>
      <w:r w:rsidRPr="0024048C">
        <w:rPr>
          <w:rStyle w:val="Emphasis"/>
          <w:highlight w:val="cyan"/>
        </w:rPr>
        <w:t>confronting the field with</w:t>
      </w:r>
      <w:r w:rsidRPr="00F25096">
        <w:rPr>
          <w:rStyle w:val="Emphasis"/>
        </w:rPr>
        <w:t xml:space="preserve"> the prospect of </w:t>
      </w:r>
      <w:r w:rsidRPr="0024048C">
        <w:rPr>
          <w:rStyle w:val="Emphasis"/>
          <w:highlight w:val="cyan"/>
        </w:rPr>
        <w:t>unanticipated royalty</w:t>
      </w:r>
      <w:r w:rsidRPr="00F25096">
        <w:rPr>
          <w:rStyle w:val="Emphasis"/>
        </w:rPr>
        <w:t xml:space="preserve"> payment</w:t>
      </w:r>
      <w:r w:rsidRPr="0024048C">
        <w:rPr>
          <w:rStyle w:val="Emphasis"/>
          <w:highlight w:val="cyan"/>
        </w:rPr>
        <w:t>s</w:t>
      </w:r>
      <w:r>
        <w:t xml:space="preserve">. Indeed, </w:t>
      </w:r>
      <w:r w:rsidRPr="00F25096">
        <w:rPr>
          <w:rStyle w:val="StyleUnderline"/>
        </w:rPr>
        <w:t>it is possible that biotech</w:t>
      </w:r>
      <w:r>
        <w:t xml:space="preserve"> “patent assertion entities” may emerge to enforce synthetic biology patent portfolios.</w:t>
      </w:r>
    </w:p>
    <w:p w14:paraId="0E560005" w14:textId="77777777" w:rsidR="00E406FF" w:rsidRDefault="00E406FF" w:rsidP="00E406FF">
      <w:r>
        <w:t>We consider it vital for standards-setting initiatives in synthetic biology, like SBOL, to address several questions. Has any effort been made to determine whether such patents exist? Are participants in SBOL standardization activities required or encouraged to disclose patents that they may obtain on standardized technologies? If such patents are obtained, what rules will govern the terms on which such patents will be made available to the community?</w:t>
      </w:r>
    </w:p>
    <w:p w14:paraId="144B662F" w14:textId="77777777" w:rsidR="00E406FF" w:rsidRPr="008E5BFD" w:rsidRDefault="00E406FF" w:rsidP="00E406FF">
      <w:r w:rsidRPr="0013454C">
        <w:rPr>
          <w:rStyle w:val="StyleUnderline"/>
        </w:rPr>
        <w:t xml:space="preserve">We are concerned that the </w:t>
      </w:r>
      <w:r w:rsidRPr="0024048C">
        <w:rPr>
          <w:rStyle w:val="StyleUnderline"/>
          <w:highlight w:val="cyan"/>
        </w:rPr>
        <w:t>synthetic biology</w:t>
      </w:r>
      <w:r w:rsidRPr="0013454C">
        <w:rPr>
          <w:rStyle w:val="StyleUnderline"/>
        </w:rPr>
        <w:t xml:space="preserve"> scientific community is not prepared for the eventual emergence of patents affecting synthetic biology standards, and that</w:t>
      </w:r>
      <w:r>
        <w:t xml:space="preserve"> </w:t>
      </w:r>
      <w:r w:rsidRPr="0013454C">
        <w:rPr>
          <w:rStyle w:val="Emphasis"/>
        </w:rPr>
        <w:t xml:space="preserve">this young community </w:t>
      </w:r>
      <w:r w:rsidRPr="0024048C">
        <w:rPr>
          <w:rStyle w:val="Emphasis"/>
          <w:highlight w:val="cyan"/>
        </w:rPr>
        <w:t>may thus be vulnerable to</w:t>
      </w:r>
      <w:r w:rsidRPr="0013454C">
        <w:rPr>
          <w:rStyle w:val="Emphasis"/>
        </w:rPr>
        <w:t xml:space="preserve"> opportunism by </w:t>
      </w:r>
      <w:r w:rsidRPr="0024048C">
        <w:rPr>
          <w:rStyle w:val="Emphasis"/>
          <w:highlight w:val="cyan"/>
        </w:rPr>
        <w:t>unscrupulous actors</w:t>
      </w:r>
      <w:r>
        <w:t xml:space="preserve">. But all is not lost. Indeed, the synthetic biology community has enthusiastically adopted an ethos of contributing standardized biological components, such as </w:t>
      </w:r>
      <w:proofErr w:type="spellStart"/>
      <w:r>
        <w:t>BioBrick</w:t>
      </w:r>
      <w:proofErr w:type="spellEnd"/>
      <w:r>
        <w:t xml:space="preserve"> parts, to the community free from patent encumbrances</w:t>
      </w:r>
      <w:r w:rsidRPr="00F25096">
        <w:t xml:space="preserve"> </w:t>
      </w:r>
      <w:r>
        <w:t>(https://biobricks.org/bpa/). It would be a small step to implement similar policies for synthetic biology standards, such as SBOL. Such an approach has recently been proposed by one of us for bioinformatics standards9, and numerous readily available tools exist to assist with policy development2. Best outcomes for synthetic biology will result from simultaneous consideration of technical standards and IP issues.</w:t>
      </w:r>
    </w:p>
    <w:p w14:paraId="03AA06CA" w14:textId="7D12EEB5" w:rsidR="00A95652" w:rsidRDefault="00E406FF" w:rsidP="00E406FF">
      <w:pPr>
        <w:pStyle w:val="Heading3"/>
      </w:pPr>
      <w:r>
        <w:t>1AC – Framing</w:t>
      </w:r>
    </w:p>
    <w:p w14:paraId="4017A927" w14:textId="77777777" w:rsidR="00E406FF" w:rsidRPr="00807451" w:rsidRDefault="00E406FF" w:rsidP="00E406FF">
      <w:pPr>
        <w:pStyle w:val="Heading4"/>
        <w:rPr>
          <w:bCs/>
        </w:rPr>
      </w:pPr>
      <w:r w:rsidRPr="00807451">
        <w:rPr>
          <w:bCs/>
        </w:rPr>
        <w:t>The standard is maximizing expected wellbeing</w:t>
      </w:r>
      <w:r>
        <w:rPr>
          <w:bCs/>
        </w:rPr>
        <w:t xml:space="preserve"> or act hedonistic util</w:t>
      </w:r>
      <w:r w:rsidRPr="00807451">
        <w:rPr>
          <w:bCs/>
        </w:rPr>
        <w:t>.</w:t>
      </w:r>
    </w:p>
    <w:p w14:paraId="66C123E5" w14:textId="77777777" w:rsidR="00E406FF" w:rsidRPr="00807451" w:rsidRDefault="00E406FF" w:rsidP="00E406FF">
      <w:pPr>
        <w:pStyle w:val="Heading4"/>
        <w:rPr>
          <w:bCs/>
        </w:rPr>
      </w:pPr>
      <w:r w:rsidRPr="00807451">
        <w:rPr>
          <w:bCs/>
        </w:rPr>
        <w:t>Prefer:</w:t>
      </w:r>
    </w:p>
    <w:p w14:paraId="1A8AE328" w14:textId="77777777" w:rsidR="00E406FF" w:rsidRPr="00807451" w:rsidRDefault="00E406FF" w:rsidP="00E406FF">
      <w:pPr>
        <w:pStyle w:val="Heading4"/>
        <w:rPr>
          <w:bCs/>
          <w:u w:val="single"/>
        </w:rPr>
      </w:pPr>
      <w:r w:rsidRPr="00807451">
        <w:rPr>
          <w:bCs/>
        </w:rPr>
        <w:t>1</w:t>
      </w:r>
      <w:r>
        <w:rPr>
          <w:bCs/>
        </w:rPr>
        <w:t>]</w:t>
      </w:r>
      <w:r w:rsidRPr="00807451">
        <w:rPr>
          <w:bCs/>
        </w:rPr>
        <w:t xml:space="preserve">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5D393CA3" w14:textId="77777777" w:rsidR="00E406FF" w:rsidRDefault="00E406FF" w:rsidP="00E406FF">
      <w:pPr>
        <w:rPr>
          <w:rStyle w:val="Style13ptBold"/>
        </w:rPr>
      </w:pPr>
      <w:r>
        <w:rPr>
          <w:rStyle w:val="Style13ptBold"/>
        </w:rPr>
        <w:t>Blum et al. 18</w:t>
      </w:r>
    </w:p>
    <w:p w14:paraId="77D82183" w14:textId="77777777" w:rsidR="00E406FF" w:rsidRDefault="00E406FF" w:rsidP="00E406FF">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w:t>
      </w:r>
      <w:proofErr w:type="spellStart"/>
      <w:r>
        <w:rPr>
          <w:rFonts w:asciiTheme="minorHAnsi" w:hAnsiTheme="minorHAnsi" w:cstheme="minorHAnsi"/>
          <w:sz w:val="16"/>
          <w:szCs w:val="16"/>
        </w:rPr>
        <w:t>Boonshoft</w:t>
      </w:r>
      <w:proofErr w:type="spellEnd"/>
      <w:r>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rFonts w:asciiTheme="minorHAnsi" w:hAnsiTheme="minorHAnsi" w:cstheme="minorHAnsi"/>
          <w:sz w:val="16"/>
          <w:szCs w:val="16"/>
        </w:rPr>
        <w:t>Geneus</w:t>
      </w:r>
      <w:proofErr w:type="spellEnd"/>
      <w:r>
        <w:rPr>
          <w:rFonts w:asciiTheme="minorHAnsi" w:hAnsiTheme="minorHAnsi" w:cstheme="minorHAnsi"/>
          <w:sz w:val="16"/>
          <w:szCs w:val="16"/>
        </w:rPr>
        <w:t xml:space="preserve"> Health LLC, San Antonio, TX, USA 6Department of Addiction Research &amp; Therapy, </w:t>
      </w:r>
      <w:proofErr w:type="spellStart"/>
      <w:r>
        <w:rPr>
          <w:rFonts w:asciiTheme="minorHAnsi" w:hAnsiTheme="minorHAnsi" w:cstheme="minorHAnsi"/>
          <w:sz w:val="16"/>
          <w:szCs w:val="16"/>
        </w:rPr>
        <w:t>Nupathways</w:t>
      </w:r>
      <w:proofErr w:type="spellEnd"/>
      <w:r>
        <w:rPr>
          <w:rFonts w:asciiTheme="minorHAnsi" w:hAnsiTheme="minorHAnsi" w:cstheme="minorHAnsi"/>
          <w:sz w:val="16"/>
          <w:szCs w:val="16"/>
        </w:rPr>
        <w:t xml:space="preserve"> Inc., </w:t>
      </w:r>
      <w:proofErr w:type="spellStart"/>
      <w:r>
        <w:rPr>
          <w:rFonts w:asciiTheme="minorHAnsi" w:hAnsiTheme="minorHAnsi" w:cstheme="minorHAnsi"/>
          <w:sz w:val="16"/>
          <w:szCs w:val="16"/>
        </w:rPr>
        <w:t>Innsbrook</w:t>
      </w:r>
      <w:proofErr w:type="spellEnd"/>
      <w:r>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Pr>
          <w:rFonts w:asciiTheme="minorHAnsi" w:hAnsiTheme="minorHAnsi" w:cstheme="minorHAnsi"/>
          <w:sz w:val="16"/>
          <w:szCs w:val="16"/>
        </w:rPr>
        <w:t>Eötvös</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Loránd</w:t>
      </w:r>
      <w:proofErr w:type="spellEnd"/>
      <w:r>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Pr>
          <w:rFonts w:asciiTheme="minorHAnsi" w:hAnsiTheme="minorHAnsi" w:cstheme="minorHAnsi"/>
          <w:sz w:val="16"/>
          <w:szCs w:val="16"/>
        </w:rPr>
        <w:t>Lederach</w:t>
      </w:r>
      <w:proofErr w:type="spellEnd"/>
      <w:r>
        <w:rPr>
          <w:rFonts w:asciiTheme="minorHAnsi" w:hAnsiTheme="minorHAnsi" w:cstheme="minorHAnsi"/>
          <w:sz w:val="16"/>
          <w:szCs w:val="16"/>
        </w:rPr>
        <w:t xml:space="preserve">, PA., USA 12National Human Genome Center at Howard University, Washington, DC., USA, Marjorie </w:t>
      </w:r>
      <w:proofErr w:type="spellStart"/>
      <w:r>
        <w:rPr>
          <w:rFonts w:asciiTheme="minorHAnsi" w:hAnsiTheme="minorHAnsi" w:cstheme="minorHAnsi"/>
          <w:sz w:val="16"/>
          <w:szCs w:val="16"/>
        </w:rPr>
        <w:t>Gondré</w:t>
      </w:r>
      <w:proofErr w:type="spellEnd"/>
      <w:r>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rFonts w:asciiTheme="minorHAnsi" w:hAnsiTheme="minorHAnsi" w:cstheme="minorHAnsi"/>
          <w:sz w:val="16"/>
          <w:szCs w:val="16"/>
        </w:rPr>
        <w:t>Modestino</w:t>
      </w:r>
      <w:proofErr w:type="spellEnd"/>
      <w:r>
        <w:rPr>
          <w:rFonts w:asciiTheme="minorHAnsi" w:hAnsiTheme="minorHAnsi" w:cstheme="minorHAnsi"/>
          <w:sz w:val="16"/>
          <w:szCs w:val="16"/>
        </w:rPr>
        <w:t xml:space="preserve">, 14Department of Psychology, Curry College, Milton, MA, USA, Rajendra D </w:t>
      </w:r>
      <w:proofErr w:type="spellStart"/>
      <w:r>
        <w:rPr>
          <w:rFonts w:asciiTheme="minorHAnsi" w:hAnsiTheme="minorHAnsi" w:cstheme="minorHAnsi"/>
          <w:sz w:val="16"/>
          <w:szCs w:val="16"/>
        </w:rPr>
        <w:t>Badgaiyan</w:t>
      </w:r>
      <w:proofErr w:type="spellEnd"/>
      <w:r>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3"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398A98CC" w14:textId="77777777" w:rsidR="00E406FF" w:rsidRDefault="00E406FF" w:rsidP="00E406FF">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 xml:space="preserve">primary reward </w:t>
      </w:r>
      <w:proofErr w:type="gramStart"/>
      <w:r>
        <w:rPr>
          <w:rFonts w:asciiTheme="minorHAnsi" w:hAnsiTheme="minorHAnsi" w:cstheme="minorHAnsi"/>
          <w:u w:val="single"/>
        </w:rPr>
        <w:t>functions</w:t>
      </w:r>
      <w:proofErr w:type="gramEnd"/>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w:t>
      </w:r>
      <w:proofErr w:type="gramStart"/>
      <w:r>
        <w:rPr>
          <w:rFonts w:asciiTheme="minorHAnsi" w:hAnsiTheme="minorHAnsi" w:cstheme="minorHAnsi"/>
          <w:sz w:val="16"/>
        </w:rPr>
        <w:t>encounters</w:t>
      </w:r>
      <w:proofErr w:type="gramEnd"/>
      <w:r>
        <w:rPr>
          <w:rFonts w:asciiTheme="minorHAnsi" w:hAnsiTheme="minorHAnsi" w:cstheme="minorHAnsi"/>
          <w:sz w:val="16"/>
        </w:rPr>
        <w:t xml:space="preserve">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1514ADD8" w14:textId="77777777" w:rsidR="00E406FF" w:rsidRDefault="00E406FF" w:rsidP="00E406FF">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555DE1E1" w14:textId="77777777" w:rsidR="00E406FF" w:rsidRDefault="00E406FF" w:rsidP="00E406FF">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0DAF473D" w14:textId="77777777" w:rsidR="00E406FF" w:rsidRDefault="00E406FF" w:rsidP="00E406FF">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184CA21D" w14:textId="77777777" w:rsidR="00E406FF" w:rsidRDefault="00E406FF" w:rsidP="00E406FF">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4EF3F9CB" w14:textId="77777777" w:rsidR="00E406FF" w:rsidRDefault="00E406FF" w:rsidP="00E406FF">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00C2B0A0" w14:textId="77777777" w:rsidR="00E406FF" w:rsidRDefault="00E406FF" w:rsidP="00E406FF">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47FE8F5D" w14:textId="77777777" w:rsidR="00E406FF" w:rsidRDefault="00E406FF" w:rsidP="00E406FF">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w:t>
      </w:r>
      <w:proofErr w:type="spellStart"/>
      <w:r>
        <w:rPr>
          <w:rFonts w:asciiTheme="minorHAnsi" w:hAnsiTheme="minorHAnsi" w:cstheme="minorHAnsi"/>
          <w:sz w:val="16"/>
        </w:rPr>
        <w:t>salutogenesis</w:t>
      </w:r>
      <w:proofErr w:type="spellEnd"/>
      <w:r>
        <w:rPr>
          <w:rFonts w:asciiTheme="minorHAnsi" w:hAnsiTheme="minorHAnsi" w:cstheme="minorHAnsi"/>
          <w:sz w:val="16"/>
        </w:rPr>
        <w:t>, (</w:t>
      </w:r>
      <w:proofErr w:type="spellStart"/>
      <w:r>
        <w:rPr>
          <w:rFonts w:asciiTheme="minorHAnsi" w:hAnsiTheme="minorHAnsi" w:cstheme="minorHAnsi"/>
          <w:sz w:val="16"/>
        </w:rPr>
        <w:t>salugenesis</w:t>
      </w:r>
      <w:proofErr w:type="spellEnd"/>
      <w:r>
        <w:rPr>
          <w:rFonts w:asciiTheme="minorHAnsi" w:hAnsiTheme="minorHAnsi" w:cstheme="minorHAnsi"/>
          <w:sz w:val="16"/>
        </w:rPr>
        <w:t xml:space="preserve">).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rFonts w:asciiTheme="minorHAnsi" w:hAnsiTheme="minorHAnsi" w:cstheme="minorHAnsi"/>
          <w:sz w:val="16"/>
        </w:rPr>
        <w:t>morphinergic</w:t>
      </w:r>
      <w:proofErr w:type="spellEnd"/>
      <w:r>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Pr>
          <w:rFonts w:asciiTheme="minorHAnsi" w:hAnsiTheme="minorHAnsi" w:cstheme="minorHAnsi"/>
          <w:sz w:val="16"/>
        </w:rPr>
        <w:t>Esch</w:t>
      </w:r>
      <w:proofErr w:type="spellEnd"/>
      <w:r>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0BCEC732" w14:textId="77777777" w:rsidR="00E406FF" w:rsidRDefault="00E406FF" w:rsidP="00E406FF">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16BC7107" w14:textId="77777777" w:rsidR="00E406FF" w:rsidRDefault="00E406FF" w:rsidP="00E406FF">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5648E54B" w14:textId="77777777" w:rsidR="00E406FF" w:rsidRDefault="00E406FF" w:rsidP="00E406FF">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45916096" w14:textId="77777777" w:rsidR="00E406FF" w:rsidRDefault="00E406FF" w:rsidP="00E406FF">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75333B5F" w14:textId="77777777" w:rsidR="00E406FF" w:rsidRDefault="00E406FF" w:rsidP="00E406FF">
      <w:pPr>
        <w:rPr>
          <w:rFonts w:asciiTheme="minorHAnsi" w:hAnsiTheme="minorHAnsi" w:cstheme="minorHAnsi"/>
          <w:sz w:val="16"/>
        </w:rPr>
      </w:pPr>
      <w:r>
        <w:rPr>
          <w:rFonts w:asciiTheme="minorHAnsi" w:hAnsiTheme="minorHAnsi" w:cstheme="minorHAnsi"/>
          <w:sz w:val="16"/>
        </w:rPr>
        <w:t xml:space="preserve">Desire and reward centers </w:t>
      </w:r>
    </w:p>
    <w:p w14:paraId="4979A665" w14:textId="77777777" w:rsidR="00E406FF" w:rsidRDefault="00E406FF" w:rsidP="00E406FF">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w:t>
      </w:r>
      <w:proofErr w:type="spellStart"/>
      <w:r>
        <w:rPr>
          <w:rFonts w:asciiTheme="minorHAnsi" w:hAnsiTheme="minorHAnsi" w:cstheme="minorHAnsi"/>
          <w:sz w:val="16"/>
        </w:rPr>
        <w:t>mesocorticolimbic</w:t>
      </w:r>
      <w:proofErr w:type="spellEnd"/>
      <w:r>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5AF14655" w14:textId="77777777" w:rsidR="00E406FF" w:rsidRDefault="00E406FF" w:rsidP="00E406FF">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proofErr w:type="spellStart"/>
      <w:r>
        <w:rPr>
          <w:rFonts w:asciiTheme="minorHAnsi" w:hAnsiTheme="minorHAnsi" w:cstheme="minorHAnsi"/>
          <w:sz w:val="16"/>
        </w:rPr>
        <w:t>NAc</w:t>
      </w:r>
      <w:proofErr w:type="spellEnd"/>
      <w:r>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has spiny neurons that receive dopamine from the VTA and glutamate (a dopamine driver) from the hippocampus, </w:t>
      </w:r>
      <w:proofErr w:type="gramStart"/>
      <w:r>
        <w:rPr>
          <w:rFonts w:asciiTheme="minorHAnsi" w:hAnsiTheme="minorHAnsi" w:cstheme="minorHAnsi"/>
          <w:sz w:val="16"/>
        </w:rPr>
        <w:t>amygdala</w:t>
      </w:r>
      <w:proofErr w:type="gramEnd"/>
      <w:r>
        <w:rPr>
          <w:rFonts w:asciiTheme="minorHAnsi" w:hAnsiTheme="minorHAnsi" w:cstheme="minorHAnsi"/>
          <w:sz w:val="16"/>
        </w:rPr>
        <w:t xml:space="preserve"> and medial prefrontal cortex. Subsequently,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in the “Brain Reward Cascade” that contribute to addiction and compulsive behaviors [3,6,41]. </w:t>
      </w:r>
    </w:p>
    <w:p w14:paraId="75241C51" w14:textId="77777777" w:rsidR="00E406FF" w:rsidRDefault="00E406FF" w:rsidP="00E406FF">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w:t>
      </w:r>
      <w:proofErr w:type="spellStart"/>
      <w:r>
        <w:rPr>
          <w:rFonts w:asciiTheme="minorHAnsi" w:hAnsiTheme="minorHAnsi" w:cstheme="minorHAnsi"/>
          <w:sz w:val="16"/>
        </w:rPr>
        <w:t>hedus</w:t>
      </w:r>
      <w:proofErr w:type="spellEnd"/>
      <w:r>
        <w:rPr>
          <w:rFonts w:asciiTheme="minorHAnsi" w:hAnsiTheme="minorHAnsi" w:cstheme="minorHAnsi"/>
          <w:sz w:val="16"/>
        </w:rPr>
        <w:t xml:space="preserve"> is the term for “sweet”; and in Greek, </w:t>
      </w:r>
      <w:proofErr w:type="spellStart"/>
      <w:r>
        <w:rPr>
          <w:rFonts w:asciiTheme="minorHAnsi" w:hAnsiTheme="minorHAnsi" w:cstheme="minorHAnsi"/>
          <w:sz w:val="16"/>
        </w:rPr>
        <w:t>hodone</w:t>
      </w:r>
      <w:proofErr w:type="spellEnd"/>
      <w:r>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055F4FC8" w14:textId="77777777" w:rsidR="00E406FF" w:rsidRDefault="00E406FF" w:rsidP="00E406FF">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348464FA" w14:textId="77777777" w:rsidR="00E406FF" w:rsidRDefault="00E406FF" w:rsidP="00E406FF">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Pr>
          <w:rFonts w:asciiTheme="minorHAnsi" w:hAnsiTheme="minorHAnsi" w:cstheme="minorHAnsi"/>
          <w:sz w:val="16"/>
        </w:rPr>
        <w:t>networks, and</w:t>
      </w:r>
      <w:proofErr w:type="gramEnd"/>
      <w:r>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5622A2EF" w14:textId="77777777" w:rsidR="00E406FF" w:rsidRDefault="00E406FF" w:rsidP="00E406FF">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Pr>
          <w:rFonts w:asciiTheme="minorHAnsi" w:hAnsiTheme="minorHAnsi" w:cstheme="minorHAnsi"/>
          <w:sz w:val="16"/>
        </w:rPr>
        <w:t>NAc</w:t>
      </w:r>
      <w:proofErr w:type="spellEnd"/>
      <w:r>
        <w:rPr>
          <w:rFonts w:asciiTheme="minorHAnsi" w:hAnsiTheme="minorHAnsi" w:cstheme="minorHAnsi"/>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Pr>
          <w:rFonts w:asciiTheme="minorHAnsi" w:hAnsiTheme="minorHAnsi" w:cstheme="minorHAnsi"/>
          <w:sz w:val="16"/>
        </w:rPr>
        <w:t>), and</w:t>
      </w:r>
      <w:proofErr w:type="gramEnd"/>
      <w:r>
        <w:rPr>
          <w:rFonts w:asciiTheme="minorHAnsi" w:hAnsiTheme="minorHAnsi" w:cstheme="minorHAnsi"/>
          <w:sz w:val="16"/>
        </w:rPr>
        <w:t xml:space="preserve"> may have an additive effect on vulnerability to various addictions [48]. In this regard, </w:t>
      </w:r>
      <w:proofErr w:type="spellStart"/>
      <w:r>
        <w:rPr>
          <w:rFonts w:asciiTheme="minorHAnsi" w:hAnsiTheme="minorHAnsi" w:cstheme="minorHAnsi"/>
          <w:sz w:val="16"/>
        </w:rPr>
        <w:t>Vanyukov</w:t>
      </w:r>
      <w:proofErr w:type="spellEnd"/>
      <w:r>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09D19C0B" w14:textId="77777777" w:rsidR="00E406FF" w:rsidRDefault="00E406FF" w:rsidP="00E406FF">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495C1714" w14:textId="77777777" w:rsidR="00E406FF" w:rsidRDefault="00E406FF" w:rsidP="00E406FF">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6CEE463C" w14:textId="77777777" w:rsidR="00E406FF" w:rsidRDefault="00E406FF" w:rsidP="00E406FF">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Pr>
          <w:rFonts w:asciiTheme="minorHAnsi" w:hAnsiTheme="minorHAnsi" w:cstheme="minorHAnsi"/>
          <w:sz w:val="16"/>
        </w:rPr>
        <w:t>Nenad</w:t>
      </w:r>
      <w:proofErr w:type="spellEnd"/>
      <w:r>
        <w:rPr>
          <w:rFonts w:asciiTheme="minorHAnsi" w:hAnsiTheme="minorHAnsi" w:cstheme="minorHAnsi"/>
          <w:sz w:val="16"/>
        </w:rPr>
        <w:t xml:space="preserve">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Pr>
          <w:rFonts w:asciiTheme="minorHAnsi" w:hAnsiTheme="minorHAnsi" w:cstheme="minorHAnsi"/>
          <w:sz w:val="16"/>
        </w:rPr>
        <w:t>schizophrenia</w:t>
      </w:r>
      <w:proofErr w:type="gramEnd"/>
      <w:r>
        <w:rPr>
          <w:rFonts w:asciiTheme="minorHAnsi" w:hAnsiTheme="minorHAnsi" w:cstheme="minorHAnsi"/>
          <w:sz w:val="16"/>
        </w:rPr>
        <w:t xml:space="preserve"> and spectrum disorders such as autism and addiction or RDS. </w:t>
      </w:r>
    </w:p>
    <w:p w14:paraId="0C096230" w14:textId="77777777" w:rsidR="00E406FF" w:rsidRDefault="00E406FF" w:rsidP="00E406FF">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rFonts w:asciiTheme="minorHAnsi" w:hAnsiTheme="minorHAnsi" w:cstheme="minorHAnsi"/>
          <w:sz w:val="16"/>
        </w:rPr>
        <w:t>alterlife</w:t>
      </w:r>
      <w:proofErr w:type="spellEnd"/>
      <w:r>
        <w:rPr>
          <w:rFonts w:asciiTheme="minorHAnsi" w:hAnsiTheme="minorHAnsi" w:cstheme="minorHAnsi"/>
          <w:sz w:val="16"/>
        </w:rPr>
        <w:t xml:space="preserv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rFonts w:asciiTheme="minorHAnsi" w:hAnsiTheme="minorHAnsi" w:cstheme="minorHAnsi"/>
          <w:sz w:val="16"/>
        </w:rPr>
        <w:t>shilting</w:t>
      </w:r>
      <w:proofErr w:type="spellEnd"/>
      <w:r>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F087E9D" w14:textId="77777777" w:rsidR="00E406FF" w:rsidRDefault="00E406FF" w:rsidP="00E406FF">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63EE2932" w14:textId="77777777" w:rsidR="00E406FF" w:rsidRPr="009847BA" w:rsidRDefault="00E406FF" w:rsidP="00E406FF">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268C7A0D" w14:textId="79704298" w:rsidR="00EE5F41" w:rsidRDefault="00D63E3D" w:rsidP="00EE5F41">
      <w:pPr>
        <w:pStyle w:val="Heading4"/>
      </w:pPr>
      <w:r>
        <w:t>4</w:t>
      </w:r>
      <w:r w:rsidR="00EE5F41">
        <w:t xml:space="preserve">] </w:t>
      </w:r>
      <w:r w:rsidR="00EE5F41" w:rsidRPr="00030FC6">
        <w:t>Reject</w:t>
      </w:r>
      <w:r w:rsidR="00EE5F41">
        <w:t xml:space="preserve"> calc indicts –</w:t>
      </w:r>
    </w:p>
    <w:p w14:paraId="76330D66" w14:textId="77777777" w:rsidR="00EE5F41" w:rsidRDefault="00EE5F41" w:rsidP="00EE5F41">
      <w:pPr>
        <w:pStyle w:val="Heading4"/>
      </w:pPr>
      <w:r>
        <w:t>A] Empirically denied—both individuals and policymakers carry out effective cost-benefit analysis which means even if decisions aren’t always perfect it’s still better than not acting at all</w:t>
      </w:r>
    </w:p>
    <w:p w14:paraId="1F96099A" w14:textId="483A751E" w:rsidR="00EE5F41" w:rsidRDefault="00EE5F41" w:rsidP="00EE5F41">
      <w:pPr>
        <w:pStyle w:val="Heading4"/>
      </w:pPr>
      <w:r>
        <w:t xml:space="preserve">B] Theory—they’re functionally NIBs that everyone knows are silly but skew the </w:t>
      </w:r>
      <w:proofErr w:type="spellStart"/>
      <w:r>
        <w:t>aff</w:t>
      </w:r>
      <w:proofErr w:type="spellEnd"/>
      <w:r>
        <w:t xml:space="preserve"> and move the debate away from the topic and actual philosophical debate, killing valuable education</w:t>
      </w:r>
    </w:p>
    <w:p w14:paraId="40E029F4" w14:textId="77777777" w:rsidR="00D63E3D" w:rsidRPr="00EB519E" w:rsidRDefault="00D63E3D" w:rsidP="00D63E3D">
      <w:pPr>
        <w:pStyle w:val="Heading4"/>
        <w:rPr>
          <w:bCs/>
        </w:rPr>
      </w:pPr>
      <w:r>
        <w:t xml:space="preserve">5] </w:t>
      </w:r>
      <w:r w:rsidRPr="00EB519E">
        <w:rPr>
          <w:bCs/>
        </w:rPr>
        <w:t xml:space="preserve">Reducing existential risks is the top priority in any coherent moral theory </w:t>
      </w:r>
    </w:p>
    <w:p w14:paraId="72B64BBB" w14:textId="77777777" w:rsidR="00D63E3D" w:rsidRDefault="00D63E3D" w:rsidP="00D63E3D">
      <w:pPr>
        <w:rPr>
          <w:b/>
          <w:bCs/>
          <w:sz w:val="26"/>
        </w:rPr>
      </w:pPr>
      <w:r>
        <w:rPr>
          <w:rStyle w:val="Style13ptBold"/>
        </w:rPr>
        <w:t xml:space="preserve">Plummer 15 </w:t>
      </w:r>
      <w:r>
        <w:t>(Theron, Philosophy @St. Andrews http://blog.practicalethics.ox.ac.uk/2015/05/moral-agreement-on-saving-the-world/)</w:t>
      </w:r>
    </w:p>
    <w:p w14:paraId="7611A4E5" w14:textId="72023B3F" w:rsidR="00EE5F41" w:rsidRPr="009F25A3" w:rsidRDefault="00D63E3D" w:rsidP="003E6B3D">
      <w:pPr>
        <w:rPr>
          <w:u w:val="single"/>
        </w:rPr>
      </w:pPr>
      <w:r>
        <w:rPr>
          <w:sz w:val="16"/>
        </w:rPr>
        <w:t xml:space="preserve">There appears to be lot of disagreement in moral philosophy. Whether these many apparent disagreements are deep and irresolvable, I believe </w:t>
      </w:r>
      <w:r>
        <w:rPr>
          <w:rStyle w:val="StyleUnderline"/>
        </w:rPr>
        <w:t>there is</w:t>
      </w:r>
      <w:r>
        <w:rPr>
          <w:sz w:val="16"/>
        </w:rPr>
        <w:t xml:space="preserve"> at least </w:t>
      </w:r>
      <w:r>
        <w:rPr>
          <w:rStyle w:val="StyleUnderline"/>
        </w:rPr>
        <w:t>one thing</w:t>
      </w:r>
      <w:r>
        <w:rPr>
          <w:sz w:val="16"/>
        </w:rPr>
        <w:t xml:space="preserve"> </w:t>
      </w:r>
      <w:r>
        <w:rPr>
          <w:rStyle w:val="StyleUnderline"/>
        </w:rPr>
        <w:t>it is reasonable to agree on</w:t>
      </w:r>
      <w:r>
        <w:rPr>
          <w:sz w:val="16"/>
        </w:rPr>
        <w:t xml:space="preserve"> right now, </w:t>
      </w:r>
      <w:r w:rsidRPr="00690735">
        <w:rPr>
          <w:rStyle w:val="Emphasis"/>
          <w:highlight w:val="green"/>
        </w:rPr>
        <w:t>whatever</w:t>
      </w:r>
      <w:r>
        <w:rPr>
          <w:sz w:val="16"/>
        </w:rPr>
        <w:t xml:space="preserve"> general </w:t>
      </w:r>
      <w:r w:rsidRPr="00690735">
        <w:rPr>
          <w:rStyle w:val="Emphasis"/>
          <w:highlight w:val="green"/>
        </w:rPr>
        <w:t>moral view</w:t>
      </w:r>
      <w:r>
        <w:rPr>
          <w:rStyle w:val="Emphasis"/>
        </w:rPr>
        <w:t xml:space="preserve"> we adopt</w:t>
      </w:r>
      <w:r>
        <w:rPr>
          <w:sz w:val="16"/>
        </w:rPr>
        <w:t xml:space="preserve">: that </w:t>
      </w:r>
      <w:r w:rsidRPr="00690735">
        <w:rPr>
          <w:rStyle w:val="StyleUnderline"/>
          <w:highlight w:val="green"/>
        </w:rPr>
        <w:t>it is</w:t>
      </w:r>
      <w:r>
        <w:rPr>
          <w:sz w:val="16"/>
        </w:rPr>
        <w:t xml:space="preserve"> very </w:t>
      </w:r>
      <w:r w:rsidRPr="00690735">
        <w:rPr>
          <w:rStyle w:val="StyleUnderline"/>
          <w:highlight w:val="green"/>
        </w:rPr>
        <w:t>important to reduce</w:t>
      </w:r>
      <w:r w:rsidRPr="00690735">
        <w:rPr>
          <w:sz w:val="16"/>
          <w:highlight w:val="green"/>
        </w:rPr>
        <w:t xml:space="preserve"> </w:t>
      </w:r>
      <w:r w:rsidRPr="00690735">
        <w:rPr>
          <w:rStyle w:val="StyleUnderline"/>
          <w:highlight w:val="green"/>
        </w:rPr>
        <w:t>the risk that</w:t>
      </w:r>
      <w:r>
        <w:rPr>
          <w:sz w:val="16"/>
        </w:rPr>
        <w:t xml:space="preserve"> all intelligent </w:t>
      </w:r>
      <w:r w:rsidRPr="00690735">
        <w:rPr>
          <w:rStyle w:val="StyleUnderline"/>
          <w:highlight w:val="green"/>
        </w:rPr>
        <w:t>beings</w:t>
      </w:r>
      <w:r>
        <w:rPr>
          <w:sz w:val="16"/>
        </w:rPr>
        <w:t xml:space="preserve"> on this planet </w:t>
      </w:r>
      <w:r w:rsidRPr="00690735">
        <w:rPr>
          <w:rStyle w:val="StyleUnderline"/>
          <w:highlight w:val="green"/>
        </w:rPr>
        <w:t>are eliminated by</w:t>
      </w:r>
      <w:r>
        <w:rPr>
          <w:sz w:val="16"/>
        </w:rPr>
        <w:t xml:space="preserve"> an enormous </w:t>
      </w:r>
      <w:r w:rsidRPr="00690735">
        <w:rPr>
          <w:rStyle w:val="Emphasis"/>
          <w:highlight w:val="green"/>
        </w:rPr>
        <w:t>catastrophe</w:t>
      </w:r>
      <w:r>
        <w:rPr>
          <w:sz w:val="16"/>
        </w:rPr>
        <w:t xml:space="preserve">, such as a nuclear war. How we might in fact try to reduce such existential risks is discussed elsewhere. My claim here is only that </w:t>
      </w:r>
      <w:r>
        <w:rPr>
          <w:rStyle w:val="StyleUnderline"/>
        </w:rPr>
        <w:t xml:space="preserve">we </w:t>
      </w:r>
      <w:r>
        <w:rPr>
          <w:sz w:val="16"/>
        </w:rPr>
        <w:t xml:space="preserve">– </w:t>
      </w:r>
      <w:r>
        <w:rPr>
          <w:rStyle w:val="StyleUnderline"/>
        </w:rPr>
        <w:t>whether we’re consequentialists, deontologists, or virtue ethicists</w:t>
      </w:r>
      <w:r>
        <w:rPr>
          <w:sz w:val="16"/>
        </w:rPr>
        <w:t xml:space="preserve"> – </w:t>
      </w:r>
      <w:r>
        <w:rPr>
          <w:rStyle w:val="StyleUnderline"/>
        </w:rPr>
        <w:t xml:space="preserve">should all agree that </w:t>
      </w:r>
      <w:r w:rsidRPr="00690735">
        <w:rPr>
          <w:rStyle w:val="StyleUnderline"/>
          <w:highlight w:val="green"/>
        </w:rPr>
        <w:t>we</w:t>
      </w:r>
      <w:r>
        <w:rPr>
          <w:rStyle w:val="StyleUnderline"/>
        </w:rPr>
        <w:t xml:space="preserve"> </w:t>
      </w:r>
      <w:r w:rsidRPr="00690735">
        <w:rPr>
          <w:rStyle w:val="StyleUnderline"/>
          <w:highlight w:val="green"/>
        </w:rPr>
        <w:t xml:space="preserve">should try </w:t>
      </w:r>
      <w:r w:rsidRPr="00690735">
        <w:rPr>
          <w:rStyle w:val="Emphasis"/>
          <w:highlight w:val="green"/>
        </w:rPr>
        <w:t>to save the world</w:t>
      </w:r>
      <w:r>
        <w:rPr>
          <w:rStyle w:val="Emphasis"/>
        </w:rPr>
        <w:t>.</w:t>
      </w:r>
      <w:r>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rStyle w:val="StyleUnderline"/>
        </w:rPr>
        <w:t>There are so many possible future people that reducing existential risk is arguably the most important thing in the world</w:t>
      </w:r>
      <w:r>
        <w:rPr>
          <w:sz w:val="16"/>
        </w:rPr>
        <w:t xml:space="preserve">, even if the well-being of these possible people were given only 0.001% as much weight as that of existing people. </w:t>
      </w:r>
      <w:r w:rsidRPr="00690735">
        <w:rPr>
          <w:rStyle w:val="StyleUnderline"/>
          <w:highlight w:val="green"/>
        </w:rPr>
        <w:t>Even on a wholly person-affecting</w:t>
      </w:r>
      <w:r>
        <w:rPr>
          <w:rStyle w:val="StyleUnderline"/>
        </w:rPr>
        <w:t xml:space="preserve"> view</w:t>
      </w:r>
      <w:r>
        <w:rPr>
          <w:sz w:val="16"/>
        </w:rPr>
        <w:t xml:space="preserve"> – according to which there’s nothing (apart from effects on existing people) to be said in favor of creating happy people – </w:t>
      </w:r>
      <w:r w:rsidRPr="00690735">
        <w:rPr>
          <w:rStyle w:val="StyleUnderline"/>
          <w:highlight w:val="green"/>
        </w:rPr>
        <w:t>the case for reducing existential risk is very strong</w:t>
      </w:r>
      <w:r>
        <w:rPr>
          <w:sz w:val="16"/>
        </w:rPr>
        <w:t xml:space="preserve">. As noted in this seminal paper, this case is strengthened by the fact that there’s a good chance that many existing people will, with the aid of life-extension technology, live very long and very </w:t>
      </w:r>
      <w:proofErr w:type="gramStart"/>
      <w:r>
        <w:rPr>
          <w:sz w:val="16"/>
        </w:rPr>
        <w:t>high quality</w:t>
      </w:r>
      <w:proofErr w:type="gramEnd"/>
      <w:r>
        <w:rPr>
          <w:sz w:val="16"/>
        </w:rPr>
        <w:t xml:space="preserve"> lives. </w:t>
      </w:r>
      <w:r>
        <w:rPr>
          <w:rStyle w:val="StyleUnderline"/>
        </w:rPr>
        <w:t>You might think what I have just argued applies to consequentialists only.</w:t>
      </w:r>
      <w:r>
        <w:rPr>
          <w:sz w:val="16"/>
        </w:rPr>
        <w:t xml:space="preserve"> </w:t>
      </w:r>
      <w:r>
        <w:rPr>
          <w:rStyle w:val="StyleUnderline"/>
        </w:rPr>
        <w:t>There is a tendency to assume that, if an argument appeals to consequentialist considerations</w:t>
      </w:r>
      <w:r>
        <w:rPr>
          <w:sz w:val="16"/>
        </w:rPr>
        <w:t xml:space="preserve"> (the goodness of outcomes), </w:t>
      </w:r>
      <w:r>
        <w:rPr>
          <w:rStyle w:val="Emphasis"/>
        </w:rPr>
        <w:t>it is irrelevant to non-consequentialists</w:t>
      </w:r>
      <w:r>
        <w:rPr>
          <w:sz w:val="16"/>
        </w:rPr>
        <w:t xml:space="preserve">. </w:t>
      </w:r>
      <w:r>
        <w:rPr>
          <w:rStyle w:val="Emphasis"/>
        </w:rPr>
        <w:t>But that is a huge mistake</w:t>
      </w:r>
      <w:r>
        <w:rPr>
          <w:sz w:val="16"/>
        </w:rPr>
        <w:t xml:space="preserve">. </w:t>
      </w:r>
      <w:r>
        <w:rPr>
          <w:rStyle w:val="StyleUnderline"/>
        </w:rPr>
        <w:t>Non-consequentialism is the view that there’s more that determines rightness</w:t>
      </w:r>
      <w:r>
        <w:rPr>
          <w:sz w:val="16"/>
        </w:rPr>
        <w:t xml:space="preserve"> </w:t>
      </w:r>
      <w:r>
        <w:rPr>
          <w:rStyle w:val="StyleUnderline"/>
        </w:rPr>
        <w:t>than</w:t>
      </w:r>
      <w:r>
        <w:rPr>
          <w:sz w:val="16"/>
        </w:rPr>
        <w:t xml:space="preserve"> the goodness of </w:t>
      </w:r>
      <w:r>
        <w:rPr>
          <w:rStyle w:val="StyleUnderline"/>
        </w:rPr>
        <w:t xml:space="preserve">consequences </w:t>
      </w:r>
      <w:r>
        <w:rPr>
          <w:sz w:val="16"/>
        </w:rPr>
        <w:t xml:space="preserve">or outcomes; </w:t>
      </w:r>
      <w:r>
        <w:rPr>
          <w:rStyle w:val="Emphasis"/>
        </w:rPr>
        <w:t>it is not the view that the latter don’t matter</w:t>
      </w:r>
      <w:r>
        <w:rPr>
          <w:sz w:val="16"/>
        </w:rPr>
        <w:t xml:space="preserve">. </w:t>
      </w:r>
      <w:r>
        <w:rPr>
          <w:rStyle w:val="StyleUnderline"/>
        </w:rPr>
        <w:t xml:space="preserve">Even </w:t>
      </w:r>
      <w:r>
        <w:rPr>
          <w:sz w:val="16"/>
        </w:rPr>
        <w:t xml:space="preserve">John </w:t>
      </w:r>
      <w:r>
        <w:rPr>
          <w:rStyle w:val="Emphasis"/>
        </w:rPr>
        <w:t>Rawls wrote, “</w:t>
      </w:r>
      <w:r w:rsidRPr="00690735">
        <w:rPr>
          <w:rStyle w:val="Emphasis"/>
          <w:highlight w:val="green"/>
        </w:rPr>
        <w:t>All ethical doctrines</w:t>
      </w:r>
      <w:r>
        <w:rPr>
          <w:rStyle w:val="Emphasis"/>
        </w:rPr>
        <w:t xml:space="preserve"> worth our attention </w:t>
      </w:r>
      <w:r w:rsidRPr="00690735">
        <w:rPr>
          <w:rStyle w:val="Emphasis"/>
          <w:highlight w:val="green"/>
        </w:rPr>
        <w:t>take consequences into account</w:t>
      </w:r>
      <w:r>
        <w:rPr>
          <w:sz w:val="16"/>
        </w:rPr>
        <w:t xml:space="preserve"> in judging rightness. </w:t>
      </w:r>
      <w:r>
        <w:rPr>
          <w:rStyle w:val="StyleUnderline"/>
        </w:rPr>
        <w:t>One which did not would simply be irrational</w:t>
      </w:r>
      <w:r>
        <w:rPr>
          <w:sz w:val="16"/>
        </w:rPr>
        <w:t xml:space="preserve">, crazy.” </w:t>
      </w:r>
      <w:r w:rsidRPr="00690735">
        <w:rPr>
          <w:rStyle w:val="Emphasis"/>
          <w:highlight w:val="green"/>
        </w:rPr>
        <w:t>Minimally plausible versions of deontology and virtue ethics must be concerned in part with promoting the good, from an impartial point of view</w:t>
      </w:r>
      <w:r w:rsidRPr="00690735">
        <w:rPr>
          <w:sz w:val="16"/>
          <w:highlight w:val="green"/>
        </w:rPr>
        <w:t>.</w:t>
      </w:r>
      <w:r>
        <w:rPr>
          <w:sz w:val="16"/>
        </w:rPr>
        <w:t xml:space="preserve"> </w:t>
      </w:r>
      <w:r>
        <w:rPr>
          <w:rStyle w:val="StyleUnderline"/>
        </w:rPr>
        <w:t xml:space="preserve">They’d thus imply </w:t>
      </w:r>
      <w:r>
        <w:rPr>
          <w:rStyle w:val="Emphasis"/>
        </w:rPr>
        <w:t>very strong reasons</w:t>
      </w:r>
      <w:r>
        <w:rPr>
          <w:rStyle w:val="StyleUnderline"/>
        </w:rPr>
        <w:t xml:space="preserve"> to reduce existential risk</w:t>
      </w:r>
      <w:r>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Pr>
        <w:t>Even egoism</w:t>
      </w:r>
      <w:r>
        <w:rPr>
          <w:sz w:val="16"/>
        </w:rPr>
        <w:t xml:space="preserve">, the view that each agent should maximize her own good, </w:t>
      </w:r>
      <w:r>
        <w:rPr>
          <w:rStyle w:val="StyleUnderline"/>
        </w:rPr>
        <w:t xml:space="preserve">might imply strong reasons to reduce existential risk. </w:t>
      </w:r>
      <w:r>
        <w:rPr>
          <w:sz w:val="16"/>
        </w:rPr>
        <w:t xml:space="preserve">It will depend, among other things, on what one’s own good </w:t>
      </w:r>
      <w:proofErr w:type="gramStart"/>
      <w:r>
        <w:rPr>
          <w:sz w:val="16"/>
        </w:rPr>
        <w:t>consists</w:t>
      </w:r>
      <w:proofErr w:type="gramEnd"/>
      <w:r>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Pr>
          <w:rStyle w:val="Emphasis"/>
        </w:rPr>
        <w:t xml:space="preserve">most of </w:t>
      </w:r>
      <w:r w:rsidRPr="00690735">
        <w:rPr>
          <w:rStyle w:val="Emphasis"/>
          <w:highlight w:val="green"/>
        </w:rPr>
        <w:t>what makes our lives go well would be undermined if there were no future generations</w:t>
      </w:r>
      <w:r>
        <w:rPr>
          <w:sz w:val="16"/>
        </w:rPr>
        <w:t xml:space="preserve"> of intelligent persons. On his view, my life would contain vastly less well-being if (say) a year after my death the world came to an end. </w:t>
      </w:r>
      <w:r>
        <w:rPr>
          <w:rStyle w:val="StyleUnderline"/>
        </w:rPr>
        <w:t>So obviously</w:t>
      </w:r>
      <w:r>
        <w:rPr>
          <w:sz w:val="16"/>
        </w:rPr>
        <w:t xml:space="preserve"> if Scheffler were right </w:t>
      </w:r>
      <w:r>
        <w:rPr>
          <w:rStyle w:val="StyleUnderline"/>
        </w:rPr>
        <w:t>I’d have very strong reason to reduce existential risk</w:t>
      </w:r>
      <w:r>
        <w:rPr>
          <w:sz w:val="16"/>
        </w:rPr>
        <w:t xml:space="preserve">. </w:t>
      </w:r>
      <w:r w:rsidRPr="00690735">
        <w:rPr>
          <w:rStyle w:val="Emphasis"/>
          <w:highlight w:val="green"/>
        </w:rPr>
        <w:t xml:space="preserve">We should also </w:t>
      </w:r>
      <w:proofErr w:type="gramStart"/>
      <w:r w:rsidRPr="00690735">
        <w:rPr>
          <w:rStyle w:val="Emphasis"/>
          <w:highlight w:val="green"/>
        </w:rPr>
        <w:t>take into account</w:t>
      </w:r>
      <w:proofErr w:type="gramEnd"/>
      <w:r>
        <w:rPr>
          <w:rStyle w:val="Emphasis"/>
        </w:rPr>
        <w:t xml:space="preserve"> moral </w:t>
      </w:r>
      <w:r w:rsidRPr="00690735">
        <w:rPr>
          <w:rStyle w:val="Emphasis"/>
          <w:highlight w:val="green"/>
        </w:rPr>
        <w:t>uncertainty</w:t>
      </w:r>
      <w:r>
        <w:rPr>
          <w:rStyle w:val="Emphasis"/>
        </w:rPr>
        <w:t>.</w:t>
      </w:r>
      <w:r>
        <w:rPr>
          <w:sz w:val="16"/>
        </w:rPr>
        <w:t xml:space="preserve"> W</w:t>
      </w:r>
      <w:r>
        <w:rPr>
          <w:rStyle w:val="StyleUnderline"/>
        </w:rPr>
        <w:t>hat is it reasonable for one to do, when one is uncertain</w:t>
      </w:r>
      <w:r>
        <w:rPr>
          <w:sz w:val="16"/>
        </w:rPr>
        <w:t xml:space="preserve"> not (only</w:t>
      </w:r>
      <w:r>
        <w:rPr>
          <w:rStyle w:val="StyleUnderline"/>
        </w:rPr>
        <w:t>) about</w:t>
      </w:r>
      <w:r>
        <w:rPr>
          <w:sz w:val="16"/>
        </w:rPr>
        <w:t xml:space="preserve"> the empirical facts, but also about the </w:t>
      </w:r>
      <w:r>
        <w:rPr>
          <w:rStyle w:val="StyleUnderline"/>
        </w:rPr>
        <w:t>moral facts?</w:t>
      </w:r>
      <w:r>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Pr>
          <w:rStyle w:val="StyleUnderline"/>
        </w:rPr>
        <w:t xml:space="preserve">those </w:t>
      </w:r>
      <w:r>
        <w:rPr>
          <w:sz w:val="16"/>
        </w:rPr>
        <w:t xml:space="preserve">(hedonistic egoists) </w:t>
      </w:r>
      <w:r>
        <w:rPr>
          <w:rStyle w:val="Emphasis"/>
        </w:rPr>
        <w:t>who disagree should have a significant level of confidence that they are mistaken,</w:t>
      </w:r>
      <w:r>
        <w:rPr>
          <w:sz w:val="16"/>
        </w:rPr>
        <w:t xml:space="preserve"> and that one of the above views is correct. </w:t>
      </w:r>
      <w:r>
        <w:rPr>
          <w:rStyle w:val="StyleUnderline"/>
        </w:rPr>
        <w:t>Even if they were 90% sure that their view is the correct one</w:t>
      </w:r>
      <w:r>
        <w:rPr>
          <w:sz w:val="16"/>
        </w:rPr>
        <w:t xml:space="preserve"> (and 10% sure that one of these other ones is correct), </w:t>
      </w:r>
      <w:r>
        <w:rPr>
          <w:rStyle w:val="Emphasis"/>
        </w:rPr>
        <w:t>they would have pretty strong reason, from the standpoint of moral uncertainty, to reduce existential risk</w:t>
      </w:r>
      <w:r>
        <w:rPr>
          <w:sz w:val="16"/>
        </w:rPr>
        <w:t xml:space="preserve">. Perhaps most disturbingly still, </w:t>
      </w:r>
      <w:r>
        <w:rPr>
          <w:rStyle w:val="StyleUnderline"/>
        </w:rPr>
        <w:t>even if we are only 1% sure that the well-being of possible future people matters</w:t>
      </w:r>
      <w:r>
        <w:rPr>
          <w:sz w:val="16"/>
        </w:rPr>
        <w:t xml:space="preserve">, it is at least arguable that, from the standpoint of moral uncertainty, </w:t>
      </w:r>
      <w:r w:rsidRPr="00690735">
        <w:rPr>
          <w:rStyle w:val="Emphasis"/>
          <w:highlight w:val="green"/>
        </w:rPr>
        <w:t>reducing existential risk is the most important thing in the world</w:t>
      </w:r>
      <w:r w:rsidRPr="00690735">
        <w:rPr>
          <w:sz w:val="16"/>
          <w:highlight w:val="green"/>
        </w:rPr>
        <w:t xml:space="preserve">. </w:t>
      </w:r>
      <w:r>
        <w:rPr>
          <w:sz w:val="16"/>
        </w:rPr>
        <w:t xml:space="preserve">Again, this is largely </w:t>
      </w:r>
      <w:r>
        <w:rPr>
          <w:rStyle w:val="StyleUnderline"/>
        </w:rPr>
        <w:t xml:space="preserve">for the reason that </w:t>
      </w:r>
      <w:r w:rsidRPr="00690735">
        <w:rPr>
          <w:rStyle w:val="StyleUnderline"/>
          <w:highlight w:val="green"/>
        </w:rPr>
        <w:t>there are so many people who could exist</w:t>
      </w:r>
      <w:r>
        <w:rPr>
          <w:rStyle w:val="StyleUnderline"/>
        </w:rPr>
        <w:t xml:space="preserve"> in the future –</w:t>
      </w:r>
      <w:r>
        <w:rPr>
          <w:sz w:val="16"/>
        </w:rPr>
        <w:t xml:space="preserve"> there are trillions upon trillions… upon trillions. (For more on this and other related issues, see this excellent dissertation</w:t>
      </w:r>
      <w:r>
        <w:rPr>
          <w:rStyle w:val="StyleUnderline"/>
        </w:rPr>
        <w:t>). Of course, it is uncertain whether these untold trillions would, in general, have good lives</w:t>
      </w:r>
      <w:r>
        <w:rPr>
          <w:sz w:val="16"/>
        </w:rPr>
        <w:t>. It’s possible they’ll be miserable</w:t>
      </w:r>
      <w:r>
        <w:rPr>
          <w:rStyle w:val="StyleUnderline"/>
        </w:rPr>
        <w:t>. It is enough</w:t>
      </w:r>
      <w:r>
        <w:rPr>
          <w:sz w:val="16"/>
        </w:rPr>
        <w:t xml:space="preserve"> for my claim </w:t>
      </w:r>
      <w:r>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Pr>
          <w:rStyle w:val="StyleUnderline"/>
        </w:rPr>
        <w:t xml:space="preserve">even if things did not go well for our ancestors, I am optimistic that they will overall go fantastically well for our </w:t>
      </w:r>
      <w:proofErr w:type="gramStart"/>
      <w:r>
        <w:rPr>
          <w:rStyle w:val="StyleUnderline"/>
        </w:rPr>
        <w:t>descendants, if</w:t>
      </w:r>
      <w:proofErr w:type="gramEnd"/>
      <w:r>
        <w:rPr>
          <w:rStyle w:val="StyleUnderline"/>
        </w:rPr>
        <w:t xml:space="preserve"> we allow them to</w:t>
      </w:r>
      <w:r>
        <w:rPr>
          <w:sz w:val="16"/>
        </w:rPr>
        <w:t xml:space="preserve">. I suspect that </w:t>
      </w:r>
      <w:r>
        <w:rPr>
          <w:rStyle w:val="StyleUnderline"/>
        </w:rPr>
        <w:t>most of us alive today</w:t>
      </w:r>
      <w:r>
        <w:rPr>
          <w:sz w:val="16"/>
        </w:rPr>
        <w:t xml:space="preserve"> – at least those of us not suffering from extreme illness or poverty – </w:t>
      </w:r>
      <w:r>
        <w:rPr>
          <w:rStyle w:val="StyleUnderline"/>
        </w:rPr>
        <w:t>have lives that are well worth living, and that things will continue to improve</w:t>
      </w:r>
      <w:r>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47051A33" w14:textId="77777777" w:rsidR="00EE5F41" w:rsidRPr="00EE5F41" w:rsidRDefault="00EE5F41" w:rsidP="00EE5F41"/>
    <w:sectPr w:rsidR="00EE5F41" w:rsidRPr="00EE5F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E406FF"/>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3E6B3D"/>
    <w:rsid w:val="00407037"/>
    <w:rsid w:val="004239A3"/>
    <w:rsid w:val="004605D6"/>
    <w:rsid w:val="00490FF7"/>
    <w:rsid w:val="004A41B0"/>
    <w:rsid w:val="004C60E8"/>
    <w:rsid w:val="004E3579"/>
    <w:rsid w:val="004E728B"/>
    <w:rsid w:val="004F39E0"/>
    <w:rsid w:val="00537BD5"/>
    <w:rsid w:val="00564653"/>
    <w:rsid w:val="0057268A"/>
    <w:rsid w:val="005D2912"/>
    <w:rsid w:val="005D4EBD"/>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3E3D"/>
    <w:rsid w:val="00D6691E"/>
    <w:rsid w:val="00D71170"/>
    <w:rsid w:val="00DA1C92"/>
    <w:rsid w:val="00DA25D4"/>
    <w:rsid w:val="00DA6538"/>
    <w:rsid w:val="00E15E75"/>
    <w:rsid w:val="00E406FF"/>
    <w:rsid w:val="00E5262C"/>
    <w:rsid w:val="00EC7DC4"/>
    <w:rsid w:val="00ED30CF"/>
    <w:rsid w:val="00EE5F4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661AF"/>
  <w15:chartTrackingRefBased/>
  <w15:docId w15:val="{D9ABC478-ECA5-4F9D-8930-3CBF74804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406FF"/>
    <w:rPr>
      <w:rFonts w:ascii="Calibri" w:hAnsi="Calibri" w:cs="Calibri"/>
      <w:sz w:val="24"/>
    </w:rPr>
  </w:style>
  <w:style w:type="paragraph" w:styleId="Heading1">
    <w:name w:val="heading 1"/>
    <w:aliases w:val="Pocket"/>
    <w:basedOn w:val="Normal"/>
    <w:next w:val="Normal"/>
    <w:link w:val="Heading1Char"/>
    <w:qFormat/>
    <w:rsid w:val="00E406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406F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406F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Ta"/>
    <w:basedOn w:val="Normal"/>
    <w:next w:val="Normal"/>
    <w:link w:val="Heading4Char"/>
    <w:uiPriority w:val="3"/>
    <w:unhideWhenUsed/>
    <w:qFormat/>
    <w:rsid w:val="00E406F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406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06FF"/>
  </w:style>
  <w:style w:type="character" w:customStyle="1" w:styleId="Heading1Char">
    <w:name w:val="Heading 1 Char"/>
    <w:aliases w:val="Pocket Char"/>
    <w:basedOn w:val="DefaultParagraphFont"/>
    <w:link w:val="Heading1"/>
    <w:rsid w:val="00E406F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406F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406FF"/>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E406F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7"/>
    <w:qFormat/>
    <w:rsid w:val="00E406FF"/>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406FF"/>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B"/>
    <w:basedOn w:val="DefaultParagraphFont"/>
    <w:uiPriority w:val="6"/>
    <w:qFormat/>
    <w:rsid w:val="00E406FF"/>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No Spacing31 Char,No Spacing22 Char,Important,Read"/>
    <w:basedOn w:val="DefaultParagraphFont"/>
    <w:link w:val="NoSpacing"/>
    <w:uiPriority w:val="99"/>
    <w:unhideWhenUsed/>
    <w:rsid w:val="00E406FF"/>
    <w:rPr>
      <w:color w:val="auto"/>
      <w:u w:val="none"/>
    </w:rPr>
  </w:style>
  <w:style w:type="character" w:styleId="FollowedHyperlink">
    <w:name w:val="FollowedHyperlink"/>
    <w:basedOn w:val="DefaultParagraphFont"/>
    <w:uiPriority w:val="99"/>
    <w:semiHidden/>
    <w:unhideWhenUsed/>
    <w:rsid w:val="00E406FF"/>
    <w:rPr>
      <w:color w:val="auto"/>
      <w:u w:val="none"/>
    </w:rPr>
  </w:style>
  <w:style w:type="paragraph" w:customStyle="1" w:styleId="p">
    <w:name w:val="p"/>
    <w:basedOn w:val="Normal"/>
    <w:rsid w:val="00E406FF"/>
    <w:pPr>
      <w:spacing w:before="100" w:beforeAutospacing="1" w:after="100" w:afterAutospacing="1" w:line="240" w:lineRule="auto"/>
    </w:pPr>
    <w:rPr>
      <w:rFonts w:ascii="Times New Roman" w:eastAsia="Times New Roman" w:hAnsi="Times New Roman" w:cs="Times New Roman"/>
      <w:szCs w:val="24"/>
    </w:rPr>
  </w:style>
  <w:style w:type="character" w:customStyle="1" w:styleId="num">
    <w:name w:val="num"/>
    <w:basedOn w:val="DefaultParagraphFont"/>
    <w:rsid w:val="00E406FF"/>
  </w:style>
  <w:style w:type="character" w:customStyle="1" w:styleId="letter">
    <w:name w:val="letter"/>
    <w:basedOn w:val="DefaultParagraphFont"/>
    <w:rsid w:val="00E406FF"/>
  </w:style>
  <w:style w:type="character" w:customStyle="1" w:styleId="dttext">
    <w:name w:val="dttext"/>
    <w:basedOn w:val="DefaultParagraphFont"/>
    <w:rsid w:val="00E406FF"/>
  </w:style>
  <w:style w:type="character" w:styleId="Strong">
    <w:name w:val="Strong"/>
    <w:basedOn w:val="DefaultParagraphFont"/>
    <w:uiPriority w:val="22"/>
    <w:qFormat/>
    <w:rsid w:val="00E406FF"/>
    <w:rPr>
      <w:b/>
      <w:bCs/>
    </w:rPr>
  </w:style>
  <w:style w:type="character" w:customStyle="1" w:styleId="ex-sent">
    <w:name w:val="ex-sent"/>
    <w:basedOn w:val="DefaultParagraphFont"/>
    <w:rsid w:val="00E406FF"/>
  </w:style>
  <w:style w:type="character" w:customStyle="1" w:styleId="mwtwi">
    <w:name w:val="mw_t_wi"/>
    <w:basedOn w:val="DefaultParagraphFont"/>
    <w:rsid w:val="00E406FF"/>
  </w:style>
  <w:style w:type="character" w:customStyle="1" w:styleId="auth">
    <w:name w:val="auth"/>
    <w:basedOn w:val="DefaultParagraphFont"/>
    <w:rsid w:val="00E406FF"/>
  </w:style>
  <w:style w:type="paragraph" w:styleId="NormalWeb">
    <w:name w:val="Normal (Web)"/>
    <w:basedOn w:val="Normal"/>
    <w:uiPriority w:val="99"/>
    <w:unhideWhenUsed/>
    <w:rsid w:val="00E406FF"/>
    <w:pPr>
      <w:spacing w:before="100" w:beforeAutospacing="1" w:after="100" w:afterAutospacing="1" w:line="240" w:lineRule="auto"/>
    </w:pPr>
    <w:rPr>
      <w:rFonts w:ascii="Times New Roman" w:eastAsia="Times New Roman" w:hAnsi="Times New Roman" w:cs="Times New Roman"/>
      <w:szCs w:val="24"/>
    </w:rPr>
  </w:style>
  <w:style w:type="character" w:styleId="UnresolvedMention">
    <w:name w:val="Unresolved Mention"/>
    <w:basedOn w:val="DefaultParagraphFont"/>
    <w:uiPriority w:val="99"/>
    <w:semiHidden/>
    <w:unhideWhenUsed/>
    <w:rsid w:val="00E406FF"/>
    <w:rPr>
      <w:color w:val="605E5C"/>
      <w:shd w:val="clear" w:color="auto" w:fill="E1DFDD"/>
    </w:rPr>
  </w:style>
  <w:style w:type="paragraph" w:customStyle="1" w:styleId="textbold">
    <w:name w:val="text bold"/>
    <w:basedOn w:val="Normal"/>
    <w:link w:val="Emphasis"/>
    <w:uiPriority w:val="7"/>
    <w:qFormat/>
    <w:rsid w:val="00E406F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mb15">
    <w:name w:val="mb15"/>
    <w:basedOn w:val="Normal"/>
    <w:rsid w:val="00E406FF"/>
    <w:pPr>
      <w:spacing w:before="100" w:beforeAutospacing="1" w:after="100" w:afterAutospacing="1" w:line="240" w:lineRule="auto"/>
    </w:pPr>
    <w:rPr>
      <w:rFonts w:ascii="Times New Roman" w:eastAsia="Times New Roman" w:hAnsi="Times New Roman" w:cs="Times New Roman"/>
      <w:szCs w:val="24"/>
    </w:rPr>
  </w:style>
  <w:style w:type="paragraph" w:customStyle="1" w:styleId="mb0">
    <w:name w:val="mb0"/>
    <w:basedOn w:val="Normal"/>
    <w:rsid w:val="00E406FF"/>
    <w:pPr>
      <w:spacing w:before="100" w:beforeAutospacing="1" w:after="100" w:afterAutospacing="1" w:line="240" w:lineRule="auto"/>
    </w:pPr>
    <w:rPr>
      <w:rFonts w:ascii="Times New Roman" w:eastAsia="Times New Roman" w:hAnsi="Times New Roman" w:cs="Times New Roman"/>
      <w:szCs w:val="24"/>
    </w:rPr>
  </w:style>
  <w:style w:type="paragraph" w:customStyle="1" w:styleId="articleparagraph">
    <w:name w:val="article__paragraph"/>
    <w:basedOn w:val="Normal"/>
    <w:rsid w:val="00E406FF"/>
    <w:pPr>
      <w:spacing w:before="100" w:beforeAutospacing="1" w:after="100" w:afterAutospacing="1" w:line="240" w:lineRule="auto"/>
    </w:pPr>
    <w:rPr>
      <w:rFonts w:ascii="Times New Roman" w:eastAsia="Times New Roman" w:hAnsi="Times New Roman" w:cs="Times New Roman"/>
      <w:szCs w:val="24"/>
    </w:rPr>
  </w:style>
  <w:style w:type="character" w:customStyle="1" w:styleId="articleheadline">
    <w:name w:val="article__headline"/>
    <w:basedOn w:val="DefaultParagraphFont"/>
    <w:rsid w:val="00E406FF"/>
  </w:style>
  <w:style w:type="paragraph" w:styleId="NoSpacing">
    <w:name w:val="No Spacing"/>
    <w:aliases w:val="Note Level 2,Small Text,Card Format,Note Level 21,ClearFormatting,Clear,DDI Tag,Tag Title,No Spacing51,No Spacing11211,card,No Spacing31,No Spacing22,No Spacing3,tag,Dont use,No Spacing41,No Spacing111112,Tag and Cite,CD - Cite,No Spacing6,ca"/>
    <w:basedOn w:val="Heading1"/>
    <w:link w:val="Hyperlink"/>
    <w:autoRedefine/>
    <w:uiPriority w:val="99"/>
    <w:qFormat/>
    <w:rsid w:val="00E406F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E406FF"/>
    <w:pPr>
      <w:widowControl w:val="0"/>
      <w:suppressAutoHyphens/>
      <w:spacing w:after="200" w:line="254" w:lineRule="auto"/>
      <w:contextualSpacing/>
    </w:pPr>
    <w:rPr>
      <w:rFonts w:asciiTheme="minorHAnsi" w:hAnsiTheme="minorHAnsi" w:cstheme="minorBidi"/>
      <w:u w:val="single"/>
    </w:rPr>
  </w:style>
  <w:style w:type="character" w:customStyle="1" w:styleId="text-first-letter">
    <w:name w:val="text-first-letter"/>
    <w:basedOn w:val="DefaultParagraphFont"/>
    <w:rsid w:val="00E406FF"/>
  </w:style>
  <w:style w:type="paragraph" w:styleId="ListParagraph">
    <w:name w:val="List Paragraph"/>
    <w:aliases w:val="6 font"/>
    <w:basedOn w:val="Normal"/>
    <w:uiPriority w:val="34"/>
    <w:unhideWhenUsed/>
    <w:qFormat/>
    <w:rsid w:val="00E406FF"/>
    <w:pPr>
      <w:ind w:left="720"/>
      <w:contextualSpacing/>
    </w:pPr>
  </w:style>
  <w:style w:type="paragraph" w:customStyle="1" w:styleId="Emphasis1">
    <w:name w:val="Emphasis1"/>
    <w:basedOn w:val="Normal"/>
    <w:autoRedefine/>
    <w:uiPriority w:val="7"/>
    <w:qFormat/>
    <w:rsid w:val="00E406FF"/>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D63E3D"/>
    <w:pPr>
      <w:spacing w:after="0" w:line="240" w:lineRule="auto"/>
    </w:pPr>
    <w:rPr>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turalnews.com/028749_Gulf_of_Mexico_oil_spill.html" TargetMode="External"/><Relationship Id="rId18" Type="http://schemas.openxmlformats.org/officeDocument/2006/relationships/hyperlink" Target="https://www.livescience.com/51990-sea-level-rise-unknowns.html" TargetMode="External"/><Relationship Id="rId26" Type="http://schemas.openxmlformats.org/officeDocument/2006/relationships/hyperlink" Target="https://asteroidminingcorporation.co.uk/" TargetMode="External"/><Relationship Id="rId39" Type="http://schemas.openxmlformats.org/officeDocument/2006/relationships/hyperlink" Target="https://www.acclimatise.uk.com/2018/05/02/earth-observation-of-increasing-importance-for-climate-change-adaptation/" TargetMode="External"/><Relationship Id="rId21" Type="http://schemas.openxmlformats.org/officeDocument/2006/relationships/hyperlink" Target="https://cen.acs.org/topics/biological-chemistry.html" TargetMode="External"/><Relationship Id="rId34" Type="http://schemas.openxmlformats.org/officeDocument/2006/relationships/hyperlink" Target="http://arxiv.org/abs/1505.03800" TargetMode="External"/><Relationship Id="rId42" Type="http://schemas.openxmlformats.org/officeDocument/2006/relationships/hyperlink" Target="https://www.ncbi.nlm.nih.gov/pmc/articles/PMC1821064/" TargetMode="External"/><Relationship Id="rId7" Type="http://schemas.openxmlformats.org/officeDocument/2006/relationships/hyperlink" Target="https://www.karger.com/Article/Fulltext/341794" TargetMode="External"/><Relationship Id="rId2" Type="http://schemas.openxmlformats.org/officeDocument/2006/relationships/numbering" Target="numbering.xml"/><Relationship Id="rId16" Type="http://schemas.openxmlformats.org/officeDocument/2006/relationships/hyperlink" Target="https://www.livescience.com/57266-amazon-river.html" TargetMode="External"/><Relationship Id="rId29" Type="http://schemas.openxmlformats.org/officeDocument/2006/relationships/hyperlink" Target="https://www.newscientist.com/article/mg22630235-100-dust-from-asteroid-mining-spells-danger-for-satellites/" TargetMode="External"/><Relationship Id="rId1" Type="http://schemas.openxmlformats.org/officeDocument/2006/relationships/customXml" Target="../customXml/item1.xml"/><Relationship Id="rId6" Type="http://schemas.openxmlformats.org/officeDocument/2006/relationships/hyperlink" Target="https://www.ncbi.nlm.nih.gov/pmc/articles/PMC5586729/" TargetMode="External"/><Relationship Id="rId11" Type="http://schemas.openxmlformats.org/officeDocument/2006/relationships/hyperlink" Target="https://www.dnv.com/to2030/technology/restoring-ecosystems-through-synthetic-biology.html" TargetMode="External"/><Relationship Id="rId24" Type="http://schemas.openxmlformats.org/officeDocument/2006/relationships/hyperlink" Target="https://www.bbvaopenmind.com/en/science/physics/asteroid-mining-a-new-space-race/" TargetMode="External"/><Relationship Id="rId32" Type="http://schemas.openxmlformats.org/officeDocument/2006/relationships/hyperlink" Target="https://www.newscientist.com/article/dn27243-rock-grab-from-asteroid-will-aid-human-mission-to-mars" TargetMode="External"/><Relationship Id="rId37" Type="http://schemas.openxmlformats.org/officeDocument/2006/relationships/hyperlink" Target="https://www.orbitaldebris.jsc.nasa.gov/faq.html" TargetMode="External"/><Relationship Id="rId40" Type="http://schemas.openxmlformats.org/officeDocument/2006/relationships/hyperlink" Target="https://www.businessinsider.com/russia-says-space-junk-could-spark-war-2016-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ipcc.ch/sr15/" TargetMode="External"/><Relationship Id="rId23" Type="http://schemas.openxmlformats.org/officeDocument/2006/relationships/hyperlink" Target="http://dx.doi.org/10.1038/s41467-020-19276-w" TargetMode="External"/><Relationship Id="rId28" Type="http://schemas.openxmlformats.org/officeDocument/2006/relationships/hyperlink" Target="https://www.cnbc.com/2015/05/01/build-the-economy-here-on-earth-by-exploring-space-tyson.html" TargetMode="External"/><Relationship Id="rId36" Type="http://schemas.openxmlformats.org/officeDocument/2006/relationships/hyperlink" Target="https://www.scientificamerican.com/article/orbital-debris-space-fence/" TargetMode="External"/><Relationship Id="rId10" Type="http://schemas.openxmlformats.org/officeDocument/2006/relationships/hyperlink" Target="https://www.popsci.com/story/environment/reverse-climate-threshold/" TargetMode="External"/><Relationship Id="rId19" Type="http://schemas.openxmlformats.org/officeDocument/2006/relationships/hyperlink" Target="http://www.futuredirections.org.au/workshop-papers/537-international-conflict-triggers-and-potential-conflict-points-resulting-from-food-and-water-insecurity.html%5d%20//Elmer" TargetMode="External"/><Relationship Id="rId31" Type="http://schemas.openxmlformats.org/officeDocument/2006/relationships/hyperlink" Target="http://www.nasa.gov/content/what-is-nasa-s-asteroid-redirect-mission/"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ytimes.com/2016/02/23/science/scientists-ponder-the-prospect-of-contagious-cancer.html?mcubz=0" TargetMode="External"/><Relationship Id="rId14" Type="http://schemas.openxmlformats.org/officeDocument/2006/relationships/hyperlink" Target="https://www.livescience.com/65633-climate-change-dooms-humans-by-2050.html" TargetMode="External"/><Relationship Id="rId22" Type="http://schemas.openxmlformats.org/officeDocument/2006/relationships/hyperlink" Target="https://cen.acs.org/articles/90/i42/Mining-Microbes.html" TargetMode="External"/><Relationship Id="rId27" Type="http://schemas.openxmlformats.org/officeDocument/2006/relationships/hyperlink" Target="https://www.transastracorp.com/" TargetMode="External"/><Relationship Id="rId30" Type="http://schemas.openxmlformats.org/officeDocument/2006/relationships/hyperlink" Target="https://arxiv.org/pdf/1505.03800.pdf" TargetMode="External"/><Relationship Id="rId35" Type="http://schemas.openxmlformats.org/officeDocument/2006/relationships/hyperlink" Target="https://www.scientificamerican.com/podcast/episode/the-sneaky-danger-of-space-dust/" TargetMode="External"/><Relationship Id="rId43" Type="http://schemas.openxmlformats.org/officeDocument/2006/relationships/hyperlink" Target="https://www.ncbi.nlm.nih.gov/pmc/articles/PMC6446569/" TargetMode="External"/><Relationship Id="rId8" Type="http://schemas.openxmlformats.org/officeDocument/2006/relationships/hyperlink" Target="https://www.karger.com/Article/Fulltext/341794" TargetMode="External"/><Relationship Id="rId3" Type="http://schemas.openxmlformats.org/officeDocument/2006/relationships/styles" Target="styles.xml"/><Relationship Id="rId12" Type="http://schemas.openxmlformats.org/officeDocument/2006/relationships/hyperlink" Target="https://grist.org/energy/10-years-after-deepwater-horizon-the-u-s-is-even-more-at-risk-of-a-major-oil-spill/" TargetMode="External"/><Relationship Id="rId17" Type="http://schemas.openxmlformats.org/officeDocument/2006/relationships/hyperlink" Target="https://www.livescience.com/55129-how-heat-waves-kill-so-quickly.html" TargetMode="External"/><Relationship Id="rId25" Type="http://schemas.openxmlformats.org/officeDocument/2006/relationships/hyperlink" Target="https://www.consensys.space/pr" TargetMode="External"/><Relationship Id="rId33" Type="http://schemas.openxmlformats.org/officeDocument/2006/relationships/hyperlink" Target="http://www.caseyhandmer.com/" TargetMode="External"/><Relationship Id="rId38" Type="http://schemas.openxmlformats.org/officeDocument/2006/relationships/hyperlink" Target="http://aip.scitation.org/doi/full/10.1063/1.4980833" TargetMode="External"/><Relationship Id="rId20" Type="http://schemas.openxmlformats.org/officeDocument/2006/relationships/hyperlink" Target="https://cen.acs.org/biological-chemistry/synthetic-biology/Microbes-mine-rare-earth-elements/98/web/2020/11" TargetMode="External"/><Relationship Id="rId41" Type="http://schemas.openxmlformats.org/officeDocument/2006/relationships/hyperlink" Target="https://geneticliteracyproject.org/2017/09/08/quest-colonize-space-demands-boost-biotechnology-synthetic-biolog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17506</Words>
  <Characters>99788</Characters>
  <Application>Microsoft Office Word</Application>
  <DocSecurity>0</DocSecurity>
  <Lines>831</Lines>
  <Paragraphs>234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5</cp:revision>
  <dcterms:created xsi:type="dcterms:W3CDTF">2021-09-18T19:58:00Z</dcterms:created>
  <dcterms:modified xsi:type="dcterms:W3CDTF">2021-09-18T21:23:00Z</dcterms:modified>
</cp:coreProperties>
</file>