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DF665" w14:textId="1BBC40FD" w:rsidR="0095590F" w:rsidRDefault="00F14168" w:rsidP="0095590F">
      <w:pPr>
        <w:pStyle w:val="Heading1"/>
      </w:pPr>
      <w:r>
        <w:t>Jack Howe RD 2</w:t>
      </w:r>
    </w:p>
    <w:p w14:paraId="23125F8D" w14:textId="77777777" w:rsidR="0095590F" w:rsidRDefault="0095590F" w:rsidP="0095590F">
      <w:pPr>
        <w:pStyle w:val="Heading3"/>
      </w:pPr>
      <w:r>
        <w:t>1AC: Innovation</w:t>
      </w:r>
    </w:p>
    <w:p w14:paraId="12E87C91" w14:textId="77777777" w:rsidR="0095590F" w:rsidRDefault="0095590F" w:rsidP="0095590F">
      <w:pPr>
        <w:pStyle w:val="Heading4"/>
      </w:pPr>
      <w:r>
        <w:t xml:space="preserve">Advantage 1 is Innovation – </w:t>
      </w:r>
    </w:p>
    <w:p w14:paraId="13E111A0" w14:textId="77777777" w:rsidR="0095590F" w:rsidRDefault="0095590F" w:rsidP="0095590F">
      <w:pPr>
        <w:pStyle w:val="Heading4"/>
      </w:pPr>
      <w:r>
        <w:t xml:space="preserve">We are in an innovation crisis – up to 80% of all new patents are not </w:t>
      </w:r>
      <w:r>
        <w:rPr>
          <w:u w:val="single"/>
        </w:rPr>
        <w:t>new drugs</w:t>
      </w:r>
      <w:r>
        <w:t xml:space="preserve"> but </w:t>
      </w:r>
      <w:r>
        <w:rPr>
          <w:u w:val="single"/>
        </w:rPr>
        <w:t>old ones</w:t>
      </w:r>
      <w:r>
        <w:t>.</w:t>
      </w:r>
    </w:p>
    <w:p w14:paraId="3C6DEDEF" w14:textId="77777777" w:rsidR="0095590F" w:rsidRPr="005B38BB" w:rsidRDefault="0095590F" w:rsidP="0095590F">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t>] sid recut Adam</w:t>
      </w:r>
    </w:p>
    <w:p w14:paraId="604DB640" w14:textId="77777777" w:rsidR="0095590F" w:rsidRPr="00841860" w:rsidRDefault="0095590F" w:rsidP="0095590F">
      <w:r w:rsidRPr="00841860">
        <w:t xml:space="preserve">The study results demonstrate definitively that the </w:t>
      </w:r>
      <w:r w:rsidRPr="003F25F2">
        <w:rPr>
          <w:rStyle w:val="StyleUnderline"/>
        </w:rPr>
        <w:t>pharmaceutical industry has strayed far from the patent system's intended design</w:t>
      </w:r>
      <w:r w:rsidRPr="00841860">
        <w:t xml:space="preserve">.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3F25F2">
        <w:rPr>
          <w:rStyle w:val="StyleUnderline"/>
        </w:rPr>
        <w:t xml:space="preserve">the </w:t>
      </w:r>
      <w:r w:rsidRPr="00BC3270">
        <w:rPr>
          <w:rStyle w:val="StyleUnderline"/>
          <w:highlight w:val="cyan"/>
        </w:rPr>
        <w:t>current</w:t>
      </w:r>
      <w:r w:rsidRPr="003F25F2">
        <w:rPr>
          <w:rStyle w:val="StyleUnderline"/>
        </w:rPr>
        <w:t xml:space="preserve"> state of </w:t>
      </w:r>
      <w:r w:rsidRPr="00BC3270">
        <w:rPr>
          <w:rStyle w:val="StyleUnderline"/>
          <w:highlight w:val="cyan"/>
        </w:rPr>
        <w:t>affairs</w:t>
      </w:r>
      <w:r w:rsidRPr="003F25F2">
        <w:rPr>
          <w:rStyle w:val="StyleUnderline"/>
        </w:rPr>
        <w:t xml:space="preserve"> is </w:t>
      </w:r>
      <w:r w:rsidRPr="00BC3270">
        <w:rPr>
          <w:rStyle w:val="StyleUnderline"/>
          <w:highlight w:val="cyan"/>
        </w:rPr>
        <w:t>harming</w:t>
      </w:r>
      <w:r w:rsidRPr="003F25F2">
        <w:rPr>
          <w:rStyle w:val="StyleUnderline"/>
        </w:rPr>
        <w:t xml:space="preserve"> </w:t>
      </w:r>
      <w:r w:rsidRPr="00BC3270">
        <w:rPr>
          <w:rStyle w:val="StyleUnderline"/>
          <w:highlight w:val="cyan"/>
        </w:rPr>
        <w:t>innovation</w:t>
      </w:r>
      <w:r w:rsidRPr="003F25F2">
        <w:rPr>
          <w:rStyle w:val="StyleUnderline"/>
        </w:rPr>
        <w:t xml:space="preserve"> in tangible ways</w:t>
      </w:r>
      <w:r w:rsidRPr="00841860">
        <w:t xml:space="preserve">. </w:t>
      </w:r>
      <w:r w:rsidRPr="003F25F2">
        <w:rPr>
          <w:rStyle w:val="StyleUnderline"/>
        </w:rPr>
        <w:t>Rather than creating new medicines</w:t>
      </w:r>
      <w:r w:rsidRPr="00841860">
        <w:t>—sallying forth into new frontiers for the benefit of society—</w:t>
      </w:r>
      <w:r w:rsidRPr="003F25F2">
        <w:rPr>
          <w:rStyle w:val="StyleUnderline"/>
        </w:rPr>
        <w:t xml:space="preserve">drug </w:t>
      </w:r>
      <w:r w:rsidRPr="00BC3270">
        <w:rPr>
          <w:rStyle w:val="StyleUnderline"/>
          <w:highlight w:val="cyan"/>
        </w:rPr>
        <w:t>companies</w:t>
      </w:r>
      <w:r w:rsidRPr="003F25F2">
        <w:rPr>
          <w:rStyle w:val="StyleUnderline"/>
        </w:rPr>
        <w:t xml:space="preserve"> are </w:t>
      </w:r>
      <w:r w:rsidRPr="00BC3270">
        <w:rPr>
          <w:rStyle w:val="StyleUnderline"/>
          <w:highlight w:val="cyan"/>
        </w:rPr>
        <w:t>focusing</w:t>
      </w:r>
      <w:r w:rsidRPr="003F25F2">
        <w:rPr>
          <w:rStyle w:val="StyleUnderline"/>
        </w:rPr>
        <w:t xml:space="preserve"> their </w:t>
      </w:r>
      <w:r w:rsidRPr="000E1FCB">
        <w:rPr>
          <w:rStyle w:val="StyleUnderline"/>
          <w:highlight w:val="cyan"/>
        </w:rPr>
        <w:t>time</w:t>
      </w:r>
      <w:r w:rsidRPr="003F25F2">
        <w:rPr>
          <w:rStyle w:val="StyleUnderline"/>
        </w:rPr>
        <w:t xml:space="preserve"> and effort </w:t>
      </w:r>
      <w:r w:rsidRPr="00BC3270">
        <w:rPr>
          <w:rStyle w:val="StyleUnderline"/>
          <w:highlight w:val="cyan"/>
        </w:rPr>
        <w:t>extending</w:t>
      </w:r>
      <w:r w:rsidRPr="003F25F2">
        <w:rPr>
          <w:rStyle w:val="StyleUnderline"/>
        </w:rPr>
        <w:t xml:space="preserve"> the </w:t>
      </w:r>
      <w:r w:rsidRPr="00BC3270">
        <w:rPr>
          <w:rStyle w:val="StyleUnderline"/>
          <w:highlight w:val="cyan"/>
        </w:rPr>
        <w:t>patent life</w:t>
      </w:r>
      <w:r w:rsidRPr="003F25F2">
        <w:rPr>
          <w:rStyle w:val="StyleUnderline"/>
        </w:rPr>
        <w:t xml:space="preserve"> of old products</w:t>
      </w:r>
      <w:r w:rsidRPr="00841860">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w:t>
      </w:r>
      <w:r w:rsidRPr="00BC3270">
        <w:rPr>
          <w:rStyle w:val="StyleUnderline"/>
          <w:highlight w:val="cyan"/>
        </w:rPr>
        <w:t>Rather than</w:t>
      </w:r>
      <w:r w:rsidRPr="003F25F2">
        <w:rPr>
          <w:rStyle w:val="StyleUnderline"/>
        </w:rPr>
        <w:t xml:space="preserve"> creating </w:t>
      </w:r>
      <w:r w:rsidRPr="00BC3270">
        <w:rPr>
          <w:rStyle w:val="StyleUnderline"/>
          <w:highlight w:val="cyan"/>
        </w:rPr>
        <w:t>new medicines</w:t>
      </w:r>
      <w:r w:rsidRPr="003F25F2">
        <w:rPr>
          <w:rStyle w:val="StyleUnderline"/>
        </w:rPr>
        <w:t xml:space="preserve">, pharmaceutical </w:t>
      </w:r>
      <w:r w:rsidRPr="00BC3270">
        <w:rPr>
          <w:rStyle w:val="StyleUnderline"/>
          <w:highlight w:val="cyan"/>
        </w:rPr>
        <w:t>companies are recycling</w:t>
      </w:r>
      <w:r w:rsidRPr="003F25F2">
        <w:rPr>
          <w:rStyle w:val="StyleUnderline"/>
        </w:rPr>
        <w:t xml:space="preserve"> and repurposing old ones. I</w:t>
      </w:r>
      <w:r w:rsidRPr="00841860">
        <w:t xml:space="preserve">n fact, </w:t>
      </w:r>
      <w:r w:rsidRPr="00BC3270">
        <w:rPr>
          <w:rStyle w:val="StyleUnderline"/>
          <w:highlight w:val="cyan"/>
        </w:rPr>
        <w:t>78% of</w:t>
      </w:r>
      <w:r w:rsidRPr="003F25F2">
        <w:rPr>
          <w:rStyle w:val="StyleUnderline"/>
        </w:rPr>
        <w:t xml:space="preserve"> the drugs associated with </w:t>
      </w:r>
      <w:r w:rsidRPr="00BC3270">
        <w:rPr>
          <w:rStyle w:val="StyleUnderline"/>
          <w:highlight w:val="cyan"/>
        </w:rPr>
        <w:t>new patents</w:t>
      </w:r>
      <w:r w:rsidRPr="00841860">
        <w:t xml:space="preserve"> in the FDA’s records were </w:t>
      </w:r>
      <w:r w:rsidRPr="003F25F2">
        <w:rPr>
          <w:rStyle w:val="StyleUnderline"/>
        </w:rPr>
        <w:t xml:space="preserve">not new drugs coming </w:t>
      </w:r>
      <w:r w:rsidRPr="00734A80">
        <w:rPr>
          <w:rStyle w:val="StyleUnderline"/>
          <w:highlight w:val="cyan"/>
        </w:rPr>
        <w:t>on</w:t>
      </w:r>
      <w:r w:rsidRPr="003F25F2">
        <w:rPr>
          <w:rStyle w:val="StyleUnderline"/>
        </w:rPr>
        <w:t xml:space="preserve"> the market, but </w:t>
      </w:r>
      <w:r w:rsidRPr="00BC3270">
        <w:rPr>
          <w:rStyle w:val="StyleUnderline"/>
          <w:highlight w:val="cyan"/>
        </w:rPr>
        <w:t>existing drugs</w:t>
      </w:r>
      <w:r w:rsidRPr="00841860">
        <w:t xml:space="preserve">. In some years, the percentage reached </w:t>
      </w:r>
      <w:r w:rsidRPr="003F25F2">
        <w:rPr>
          <w:rStyle w:val="StyleUnderline"/>
        </w:rPr>
        <w:t>as high as 80%.</w:t>
      </w:r>
      <w:r w:rsidRPr="00841860">
        <w:t xml:space="preserve"> Adding new patents and exclusivities to extend the protection cliff is particularly pronounced among blockbuster drugs. </w:t>
      </w:r>
      <w:r w:rsidRPr="003F25F2">
        <w:rPr>
          <w:rStyle w:val="StyleUnderline"/>
        </w:rPr>
        <w:t>Of the roughly 100 best-selling drugs, more than 70% extended their protection at least once</w:t>
      </w:r>
      <w:r w:rsidRPr="00841860">
        <w:t xml:space="preserve">, with </w:t>
      </w:r>
      <w:r w:rsidRPr="003F25F2">
        <w:rPr>
          <w:rStyle w:val="StyleUnderline"/>
        </w:rPr>
        <w:t>more than 50% extending the protection cliff more than once</w:t>
      </w:r>
      <w:r w:rsidRPr="00841860">
        <w:t xml:space="preserve">. Looking at the full group, almost </w:t>
      </w:r>
      <w:r w:rsidRPr="00BC3270">
        <w:rPr>
          <w:rStyle w:val="StyleUnderline"/>
          <w:highlight w:val="cyan"/>
        </w:rPr>
        <w:t>40%</w:t>
      </w:r>
      <w:r w:rsidRPr="003F25F2">
        <w:rPr>
          <w:rStyle w:val="StyleUnderline"/>
        </w:rPr>
        <w:t xml:space="preserve"> of all drugs available on the market </w:t>
      </w:r>
      <w:r w:rsidRPr="00BC3270">
        <w:rPr>
          <w:rStyle w:val="StyleUnderline"/>
          <w:highlight w:val="cyan"/>
        </w:rPr>
        <w:t>created additional</w:t>
      </w:r>
      <w:r w:rsidRPr="003F25F2">
        <w:rPr>
          <w:rStyle w:val="StyleUnderline"/>
        </w:rPr>
        <w:t xml:space="preserve"> market </w:t>
      </w:r>
      <w:r w:rsidRPr="00BC3270">
        <w:rPr>
          <w:rStyle w:val="StyleUnderline"/>
          <w:highlight w:val="cyan"/>
        </w:rPr>
        <w:t>barriers</w:t>
      </w:r>
      <w:r w:rsidRPr="003F25F2">
        <w:rPr>
          <w:rStyle w:val="StyleUnderline"/>
        </w:rPr>
        <w:t xml:space="preserve"> by </w:t>
      </w:r>
      <w:r w:rsidRPr="00BC3270">
        <w:rPr>
          <w:rStyle w:val="StyleUnderline"/>
          <w:highlight w:val="cyan"/>
        </w:rPr>
        <w:t>having patents or exclusivities added</w:t>
      </w:r>
      <w:r w:rsidRPr="003F25F2">
        <w:rPr>
          <w:rStyle w:val="StyleUnderline"/>
        </w:rPr>
        <w:t xml:space="preserve"> to them</w:t>
      </w:r>
      <w:r w:rsidRPr="00841860">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734A80">
        <w:rPr>
          <w:rStyle w:val="StyleUnderline"/>
        </w:rPr>
        <w:t xml:space="preserve">The </w:t>
      </w:r>
      <w:r w:rsidRPr="003F25F2">
        <w:rPr>
          <w:rStyle w:val="StyleUnderline"/>
        </w:rPr>
        <w:t>number of drugs with a high quantity of added patents in a single year has substantially increased</w:t>
      </w:r>
      <w:r w:rsidRPr="00841860">
        <w:t xml:space="preserve">. For example, the </w:t>
      </w:r>
      <w:r w:rsidRPr="003F25F2">
        <w:rPr>
          <w:rStyle w:val="StyleUnderline"/>
        </w:rPr>
        <w:t>number of drugs with three or more patents added to them in one year has doubled</w:t>
      </w:r>
      <w:r w:rsidRPr="00841860">
        <w:t xml:space="preserve">.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w:t>
      </w:r>
      <w:r w:rsidRPr="003F25F2">
        <w:rPr>
          <w:rStyle w:val="StyleUnderline"/>
        </w:rPr>
        <w:t>striking increases in certain exclusivities</w:t>
      </w:r>
      <w:r w:rsidRPr="00841860">
        <w:t xml:space="preserve">,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20559995" w14:textId="77777777" w:rsidR="0095590F" w:rsidRDefault="0095590F" w:rsidP="0095590F">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EF1A4ED" w14:textId="77777777" w:rsidR="0095590F" w:rsidRPr="00791206" w:rsidRDefault="0095590F" w:rsidP="0095590F">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750C9A0" w14:textId="77777777" w:rsidR="0095590F" w:rsidRPr="00E974A9" w:rsidRDefault="0095590F" w:rsidP="0095590F">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PrEP,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153DB70" w14:textId="77777777" w:rsidR="0095590F" w:rsidRDefault="0095590F" w:rsidP="0095590F">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9162923" w14:textId="77777777" w:rsidR="0095590F" w:rsidRDefault="0095590F" w:rsidP="0095590F">
      <w:pPr>
        <w:pStyle w:val="ListParagraph"/>
        <w:numPr>
          <w:ilvl w:val="0"/>
          <w:numId w:val="12"/>
        </w:numPr>
      </w:pPr>
      <w:r>
        <w:t>AT Advantage CPs to solve Drug Prices</w:t>
      </w:r>
    </w:p>
    <w:p w14:paraId="5234E833" w14:textId="77777777" w:rsidR="0095590F" w:rsidRDefault="0095590F" w:rsidP="0095590F">
      <w:r w:rsidRPr="006A5D4C">
        <w:rPr>
          <w:rStyle w:val="Style13ptBold"/>
        </w:rPr>
        <w:t>Radhakrishnan 16</w:t>
      </w:r>
      <w:r>
        <w:t xml:space="preserve"> </w:t>
      </w:r>
      <w:r w:rsidRPr="006A5D4C">
        <w:t>Priti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52BCC71D" w14:textId="77777777" w:rsidR="0095590F" w:rsidRPr="00CA120B" w:rsidRDefault="0095590F" w:rsidP="0095590F">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2F2F9487" w14:textId="77777777" w:rsidR="0095590F" w:rsidRDefault="0095590F" w:rsidP="0095590F">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F61D596" w14:textId="77777777" w:rsidR="0095590F" w:rsidRPr="00E2724F" w:rsidRDefault="0095590F" w:rsidP="0095590F">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774BAD76" w14:textId="77777777" w:rsidR="0095590F" w:rsidRPr="001948D4" w:rsidRDefault="000E7614" w:rsidP="0095590F">
      <w:pPr>
        <w:rPr>
          <w:sz w:val="16"/>
        </w:rPr>
      </w:pPr>
      <w:hyperlink r:id="rId10" w:tgtFrame="_blank" w:history="1">
        <w:r w:rsidR="0095590F" w:rsidRPr="00E2724F">
          <w:rPr>
            <w:rStyle w:val="StyleUnderline"/>
          </w:rPr>
          <w:t>The United Nations</w:t>
        </w:r>
      </w:hyperlink>
      <w:r w:rsidR="0095590F">
        <w:t xml:space="preserve"> </w:t>
      </w:r>
      <w:r w:rsidR="0095590F" w:rsidRPr="003C32B5">
        <w:rPr>
          <w:sz w:val="16"/>
        </w:rPr>
        <w:t xml:space="preserve">has </w:t>
      </w:r>
      <w:r w:rsidR="0095590F" w:rsidRPr="00E2724F">
        <w:rPr>
          <w:rStyle w:val="StyleUnderline"/>
        </w:rPr>
        <w:t xml:space="preserve">called </w:t>
      </w:r>
      <w:r w:rsidR="0095590F" w:rsidRPr="003C32B5">
        <w:rPr>
          <w:rStyle w:val="Emphasis"/>
        </w:rPr>
        <w:t>antimicrobial resistance</w:t>
      </w:r>
      <w:r w:rsidR="0095590F" w:rsidRPr="00E2724F">
        <w:rPr>
          <w:rStyle w:val="StyleUnderline"/>
        </w:rPr>
        <w:t xml:space="preserve"> a “</w:t>
      </w:r>
      <w:r w:rsidR="0095590F" w:rsidRPr="003C32B5">
        <w:rPr>
          <w:rStyle w:val="Emphasis"/>
        </w:rPr>
        <w:t>global crisis</w:t>
      </w:r>
      <w:r w:rsidR="0095590F" w:rsidRPr="003C32B5">
        <w:rPr>
          <w:sz w:val="16"/>
        </w:rPr>
        <w:t>.”</w:t>
      </w:r>
      <w:r w:rsidR="0095590F">
        <w:rPr>
          <w:sz w:val="16"/>
        </w:rPr>
        <w:t xml:space="preserve"> </w:t>
      </w:r>
      <w:r w:rsidR="0095590F" w:rsidRPr="00E2724F">
        <w:rPr>
          <w:rStyle w:val="StyleUnderline"/>
        </w:rPr>
        <w:t xml:space="preserve">With </w:t>
      </w:r>
      <w:r w:rsidR="0095590F" w:rsidRPr="00E3202C">
        <w:rPr>
          <w:rStyle w:val="StyleUnderline"/>
          <w:highlight w:val="green"/>
        </w:rPr>
        <w:t xml:space="preserve">the </w:t>
      </w:r>
      <w:hyperlink r:id="rId11" w:tgtFrame="_blank" w:history="1">
        <w:r w:rsidR="0095590F" w:rsidRPr="00E3202C">
          <w:rPr>
            <w:rStyle w:val="StyleUnderline"/>
            <w:highlight w:val="green"/>
          </w:rPr>
          <w:t>rise in superbugs</w:t>
        </w:r>
      </w:hyperlink>
      <w:r w:rsidR="0095590F">
        <w:rPr>
          <w:rStyle w:val="StyleUnderline"/>
        </w:rPr>
        <w:t xml:space="preserve"> </w:t>
      </w:r>
      <w:r w:rsidR="0095590F" w:rsidRPr="00E2724F">
        <w:rPr>
          <w:rStyle w:val="StyleUnderline"/>
        </w:rPr>
        <w:t>across the globe</w:t>
      </w:r>
      <w:r w:rsidR="0095590F" w:rsidRPr="003C32B5">
        <w:rPr>
          <w:sz w:val="16"/>
        </w:rPr>
        <w:t xml:space="preserve">, common </w:t>
      </w:r>
      <w:r w:rsidR="0095590F" w:rsidRPr="00E2724F">
        <w:rPr>
          <w:rStyle w:val="StyleUnderline"/>
        </w:rPr>
        <w:t>infections are becoming harder to treat</w:t>
      </w:r>
      <w:r w:rsidR="0095590F" w:rsidRPr="003C32B5">
        <w:rPr>
          <w:sz w:val="16"/>
        </w:rPr>
        <w:t xml:space="preserve">, </w:t>
      </w:r>
      <w:r w:rsidR="0095590F" w:rsidRPr="00E2724F">
        <w:rPr>
          <w:rStyle w:val="StyleUnderline"/>
        </w:rPr>
        <w:t>and lifesaving procedures riskier</w:t>
      </w:r>
      <w:r w:rsidR="0095590F" w:rsidRPr="003C32B5">
        <w:rPr>
          <w:sz w:val="16"/>
        </w:rPr>
        <w:t xml:space="preserve"> to perform. </w:t>
      </w:r>
      <w:r w:rsidR="0095590F" w:rsidRPr="003C32B5">
        <w:rPr>
          <w:rStyle w:val="Emphasis"/>
        </w:rPr>
        <w:t>Drug-resistant infections</w:t>
      </w:r>
      <w:r w:rsidR="0095590F" w:rsidRPr="00E2724F">
        <w:rPr>
          <w:rStyle w:val="StyleUnderline"/>
        </w:rPr>
        <w:t xml:space="preserve"> result in</w:t>
      </w:r>
      <w:r w:rsidR="0095590F" w:rsidRPr="003C32B5">
        <w:rPr>
          <w:sz w:val="16"/>
        </w:rPr>
        <w:t xml:space="preserve"> about </w:t>
      </w:r>
      <w:r w:rsidR="0095590F" w:rsidRPr="00E2724F">
        <w:rPr>
          <w:rStyle w:val="StyleUnderline"/>
        </w:rPr>
        <w:t>700,000 deaths per year</w:t>
      </w:r>
      <w:r w:rsidR="0095590F" w:rsidRPr="003C32B5">
        <w:rPr>
          <w:sz w:val="16"/>
        </w:rPr>
        <w:t>, with at least 230,000 of those deaths due to multidrug resistant tuberculosis,</w:t>
      </w:r>
      <w:r w:rsidR="0095590F">
        <w:rPr>
          <w:sz w:val="16"/>
        </w:rPr>
        <w:t xml:space="preserve"> </w:t>
      </w:r>
      <w:hyperlink r:id="rId12" w:tgtFrame="_blank" w:history="1">
        <w:r w:rsidR="0095590F" w:rsidRPr="00E2724F">
          <w:rPr>
            <w:rStyle w:val="StyleUnderline"/>
          </w:rPr>
          <w:t>according to</w:t>
        </w:r>
        <w:r w:rsidR="0095590F" w:rsidRPr="003C32B5">
          <w:rPr>
            <w:rStyle w:val="Hyperlink"/>
            <w:sz w:val="16"/>
          </w:rPr>
          <w:t xml:space="preserve"> a groundbreaking report from </w:t>
        </w:r>
        <w:r w:rsidR="0095590F" w:rsidRPr="003C32B5">
          <w:rPr>
            <w:rStyle w:val="StyleUnderline"/>
          </w:rPr>
          <w:t>the World Health Organization (WHO).</w:t>
        </w:r>
      </w:hyperlink>
      <w:r w:rsidR="0095590F">
        <w:rPr>
          <w:sz w:val="16"/>
        </w:rPr>
        <w:t xml:space="preserve"> </w:t>
      </w:r>
      <w:r w:rsidR="0095590F" w:rsidRPr="003C32B5">
        <w:rPr>
          <w:sz w:val="16"/>
        </w:rPr>
        <w:t xml:space="preserve">Given that antibiotic resistance is present in every country, </w:t>
      </w:r>
      <w:r w:rsidR="0095590F" w:rsidRPr="003C32B5">
        <w:rPr>
          <w:rStyle w:val="StyleUnderline"/>
        </w:rPr>
        <w:t>antimicrobial resistance</w:t>
      </w:r>
      <w:r w:rsidR="0095590F" w:rsidRPr="003C32B5">
        <w:rPr>
          <w:sz w:val="16"/>
        </w:rPr>
        <w:t xml:space="preserve"> (AMR) now </w:t>
      </w:r>
      <w:r w:rsidR="0095590F" w:rsidRPr="00E3202C">
        <w:rPr>
          <w:rStyle w:val="StyleUnderline"/>
          <w:highlight w:val="green"/>
        </w:rPr>
        <w:t xml:space="preserve">represents a </w:t>
      </w:r>
      <w:r w:rsidR="0095590F" w:rsidRPr="00E3202C">
        <w:rPr>
          <w:rStyle w:val="Emphasis"/>
          <w:highlight w:val="green"/>
        </w:rPr>
        <w:t>global health crisis</w:t>
      </w:r>
      <w:r w:rsidR="0095590F" w:rsidRPr="003C32B5">
        <w:rPr>
          <w:sz w:val="16"/>
        </w:rPr>
        <w:t>, according to the UN, which has urged immediate, coordinated and global action to prevent a potentially devastating health and financial crisis.</w:t>
      </w:r>
      <w:r w:rsidR="0095590F">
        <w:rPr>
          <w:sz w:val="16"/>
        </w:rPr>
        <w:t xml:space="preserve"> </w:t>
      </w:r>
      <w:r w:rsidR="0095590F" w:rsidRPr="003C32B5">
        <w:rPr>
          <w:rStyle w:val="StyleUnderline"/>
        </w:rPr>
        <w:t xml:space="preserve">With the </w:t>
      </w:r>
      <w:r w:rsidR="0095590F" w:rsidRPr="00E3202C">
        <w:rPr>
          <w:rStyle w:val="Emphasis"/>
          <w:highlight w:val="green"/>
        </w:rPr>
        <w:t>rising</w:t>
      </w:r>
      <w:r w:rsidR="0095590F" w:rsidRPr="003C32B5">
        <w:rPr>
          <w:rStyle w:val="Emphasis"/>
        </w:rPr>
        <w:t xml:space="preserve"> rates</w:t>
      </w:r>
      <w:r w:rsidR="0095590F" w:rsidRPr="003C32B5">
        <w:rPr>
          <w:rStyle w:val="StyleUnderline"/>
        </w:rPr>
        <w:t xml:space="preserve"> of </w:t>
      </w:r>
      <w:r w:rsidR="0095590F" w:rsidRPr="00E3202C">
        <w:rPr>
          <w:rStyle w:val="StyleUnderline"/>
          <w:highlight w:val="green"/>
        </w:rPr>
        <w:t>AMR</w:t>
      </w:r>
      <w:r w:rsidR="0095590F" w:rsidRPr="003C32B5">
        <w:rPr>
          <w:sz w:val="16"/>
        </w:rPr>
        <w:t xml:space="preserve"> -- including antivirals, antibiotics, and antifungals -- </w:t>
      </w:r>
      <w:r w:rsidR="0095590F" w:rsidRPr="003C32B5">
        <w:rPr>
          <w:rStyle w:val="StyleUnderline"/>
        </w:rPr>
        <w:t xml:space="preserve">estimates from the WHO show that AMR </w:t>
      </w:r>
      <w:r w:rsidR="0095590F" w:rsidRPr="00E3202C">
        <w:rPr>
          <w:rStyle w:val="StyleUnderline"/>
          <w:highlight w:val="green"/>
        </w:rPr>
        <w:t xml:space="preserve">may cause </w:t>
      </w:r>
      <w:r w:rsidR="0095590F" w:rsidRPr="00E3202C">
        <w:rPr>
          <w:rStyle w:val="Emphasis"/>
          <w:highlight w:val="green"/>
        </w:rPr>
        <w:t>10 million deaths every year</w:t>
      </w:r>
      <w:r w:rsidR="0095590F" w:rsidRPr="003C32B5">
        <w:rPr>
          <w:sz w:val="16"/>
        </w:rPr>
        <w:t xml:space="preserve"> by 2050, send 24 million people into extreme poverty by 2030, </w:t>
      </w:r>
      <w:r w:rsidR="0095590F" w:rsidRPr="003C32B5">
        <w:rPr>
          <w:rStyle w:val="StyleUnderline"/>
        </w:rPr>
        <w:t>and lead to a financial crisis as severe as</w:t>
      </w:r>
      <w:r w:rsidR="0095590F" w:rsidRPr="003C32B5">
        <w:rPr>
          <w:sz w:val="16"/>
        </w:rPr>
        <w:t xml:space="preserve"> the on the U.S. experienced in </w:t>
      </w:r>
      <w:r w:rsidR="0095590F" w:rsidRPr="003C32B5">
        <w:rPr>
          <w:rStyle w:val="StyleUnderline"/>
        </w:rPr>
        <w:t>2008</w:t>
      </w:r>
      <w:r w:rsidR="0095590F" w:rsidRPr="003C32B5">
        <w:rPr>
          <w:sz w:val="16"/>
        </w:rPr>
        <w:t>.</w:t>
      </w:r>
      <w:r w:rsidR="0095590F">
        <w:rPr>
          <w:sz w:val="16"/>
        </w:rPr>
        <w:t xml:space="preserve"> </w:t>
      </w:r>
      <w:r w:rsidR="0095590F" w:rsidRPr="003C32B5">
        <w:rPr>
          <w:rStyle w:val="StyleUnderline"/>
        </w:rPr>
        <w:t xml:space="preserve">Antimicrobial </w:t>
      </w:r>
      <w:r w:rsidR="0095590F" w:rsidRPr="00E3202C">
        <w:rPr>
          <w:rStyle w:val="StyleUnderline"/>
          <w:highlight w:val="green"/>
        </w:rPr>
        <w:t>resistance develops when germs</w:t>
      </w:r>
      <w:r w:rsidR="0095590F" w:rsidRPr="003C32B5">
        <w:rPr>
          <w:sz w:val="16"/>
        </w:rPr>
        <w:t xml:space="preserve"> like bacteria and fungi are able to “</w:t>
      </w:r>
      <w:r w:rsidR="0095590F" w:rsidRPr="00E3202C">
        <w:rPr>
          <w:rStyle w:val="StyleUnderline"/>
          <w:highlight w:val="green"/>
        </w:rPr>
        <w:t>defeat</w:t>
      </w:r>
      <w:r w:rsidR="0095590F" w:rsidRPr="003C32B5">
        <w:rPr>
          <w:sz w:val="16"/>
        </w:rPr>
        <w:t xml:space="preserve"> the </w:t>
      </w:r>
      <w:r w:rsidR="0095590F" w:rsidRPr="00E3202C">
        <w:rPr>
          <w:rStyle w:val="StyleUnderline"/>
          <w:highlight w:val="green"/>
        </w:rPr>
        <w:t>drugs</w:t>
      </w:r>
      <w:r w:rsidR="0095590F" w:rsidRPr="003C32B5">
        <w:rPr>
          <w:rStyle w:val="StyleUnderline"/>
        </w:rPr>
        <w:t xml:space="preserve"> designed to kill them</w:t>
      </w:r>
      <w:r w:rsidR="0095590F" w:rsidRPr="003C32B5">
        <w:rPr>
          <w:sz w:val="16"/>
        </w:rPr>
        <w:t xml:space="preserve">,” according to the Centers for Disease Control and Prevention. Through a biologic “survival of the fittest,” </w:t>
      </w:r>
      <w:r w:rsidR="0095590F" w:rsidRPr="003C32B5">
        <w:rPr>
          <w:rStyle w:val="StyleUnderline"/>
        </w:rPr>
        <w:t>germs</w:t>
      </w:r>
      <w:r w:rsidR="0095590F" w:rsidRPr="003C32B5">
        <w:rPr>
          <w:sz w:val="16"/>
        </w:rPr>
        <w:t xml:space="preserve"> that are </w:t>
      </w:r>
      <w:r w:rsidR="0095590F" w:rsidRPr="003C32B5">
        <w:rPr>
          <w:rStyle w:val="StyleUnderline"/>
        </w:rPr>
        <w:t xml:space="preserve">not killed by antimicrobials and </w:t>
      </w:r>
      <w:r w:rsidR="0095590F" w:rsidRPr="003C32B5">
        <w:rPr>
          <w:rStyle w:val="Emphasis"/>
        </w:rPr>
        <w:t>continue to grow</w:t>
      </w:r>
      <w:r w:rsidR="0095590F" w:rsidRPr="003C32B5">
        <w:rPr>
          <w:sz w:val="16"/>
        </w:rPr>
        <w:t xml:space="preserve">. WHO explains that “poor infection control, inadequate sanitary conditions and inappropriate food handling encourage the spread” of AMR, </w:t>
      </w:r>
      <w:r w:rsidR="0095590F" w:rsidRPr="003C32B5">
        <w:rPr>
          <w:rStyle w:val="StyleUnderline"/>
        </w:rPr>
        <w:t>which can lead to “</w:t>
      </w:r>
      <w:r w:rsidR="0095590F" w:rsidRPr="003C32B5">
        <w:rPr>
          <w:rStyle w:val="Emphasis"/>
        </w:rPr>
        <w:t>superbugs.</w:t>
      </w:r>
      <w:r w:rsidR="0095590F" w:rsidRPr="003C32B5">
        <w:rPr>
          <w:sz w:val="16"/>
        </w:rPr>
        <w:t>” Those superbugs require powerful and oftentimes more expensive antimicrobials to treat.</w:t>
      </w:r>
      <w:r w:rsidR="0095590F">
        <w:rPr>
          <w:sz w:val="16"/>
        </w:rPr>
        <w:t xml:space="preserve"> </w:t>
      </w:r>
      <w:r w:rsidR="0095590F" w:rsidRPr="003C32B5">
        <w:rPr>
          <w:sz w:val="16"/>
        </w:rPr>
        <w:t xml:space="preserve">Examples of </w:t>
      </w:r>
      <w:r w:rsidR="0095590F" w:rsidRPr="003C32B5">
        <w:rPr>
          <w:rStyle w:val="StyleUnderline"/>
        </w:rPr>
        <w:t>superbugs are far and</w:t>
      </w:r>
      <w:r w:rsidR="0095590F" w:rsidRPr="003C32B5">
        <w:rPr>
          <w:sz w:val="16"/>
        </w:rPr>
        <w:t xml:space="preserve"> </w:t>
      </w:r>
      <w:r w:rsidR="0095590F" w:rsidRPr="003C32B5">
        <w:rPr>
          <w:rStyle w:val="StyleUnderline"/>
        </w:rPr>
        <w:t>wide</w:t>
      </w:r>
      <w:r w:rsidR="0095590F"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95590F">
        <w:rPr>
          <w:sz w:val="16"/>
        </w:rPr>
        <w:t xml:space="preserve"> </w:t>
      </w:r>
      <w:r w:rsidR="0095590F" w:rsidRPr="003C32B5">
        <w:rPr>
          <w:sz w:val="16"/>
          <w:szCs w:val="18"/>
        </w:rPr>
        <w:t>The people at the</w:t>
      </w:r>
      <w:r w:rsidR="0095590F">
        <w:rPr>
          <w:sz w:val="16"/>
          <w:szCs w:val="18"/>
        </w:rPr>
        <w:t xml:space="preserve"> </w:t>
      </w:r>
      <w:hyperlink r:id="rId13" w:tgtFrame="_blank" w:history="1">
        <w:r w:rsidR="0095590F" w:rsidRPr="003C32B5">
          <w:rPr>
            <w:rStyle w:val="Hyperlink"/>
            <w:sz w:val="16"/>
            <w:szCs w:val="18"/>
          </w:rPr>
          <w:t>highest risk for AMR</w:t>
        </w:r>
      </w:hyperlink>
      <w:r w:rsidR="0095590F">
        <w:rPr>
          <w:sz w:val="16"/>
          <w:szCs w:val="18"/>
        </w:rPr>
        <w:t xml:space="preserve"> </w:t>
      </w:r>
      <w:r w:rsidR="0095590F"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95590F">
        <w:rPr>
          <w:sz w:val="16"/>
          <w:szCs w:val="18"/>
        </w:rPr>
        <w:t xml:space="preserve"> </w:t>
      </w:r>
      <w:hyperlink r:id="rId14" w:history="1">
        <w:r w:rsidR="0095590F" w:rsidRPr="003C32B5">
          <w:rPr>
            <w:rStyle w:val="Hyperlink"/>
            <w:sz w:val="16"/>
            <w:szCs w:val="18"/>
          </w:rPr>
          <w:t>(MORE: Melissa Rivers talks about her father's suicide with Dr. Jennifer Ashton)</w:t>
        </w:r>
      </w:hyperlink>
      <w:r w:rsidR="0095590F">
        <w:rPr>
          <w:sz w:val="16"/>
          <w:szCs w:val="18"/>
        </w:rPr>
        <w:t xml:space="preserve"> </w:t>
      </w:r>
      <w:r w:rsidR="0095590F"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95590F">
        <w:rPr>
          <w:sz w:val="16"/>
          <w:szCs w:val="18"/>
        </w:rPr>
        <w:t xml:space="preserve"> </w:t>
      </w:r>
      <w:r w:rsidR="0095590F"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95590F">
        <w:rPr>
          <w:sz w:val="16"/>
          <w:szCs w:val="18"/>
        </w:rPr>
        <w:t xml:space="preserve"> </w:t>
      </w:r>
      <w:r w:rsidR="0095590F"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95590F">
        <w:rPr>
          <w:sz w:val="16"/>
          <w:szCs w:val="18"/>
        </w:rPr>
        <w:t xml:space="preserve"> </w:t>
      </w:r>
      <w:r w:rsidR="0095590F" w:rsidRPr="003C32B5">
        <w:rPr>
          <w:sz w:val="16"/>
          <w:szCs w:val="18"/>
        </w:rPr>
        <w:t>WHO has also highlighted that the inappropriate use of antimicrobials in agriculture -- such as on farms and in animals -- may be an underappreciated cause of AMR.</w:t>
      </w:r>
      <w:r w:rsidR="0095590F">
        <w:rPr>
          <w:sz w:val="16"/>
          <w:szCs w:val="18"/>
        </w:rPr>
        <w:t xml:space="preserve"> </w:t>
      </w:r>
      <w:r w:rsidR="0095590F" w:rsidRPr="003C32B5">
        <w:rPr>
          <w:sz w:val="16"/>
        </w:rPr>
        <w:t xml:space="preserve">Noting these trends, </w:t>
      </w:r>
      <w:r w:rsidR="0095590F" w:rsidRPr="00E3202C">
        <w:rPr>
          <w:rStyle w:val="StyleUnderline"/>
          <w:highlight w:val="green"/>
        </w:rPr>
        <w:t>the WHO has urged</w:t>
      </w:r>
      <w:r w:rsidR="0095590F" w:rsidRPr="003C32B5">
        <w:rPr>
          <w:rStyle w:val="StyleUnderline"/>
        </w:rPr>
        <w:t xml:space="preserve"> for</w:t>
      </w:r>
      <w:r w:rsidR="0095590F" w:rsidRPr="003C32B5">
        <w:rPr>
          <w:sz w:val="16"/>
        </w:rPr>
        <w:t xml:space="preserve"> “</w:t>
      </w:r>
      <w:r w:rsidR="0095590F" w:rsidRPr="003C32B5">
        <w:rPr>
          <w:rStyle w:val="Emphasis"/>
        </w:rPr>
        <w:t>coordinated action</w:t>
      </w:r>
      <w:r w:rsidR="0095590F" w:rsidRPr="003C32B5">
        <w:rPr>
          <w:rStyle w:val="StyleUnderline"/>
        </w:rPr>
        <w:t>...to minimize the emergence and spread of antimicrobial resistance</w:t>
      </w:r>
      <w:r w:rsidR="0095590F" w:rsidRPr="003C32B5">
        <w:rPr>
          <w:sz w:val="16"/>
        </w:rPr>
        <w:t xml:space="preserve">.” It urges all countries to make national action plans, </w:t>
      </w:r>
      <w:r w:rsidR="0095590F" w:rsidRPr="003C32B5">
        <w:rPr>
          <w:rStyle w:val="StyleUnderline"/>
        </w:rPr>
        <w:t xml:space="preserve">with a focus on the </w:t>
      </w:r>
      <w:r w:rsidR="0095590F" w:rsidRPr="00E3202C">
        <w:rPr>
          <w:rStyle w:val="StyleUnderline"/>
          <w:highlight w:val="green"/>
        </w:rPr>
        <w:t xml:space="preserve">development of </w:t>
      </w:r>
      <w:r w:rsidR="0095590F" w:rsidRPr="00E3202C">
        <w:rPr>
          <w:rStyle w:val="Emphasis"/>
          <w:highlight w:val="green"/>
        </w:rPr>
        <w:t>new</w:t>
      </w:r>
      <w:r w:rsidR="0095590F" w:rsidRPr="003C32B5">
        <w:rPr>
          <w:rStyle w:val="Emphasis"/>
        </w:rPr>
        <w:t xml:space="preserve"> antimicrobial </w:t>
      </w:r>
      <w:r w:rsidR="0095590F" w:rsidRPr="00E3202C">
        <w:rPr>
          <w:rStyle w:val="Emphasis"/>
          <w:highlight w:val="green"/>
        </w:rPr>
        <w:t>medications</w:t>
      </w:r>
      <w:r w:rsidR="0095590F" w:rsidRPr="003C32B5">
        <w:rPr>
          <w:rStyle w:val="StyleUnderline"/>
        </w:rPr>
        <w:t xml:space="preserve">, </w:t>
      </w:r>
      <w:r w:rsidR="0095590F" w:rsidRPr="00E3202C">
        <w:rPr>
          <w:rStyle w:val="Emphasis"/>
          <w:highlight w:val="green"/>
        </w:rPr>
        <w:t>vaccines</w:t>
      </w:r>
      <w:r w:rsidR="0095590F" w:rsidRPr="003C32B5">
        <w:rPr>
          <w:rStyle w:val="StyleUnderline"/>
        </w:rPr>
        <w:t xml:space="preserve">, </w:t>
      </w:r>
      <w:r w:rsidR="0095590F" w:rsidRPr="00E3202C">
        <w:rPr>
          <w:rStyle w:val="StyleUnderline"/>
          <w:highlight w:val="green"/>
        </w:rPr>
        <w:t>and</w:t>
      </w:r>
      <w:r w:rsidR="0095590F" w:rsidRPr="003C32B5">
        <w:rPr>
          <w:rStyle w:val="StyleUnderline"/>
        </w:rPr>
        <w:t xml:space="preserve"> careful </w:t>
      </w:r>
      <w:r w:rsidR="0095590F" w:rsidRPr="00E3202C">
        <w:rPr>
          <w:rStyle w:val="StyleUnderline"/>
          <w:highlight w:val="green"/>
        </w:rPr>
        <w:t>antimicrobial use</w:t>
      </w:r>
      <w:r w:rsidR="0095590F" w:rsidRPr="003C32B5">
        <w:rPr>
          <w:sz w:val="16"/>
        </w:rPr>
        <w:t>.</w:t>
      </w:r>
      <w:r w:rsidR="0095590F">
        <w:rPr>
          <w:sz w:val="16"/>
        </w:rPr>
        <w:t xml:space="preserve"> </w:t>
      </w:r>
      <w:r w:rsidR="0095590F" w:rsidRPr="003C32B5">
        <w:rPr>
          <w:rStyle w:val="StyleUnderline"/>
        </w:rPr>
        <w:t>Redfield emphasized</w:t>
      </w:r>
      <w:r w:rsidR="0095590F" w:rsidRPr="003C32B5">
        <w:rPr>
          <w:sz w:val="16"/>
        </w:rPr>
        <w:t xml:space="preserve"> the importance of </w:t>
      </w:r>
      <w:r w:rsidR="0095590F" w:rsidRPr="003C32B5">
        <w:rPr>
          <w:rStyle w:val="StyleUnderline"/>
        </w:rPr>
        <w:t>vaccination during the global superbug crisis</w:t>
      </w:r>
      <w:r w:rsidR="0095590F" w:rsidRPr="003C32B5">
        <w:rPr>
          <w:sz w:val="16"/>
        </w:rPr>
        <w:t xml:space="preserve">, </w:t>
      </w:r>
      <w:r w:rsidR="0095590F" w:rsidRPr="003C32B5">
        <w:rPr>
          <w:rStyle w:val="StyleUnderline"/>
        </w:rPr>
        <w:t>stating</w:t>
      </w:r>
      <w:r w:rsidR="0095590F" w:rsidRPr="003C32B5">
        <w:rPr>
          <w:sz w:val="16"/>
        </w:rPr>
        <w:t xml:space="preserve"> that “</w:t>
      </w:r>
      <w:r w:rsidR="0095590F" w:rsidRPr="003C32B5">
        <w:rPr>
          <w:rStyle w:val="StyleUnderline"/>
        </w:rPr>
        <w:t>the only way we have to eliminate an infection is vaccination</w:t>
      </w:r>
      <w:r w:rsidR="0095590F" w:rsidRPr="003C32B5">
        <w:rPr>
          <w:sz w:val="16"/>
        </w:rPr>
        <w:t xml:space="preserve">.” He added that </w:t>
      </w:r>
      <w:r w:rsidR="0095590F" w:rsidRPr="003C32B5">
        <w:rPr>
          <w:rStyle w:val="StyleUnderline"/>
        </w:rPr>
        <w:t xml:space="preserve">investing in </w:t>
      </w:r>
      <w:r w:rsidR="0095590F" w:rsidRPr="00E3202C">
        <w:rPr>
          <w:rStyle w:val="Emphasis"/>
          <w:highlight w:val="green"/>
        </w:rPr>
        <w:t>innovation is key to solving the crisis</w:t>
      </w:r>
      <w:r w:rsidR="0095590F" w:rsidRPr="003C32B5">
        <w:rPr>
          <w:rStyle w:val="Emphasis"/>
        </w:rPr>
        <w:t>.</w:t>
      </w:r>
      <w:r w:rsidR="0095590F">
        <w:rPr>
          <w:sz w:val="16"/>
        </w:rPr>
        <w:t xml:space="preserve"> </w:t>
      </w:r>
      <w:r w:rsidR="0095590F" w:rsidRPr="003C32B5">
        <w:rPr>
          <w:sz w:val="16"/>
        </w:rPr>
        <w:t xml:space="preserve">While WHO continues to advocate for superbug awareness, they warn that </w:t>
      </w:r>
      <w:r w:rsidR="0095590F" w:rsidRPr="003C32B5">
        <w:rPr>
          <w:rStyle w:val="StyleUnderline"/>
        </w:rPr>
        <w:t>AMR has reversed “a century of progress in health.”</w:t>
      </w:r>
      <w:r w:rsidR="0095590F">
        <w:rPr>
          <w:rStyle w:val="StyleUnderline"/>
        </w:rPr>
        <w:t xml:space="preserve"> </w:t>
      </w:r>
      <w:r w:rsidR="0095590F" w:rsidRPr="003C32B5">
        <w:rPr>
          <w:sz w:val="16"/>
        </w:rPr>
        <w:t>The WHO added that “</w:t>
      </w:r>
      <w:r w:rsidR="0095590F" w:rsidRPr="003C32B5">
        <w:rPr>
          <w:rStyle w:val="StyleUnderline"/>
        </w:rPr>
        <w:t xml:space="preserve">the </w:t>
      </w:r>
      <w:r w:rsidR="0095590F" w:rsidRPr="00E3202C">
        <w:rPr>
          <w:rStyle w:val="StyleUnderline"/>
          <w:highlight w:val="green"/>
        </w:rPr>
        <w:t>challenges</w:t>
      </w:r>
      <w:r w:rsidR="0095590F" w:rsidRPr="003C32B5">
        <w:rPr>
          <w:rStyle w:val="StyleUnderline"/>
        </w:rPr>
        <w:t xml:space="preserve"> of antimicrobial resistance</w:t>
      </w:r>
      <w:r w:rsidR="0095590F" w:rsidRPr="003C32B5">
        <w:rPr>
          <w:sz w:val="16"/>
        </w:rPr>
        <w:t xml:space="preserve">” </w:t>
      </w:r>
      <w:r w:rsidR="0095590F" w:rsidRPr="00E3202C">
        <w:rPr>
          <w:rStyle w:val="StyleUnderline"/>
          <w:highlight w:val="green"/>
        </w:rPr>
        <w:t>are</w:t>
      </w:r>
      <w:r w:rsidR="0095590F" w:rsidRPr="003C32B5">
        <w:rPr>
          <w:sz w:val="16"/>
        </w:rPr>
        <w:t xml:space="preserve"> “</w:t>
      </w:r>
      <w:r w:rsidR="0095590F" w:rsidRPr="00E3202C">
        <w:rPr>
          <w:rStyle w:val="Emphasis"/>
          <w:highlight w:val="green"/>
        </w:rPr>
        <w:t>not insurmountable</w:t>
      </w:r>
      <w:r w:rsidR="0095590F" w:rsidRPr="003C32B5">
        <w:rPr>
          <w:sz w:val="16"/>
        </w:rPr>
        <w:t xml:space="preserve">,” and that </w:t>
      </w:r>
      <w:r w:rsidR="0095590F" w:rsidRPr="003C32B5">
        <w:rPr>
          <w:rStyle w:val="StyleUnderline"/>
        </w:rPr>
        <w:t xml:space="preserve">coordinated </w:t>
      </w:r>
      <w:r w:rsidR="0095590F" w:rsidRPr="00E3202C">
        <w:rPr>
          <w:rStyle w:val="StyleUnderline"/>
          <w:highlight w:val="green"/>
        </w:rPr>
        <w:t>action will</w:t>
      </w:r>
      <w:r w:rsidR="0095590F" w:rsidRPr="003C32B5">
        <w:rPr>
          <w:sz w:val="16"/>
        </w:rPr>
        <w:t xml:space="preserve"> “help to </w:t>
      </w:r>
      <w:r w:rsidR="0095590F" w:rsidRPr="003C32B5">
        <w:rPr>
          <w:rStyle w:val="StyleUnderline"/>
        </w:rPr>
        <w:t>save millions</w:t>
      </w:r>
      <w:r w:rsidR="0095590F" w:rsidRPr="003C32B5">
        <w:rPr>
          <w:sz w:val="16"/>
        </w:rPr>
        <w:t xml:space="preserve"> of lives, </w:t>
      </w:r>
      <w:r w:rsidR="0095590F" w:rsidRPr="003C32B5">
        <w:rPr>
          <w:rStyle w:val="StyleUnderline"/>
        </w:rPr>
        <w:t>preserve antimicrobials for generations</w:t>
      </w:r>
      <w:r w:rsidR="0095590F" w:rsidRPr="003C32B5">
        <w:rPr>
          <w:sz w:val="16"/>
        </w:rPr>
        <w:t xml:space="preserve"> to come </w:t>
      </w:r>
      <w:r w:rsidR="0095590F" w:rsidRPr="003C32B5">
        <w:rPr>
          <w:rStyle w:val="StyleUnderline"/>
        </w:rPr>
        <w:t xml:space="preserve">and </w:t>
      </w:r>
      <w:r w:rsidR="0095590F" w:rsidRPr="00E3202C">
        <w:rPr>
          <w:rStyle w:val="Emphasis"/>
          <w:highlight w:val="green"/>
        </w:rPr>
        <w:t>secure the future</w:t>
      </w:r>
      <w:r w:rsidR="0095590F" w:rsidRPr="00E3202C">
        <w:rPr>
          <w:rStyle w:val="StyleUnderline"/>
          <w:highlight w:val="green"/>
        </w:rPr>
        <w:t xml:space="preserve"> from drug-resistant diseases</w:t>
      </w:r>
      <w:r w:rsidR="0095590F" w:rsidRPr="003C32B5">
        <w:rPr>
          <w:sz w:val="16"/>
        </w:rPr>
        <w:t>.”</w:t>
      </w:r>
    </w:p>
    <w:p w14:paraId="2D4A7D22" w14:textId="77777777" w:rsidR="0095590F" w:rsidRPr="00E2724F" w:rsidRDefault="0095590F" w:rsidP="0095590F">
      <w:pPr>
        <w:pStyle w:val="Heading4"/>
      </w:pPr>
      <w:r>
        <w:t xml:space="preserve">Extinction - generic defense doesn’t apply. </w:t>
      </w:r>
    </w:p>
    <w:p w14:paraId="1DAF3F2B" w14:textId="77777777" w:rsidR="0095590F" w:rsidRPr="00A10F89" w:rsidRDefault="0095590F" w:rsidP="0095590F">
      <w:r w:rsidRPr="00A10F89">
        <w:rPr>
          <w:rStyle w:val="Style13ptBold"/>
        </w:rPr>
        <w:t>Srivatsa 17</w:t>
      </w:r>
      <w:r>
        <w:t xml:space="preserve"> Kadiyali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671728D7" w14:textId="77777777" w:rsidR="0095590F" w:rsidRDefault="0095590F" w:rsidP="0095590F">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E3202C">
        <w:rPr>
          <w:rStyle w:val="StyleUnderline"/>
          <w:highlight w:val="green"/>
        </w:rPr>
        <w:t>for</w:t>
      </w:r>
      <w:r w:rsidRPr="00A10F89">
        <w:rPr>
          <w:rStyle w:val="StyleUnderline"/>
        </w:rPr>
        <w:t xml:space="preserve"> a raft of </w:t>
      </w:r>
      <w:r w:rsidRPr="00E3202C">
        <w:rPr>
          <w:rStyle w:val="Emphasis"/>
          <w:highlight w:val="green"/>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to solve. </w:t>
      </w:r>
      <w:r w:rsidRPr="00E3202C">
        <w:rPr>
          <w:rStyle w:val="StyleUnderline"/>
          <w:b/>
          <w:bCs/>
          <w:highlight w:val="green"/>
        </w:rPr>
        <w:t>Funding comes from voluntary donations</w:t>
      </w:r>
      <w:r w:rsidRPr="0010630F">
        <w:rPr>
          <w:rStyle w:val="StyleUnderline"/>
          <w:b/>
          <w:bCs/>
        </w:rPr>
        <w:t xml:space="preserve">, and there is </w:t>
      </w:r>
      <w:r w:rsidRPr="00E3202C">
        <w:rPr>
          <w:rStyle w:val="StyleUnderline"/>
          <w:b/>
          <w:bCs/>
          <w:highlight w:val="green"/>
        </w:rPr>
        <w:t xml:space="preserve">no mechanism by which </w:t>
      </w:r>
      <w:r w:rsidRPr="0010630F">
        <w:rPr>
          <w:rStyle w:val="StyleUnderline"/>
          <w:b/>
          <w:bCs/>
        </w:rPr>
        <w:t xml:space="preserve">it can quickly </w:t>
      </w:r>
      <w:r w:rsidRPr="00E3202C">
        <w:rPr>
          <w:rStyle w:val="StyleUnderline"/>
          <w:b/>
          <w:bCs/>
          <w:highlight w:val="green"/>
        </w:rPr>
        <w:t xml:space="preserve">scale up </w:t>
      </w:r>
      <w:r w:rsidRPr="0010630F">
        <w:rPr>
          <w:rStyle w:val="StyleUnderline"/>
          <w:b/>
          <w:bCs/>
        </w:rPr>
        <w:t xml:space="preserve">its efforts during an emergency. The </w:t>
      </w:r>
      <w:r w:rsidRPr="00E3202C">
        <w:rPr>
          <w:rStyle w:val="StyleUnderline"/>
          <w:b/>
          <w:bCs/>
          <w:highlight w:val="green"/>
        </w:rPr>
        <w:t xml:space="preserve">result is </w:t>
      </w:r>
      <w:r w:rsidRPr="0010630F">
        <w:rPr>
          <w:rStyle w:val="StyleUnderline"/>
          <w:b/>
          <w:bCs/>
        </w:rPr>
        <w:t xml:space="preserve">that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E3202C">
        <w:rPr>
          <w:rStyle w:val="Emphasis"/>
          <w:highlight w:val="green"/>
        </w:rPr>
        <w:t xml:space="preserve">models </w:t>
      </w:r>
      <w:r w:rsidRPr="00A10F89">
        <w:rPr>
          <w:rStyle w:val="Emphasis"/>
        </w:rPr>
        <w:t xml:space="preserve">now </w:t>
      </w:r>
      <w:r w:rsidRPr="00E3202C">
        <w:rPr>
          <w:rStyle w:val="Emphasis"/>
          <w:highlight w:val="green"/>
        </w:rPr>
        <w:t xml:space="preserve">predict </w:t>
      </w:r>
      <w:r w:rsidRPr="00A10F89">
        <w:rPr>
          <w:rStyle w:val="Emphasis"/>
        </w:rPr>
        <w:t xml:space="preserve">how an algorithmic process of </w:t>
      </w:r>
      <w:r w:rsidRPr="00E3202C">
        <w:rPr>
          <w:rStyle w:val="Emphasis"/>
          <w:highlight w:val="green"/>
        </w:rPr>
        <w:t xml:space="preserve">disease </w:t>
      </w:r>
      <w:r w:rsidRPr="00A10F89">
        <w:rPr>
          <w:rStyle w:val="Emphasis"/>
        </w:rPr>
        <w:t xml:space="preserve">spread </w:t>
      </w:r>
      <w:r w:rsidRPr="0010630F">
        <w:rPr>
          <w:rStyle w:val="Emphasis"/>
        </w:rPr>
        <w:t xml:space="preserve">will </w:t>
      </w:r>
      <w:r w:rsidRPr="00E3202C">
        <w:rPr>
          <w:rStyle w:val="Emphasis"/>
          <w:highlight w:val="green"/>
        </w:rPr>
        <w:t>move through the modern world</w:t>
      </w:r>
      <w:r w:rsidRPr="00A10F89">
        <w:rPr>
          <w:rStyle w:val="Emphasis"/>
        </w:rPr>
        <w:t xml:space="preserve">. </w:t>
      </w:r>
      <w:r w:rsidRPr="00E3202C">
        <w:rPr>
          <w:rStyle w:val="Emphasis"/>
          <w:highlight w:val="green"/>
        </w:rPr>
        <w:t xml:space="preserve">All 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A10F89">
        <w:rPr>
          <w:rStyle w:val="Emphasis"/>
        </w:rPr>
        <w:t xml:space="preserve">250 </w:t>
      </w:r>
      <w:r w:rsidRPr="00E3202C">
        <w:rPr>
          <w:rStyle w:val="Emphasis"/>
          <w:highlight w:val="green"/>
        </w:rPr>
        <w:t>days</w:t>
      </w:r>
      <w:r w:rsidRPr="00A10F89">
        <w:rPr>
          <w:rStyle w:val="Emphasis"/>
        </w:rPr>
        <w:t>.3</w:t>
      </w:r>
    </w:p>
    <w:p w14:paraId="7E86A03C" w14:textId="77777777" w:rsidR="0095590F" w:rsidRDefault="0095590F" w:rsidP="0095590F">
      <w:pPr>
        <w:pStyle w:val="Heading4"/>
      </w:pPr>
      <w:r>
        <w:t xml:space="preserve">Denial of disease deaths is a form of Western </w:t>
      </w:r>
      <w:r>
        <w:rPr>
          <w:u w:val="single"/>
        </w:rPr>
        <w:t>geographic privilege</w:t>
      </w:r>
      <w:r>
        <w:t>.</w:t>
      </w:r>
    </w:p>
    <w:p w14:paraId="0DBE1FBA" w14:textId="77777777" w:rsidR="0095590F" w:rsidRPr="00047294" w:rsidRDefault="0095590F" w:rsidP="0095590F">
      <w:r w:rsidRPr="00047294">
        <w:rPr>
          <w:rStyle w:val="Style13ptBold"/>
        </w:rPr>
        <w:t>Campanella 20</w:t>
      </w:r>
      <w:r>
        <w:t xml:space="preserve"> </w:t>
      </w:r>
      <w:r w:rsidRPr="00047294">
        <w:t>Edoardo Campanella 4-10-2020 "The Invisible Killers"</w:t>
      </w:r>
      <w:r>
        <w:t xml:space="preserve"> </w:t>
      </w:r>
      <w:hyperlink r:id="rId16" w:history="1">
        <w:r w:rsidRPr="001C4682">
          <w:rPr>
            <w:rStyle w:val="Hyperlink"/>
          </w:rPr>
          <w:t>https://www.project-syndicate.org/onpoint/the-invisible-killers-by-edoardo-campanella-2020-04</w:t>
        </w:r>
      </w:hyperlink>
      <w:r>
        <w:t xml:space="preserve"> (</w:t>
      </w:r>
      <w:r w:rsidRPr="00047294">
        <w:t>an economist at UniCredit Bank, is a fellow at the Center for the Governance of Change at IE University in Madrid</w:t>
      </w:r>
      <w:r>
        <w:t xml:space="preserve">)//Elmer </w:t>
      </w:r>
    </w:p>
    <w:p w14:paraId="51D3D4D9" w14:textId="77777777" w:rsidR="0095590F" w:rsidRDefault="0095590F" w:rsidP="0095590F">
      <w:pPr>
        <w:rPr>
          <w:sz w:val="16"/>
        </w:rPr>
      </w:pPr>
      <w:r w:rsidRPr="00047294">
        <w:rPr>
          <w:u w:val="single"/>
        </w:rPr>
        <w:t xml:space="preserve">MILAN – </w:t>
      </w:r>
      <w:r w:rsidRPr="00E3202C">
        <w:rPr>
          <w:b/>
          <w:sz w:val="26"/>
          <w:highlight w:val="green"/>
          <w:u w:val="single"/>
        </w:rPr>
        <w:t>In 1969</w:t>
      </w:r>
      <w:r w:rsidRPr="00047294">
        <w:rPr>
          <w:u w:val="single"/>
        </w:rPr>
        <w:t xml:space="preserve">, the US </w:t>
      </w:r>
      <w:r w:rsidRPr="00E3202C">
        <w:rPr>
          <w:b/>
          <w:sz w:val="26"/>
          <w:highlight w:val="green"/>
          <w:u w:val="single"/>
        </w:rPr>
        <w:t>surgeon general</w:t>
      </w:r>
      <w:r w:rsidRPr="00047294">
        <w:rPr>
          <w:u w:val="single"/>
        </w:rPr>
        <w:t xml:space="preserve">, William H. Stewart, </w:t>
      </w:r>
      <w:r w:rsidRPr="00E3202C">
        <w:rPr>
          <w:b/>
          <w:sz w:val="26"/>
          <w:highlight w:val="green"/>
          <w:u w:val="single"/>
        </w:rPr>
        <w:t>told</w:t>
      </w:r>
      <w:r w:rsidRPr="00E3202C">
        <w:rPr>
          <w:highlight w:val="green"/>
          <w:u w:val="single"/>
        </w:rPr>
        <w:t xml:space="preserve"> </w:t>
      </w:r>
      <w:r w:rsidRPr="00E3202C">
        <w:rPr>
          <w:b/>
          <w:sz w:val="26"/>
          <w:highlight w:val="green"/>
          <w:u w:val="single"/>
        </w:rPr>
        <w:t>Congress</w:t>
      </w:r>
      <w:r w:rsidRPr="00E3202C">
        <w:rPr>
          <w:highlight w:val="green"/>
          <w:u w:val="single"/>
        </w:rPr>
        <w:t xml:space="preserve"> </w:t>
      </w:r>
      <w:r w:rsidRPr="00047294">
        <w:rPr>
          <w:u w:val="single"/>
        </w:rPr>
        <w:t xml:space="preserve">that </w:t>
      </w:r>
      <w:r w:rsidRPr="00E3202C">
        <w:rPr>
          <w:b/>
          <w:sz w:val="26"/>
          <w:highlight w:val="green"/>
          <w:u w:val="single"/>
        </w:rPr>
        <w:t>it was time “to close the books on infectious diseases</w:t>
      </w:r>
      <w:r w:rsidRPr="00047294">
        <w:rPr>
          <w:u w:val="single"/>
        </w:rPr>
        <w:t>” and “declare the war against pestilence won.”</w:t>
      </w:r>
      <w:r w:rsidRPr="00047294">
        <w:rPr>
          <w:sz w:val="16"/>
        </w:rPr>
        <w:t xml:space="preserve"> Antibiotics, vaccines, and widespread advances in sanitation were making the world healthier than ever. Within a few years, the medical schools at Harvard and Yale actually closed their infectious-disease departments. By then, polio, typhoid, cholera, and even measles had essentially been eradicated, at least in the West. </w:t>
      </w:r>
      <w:r w:rsidRPr="00047294">
        <w:rPr>
          <w:u w:val="single"/>
        </w:rPr>
        <w:t xml:space="preserve">But triumphalism was not only </w:t>
      </w:r>
      <w:r w:rsidRPr="00E3202C">
        <w:rPr>
          <w:b/>
          <w:sz w:val="26"/>
          <w:highlight w:val="green"/>
          <w:u w:val="single"/>
        </w:rPr>
        <w:t>premature</w:t>
      </w:r>
      <w:r w:rsidRPr="00047294">
        <w:rPr>
          <w:u w:val="single"/>
        </w:rPr>
        <w:t xml:space="preserve">; it was dangerously foolhardy. The </w:t>
      </w:r>
      <w:r w:rsidRPr="00E3202C">
        <w:rPr>
          <w:b/>
          <w:sz w:val="26"/>
          <w:highlight w:val="green"/>
          <w:u w:val="single"/>
        </w:rPr>
        <w:t>HIV/AIDS</w:t>
      </w:r>
      <w:r w:rsidRPr="00E3202C">
        <w:rPr>
          <w:highlight w:val="green"/>
          <w:u w:val="single"/>
        </w:rPr>
        <w:t xml:space="preserve"> </w:t>
      </w:r>
      <w:r w:rsidRPr="00047294">
        <w:rPr>
          <w:u w:val="single"/>
        </w:rPr>
        <w:t xml:space="preserve">epidemic broke out in the United States just a decade later, and never has been vanquished. Then, following a short lull in the 1990s, came </w:t>
      </w:r>
      <w:r w:rsidRPr="00E3202C">
        <w:rPr>
          <w:b/>
          <w:sz w:val="26"/>
          <w:highlight w:val="green"/>
          <w:u w:val="single"/>
        </w:rPr>
        <w:t>SARS</w:t>
      </w:r>
      <w:r w:rsidRPr="00047294">
        <w:rPr>
          <w:u w:val="single"/>
        </w:rPr>
        <w:t xml:space="preserve">, </w:t>
      </w:r>
      <w:r w:rsidRPr="00E3202C">
        <w:rPr>
          <w:b/>
          <w:sz w:val="26"/>
          <w:highlight w:val="green"/>
          <w:u w:val="single"/>
        </w:rPr>
        <w:t>MERS</w:t>
      </w:r>
      <w:r w:rsidRPr="00047294">
        <w:rPr>
          <w:u w:val="single"/>
        </w:rPr>
        <w:t xml:space="preserve">, </w:t>
      </w:r>
      <w:r w:rsidRPr="00E3202C">
        <w:rPr>
          <w:b/>
          <w:sz w:val="26"/>
          <w:highlight w:val="green"/>
          <w:u w:val="single"/>
        </w:rPr>
        <w:t>Ebola</w:t>
      </w:r>
      <w:r w:rsidRPr="00047294">
        <w:rPr>
          <w:u w:val="single"/>
        </w:rPr>
        <w:t>, Zika, and avian and swine flu</w:t>
      </w:r>
      <w:r w:rsidRPr="00047294">
        <w:rPr>
          <w:sz w:val="16"/>
        </w:rPr>
        <w:t xml:space="preserve">, to name just a few of the outbreaks so far this century. </w:t>
      </w:r>
      <w:r w:rsidRPr="00047294">
        <w:rPr>
          <w:u w:val="single"/>
        </w:rPr>
        <w:t xml:space="preserve">Though </w:t>
      </w:r>
      <w:r w:rsidRPr="00E3202C">
        <w:rPr>
          <w:b/>
          <w:sz w:val="26"/>
          <w:highlight w:val="green"/>
          <w:u w:val="single"/>
        </w:rPr>
        <w:t>most</w:t>
      </w:r>
      <w:r w:rsidRPr="00E3202C">
        <w:rPr>
          <w:highlight w:val="green"/>
          <w:u w:val="single"/>
        </w:rPr>
        <w:t xml:space="preserve"> </w:t>
      </w:r>
      <w:r w:rsidRPr="00047294">
        <w:rPr>
          <w:u w:val="single"/>
        </w:rPr>
        <w:t xml:space="preserve">of these new diseases have primarily </w:t>
      </w:r>
      <w:r w:rsidRPr="00E3202C">
        <w:rPr>
          <w:b/>
          <w:sz w:val="26"/>
          <w:highlight w:val="green"/>
          <w:u w:val="single"/>
          <w:bdr w:val="single" w:sz="4" w:space="0" w:color="auto"/>
        </w:rPr>
        <w:t>afflicted the poorest parts of the world</w:t>
      </w:r>
      <w:r w:rsidRPr="00047294">
        <w:rPr>
          <w:u w:val="single"/>
        </w:rPr>
        <w:t xml:space="preserve">, they should have made clear that the war on microbes was far from over. Nonetheless, a </w:t>
      </w:r>
      <w:r w:rsidRPr="00E3202C">
        <w:rPr>
          <w:b/>
          <w:sz w:val="26"/>
          <w:highlight w:val="green"/>
          <w:u w:val="single"/>
        </w:rPr>
        <w:t>sense of invulnerability</w:t>
      </w:r>
      <w:r w:rsidRPr="00E3202C">
        <w:rPr>
          <w:highlight w:val="green"/>
          <w:u w:val="single"/>
        </w:rPr>
        <w:t xml:space="preserve"> </w:t>
      </w:r>
      <w:r w:rsidRPr="00E3202C">
        <w:rPr>
          <w:b/>
          <w:sz w:val="26"/>
          <w:highlight w:val="green"/>
          <w:u w:val="single"/>
        </w:rPr>
        <w:t>has prevailed in the West</w:t>
      </w:r>
      <w:r w:rsidRPr="00047294">
        <w:rPr>
          <w:u w:val="single"/>
        </w:rPr>
        <w:t xml:space="preserve">. It was </w:t>
      </w:r>
      <w:r w:rsidRPr="00E3202C">
        <w:rPr>
          <w:b/>
          <w:sz w:val="26"/>
          <w:highlight w:val="green"/>
          <w:u w:val="single"/>
        </w:rPr>
        <w:t>assumed</w:t>
      </w:r>
      <w:r w:rsidRPr="00E3202C">
        <w:rPr>
          <w:highlight w:val="green"/>
          <w:u w:val="single"/>
        </w:rPr>
        <w:t xml:space="preserve"> </w:t>
      </w:r>
      <w:r w:rsidRPr="00047294">
        <w:rPr>
          <w:u w:val="single"/>
        </w:rPr>
        <w:t xml:space="preserve">that even if </w:t>
      </w:r>
      <w:r w:rsidRPr="00E3202C">
        <w:rPr>
          <w:b/>
          <w:sz w:val="26"/>
          <w:highlight w:val="green"/>
          <w:u w:val="single"/>
        </w:rPr>
        <w:t>epidemics</w:t>
      </w:r>
      <w:r w:rsidRPr="00E3202C">
        <w:rPr>
          <w:highlight w:val="green"/>
          <w:u w:val="single"/>
        </w:rPr>
        <w:t xml:space="preserve"> </w:t>
      </w:r>
      <w:r w:rsidRPr="00047294">
        <w:rPr>
          <w:u w:val="single"/>
        </w:rPr>
        <w:t xml:space="preserve">had not been consigned to history, they </w:t>
      </w:r>
      <w:r w:rsidRPr="00E3202C">
        <w:rPr>
          <w:b/>
          <w:sz w:val="26"/>
          <w:highlight w:val="green"/>
          <w:u w:val="single"/>
          <w:bdr w:val="single" w:sz="4" w:space="0" w:color="auto"/>
        </w:rPr>
        <w:t>posed a risk only to geographically and economically distant societies</w:t>
      </w:r>
      <w:r w:rsidRPr="00047294">
        <w:rPr>
          <w:sz w:val="16"/>
        </w:rPr>
        <w:t xml:space="preserve">. The novel coronavirus that emerged in Wuhan, China in December has shattered this illusion, showing once again that novel pathogens are equal-opportunity killers. After initially deceiving ourselves that COVID-19 would remain just another Asian health crisis, the entire world is now grappling with a runaway pandemic. Suddenly, public-health authorities everywhere are trying to flatten the contagion curve with quarantines, travel bans, and unprecedented society-wide lockdowns, while governments and central banks try desperately to flatten the recession curve with unprecedented stimulus packages. </w:t>
      </w:r>
    </w:p>
    <w:p w14:paraId="46995E1A" w14:textId="77777777" w:rsidR="0095590F" w:rsidRDefault="0095590F" w:rsidP="0095590F">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4BBDA0D" w14:textId="77777777" w:rsidR="0095590F" w:rsidRPr="00CB1B2A" w:rsidRDefault="0095590F" w:rsidP="0095590F">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5A8C697" w14:textId="77777777" w:rsidR="0095590F" w:rsidRDefault="0095590F" w:rsidP="0095590F">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26D76C98" w14:textId="77777777" w:rsidR="0095590F" w:rsidRDefault="0095590F" w:rsidP="0095590F">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16DBF9D" w14:textId="77777777" w:rsidR="0095590F" w:rsidRPr="00CB1B2A" w:rsidRDefault="0095590F" w:rsidP="0095590F">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A5CACF2" w14:textId="77777777" w:rsidR="0095590F" w:rsidRPr="00CB1B2A" w:rsidRDefault="0095590F" w:rsidP="0095590F">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3202C">
        <w:rPr>
          <w:rStyle w:val="Emphasis"/>
          <w:highlight w:val="green"/>
        </w:rPr>
        <w:t>r</w:t>
      </w:r>
      <w:r w:rsidRPr="00CB1B2A">
        <w:rPr>
          <w:rStyle w:val="Emphasis"/>
        </w:rPr>
        <w:t xml:space="preserve">esearch </w:t>
      </w:r>
      <w:r w:rsidRPr="00E3202C">
        <w:rPr>
          <w:rStyle w:val="Emphasis"/>
          <w:highlight w:val="green"/>
        </w:rPr>
        <w:t>and d</w:t>
      </w:r>
      <w:r w:rsidRPr="00CB1B2A">
        <w:rPr>
          <w:rStyle w:val="Emphasis"/>
        </w:rPr>
        <w:t>evelopment agenda</w:t>
      </w:r>
      <w:r w:rsidRPr="00CB1B2A">
        <w:rPr>
          <w:sz w:val="16"/>
        </w:rPr>
        <w:t xml:space="preserve"> </w:t>
      </w:r>
      <w:r w:rsidRPr="00E3202C">
        <w:rPr>
          <w:rStyle w:val="StyleUnderline"/>
          <w:highlight w:val="green"/>
        </w:rPr>
        <w:t>for</w:t>
      </w:r>
      <w:r w:rsidRPr="00CB1B2A">
        <w:rPr>
          <w:sz w:val="16"/>
        </w:rPr>
        <w:t xml:space="preserve"> the </w:t>
      </w:r>
      <w:r w:rsidRPr="00E3202C">
        <w:rPr>
          <w:rStyle w:val="StyleUnderline"/>
          <w:b/>
          <w:bCs/>
          <w:highlight w:val="green"/>
        </w:rPr>
        <w:t>NTDs</w:t>
      </w:r>
      <w:r w:rsidRPr="00E3202C">
        <w:rPr>
          <w:rStyle w:val="StyleUnderline"/>
          <w:highlight w:val="green"/>
        </w:rPr>
        <w:t xml:space="preserve"> in the U</w:t>
      </w:r>
      <w:r w:rsidRPr="00CB1B2A">
        <w:rPr>
          <w:rStyle w:val="StyleUnderline"/>
        </w:rPr>
        <w:t xml:space="preserve">nited </w:t>
      </w:r>
      <w:r w:rsidRPr="00E3202C">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3202C">
        <w:rPr>
          <w:rStyle w:val="StyleUnderline"/>
          <w:highlight w:val="green"/>
        </w:rPr>
        <w:t xml:space="preserve">need </w:t>
      </w:r>
      <w:r w:rsidRPr="00E3202C">
        <w:rPr>
          <w:rStyle w:val="Emphasis"/>
          <w:highlight w:val="green"/>
        </w:rPr>
        <w:t>new</w:t>
      </w:r>
      <w:r w:rsidRPr="00CB1B2A">
        <w:rPr>
          <w:rStyle w:val="Emphasis"/>
        </w:rPr>
        <w:t xml:space="preserve"> and improved </w:t>
      </w:r>
      <w:r w:rsidRPr="00E3202C">
        <w:rPr>
          <w:rStyle w:val="Emphasis"/>
          <w:highlight w:val="green"/>
        </w:rPr>
        <w:t>treatments and vaccines</w:t>
      </w:r>
      <w:r w:rsidRPr="00CB1B2A">
        <w:rPr>
          <w:sz w:val="16"/>
        </w:rPr>
        <w:t xml:space="preserve">. </w:t>
      </w:r>
      <w:r w:rsidRPr="00CB1B2A">
        <w:rPr>
          <w:rStyle w:val="StyleUnderline"/>
        </w:rPr>
        <w:t xml:space="preserve">Because the </w:t>
      </w:r>
      <w:r w:rsidRPr="00E3202C">
        <w:rPr>
          <w:rStyle w:val="StyleUnderline"/>
          <w:highlight w:val="green"/>
        </w:rPr>
        <w:t>NTDs</w:t>
      </w:r>
      <w:r w:rsidRPr="00CB1B2A">
        <w:rPr>
          <w:rStyle w:val="StyleUnderline"/>
        </w:rPr>
        <w:t xml:space="preserve"> are poverty-related diseases, they often </w:t>
      </w:r>
      <w:r w:rsidRPr="00E3202C">
        <w:rPr>
          <w:rStyle w:val="Emphasis"/>
          <w:highlight w:val="green"/>
        </w:rPr>
        <w:t>fly below the radar</w:t>
      </w:r>
      <w:r w:rsidRPr="00CB1B2A">
        <w:rPr>
          <w:rStyle w:val="StyleUnderline"/>
        </w:rPr>
        <w:t xml:space="preserve"> screen </w:t>
      </w:r>
      <w:r w:rsidRPr="00E3202C">
        <w:rPr>
          <w:rStyle w:val="StyleUnderline"/>
          <w:highlight w:val="green"/>
        </w:rPr>
        <w:t>of</w:t>
      </w:r>
      <w:r w:rsidRPr="00CB1B2A">
        <w:rPr>
          <w:rStyle w:val="StyleUnderline"/>
        </w:rPr>
        <w:t xml:space="preserve"> the major </w:t>
      </w:r>
      <w:r w:rsidRPr="00E3202C">
        <w:rPr>
          <w:rStyle w:val="StyleUnderline"/>
          <w:highlight w:val="green"/>
        </w:rPr>
        <w:t>pharma</w:t>
      </w:r>
      <w:r w:rsidRPr="00CB1B2A">
        <w:rPr>
          <w:rStyle w:val="StyleUnderline"/>
        </w:rPr>
        <w:t xml:space="preserve">ceutical </w:t>
      </w:r>
      <w:r w:rsidRPr="00E3202C">
        <w:rPr>
          <w:rStyle w:val="StyleUnderline"/>
          <w:highlight w:val="green"/>
        </w:rPr>
        <w:t xml:space="preserve">companies and are </w:t>
      </w:r>
      <w:r w:rsidRPr="00E3202C">
        <w:rPr>
          <w:rStyle w:val="Emphasis"/>
          <w:highlight w:val="green"/>
        </w:rPr>
        <w:t>not prioritized</w:t>
      </w:r>
      <w:r w:rsidRPr="00E3202C">
        <w:rPr>
          <w:sz w:val="16"/>
          <w:highlight w:val="green"/>
        </w:rPr>
        <w:t xml:space="preserve">. </w:t>
      </w:r>
      <w:r w:rsidRPr="00E3202C">
        <w:rPr>
          <w:rStyle w:val="StyleUnderline"/>
          <w:highlight w:val="green"/>
        </w:rPr>
        <w:t>Thus,</w:t>
      </w:r>
      <w:r w:rsidRPr="00CB1B2A">
        <w:rPr>
          <w:rStyle w:val="StyleUnderline"/>
        </w:rPr>
        <w:t xml:space="preserve"> the </w:t>
      </w:r>
      <w:r w:rsidRPr="00E3202C">
        <w:rPr>
          <w:rStyle w:val="StyleUnderline"/>
          <w:highlight w:val="green"/>
        </w:rPr>
        <w:t>drugs</w:t>
      </w:r>
      <w:r w:rsidRPr="00CB1B2A">
        <w:rPr>
          <w:rStyle w:val="StyleUnderline"/>
        </w:rPr>
        <w:t xml:space="preserve"> used to treat these illnesses </w:t>
      </w:r>
      <w:r w:rsidRPr="00E3202C">
        <w:rPr>
          <w:rStyle w:val="StyleUnderline"/>
          <w:highlight w:val="green"/>
        </w:rPr>
        <w:t xml:space="preserve">are </w:t>
      </w:r>
      <w:r w:rsidRPr="00E3202C">
        <w:rPr>
          <w:rStyle w:val="Emphasis"/>
          <w:highlight w:val="green"/>
        </w:rPr>
        <w:t>not</w:t>
      </w:r>
      <w:r w:rsidRPr="00CB1B2A">
        <w:rPr>
          <w:rStyle w:val="Emphasis"/>
        </w:rPr>
        <w:t xml:space="preserve"> widely </w:t>
      </w:r>
      <w:r w:rsidRPr="00E3202C">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E3202C">
        <w:rPr>
          <w:rStyle w:val="StyleUnderline"/>
          <w:highlight w:val="green"/>
        </w:rPr>
        <w:t>need</w:t>
      </w:r>
      <w:r w:rsidRPr="00CB1B2A">
        <w:rPr>
          <w:rStyle w:val="StyleUnderline"/>
        </w:rPr>
        <w:t xml:space="preserve"> increasingly </w:t>
      </w:r>
      <w:r w:rsidRPr="00E3202C">
        <w:rPr>
          <w:rStyle w:val="StyleUnderline"/>
          <w:highlight w:val="green"/>
        </w:rPr>
        <w:t>to recognize the</w:t>
      </w:r>
      <w:r w:rsidRPr="00CB1B2A">
        <w:rPr>
          <w:rStyle w:val="StyleUnderline"/>
        </w:rPr>
        <w:t xml:space="preserve"> hidden </w:t>
      </w:r>
      <w:r w:rsidRPr="00E3202C">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E3202C">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E3202C">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E3202C">
        <w:rPr>
          <w:rStyle w:val="Emphasis"/>
          <w:highlight w:val="green"/>
        </w:rPr>
        <w:t>toward</w:t>
      </w:r>
      <w:r w:rsidRPr="00CB1B2A">
        <w:rPr>
          <w:rStyle w:val="Emphasis"/>
        </w:rPr>
        <w:t xml:space="preserve"> </w:t>
      </w:r>
      <w:r w:rsidRPr="00E3202C">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highlight w:val="green"/>
        </w:rPr>
        <w:t xml:space="preserve">could result in </w:t>
      </w:r>
      <w:r w:rsidRPr="00E3202C">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E3202C">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E3202C">
        <w:rPr>
          <w:rStyle w:val="Emphasis"/>
          <w:highlight w:val="green"/>
        </w:rPr>
        <w:t>the US government</w:t>
      </w:r>
      <w:r w:rsidRPr="00CB1B2A">
        <w:rPr>
          <w:sz w:val="16"/>
        </w:rPr>
        <w:t xml:space="preserve"> </w:t>
      </w:r>
      <w:r w:rsidRPr="00CB1B2A">
        <w:rPr>
          <w:rStyle w:val="StyleUnderline"/>
        </w:rPr>
        <w:t xml:space="preserve">conducted </w:t>
      </w:r>
      <w:r w:rsidRPr="00E3202C">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highlight w:val="green"/>
        </w:rPr>
        <w:t>can</w:t>
      </w:r>
      <w:r w:rsidRPr="00CB1B2A">
        <w:rPr>
          <w:sz w:val="16"/>
        </w:rPr>
        <w:t xml:space="preserve"> be as much as 24% in low- and middle-income countries; (2) implementation of a “grand convergence” in global health through </w:t>
      </w:r>
      <w:r w:rsidRPr="00E3202C">
        <w:rPr>
          <w:rStyle w:val="Emphasis"/>
          <w:highlight w:val="green"/>
        </w:rPr>
        <w:t>scale-up</w:t>
      </w:r>
      <w:r w:rsidRPr="00CB1B2A">
        <w:rPr>
          <w:rStyle w:val="Emphasis"/>
        </w:rPr>
        <w:t xml:space="preserve"> of </w:t>
      </w:r>
      <w:r w:rsidRPr="00E3202C">
        <w:rPr>
          <w:rStyle w:val="Emphasis"/>
          <w:highlight w:val="green"/>
        </w:rPr>
        <w:t>health tech</w:t>
      </w:r>
      <w:r w:rsidRPr="00CB1B2A">
        <w:rPr>
          <w:rStyle w:val="Emphasis"/>
        </w:rPr>
        <w:t>nologies</w:t>
      </w:r>
      <w:r w:rsidRPr="00CB1B2A">
        <w:rPr>
          <w:sz w:val="16"/>
        </w:rPr>
        <w:t xml:space="preserve"> </w:t>
      </w:r>
      <w:r w:rsidRPr="00E3202C">
        <w:rPr>
          <w:rStyle w:val="StyleUnderline"/>
          <w:highlight w:val="green"/>
        </w:rPr>
        <w:t xml:space="preserve">and </w:t>
      </w:r>
      <w:r w:rsidRPr="00E3202C">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E3202C">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E3202C">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E3202C">
        <w:rPr>
          <w:rStyle w:val="StyleUnderline"/>
          <w:highlight w:val="green"/>
        </w:rPr>
        <w:t>codevelopment</w:t>
      </w:r>
      <w:r w:rsidRPr="00CB1B2A">
        <w:rPr>
          <w:sz w:val="16"/>
        </w:rPr>
        <w:t xml:space="preserve"> of lifesaving vaccines </w:t>
      </w:r>
      <w:r w:rsidRPr="00E3202C">
        <w:rPr>
          <w:rStyle w:val="StyleUnderline"/>
          <w:highlight w:val="green"/>
        </w:rPr>
        <w:t>between scientists</w:t>
      </w:r>
      <w:r w:rsidRPr="00CB1B2A">
        <w:rPr>
          <w:sz w:val="16"/>
        </w:rPr>
        <w:t xml:space="preserve"> of different nations, but particularly </w:t>
      </w:r>
      <w:r w:rsidRPr="00E3202C">
        <w:rPr>
          <w:rStyle w:val="StyleUnderline"/>
          <w:highlight w:val="green"/>
        </w:rPr>
        <w:t>from nations with</w:t>
      </w:r>
      <w:r w:rsidRPr="00CB1B2A">
        <w:rPr>
          <w:rStyle w:val="StyleUnderline"/>
        </w:rPr>
        <w:t xml:space="preserve"> </w:t>
      </w:r>
      <w:r w:rsidRPr="00CB1B2A">
        <w:rPr>
          <w:rStyle w:val="Emphasis"/>
        </w:rPr>
        <w:t xml:space="preserve">strained or evenly </w:t>
      </w:r>
      <w:r w:rsidRPr="00E3202C">
        <w:rPr>
          <w:rStyle w:val="Emphasis"/>
          <w:highlight w:val="green"/>
        </w:rPr>
        <w:t>openly contentious</w:t>
      </w:r>
      <w:r w:rsidRPr="00CB1B2A">
        <w:rPr>
          <w:rStyle w:val="Emphasis"/>
        </w:rPr>
        <w:t xml:space="preserve"> international </w:t>
      </w:r>
      <w:r w:rsidRPr="00E3202C">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highlight w:val="green"/>
        </w:rPr>
        <w:t>create</w:t>
      </w:r>
      <w:r w:rsidRPr="00E3202C">
        <w:rPr>
          <w:sz w:val="16"/>
          <w:highlight w:val="green"/>
        </w:rPr>
        <w:t xml:space="preserve"> </w:t>
      </w:r>
      <w:r w:rsidRPr="00E3202C">
        <w:rPr>
          <w:rStyle w:val="Emphasis"/>
          <w:highlight w:val="green"/>
        </w:rPr>
        <w:t>new NTD tech</w:t>
      </w:r>
      <w:r w:rsidRPr="00CB1B2A">
        <w:rPr>
          <w:rStyle w:val="Emphasis"/>
        </w:rPr>
        <w:t>nologies</w:t>
      </w:r>
      <w:r w:rsidRPr="00CB1B2A">
        <w:rPr>
          <w:sz w:val="16"/>
        </w:rPr>
        <w:t xml:space="preserve"> </w:t>
      </w:r>
      <w:r w:rsidRPr="00E3202C">
        <w:rPr>
          <w:rStyle w:val="StyleUnderline"/>
          <w:highlight w:val="green"/>
        </w:rPr>
        <w:t>for</w:t>
      </w:r>
      <w:r w:rsidRPr="00CB1B2A">
        <w:rPr>
          <w:sz w:val="16"/>
        </w:rPr>
        <w:t xml:space="preserve"> some of </w:t>
      </w:r>
      <w:r w:rsidRPr="00E3202C">
        <w:rPr>
          <w:rStyle w:val="StyleUnderline"/>
          <w:highlight w:val="green"/>
        </w:rPr>
        <w:t>the</w:t>
      </w:r>
      <w:r w:rsidRPr="00E3202C">
        <w:rPr>
          <w:sz w:val="16"/>
          <w:highlight w:val="green"/>
        </w:rPr>
        <w:t xml:space="preserve"> </w:t>
      </w:r>
      <w:r w:rsidRPr="00E3202C">
        <w:rPr>
          <w:rStyle w:val="Emphasis"/>
          <w:highlight w:val="green"/>
        </w:rPr>
        <w:t>worst-off</w:t>
      </w:r>
      <w:r w:rsidRPr="00CB1B2A">
        <w:rPr>
          <w:rStyle w:val="Emphasis"/>
        </w:rPr>
        <w:t xml:space="preserve"> </w:t>
      </w:r>
      <w:r w:rsidRPr="00CB1B2A">
        <w:rPr>
          <w:sz w:val="16"/>
        </w:rPr>
        <w:t xml:space="preserve">Muslim-majority </w:t>
      </w:r>
      <w:r w:rsidRPr="00E3202C">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3063A19F" w14:textId="77777777" w:rsidR="0095590F" w:rsidRDefault="0095590F" w:rsidP="0095590F">
      <w:pPr>
        <w:pStyle w:val="Heading4"/>
      </w:pPr>
      <w:r>
        <w:t>Solves hotspot escalation</w:t>
      </w:r>
    </w:p>
    <w:p w14:paraId="793C2534" w14:textId="77777777" w:rsidR="0095590F" w:rsidRPr="00CB1B2A" w:rsidRDefault="0095590F" w:rsidP="0095590F">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136C30EF" w14:textId="77777777" w:rsidR="0095590F" w:rsidRPr="00047294" w:rsidRDefault="0095590F" w:rsidP="0095590F">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E3202C">
        <w:rPr>
          <w:rStyle w:val="StyleUnderline"/>
          <w:highlight w:val="green"/>
        </w:rPr>
        <w:t xml:space="preserve">Instability from the </w:t>
      </w:r>
      <w:r w:rsidRPr="00E3202C">
        <w:rPr>
          <w:rStyle w:val="Emphasis"/>
          <w:highlight w:val="green"/>
        </w:rPr>
        <w:t>Middle East</w:t>
      </w:r>
      <w:r w:rsidRPr="00E3202C">
        <w:rPr>
          <w:rStyle w:val="StyleUnderline"/>
          <w:highlight w:val="green"/>
        </w:rPr>
        <w:t xml:space="preserve">, </w:t>
      </w:r>
      <w:r w:rsidRPr="00E3202C">
        <w:rPr>
          <w:rStyle w:val="Emphasis"/>
          <w:highlight w:val="green"/>
        </w:rPr>
        <w:t>Caucasus</w:t>
      </w:r>
      <w:r w:rsidRPr="00E3202C">
        <w:rPr>
          <w:rStyle w:val="StyleUnderline"/>
          <w:highlight w:val="green"/>
        </w:rPr>
        <w:t xml:space="preserve">, </w:t>
      </w:r>
      <w:r w:rsidRPr="00E3202C">
        <w:rPr>
          <w:rStyle w:val="Emphasis"/>
          <w:highlight w:val="green"/>
        </w:rPr>
        <w:t>Africa</w:t>
      </w:r>
      <w:r w:rsidRPr="00E3202C">
        <w:rPr>
          <w:rStyle w:val="StyleUnderline"/>
          <w:highlight w:val="green"/>
        </w:rPr>
        <w:t xml:space="preserve">, and </w:t>
      </w:r>
      <w:r w:rsidRPr="00E3202C">
        <w:rPr>
          <w:rStyle w:val="Emphasis"/>
          <w:highlight w:val="green"/>
        </w:rPr>
        <w:t>Central America</w:t>
      </w:r>
      <w:r w:rsidRPr="00E3202C">
        <w:rPr>
          <w:rStyle w:val="StyleUnderline"/>
          <w:highlight w:val="green"/>
        </w:rPr>
        <w:t xml:space="preserve"> to </w:t>
      </w:r>
      <w:r w:rsidRPr="00E3202C">
        <w:rPr>
          <w:rStyle w:val="Emphasis"/>
          <w:highlight w:val="green"/>
        </w:rPr>
        <w:t>Asia</w:t>
      </w:r>
      <w:r w:rsidRPr="00E3202C">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E3202C">
        <w:rPr>
          <w:rStyle w:val="StyleUnderline"/>
          <w:highlight w:val="green"/>
        </w:rPr>
        <w:t>in poor provision of</w:t>
      </w:r>
      <w:r w:rsidRPr="00CB1B2A">
        <w:rPr>
          <w:sz w:val="16"/>
        </w:rPr>
        <w:t xml:space="preserve">, or unequal access to essential services, such as water, food, shelter, </w:t>
      </w:r>
      <w:r w:rsidRPr="00E3202C">
        <w:rPr>
          <w:rStyle w:val="StyleUnderline"/>
          <w:highlight w:val="green"/>
        </w:rPr>
        <w:t>health services</w:t>
      </w:r>
      <w:r w:rsidRPr="00CB1B2A">
        <w:rPr>
          <w:sz w:val="16"/>
        </w:rPr>
        <w:t xml:space="preserve">, education, and economic opportunity, </w:t>
      </w:r>
      <w:r w:rsidRPr="00E3202C">
        <w:rPr>
          <w:rStyle w:val="StyleUnderline"/>
          <w:highlight w:val="gree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E3202C">
        <w:rPr>
          <w:rStyle w:val="StyleUnderline"/>
          <w:highlight w:val="green"/>
        </w:rPr>
        <w:t>become</w:t>
      </w:r>
      <w:r w:rsidRPr="00CB1B2A">
        <w:rPr>
          <w:sz w:val="16"/>
        </w:rPr>
        <w:t xml:space="preserve"> restless, demonstrate, can become </w:t>
      </w:r>
      <w:r w:rsidRPr="00E3202C">
        <w:rPr>
          <w:rStyle w:val="StyleUnderline"/>
          <w:highlight w:val="green"/>
        </w:rPr>
        <w:t>violent and overthrow</w:t>
      </w:r>
      <w:r w:rsidRPr="00CB1B2A">
        <w:rPr>
          <w:sz w:val="16"/>
        </w:rPr>
        <w:t xml:space="preserve"> their </w:t>
      </w:r>
      <w:r w:rsidRPr="00E3202C">
        <w:rPr>
          <w:rStyle w:val="StyleUnderline"/>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3202C">
        <w:rPr>
          <w:rStyle w:val="Emphasis"/>
          <w:highlight w:val="gree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E3202C">
        <w:rPr>
          <w:rStyle w:val="StyleUnderline"/>
          <w:highlight w:val="green"/>
        </w:rPr>
        <w:t>save lives, decrease economic losses, reduce the need for</w:t>
      </w:r>
      <w:r w:rsidRPr="00CB1B2A">
        <w:rPr>
          <w:rStyle w:val="StyleUnderline"/>
        </w:rPr>
        <w:t xml:space="preserve"> kinetic </w:t>
      </w:r>
      <w:r w:rsidRPr="00E3202C">
        <w:rPr>
          <w:rStyle w:val="StyleUnderline"/>
          <w:highlight w:val="green"/>
        </w:rPr>
        <w:t>military op</w:t>
      </w:r>
      <w:r w:rsidRPr="00CB1B2A">
        <w:rPr>
          <w:rStyle w:val="StyleUnderline"/>
        </w:rPr>
        <w:t>eration</w:t>
      </w:r>
      <w:r w:rsidRPr="00E3202C">
        <w:rPr>
          <w:rStyle w:val="StyleUnderline"/>
          <w:highlight w:val="green"/>
        </w:rPr>
        <w:t>s, increase security cooperation, improve</w:t>
      </w:r>
      <w:r w:rsidRPr="00CB1B2A">
        <w:rPr>
          <w:rStyle w:val="StyleUnderline"/>
        </w:rPr>
        <w:t xml:space="preserve"> diplomatic </w:t>
      </w:r>
      <w:r w:rsidRPr="00E3202C">
        <w:rPr>
          <w:rStyle w:val="StyleUnderline"/>
          <w:highlight w:val="green"/>
        </w:rPr>
        <w:t>relations</w:t>
      </w:r>
      <w:r w:rsidRPr="00CB1B2A">
        <w:rPr>
          <w:rStyle w:val="StyleUnderline"/>
        </w:rPr>
        <w:t xml:space="preserve">, encourage trade, </w:t>
      </w:r>
      <w:r w:rsidRPr="00E3202C">
        <w:rPr>
          <w:rStyle w:val="StyleUnderline"/>
          <w:highlight w:val="green"/>
        </w:rPr>
        <w:t xml:space="preserve">and </w:t>
      </w:r>
      <w:r w:rsidRPr="00E3202C">
        <w:rPr>
          <w:rStyle w:val="Emphasis"/>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E3202C">
        <w:rPr>
          <w:rStyle w:val="StyleUnderline"/>
          <w:highlight w:val="green"/>
        </w:rPr>
        <w:t>public health</w:t>
      </w:r>
      <w:r w:rsidRPr="00CB1B2A">
        <w:rPr>
          <w:sz w:val="16"/>
        </w:rPr>
        <w:t xml:space="preserve">, engineering, veterinary medicine, agronomy, and more. Their </w:t>
      </w:r>
      <w:r w:rsidRPr="00E3202C">
        <w:rPr>
          <w:rStyle w:val="StyleUnderline"/>
          <w:highlight w:val="gree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E3202C">
        <w:rPr>
          <w:rStyle w:val="StyleUnderline"/>
          <w:b/>
          <w:bCs/>
          <w:highlight w:val="green"/>
        </w:rPr>
        <w:t>breeds corruption</w:t>
      </w:r>
      <w:r w:rsidRPr="00CB1B2A">
        <w:rPr>
          <w:rStyle w:val="StyleUnderline"/>
        </w:rPr>
        <w:t xml:space="preserve">, poverty, poor health outcomes, spread of lethal diseases, gross </w:t>
      </w:r>
      <w:r w:rsidRPr="00E3202C">
        <w:rPr>
          <w:rStyle w:val="StyleUnderline"/>
          <w:b/>
          <w:bCs/>
          <w:highlight w:val="green"/>
        </w:rPr>
        <w:t>human rights abuses and conflict</w:t>
      </w:r>
      <w:r w:rsidRPr="001948D4">
        <w:rPr>
          <w:rStyle w:val="StyleUnderline"/>
          <w:b/>
          <w:bCs/>
        </w:rPr>
        <w:t xml:space="preserve">. This we have </w:t>
      </w:r>
      <w:r w:rsidRPr="00E3202C">
        <w:rPr>
          <w:rStyle w:val="StyleUnderline"/>
          <w:b/>
          <w:bCs/>
          <w:highlight w:val="green"/>
        </w:rPr>
        <w:t>seen</w:t>
      </w:r>
      <w:r w:rsidRPr="001948D4">
        <w:rPr>
          <w:rStyle w:val="StyleUnderline"/>
          <w:b/>
          <w:bCs/>
        </w:rPr>
        <w:t xml:space="preserve"> played out with grim efficiency </w:t>
      </w:r>
      <w:r w:rsidRPr="00E3202C">
        <w:rPr>
          <w:rStyle w:val="StyleUnderline"/>
          <w:b/>
          <w:bCs/>
          <w:highlight w:val="green"/>
        </w:rPr>
        <w:t>in Afghanistan</w:t>
      </w:r>
      <w:r w:rsidRPr="001948D4">
        <w:rPr>
          <w:rStyle w:val="StyleUnderline"/>
          <w:b/>
          <w:bCs/>
        </w:rPr>
        <w:t xml:space="preserve">, Pakistan, </w:t>
      </w:r>
      <w:r w:rsidRPr="00E3202C">
        <w:rPr>
          <w:rStyle w:val="StyleUnderline"/>
          <w:b/>
          <w:bCs/>
          <w:highlight w:val="green"/>
        </w:rPr>
        <w:t>Iraq, Syria</w:t>
      </w:r>
      <w:r w:rsidRPr="001948D4">
        <w:rPr>
          <w:rStyle w:val="StyleUnderline"/>
          <w:b/>
          <w:bCs/>
        </w:rPr>
        <w:t xml:space="preserve">, Sudan, Democratic Republic of the </w:t>
      </w:r>
      <w:r w:rsidRPr="00E3202C">
        <w:rPr>
          <w:rStyle w:val="StyleUnderline"/>
          <w:b/>
          <w:bCs/>
          <w:highlight w:val="green"/>
        </w:rPr>
        <w:t>Congo</w:t>
      </w:r>
      <w:r w:rsidRPr="001948D4">
        <w:rPr>
          <w:rStyle w:val="StyleUnderline"/>
          <w:b/>
          <w:bCs/>
        </w:rPr>
        <w:t xml:space="preserve">, Central African Republic, Libya, Yemen, </w:t>
      </w:r>
      <w:r w:rsidRPr="00E3202C">
        <w:rPr>
          <w:rStyle w:val="StyleUnderline"/>
          <w:b/>
          <w:bCs/>
          <w:highlight w:val="green"/>
        </w:rPr>
        <w:t>Somalia</w:t>
      </w:r>
      <w:r w:rsidRPr="001948D4">
        <w:rPr>
          <w:rStyle w:val="StyleUnderline"/>
          <w:b/>
          <w:bCs/>
        </w:rPr>
        <w:t xml:space="preserve">, Nigeria, Honduras, </w:t>
      </w:r>
      <w:r w:rsidRPr="00E3202C">
        <w:rPr>
          <w:rStyle w:val="StyleUnderline"/>
          <w:b/>
          <w:bCs/>
          <w:highlight w:val="green"/>
        </w:rPr>
        <w:t>and beyond</w:t>
      </w:r>
      <w:r w:rsidRPr="00CB1B2A">
        <w:rPr>
          <w:rStyle w:val="StyleUnderline"/>
        </w:rPr>
        <w:t xml:space="preserve">. All have had </w:t>
      </w:r>
      <w:r w:rsidRPr="00CB1B2A">
        <w:rPr>
          <w:rStyle w:val="Emphasis"/>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highlight w:val="green"/>
        </w:rPr>
        <w:t>The U</w:t>
      </w:r>
      <w:r w:rsidRPr="00CB1B2A">
        <w:rPr>
          <w:rStyle w:val="StyleUnderline"/>
        </w:rPr>
        <w:t xml:space="preserve">nited </w:t>
      </w:r>
      <w:r w:rsidRPr="00E3202C">
        <w:rPr>
          <w:rStyle w:val="StyleUnderline"/>
          <w:highlight w:val="gree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E3202C">
        <w:rPr>
          <w:rStyle w:val="StyleUnderline"/>
          <w:highlight w:val="green"/>
        </w:rPr>
        <w:t xml:space="preserve">has an opportunity to </w:t>
      </w:r>
      <w:r w:rsidRPr="00E3202C">
        <w:rPr>
          <w:rStyle w:val="Emphasis"/>
          <w:highlight w:val="green"/>
        </w:rPr>
        <w:t>exercise</w:t>
      </w:r>
      <w:r w:rsidRPr="00CB1B2A">
        <w:rPr>
          <w:rStyle w:val="Emphasis"/>
        </w:rPr>
        <w:t xml:space="preserve"> its </w:t>
      </w:r>
      <w:r w:rsidRPr="00E3202C">
        <w:rPr>
          <w:rStyle w:val="Emphasis"/>
          <w:highlight w:val="green"/>
        </w:rPr>
        <w:t>leadership</w:t>
      </w:r>
      <w:r w:rsidRPr="00E3202C">
        <w:rPr>
          <w:rStyle w:val="StyleUnderline"/>
          <w:highlight w:val="green"/>
        </w:rPr>
        <w:t xml:space="preserve"> and </w:t>
      </w:r>
      <w:r w:rsidRPr="00E3202C">
        <w:rPr>
          <w:rStyle w:val="Emphasis"/>
          <w:highlight w:val="gree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389DE9D0" w14:textId="77777777" w:rsidR="0095590F" w:rsidRDefault="0095590F" w:rsidP="0095590F">
      <w:pPr>
        <w:pStyle w:val="Heading3"/>
      </w:pPr>
      <w:r>
        <w:t>1AC: Drug Prices</w:t>
      </w:r>
    </w:p>
    <w:p w14:paraId="1D1F91C1" w14:textId="77777777" w:rsidR="0095590F" w:rsidRDefault="0095590F" w:rsidP="0095590F">
      <w:pPr>
        <w:pStyle w:val="Heading4"/>
      </w:pPr>
      <w:r>
        <w:t>Advantage 2 is Drug Prices</w:t>
      </w:r>
    </w:p>
    <w:p w14:paraId="5F274DA3" w14:textId="77777777" w:rsidR="0095590F" w:rsidRDefault="0095590F" w:rsidP="0095590F">
      <w:pPr>
        <w:pStyle w:val="Heading4"/>
      </w:pPr>
      <w:r>
        <w:t xml:space="preserve">Evergreening keeps Drug Prices </w:t>
      </w:r>
      <w:r>
        <w:rPr>
          <w:u w:val="single"/>
        </w:rPr>
        <w:t>high</w:t>
      </w:r>
      <w:r>
        <w:t>.</w:t>
      </w:r>
    </w:p>
    <w:p w14:paraId="01DA4CB9" w14:textId="77777777" w:rsidR="0095590F" w:rsidRPr="001948D4" w:rsidRDefault="0095590F" w:rsidP="0095590F">
      <w:r w:rsidRPr="00A7466D">
        <w:rPr>
          <w:rStyle w:val="Style13ptBold"/>
        </w:rPr>
        <w:t>Amin 18</w:t>
      </w:r>
      <w:r>
        <w:t xml:space="preserve"> </w:t>
      </w:r>
      <w:r w:rsidRPr="001948D4">
        <w:t>Tahir Amin 6-27-2018 "The problem with high drug prices isn't 'foreign freeloading,' it's the patent system"</w:t>
      </w:r>
      <w:r>
        <w:t xml:space="preserve"> </w:t>
      </w:r>
      <w:hyperlink r:id="rId17" w:history="1">
        <w:r>
          <w:rPr>
            <w:rStyle w:val="Hyperlink"/>
          </w:rPr>
          <w:t>High drug prices caused by US patent system, not 'foreign freeloaders' (cnbc.com)</w:t>
        </w:r>
      </w:hyperlink>
      <w:r>
        <w:t xml:space="preserve"> </w:t>
      </w:r>
      <w:hyperlink r:id="rId18"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2EBDF4E7" w14:textId="77777777" w:rsidR="0095590F" w:rsidRPr="00A7466D" w:rsidRDefault="0095590F" w:rsidP="0095590F">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48691564" w14:textId="77777777" w:rsidR="0095590F" w:rsidRDefault="0095590F" w:rsidP="0095590F">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02667526" w14:textId="77777777" w:rsidR="0095590F" w:rsidRPr="005229DB" w:rsidRDefault="0095590F" w:rsidP="0095590F">
      <w:r w:rsidRPr="005229DB">
        <w:rPr>
          <w:rStyle w:val="Style13ptBold"/>
        </w:rPr>
        <w:t>Hoban 10</w:t>
      </w:r>
      <w:r>
        <w:t xml:space="preserve"> </w:t>
      </w:r>
      <w:r w:rsidRPr="005229DB">
        <w:t>Rose Hoban 9-13-2010 "High Cost of Medicine Pushes More People into Poverty"</w:t>
      </w:r>
      <w:r>
        <w:t xml:space="preserve"> </w:t>
      </w:r>
      <w:hyperlink r:id="rId19"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2FA8E1C9" w14:textId="77777777" w:rsidR="0095590F" w:rsidRPr="005B7899" w:rsidRDefault="0095590F" w:rsidP="0095590F">
      <w:pPr>
        <w:rPr>
          <w:sz w:val="16"/>
        </w:rPr>
      </w:pPr>
      <w:r w:rsidRPr="005B7899">
        <w:rPr>
          <w:sz w:val="16"/>
        </w:rPr>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7CEAB196" w14:textId="77777777" w:rsidR="0095590F" w:rsidRDefault="0095590F" w:rsidP="0095590F">
      <w:pPr>
        <w:pStyle w:val="Heading4"/>
      </w:pPr>
      <w:r>
        <w:t xml:space="preserve">This is a form of </w:t>
      </w:r>
      <w:r>
        <w:rPr>
          <w:u w:val="single"/>
        </w:rPr>
        <w:t>pharmaceutical capitalism</w:t>
      </w:r>
      <w:r>
        <w:t xml:space="preserve"> – exploiting marginalized groups in the </w:t>
      </w:r>
      <w:r>
        <w:rPr>
          <w:u w:val="single"/>
        </w:rPr>
        <w:t>third world</w:t>
      </w:r>
      <w:r>
        <w:t>.</w:t>
      </w:r>
    </w:p>
    <w:p w14:paraId="52ABC8F8" w14:textId="77777777" w:rsidR="0095590F" w:rsidRPr="008E1134" w:rsidRDefault="0095590F" w:rsidP="0095590F">
      <w:r w:rsidRPr="008E1134">
        <w:rPr>
          <w:rStyle w:val="Style13ptBold"/>
        </w:rPr>
        <w:t>Lift Mode</w:t>
      </w:r>
      <w:r>
        <w:rPr>
          <w:rStyle w:val="Style13ptBold"/>
        </w:rPr>
        <w:t xml:space="preserve"> 17</w:t>
      </w:r>
      <w:r w:rsidRPr="008E1134">
        <w:t xml:space="preserve"> 3-10-2017 "</w:t>
      </w:r>
      <w:r>
        <w:t xml:space="preserve">Pharmaceutical Colonialism” </w:t>
      </w:r>
      <w:hyperlink r:id="rId20"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2349A724" w14:textId="77777777" w:rsidR="0095590F" w:rsidRPr="0035431C" w:rsidRDefault="0095590F" w:rsidP="0095590F">
      <w:pPr>
        <w:rPr>
          <w:sz w:val="16"/>
        </w:rPr>
      </w:pPr>
      <w:r w:rsidRPr="0035431C">
        <w:rPr>
          <w:sz w:val="16"/>
        </w:rPr>
        <w:t xml:space="preserve">3. </w:t>
      </w:r>
      <w:r w:rsidRPr="00E3202C">
        <w:rPr>
          <w:b/>
          <w:sz w:val="26"/>
          <w:highlight w:val="green"/>
          <w:u w:val="single"/>
        </w:rPr>
        <w:t>Cost of medicine as a form of debt</w:t>
      </w:r>
      <w:r w:rsidRPr="00E3202C">
        <w:rPr>
          <w:sz w:val="16"/>
          <w:highlight w:val="green"/>
        </w:rPr>
        <w:t xml:space="preserve"> </w:t>
      </w:r>
      <w:r w:rsidRPr="00E3202C">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blocked the sale of cheap antiretroviral drugs to AIDS patients</w:t>
      </w:r>
      <w:r w:rsidRPr="00E3202C">
        <w:rPr>
          <w:sz w:val="16"/>
          <w:highlight w:val="green"/>
        </w:rPr>
        <w:t xml:space="preserve"> </w:t>
      </w:r>
      <w:r w:rsidRPr="00E3202C">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seen in </w:t>
      </w:r>
      <w:r w:rsidRPr="00E3202C">
        <w:rPr>
          <w:b/>
          <w:sz w:val="26"/>
          <w:highlight w:val="green"/>
          <w:u w:val="single"/>
        </w:rPr>
        <w:t>the</w:t>
      </w:r>
      <w:r w:rsidRPr="00E3202C">
        <w:rPr>
          <w:highlight w:val="green"/>
          <w:u w:val="single"/>
        </w:rPr>
        <w:t xml:space="preserve"> </w:t>
      </w:r>
      <w:r w:rsidRPr="0035431C">
        <w:rPr>
          <w:u w:val="single"/>
        </w:rPr>
        <w:t xml:space="preserve">increasing </w:t>
      </w:r>
      <w:r w:rsidRPr="00E3202C">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E3202C">
        <w:rPr>
          <w:b/>
          <w:bCs/>
          <w:sz w:val="26"/>
          <w:highlight w:val="green"/>
          <w:u w:val="single"/>
        </w:rPr>
        <w:t>potential</w:t>
      </w:r>
      <w:r w:rsidRPr="00E3202C">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5B9DC9C6" w14:textId="77777777" w:rsidR="0095590F" w:rsidRDefault="0095590F" w:rsidP="0095590F">
      <w:pPr>
        <w:pStyle w:val="Heading4"/>
      </w:pPr>
      <w:r>
        <w:t xml:space="preserve">High Drug Prices forces patients to go </w:t>
      </w:r>
      <w:r>
        <w:rPr>
          <w:u w:val="single"/>
        </w:rPr>
        <w:t>underground</w:t>
      </w:r>
      <w:r>
        <w:t xml:space="preserve"> for drugs.</w:t>
      </w:r>
    </w:p>
    <w:p w14:paraId="4F528586" w14:textId="77777777" w:rsidR="0095590F" w:rsidRPr="00047294" w:rsidRDefault="0095590F" w:rsidP="0095590F">
      <w:pPr>
        <w:pStyle w:val="ListParagraph"/>
        <w:numPr>
          <w:ilvl w:val="0"/>
          <w:numId w:val="11"/>
        </w:numPr>
      </w:pPr>
      <w:r>
        <w:t>AT Medicare CP – won’t cover Drugs – CP can’t fiat coverage</w:t>
      </w:r>
    </w:p>
    <w:p w14:paraId="2BD9424B" w14:textId="77777777" w:rsidR="0095590F" w:rsidRPr="008E1134" w:rsidRDefault="0095590F" w:rsidP="0095590F">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48D0FE34" w14:textId="77777777" w:rsidR="0095590F" w:rsidRDefault="0095590F" w:rsidP="0095590F">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
          <w:bCs/>
          <w:szCs w:val="24"/>
          <w:highlight w:val="green"/>
        </w:rPr>
        <w:t>the costs of</w:t>
      </w:r>
      <w:r w:rsidRPr="00047294">
        <w:rPr>
          <w:sz w:val="16"/>
          <w:szCs w:val="24"/>
        </w:rPr>
        <w:t xml:space="preserve"> medical care and </w:t>
      </w:r>
      <w:r w:rsidRPr="00E3202C">
        <w:rPr>
          <w:rStyle w:val="StyleUnderline"/>
          <w:b/>
          <w:bCs/>
          <w:szCs w:val="24"/>
          <w:highlight w:val="green"/>
        </w:rPr>
        <w:t>drugs</w:t>
      </w:r>
      <w:r w:rsidRPr="00047294">
        <w:rPr>
          <w:sz w:val="16"/>
          <w:szCs w:val="24"/>
        </w:rPr>
        <w:t xml:space="preserve"> have risen (and </w:t>
      </w:r>
      <w:r w:rsidRPr="00E3202C">
        <w:rPr>
          <w:rStyle w:val="StyleUnderline"/>
          <w:b/>
          <w:bCs/>
          <w:szCs w:val="24"/>
          <w:highlight w:val="green"/>
        </w:rPr>
        <w:t>continue to rise</w:t>
      </w:r>
      <w:r w:rsidRPr="00047294">
        <w:rPr>
          <w:sz w:val="16"/>
          <w:szCs w:val="24"/>
        </w:rPr>
        <w:t xml:space="preserve">) </w:t>
      </w:r>
      <w:r w:rsidRPr="008E1134">
        <w:rPr>
          <w:rStyle w:val="StyleUnderline"/>
          <w:szCs w:val="24"/>
        </w:rPr>
        <w:t>at a near-astronomical rate</w:t>
      </w:r>
      <w:r w:rsidRPr="00047294">
        <w:rPr>
          <w:sz w:val="16"/>
          <w:szCs w:val="24"/>
        </w:rPr>
        <w:t xml:space="preserve">. </w:t>
      </w:r>
      <w:r w:rsidRPr="008E1134">
        <w:rPr>
          <w:rStyle w:val="StyleUnderline"/>
          <w:szCs w:val="24"/>
        </w:rPr>
        <w:t xml:space="preserve">Consequently, </w:t>
      </w:r>
      <w:r w:rsidRPr="00E3202C">
        <w:rPr>
          <w:rStyle w:val="StyleUnderline"/>
          <w:b/>
          <w:szCs w:val="24"/>
          <w:highlight w:val="green"/>
        </w:rPr>
        <w:t>neither</w:t>
      </w:r>
      <w:r w:rsidRPr="00E3202C">
        <w:rPr>
          <w:rStyle w:val="StyleUnderline"/>
          <w:szCs w:val="24"/>
          <w:highlight w:val="green"/>
        </w:rPr>
        <w:t xml:space="preserve"> </w:t>
      </w:r>
      <w:r w:rsidRPr="00E3202C">
        <w:rPr>
          <w:rStyle w:val="StyleUnderline"/>
          <w:b/>
          <w:szCs w:val="24"/>
          <w:highlight w:val="green"/>
        </w:rPr>
        <w:t>private</w:t>
      </w:r>
      <w:r w:rsidRPr="00E3202C">
        <w:rPr>
          <w:rStyle w:val="StyleUnderline"/>
          <w:szCs w:val="24"/>
          <w:highlight w:val="green"/>
        </w:rPr>
        <w:t xml:space="preserve"> </w:t>
      </w:r>
      <w:r w:rsidRPr="00047294">
        <w:rPr>
          <w:rStyle w:val="StyleUnderline"/>
          <w:szCs w:val="24"/>
        </w:rPr>
        <w:t xml:space="preserve">medical insurance plans </w:t>
      </w:r>
      <w:r w:rsidRPr="00E3202C">
        <w:rPr>
          <w:rStyle w:val="StyleUnderline"/>
          <w:b/>
          <w:szCs w:val="24"/>
          <w:highlight w:val="green"/>
        </w:rPr>
        <w:t>nor Medicare</w:t>
      </w:r>
      <w:r w:rsidRPr="00E3202C">
        <w:rPr>
          <w:rStyle w:val="StyleUnderline"/>
          <w:szCs w:val="24"/>
          <w:highlight w:val="green"/>
        </w:rPr>
        <w:t xml:space="preserve"> </w:t>
      </w:r>
      <w:r w:rsidRPr="00E3202C">
        <w:rPr>
          <w:rStyle w:val="StyleUnderline"/>
          <w:b/>
          <w:szCs w:val="24"/>
          <w:highlight w:val="green"/>
        </w:rPr>
        <w:t>will</w:t>
      </w:r>
      <w:r w:rsidRPr="00E3202C">
        <w:rPr>
          <w:rStyle w:val="StyleUnderline"/>
          <w:szCs w:val="24"/>
          <w:highlight w:val="green"/>
        </w:rPr>
        <w:t xml:space="preserve"> </w:t>
      </w:r>
      <w:r w:rsidRPr="00047294">
        <w:rPr>
          <w:rStyle w:val="StyleUnderline"/>
          <w:szCs w:val="24"/>
        </w:rPr>
        <w:t xml:space="preserve">now </w:t>
      </w:r>
      <w:r w:rsidRPr="00E3202C">
        <w:rPr>
          <w:rStyle w:val="StyleUnderline"/>
          <w:b/>
          <w:szCs w:val="24"/>
          <w:highlight w:val="green"/>
        </w:rPr>
        <w:t xml:space="preserve">cover certain </w:t>
      </w:r>
      <w:r w:rsidRPr="00047294">
        <w:rPr>
          <w:szCs w:val="24"/>
          <w:u w:val="single"/>
        </w:rPr>
        <w:t xml:space="preserve">procedures, </w:t>
      </w:r>
      <w:r w:rsidRPr="00047294">
        <w:rPr>
          <w:rStyle w:val="StyleUnderline"/>
          <w:szCs w:val="24"/>
        </w:rPr>
        <w:t xml:space="preserve">treatments, and </w:t>
      </w:r>
      <w:r w:rsidRPr="00E3202C">
        <w:rPr>
          <w:rStyle w:val="StyleUnderline"/>
          <w:b/>
          <w:szCs w:val="24"/>
          <w:highlight w:val="green"/>
        </w:rPr>
        <w:t>medicines</w:t>
      </w:r>
      <w:r w:rsidRPr="00047294">
        <w:rPr>
          <w:sz w:val="16"/>
          <w:szCs w:val="24"/>
        </w:rPr>
        <w:t xml:space="preserve">. In the future, </w:t>
      </w:r>
      <w:r w:rsidRPr="008E1134">
        <w:rPr>
          <w:rStyle w:val="StyleUnderline"/>
          <w:szCs w:val="24"/>
        </w:rPr>
        <w:t xml:space="preserve">with continuing reform of the US healthcare system, even fewer </w:t>
      </w:r>
      <w:r w:rsidRPr="00047294">
        <w:rPr>
          <w:sz w:val="16"/>
          <w:szCs w:val="24"/>
        </w:rPr>
        <w:t xml:space="preserve">procedures, </w:t>
      </w:r>
      <w:r w:rsidRPr="008E1134">
        <w:rPr>
          <w:rStyle w:val="StyleUnderline"/>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E3202C">
        <w:rPr>
          <w:rStyle w:val="StyleUnderline"/>
          <w:szCs w:val="24"/>
          <w:highlight w:val="green"/>
        </w:rPr>
        <w:t>As a result</w:t>
      </w:r>
      <w:r w:rsidRPr="00047294">
        <w:rPr>
          <w:rStyle w:val="StyleUnderline"/>
          <w:szCs w:val="24"/>
        </w:rPr>
        <w:t xml:space="preserve"> of all this, </w:t>
      </w:r>
      <w:r w:rsidRPr="00E3202C">
        <w:rPr>
          <w:rStyle w:val="StyleUnderline"/>
          <w:b/>
          <w:bCs/>
          <w:szCs w:val="24"/>
          <w:highlight w:val="green"/>
        </w:rPr>
        <w:t>medical</w:t>
      </w:r>
      <w:r w:rsidRPr="00047294">
        <w:rPr>
          <w:szCs w:val="24"/>
          <w:u w:val="single"/>
        </w:rPr>
        <w:t xml:space="preserve">- and health-related </w:t>
      </w:r>
      <w:r w:rsidRPr="00E3202C">
        <w:rPr>
          <w:rStyle w:val="StyleUnderline"/>
          <w:b/>
          <w:bCs/>
          <w:szCs w:val="24"/>
          <w:highlight w:val="green"/>
        </w:rPr>
        <w:t>crime</w:t>
      </w:r>
      <w:r w:rsidRPr="00047294">
        <w:rPr>
          <w:szCs w:val="24"/>
          <w:u w:val="single"/>
        </w:rPr>
        <w:t xml:space="preserve"> and deviance </w:t>
      </w:r>
      <w:r w:rsidRPr="00E3202C">
        <w:rPr>
          <w:rStyle w:val="StyleUnderline"/>
          <w:b/>
          <w:bCs/>
          <w:szCs w:val="24"/>
          <w:highlight w:val="green"/>
        </w:rPr>
        <w:t>will inevitably rise</w:t>
      </w:r>
      <w:r w:rsidRPr="00047294">
        <w:rPr>
          <w:sz w:val="16"/>
          <w:szCs w:val="24"/>
        </w:rPr>
        <w:t xml:space="preserve">. Medical insurance, Medicare, and Medicaid fraud, which is already prevalent today, will increase exponentially. </w:t>
      </w:r>
      <w:r w:rsidRPr="00E3202C">
        <w:rPr>
          <w:rStyle w:val="StyleUnderline"/>
          <w:szCs w:val="24"/>
          <w:highlight w:val="green"/>
        </w:rPr>
        <w:t>Smugglers will "bootleg"</w:t>
      </w:r>
      <w:r w:rsidRPr="008E1134">
        <w:rPr>
          <w:rStyle w:val="StyleUnderline"/>
          <w:szCs w:val="24"/>
        </w:rPr>
        <w:t xml:space="preserve"> ever more </w:t>
      </w:r>
      <w:r w:rsidRPr="00E3202C">
        <w:rPr>
          <w:rStyle w:val="StyleUnderline"/>
          <w:szCs w:val="24"/>
          <w:highlight w:val="green"/>
        </w:rPr>
        <w:t>pharmaceuticals into the US</w:t>
      </w:r>
      <w:r w:rsidRPr="008E1134">
        <w:rPr>
          <w:rStyle w:val="StyleUnderline"/>
          <w:szCs w:val="24"/>
        </w:rPr>
        <w:t xml:space="preserve">, and a large, thriving, nationwide black market will develop </w:t>
      </w:r>
      <w:r w:rsidRPr="00E3202C">
        <w:rPr>
          <w:rStyle w:val="StyleUnderline"/>
          <w:b/>
          <w:bCs/>
          <w:szCs w:val="24"/>
          <w:highlight w:val="green"/>
        </w:rPr>
        <w:t>for those who cannot afford</w:t>
      </w:r>
      <w:r w:rsidRPr="00047294">
        <w:rPr>
          <w:rStyle w:val="StyleUnderline"/>
          <w:b/>
          <w:bCs/>
          <w:szCs w:val="24"/>
        </w:rPr>
        <w:t xml:space="preserve"> to buy uncovered </w:t>
      </w:r>
      <w:r w:rsidRPr="00E3202C">
        <w:rPr>
          <w:rStyle w:val="StyleUnderline"/>
          <w:b/>
          <w:bCs/>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
          <w:bCs/>
          <w:szCs w:val="24"/>
          <w:highlight w:val="green"/>
        </w:rPr>
        <w:t>Counterfeiting</w:t>
      </w:r>
      <w:r w:rsidRPr="00E3202C">
        <w:rPr>
          <w:rStyle w:val="StyleUnderline"/>
          <w:szCs w:val="24"/>
          <w:highlight w:val="green"/>
        </w:rPr>
        <w:t xml:space="preserve"> </w:t>
      </w:r>
      <w:r w:rsidRPr="00047294">
        <w:rPr>
          <w:rStyle w:val="StyleUnderline"/>
          <w:szCs w:val="24"/>
        </w:rPr>
        <w:t xml:space="preserve">expensive pharmaceuticals </w:t>
      </w:r>
      <w:r w:rsidRPr="00E3202C">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Cs w:val="24"/>
        </w:rPr>
        <w:t>Where</w:t>
      </w:r>
      <w:r w:rsidRPr="00047294">
        <w:rPr>
          <w:sz w:val="16"/>
          <w:szCs w:val="24"/>
        </w:rPr>
        <w:t xml:space="preserve"> medical care and </w:t>
      </w:r>
      <w:r w:rsidRPr="008E1134">
        <w:rPr>
          <w:rStyle w:val="StyleUnderline"/>
          <w:szCs w:val="24"/>
        </w:rPr>
        <w:t xml:space="preserve">medicines </w:t>
      </w:r>
      <w:r w:rsidRPr="00047294">
        <w:rPr>
          <w:rStyle w:val="StyleUnderline"/>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Cs w:val="24"/>
        </w:rPr>
        <w:t>other means of obtaining them, even if deviant, will</w:t>
      </w:r>
      <w:r w:rsidRPr="00047294">
        <w:rPr>
          <w:sz w:val="16"/>
          <w:szCs w:val="24"/>
        </w:rPr>
        <w:t xml:space="preserve"> </w:t>
      </w:r>
      <w:r w:rsidRPr="00047294">
        <w:rPr>
          <w:rStyle w:val="StyleUnderline"/>
          <w:szCs w:val="24"/>
        </w:rPr>
        <w:t>surely be employed. As the cost</w:t>
      </w:r>
      <w:r w:rsidRPr="00047294">
        <w:rPr>
          <w:sz w:val="16"/>
          <w:szCs w:val="24"/>
        </w:rPr>
        <w:t xml:space="preserve"> and the difficulty </w:t>
      </w:r>
      <w:r w:rsidRPr="00047294">
        <w:rPr>
          <w:rStyle w:val="StyleUnderline"/>
          <w:szCs w:val="24"/>
        </w:rPr>
        <w:t>of</w:t>
      </w:r>
      <w:r w:rsidRPr="00047294">
        <w:rPr>
          <w:sz w:val="16"/>
          <w:szCs w:val="24"/>
        </w:rPr>
        <w:t xml:space="preserve"> </w:t>
      </w:r>
      <w:r w:rsidRPr="00047294">
        <w:rPr>
          <w:rStyle w:val="StyleUnderline"/>
          <w:szCs w:val="24"/>
        </w:rPr>
        <w:t>obtaining</w:t>
      </w:r>
      <w:r w:rsidRPr="00047294">
        <w:rPr>
          <w:sz w:val="16"/>
          <w:szCs w:val="24"/>
        </w:rPr>
        <w:t xml:space="preserve"> medical care and </w:t>
      </w:r>
      <w:r w:rsidRPr="00047294">
        <w:rPr>
          <w:rStyle w:val="StyleUnderline"/>
          <w:szCs w:val="24"/>
        </w:rPr>
        <w:t>medicines increase, the implications for increased crime and deviance become almost limitless</w:t>
      </w:r>
      <w:r w:rsidRPr="00047294">
        <w:rPr>
          <w:sz w:val="16"/>
          <w:szCs w:val="24"/>
        </w:rPr>
        <w:t xml:space="preserve">. </w:t>
      </w:r>
    </w:p>
    <w:p w14:paraId="14B4EB42" w14:textId="77777777" w:rsidR="0095590F" w:rsidRPr="00047294" w:rsidRDefault="0095590F" w:rsidP="0095590F">
      <w:pPr>
        <w:pStyle w:val="Heading4"/>
      </w:pPr>
      <w:r>
        <w:t xml:space="preserve">That </w:t>
      </w:r>
      <w:r>
        <w:rPr>
          <w:u w:val="single"/>
        </w:rPr>
        <w:t>kills Millions</w:t>
      </w:r>
      <w:r>
        <w:t>.</w:t>
      </w:r>
    </w:p>
    <w:p w14:paraId="7BB1F8B2" w14:textId="77777777" w:rsidR="0095590F" w:rsidRPr="00A1546D" w:rsidRDefault="0095590F" w:rsidP="0095590F">
      <w:r w:rsidRPr="000D5BDA">
        <w:rPr>
          <w:rStyle w:val="Style13ptBold"/>
        </w:rPr>
        <w:t>Greenberger 20</w:t>
      </w:r>
      <w:r>
        <w:t xml:space="preserve"> </w:t>
      </w:r>
      <w:r w:rsidRPr="00A1546D">
        <w:t>Phyllis E. Greenberger 12-3-2020 "Counterfeit Medicines Kill People"</w:t>
      </w:r>
      <w:r>
        <w:t xml:space="preserve"> </w:t>
      </w:r>
      <w:hyperlink r:id="rId21"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759ECDEE" w14:textId="77777777" w:rsidR="0095590F" w:rsidRDefault="0095590F" w:rsidP="0095590F">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684F1AAB" w14:textId="77777777" w:rsidR="0095590F" w:rsidRDefault="0095590F" w:rsidP="0095590F">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3DBF1206" w14:textId="77777777" w:rsidR="0095590F" w:rsidRPr="00650B41" w:rsidRDefault="0095590F" w:rsidP="0095590F">
      <w:r w:rsidRPr="00650B41">
        <w:rPr>
          <w:rStyle w:val="Style13ptBold"/>
        </w:rPr>
        <w:t>Ahmed 20</w:t>
      </w:r>
      <w:r>
        <w:t xml:space="preserve"> A Kavum Ahmed 6-24-2020 </w:t>
      </w:r>
      <w:r w:rsidRPr="00650B41">
        <w:t>"Decolonizing the vaccine"</w:t>
      </w:r>
      <w:r>
        <w:t xml:space="preserve"> </w:t>
      </w:r>
      <w:hyperlink r:id="rId22"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66234C57" w14:textId="77777777" w:rsidR="0095590F" w:rsidRDefault="0095590F" w:rsidP="0095590F">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Fanonian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73348F7A" w14:textId="77777777" w:rsidR="0095590F" w:rsidRDefault="0095590F" w:rsidP="0095590F">
      <w:pPr>
        <w:pStyle w:val="Heading3"/>
      </w:pPr>
      <w:r>
        <w:t>1AC: Plan</w:t>
      </w:r>
    </w:p>
    <w:p w14:paraId="42712E69" w14:textId="77777777" w:rsidR="0095590F" w:rsidRDefault="0095590F" w:rsidP="0095590F">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B0E4BFD" w14:textId="77777777" w:rsidR="0095590F" w:rsidRPr="006C53E1" w:rsidRDefault="0095590F" w:rsidP="0095590F">
      <w:pPr>
        <w:pStyle w:val="Heading4"/>
      </w:pPr>
      <w:r>
        <w:t xml:space="preserve">The Plan </w:t>
      </w:r>
      <w:r>
        <w:rPr>
          <w:u w:val="single"/>
        </w:rPr>
        <w:t>solves Evergreening</w:t>
      </w:r>
      <w:r>
        <w:t>.</w:t>
      </w:r>
    </w:p>
    <w:p w14:paraId="3E85D438" w14:textId="77777777" w:rsidR="0095590F" w:rsidRPr="005B38BB" w:rsidRDefault="0095590F" w:rsidP="0095590F">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F2B41BC" w14:textId="77777777" w:rsidR="0095590F" w:rsidRPr="0072187F" w:rsidRDefault="0095590F" w:rsidP="0095590F">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9859786" w14:textId="77777777" w:rsidR="0095590F" w:rsidRDefault="0095590F" w:rsidP="0095590F">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512BB70" w14:textId="77777777" w:rsidR="0095590F" w:rsidRPr="00791206" w:rsidRDefault="0095590F" w:rsidP="0095590F">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AAD5D4D" w14:textId="77777777" w:rsidR="0095590F" w:rsidRDefault="0095590F" w:rsidP="0095590F">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7E133DB" w14:textId="77777777" w:rsidR="0095590F" w:rsidRDefault="0095590F" w:rsidP="0095590F">
      <w:pPr>
        <w:pStyle w:val="Heading3"/>
      </w:pPr>
      <w:r>
        <w:t>1AC: Framing</w:t>
      </w:r>
    </w:p>
    <w:p w14:paraId="058F2D15" w14:textId="77777777" w:rsidR="0095590F" w:rsidRPr="00807451" w:rsidRDefault="0095590F" w:rsidP="0095590F">
      <w:pPr>
        <w:pStyle w:val="Heading4"/>
        <w:rPr>
          <w:bCs/>
        </w:rPr>
      </w:pPr>
      <w:r w:rsidRPr="00807451">
        <w:rPr>
          <w:bCs/>
        </w:rPr>
        <w:t>The standard is maximizing expected wellbeing</w:t>
      </w:r>
      <w:r>
        <w:rPr>
          <w:bCs/>
        </w:rPr>
        <w:t xml:space="preserve"> or act hedonistic util</w:t>
      </w:r>
      <w:r w:rsidRPr="00807451">
        <w:rPr>
          <w:bCs/>
        </w:rPr>
        <w:t>.</w:t>
      </w:r>
    </w:p>
    <w:p w14:paraId="60C12DE8" w14:textId="77777777" w:rsidR="0095590F" w:rsidRPr="00807451" w:rsidRDefault="0095590F" w:rsidP="0095590F">
      <w:pPr>
        <w:pStyle w:val="Heading4"/>
        <w:rPr>
          <w:bCs/>
        </w:rPr>
      </w:pPr>
      <w:r w:rsidRPr="00807451">
        <w:rPr>
          <w:bCs/>
        </w:rPr>
        <w:t>Prefer:</w:t>
      </w:r>
    </w:p>
    <w:p w14:paraId="6E0B0EB8" w14:textId="77777777" w:rsidR="0095590F" w:rsidRPr="00807451" w:rsidRDefault="0095590F" w:rsidP="0095590F">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3940A932" w14:textId="77777777" w:rsidR="0095590F" w:rsidRDefault="0095590F" w:rsidP="0095590F">
      <w:pPr>
        <w:rPr>
          <w:rStyle w:val="Style13ptBold"/>
        </w:rPr>
      </w:pPr>
      <w:r>
        <w:rPr>
          <w:rStyle w:val="Style13ptBold"/>
        </w:rPr>
        <w:t>Blum et al. 18</w:t>
      </w:r>
    </w:p>
    <w:p w14:paraId="00A7C2DA" w14:textId="77777777" w:rsidR="0095590F" w:rsidRDefault="0095590F" w:rsidP="0095590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EEAD6F3" w14:textId="77777777" w:rsidR="0095590F" w:rsidRDefault="0095590F" w:rsidP="0095590F">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244F322"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3A302FE6" w14:textId="77777777" w:rsidR="0095590F" w:rsidRDefault="0095590F" w:rsidP="0095590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5AA6E82"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65E56E7"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C38C869"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96D64F3" w14:textId="77777777" w:rsidR="0095590F" w:rsidRDefault="0095590F" w:rsidP="0095590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64C67B0B"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D6B3AC0"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5B9A4DB"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DF61583"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4A42606"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8536914"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Desire and reward centers </w:t>
      </w:r>
    </w:p>
    <w:p w14:paraId="42F3073F"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069D3B5"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6EB75BB"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21082DE"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E795126"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F2AD1C1"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8BDC6BD"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37DEA2B"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08D6596"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B7F0FF9" w14:textId="77777777" w:rsidR="0095590F" w:rsidRDefault="0095590F" w:rsidP="0095590F">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4948D30" w14:textId="77777777" w:rsidR="0095590F" w:rsidRDefault="0095590F" w:rsidP="0095590F">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71F93A15" w14:textId="77777777" w:rsidR="0095590F" w:rsidRPr="009847BA" w:rsidRDefault="0095590F" w:rsidP="0095590F">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1363B0F" w14:textId="77777777" w:rsidR="0095590F" w:rsidRDefault="0095590F" w:rsidP="0095590F">
      <w:pPr>
        <w:pStyle w:val="Heading4"/>
      </w:pPr>
      <w:r>
        <w:t xml:space="preserve">4] </w:t>
      </w:r>
      <w:r w:rsidRPr="004076C2">
        <w:t>Interpretation: the neg must not contest the aff framework, read arguments that contest the ethical validity of the aff standard, or read an alternative framework provided that</w:t>
      </w:r>
      <w:r>
        <w:t xml:space="preserve"> the aff defends act utilitarianis</w:t>
      </w:r>
    </w:p>
    <w:p w14:paraId="188452A4" w14:textId="77777777" w:rsidR="0095590F" w:rsidRDefault="0095590F" w:rsidP="0095590F">
      <w:pPr>
        <w:pStyle w:val="Heading4"/>
      </w:pPr>
      <w:r>
        <w:t>a</w:t>
      </w:r>
      <w:r w:rsidRPr="004076C2">
        <w:t xml:space="preserve">] Clash – AFC is key to force substantive engagement – util doesn’t exclude impacts and forces debaters to do advocacy comparison and engage in meaningful rebuttal clash. </w:t>
      </w:r>
    </w:p>
    <w:p w14:paraId="27632D28" w14:textId="77777777" w:rsidR="0095590F" w:rsidRDefault="0095590F" w:rsidP="0095590F">
      <w:pPr>
        <w:pStyle w:val="Heading4"/>
      </w:pPr>
      <w:r>
        <w:t>b</w:t>
      </w:r>
      <w:r w:rsidRPr="004076C2">
        <w:t xml:space="preserve">] Strat skew – neg is reactive and can up-layer the aff on moral frameworks, procedurals, and discursive arguments – AFC levels the playing field by forcing the neg to commit to the aff on substance, which ensures the AC matters </w:t>
      </w:r>
    </w:p>
    <w:p w14:paraId="22C812C4" w14:textId="77777777" w:rsidR="0095590F" w:rsidRDefault="0095590F" w:rsidP="0095590F">
      <w:pPr>
        <w:pStyle w:val="Heading4"/>
      </w:pPr>
      <w:r w:rsidRPr="004076C2">
        <w:t>Ci and DTD on 1ac theory - the sole purpose of 1ac theory is to deter arguments and anything else lets the 1nc read it regardless No RVIs on 1ac theory - otherwise they can spend 7 minutes on the shell and the debate ends right there</w:t>
      </w:r>
    </w:p>
    <w:p w14:paraId="7084A003" w14:textId="77777777" w:rsidR="0095590F" w:rsidRDefault="0095590F" w:rsidP="0095590F">
      <w:pPr>
        <w:pStyle w:val="Heading3"/>
      </w:pPr>
      <w:r>
        <w:t>1AC: Method</w:t>
      </w:r>
    </w:p>
    <w:p w14:paraId="2AFB7B21" w14:textId="77777777" w:rsidR="0095590F" w:rsidRDefault="0095590F" w:rsidP="0095590F">
      <w:pPr>
        <w:pStyle w:val="Heading4"/>
      </w:pPr>
      <w:r>
        <w:t>1] Debates surrounding health policies are good.</w:t>
      </w:r>
    </w:p>
    <w:p w14:paraId="0CAF6FBE" w14:textId="77777777" w:rsidR="0095590F" w:rsidRDefault="0095590F" w:rsidP="0095590F">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415E7BD4" w14:textId="77777777" w:rsidR="0095590F" w:rsidRPr="00BA7D01" w:rsidRDefault="0095590F" w:rsidP="0095590F">
      <w:pPr>
        <w:rPr>
          <w:sz w:val="14"/>
          <w:szCs w:val="24"/>
        </w:rPr>
      </w:pPr>
      <w:r w:rsidRPr="00BA7D01">
        <w:rPr>
          <w:sz w:val="14"/>
          <w:szCs w:val="2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A7D01">
        <w:rPr>
          <w:szCs w:val="24"/>
          <w:u w:val="single"/>
        </w:rPr>
        <w:t>the patterns of health and illness in the United States continue to tell a story of societal inequity</w:t>
      </w:r>
      <w:r w:rsidRPr="00BA7D01">
        <w:rPr>
          <w:sz w:val="14"/>
          <w:szCs w:val="24"/>
        </w:rPr>
        <w:t xml:space="preserve">. </w:t>
      </w:r>
      <w:r w:rsidRPr="00BA7D01">
        <w:rPr>
          <w:szCs w:val="24"/>
          <w:u w:val="single"/>
        </w:rPr>
        <w:t>Whether implicit or explicit</w:t>
      </w:r>
      <w:r w:rsidRPr="00BA7D01">
        <w:rPr>
          <w:sz w:val="14"/>
          <w:szCs w:val="24"/>
        </w:rPr>
        <w:t xml:space="preserve">, </w:t>
      </w:r>
      <w:r w:rsidRPr="00E3202C">
        <w:rPr>
          <w:rStyle w:val="Emphasis"/>
          <w:szCs w:val="24"/>
          <w:highlight w:val="green"/>
        </w:rPr>
        <w:t>theory is critical</w:t>
      </w:r>
      <w:r w:rsidRPr="00BA7D01">
        <w:rPr>
          <w:sz w:val="14"/>
          <w:szCs w:val="24"/>
        </w:rPr>
        <w:t xml:space="preserve"> </w:t>
      </w:r>
      <w:r w:rsidRPr="00BA7D01">
        <w:rPr>
          <w:szCs w:val="24"/>
          <w:u w:val="single"/>
        </w:rPr>
        <w:t xml:space="preserve">in that it serves </w:t>
      </w:r>
      <w:r w:rsidRPr="00E3202C">
        <w:rPr>
          <w:szCs w:val="24"/>
          <w:highlight w:val="green"/>
          <w:u w:val="single"/>
        </w:rPr>
        <w:t xml:space="preserve">as a </w:t>
      </w:r>
      <w:r w:rsidRPr="00E3202C">
        <w:rPr>
          <w:rStyle w:val="Emphasis"/>
          <w:szCs w:val="24"/>
          <w:highlight w:val="green"/>
        </w:rPr>
        <w:t>lens</w:t>
      </w:r>
      <w:r w:rsidRPr="00E3202C">
        <w:rPr>
          <w:szCs w:val="24"/>
          <w:highlight w:val="green"/>
          <w:u w:val="single"/>
        </w:rPr>
        <w:t xml:space="preserve"> through which we can view the </w:t>
      </w:r>
      <w:r w:rsidRPr="00E3202C">
        <w:rPr>
          <w:rStyle w:val="Emphasis"/>
          <w:szCs w:val="24"/>
          <w:highlight w:val="green"/>
        </w:rPr>
        <w:t>contours of health issues</w:t>
      </w:r>
      <w:r w:rsidRPr="00BA7D01">
        <w:rPr>
          <w:szCs w:val="24"/>
          <w:u w:val="single"/>
        </w:rPr>
        <w:t xml:space="preserve"> and inequities.</w:t>
      </w:r>
      <w:r w:rsidRPr="00BA7D01">
        <w:rPr>
          <w:sz w:val="14"/>
          <w:szCs w:val="24"/>
        </w:rPr>
        <w:t xml:space="preserve"> </w:t>
      </w:r>
      <w:r w:rsidRPr="00BA7D01">
        <w:rPr>
          <w:szCs w:val="24"/>
          <w:u w:val="single"/>
        </w:rPr>
        <w:t>Given our modest progress in reducing health disparities over the past 20</w:t>
      </w:r>
      <w:r w:rsidRPr="00BA7D01">
        <w:rPr>
          <w:sz w:val="14"/>
          <w:szCs w:val="24"/>
        </w:rPr>
        <w:t xml:space="preserve"> </w:t>
      </w:r>
      <w:r w:rsidRPr="00BA7D01">
        <w:rPr>
          <w:szCs w:val="24"/>
          <w:u w:val="single"/>
        </w:rPr>
        <w:t xml:space="preserve">years, it is possible that our </w:t>
      </w:r>
      <w:r w:rsidRPr="00E3202C">
        <w:rPr>
          <w:szCs w:val="24"/>
          <w:highlight w:val="green"/>
          <w:u w:val="single"/>
        </w:rPr>
        <w:t xml:space="preserve">current theories are not directing us to the </w:t>
      </w:r>
      <w:r w:rsidRPr="00E3202C">
        <w:rPr>
          <w:rStyle w:val="Emphasis"/>
          <w:szCs w:val="24"/>
          <w:highlight w:val="green"/>
          <w:bdr w:val="single" w:sz="4" w:space="0" w:color="auto"/>
        </w:rPr>
        <w:t>priority determinants</w:t>
      </w:r>
      <w:r w:rsidRPr="00BA7D01">
        <w:rPr>
          <w:szCs w:val="24"/>
          <w:u w:val="single"/>
        </w:rPr>
        <w:t>,</w:t>
      </w:r>
      <w:r w:rsidRPr="00BA7D01">
        <w:rPr>
          <w:sz w:val="14"/>
          <w:szCs w:val="24"/>
        </w:rPr>
        <w:t xml:space="preserve"> </w:t>
      </w:r>
      <w:r w:rsidRPr="00BA7D01">
        <w:rPr>
          <w:szCs w:val="24"/>
          <w:u w:val="single"/>
        </w:rPr>
        <w:t>which</w:t>
      </w:r>
      <w:r w:rsidRPr="00BA7D01">
        <w:rPr>
          <w:sz w:val="14"/>
          <w:szCs w:val="24"/>
        </w:rPr>
        <w:t xml:space="preserve">, if modified, </w:t>
      </w:r>
      <w:r w:rsidRPr="00BA7D01">
        <w:rPr>
          <w:szCs w:val="24"/>
          <w:u w:val="single"/>
        </w:rPr>
        <w:t xml:space="preserve">could enable us make </w:t>
      </w:r>
      <w:r w:rsidRPr="00BA7D01">
        <w:rPr>
          <w:rStyle w:val="Emphasis"/>
          <w:szCs w:val="24"/>
        </w:rPr>
        <w:t>significant progress</w:t>
      </w:r>
      <w:r w:rsidRPr="00BA7D01">
        <w:rPr>
          <w:szCs w:val="24"/>
          <w:u w:val="single"/>
        </w:rPr>
        <w:t xml:space="preserve"> in achieving health equity</w:t>
      </w:r>
      <w:r w:rsidRPr="00BA7D01">
        <w:rPr>
          <w:sz w:val="14"/>
          <w:szCs w:val="24"/>
        </w:rPr>
        <w:t xml:space="preserve">. </w:t>
      </w:r>
      <w:r w:rsidRPr="00BA7D01">
        <w:rPr>
          <w:szCs w:val="24"/>
          <w:u w:val="single"/>
        </w:rPr>
        <w:t xml:space="preserve">It is also plausible that the theory-based change strategies and interventions that researchers and practitioners typically implement </w:t>
      </w:r>
      <w:r w:rsidRPr="00BA7D01">
        <w:rPr>
          <w:rStyle w:val="Emphasis"/>
          <w:szCs w:val="24"/>
        </w:rPr>
        <w:t>fall short</w:t>
      </w:r>
      <w:r w:rsidRPr="00BA7D01">
        <w:rPr>
          <w:szCs w:val="24"/>
          <w:u w:val="single"/>
        </w:rPr>
        <w:t xml:space="preserve"> of what is needed</w:t>
      </w:r>
      <w:r w:rsidRPr="00BA7D01">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szCs w:val="24"/>
          <w:u w:val="single"/>
        </w:rPr>
        <w:t>Theories of the problem are explanatory and</w:t>
      </w:r>
      <w:r w:rsidRPr="00E3202C">
        <w:rPr>
          <w:szCs w:val="24"/>
          <w:highlight w:val="green"/>
          <w:u w:val="single"/>
        </w:rPr>
        <w:t xml:space="preserve"> help identify </w:t>
      </w:r>
      <w:r w:rsidRPr="00BA7D01">
        <w:rPr>
          <w:szCs w:val="24"/>
          <w:u w:val="single"/>
        </w:rPr>
        <w:t xml:space="preserve">and describe </w:t>
      </w:r>
      <w:r w:rsidRPr="00BA7D01">
        <w:rPr>
          <w:rStyle w:val="Emphasis"/>
          <w:szCs w:val="24"/>
        </w:rPr>
        <w:t>determinants of a problem</w:t>
      </w:r>
      <w:r w:rsidRPr="00BA7D01">
        <w:rPr>
          <w:sz w:val="14"/>
          <w:szCs w:val="24"/>
        </w:rPr>
        <w:t xml:space="preserve"> </w:t>
      </w:r>
      <w:r w:rsidRPr="00BA7D01">
        <w:rPr>
          <w:szCs w:val="24"/>
          <w:u w:val="single"/>
        </w:rPr>
        <w:t xml:space="preserve">and identify </w:t>
      </w:r>
      <w:r w:rsidRPr="00E3202C">
        <w:rPr>
          <w:szCs w:val="24"/>
          <w:highlight w:val="green"/>
          <w:u w:val="single"/>
        </w:rPr>
        <w:t xml:space="preserve">modifiable factors that can be </w:t>
      </w:r>
      <w:r w:rsidRPr="00E3202C">
        <w:rPr>
          <w:rStyle w:val="Emphasis"/>
          <w:szCs w:val="24"/>
          <w:highlight w:val="green"/>
        </w:rPr>
        <w:t>prioritized for change</w:t>
      </w:r>
      <w:r w:rsidRPr="00BA7D01">
        <w:rPr>
          <w:sz w:val="14"/>
          <w:szCs w:val="24"/>
        </w:rPr>
        <w:t xml:space="preserve"> (Glanz et al., 2015). </w:t>
      </w:r>
      <w:r w:rsidRPr="00BA7D01">
        <w:rPr>
          <w:szCs w:val="24"/>
          <w:u w:val="single"/>
        </w:rPr>
        <w:t>Theories of change inform how to design intervention strategies that will influence priority determinants and also help pinpoint logical short-term and intermediate outcomes for logic</w:t>
      </w:r>
      <w:r w:rsidRPr="00BA7D01">
        <w:rPr>
          <w:sz w:val="14"/>
          <w:szCs w:val="24"/>
        </w:rPr>
        <w:t xml:space="preserve"> </w:t>
      </w:r>
      <w:r w:rsidRPr="00BA7D01">
        <w:rPr>
          <w:szCs w:val="24"/>
          <w:u w:val="single"/>
        </w:rPr>
        <w:t>models and evaluation efforts</w:t>
      </w:r>
      <w:r w:rsidRPr="00BA7D01">
        <w:rPr>
          <w:sz w:val="14"/>
          <w:szCs w:val="24"/>
        </w:rPr>
        <w:t xml:space="preserve"> (Bartholomew, Parcel, Kok, Gottlieb, &amp; Fernandez, 2011; Crosby, Kegler, &amp; DiClemente, 2009; Eldredge, Markham, Ruiter, Kok, &amp; Parcel, 2016; Glanz et al., 2015). </w:t>
      </w:r>
      <w:r w:rsidRPr="00BA7D01">
        <w:rPr>
          <w:szCs w:val="24"/>
          <w:u w:val="single"/>
        </w:rPr>
        <w:t xml:space="preserve">Thus, theories provide </w:t>
      </w:r>
      <w:r w:rsidRPr="00E3202C">
        <w:rPr>
          <w:szCs w:val="24"/>
          <w:highlight w:val="green"/>
          <w:u w:val="single"/>
        </w:rPr>
        <w:t xml:space="preserve">an </w:t>
      </w:r>
      <w:r w:rsidRPr="00E3202C">
        <w:rPr>
          <w:rStyle w:val="Emphasis"/>
          <w:szCs w:val="24"/>
          <w:highlight w:val="green"/>
        </w:rPr>
        <w:t>organizing framework</w:t>
      </w:r>
      <w:r w:rsidRPr="00BA7D01">
        <w:rPr>
          <w:szCs w:val="24"/>
          <w:u w:val="single"/>
        </w:rPr>
        <w:t xml:space="preserve"> </w:t>
      </w:r>
      <w:r w:rsidRPr="00BA7D01">
        <w:rPr>
          <w:sz w:val="14"/>
        </w:rPr>
        <w:t>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w:t>
      </w:r>
      <w:r w:rsidRPr="00BA7D01">
        <w:rPr>
          <w:sz w:val="14"/>
          <w:szCs w:val="24"/>
        </w:rPr>
        <w:t xml:space="preserve"> we ask and how we go about addressing the identified determinants. In the context of informing efforts to pursue health equity, however, </w:t>
      </w:r>
      <w:r w:rsidRPr="00BA7D01">
        <w:rPr>
          <w:szCs w:val="24"/>
          <w:u w:val="single"/>
        </w:rPr>
        <w:t xml:space="preserve">the challenge is that </w:t>
      </w:r>
      <w:r w:rsidRPr="00E3202C">
        <w:rPr>
          <w:szCs w:val="24"/>
          <w:highlight w:val="green"/>
          <w:u w:val="single"/>
        </w:rPr>
        <w:t xml:space="preserve">few </w:t>
      </w:r>
      <w:r w:rsidRPr="00BA7D01">
        <w:rPr>
          <w:szCs w:val="24"/>
          <w:u w:val="single"/>
        </w:rPr>
        <w:t xml:space="preserve">of our </w:t>
      </w:r>
      <w:r w:rsidRPr="00E3202C">
        <w:rPr>
          <w:szCs w:val="24"/>
          <w:highlight w:val="green"/>
          <w:u w:val="single"/>
        </w:rPr>
        <w:t xml:space="preserve">theories specify how constructs </w:t>
      </w:r>
      <w:r w:rsidRPr="00E3202C">
        <w:rPr>
          <w:rStyle w:val="Emphasis"/>
          <w:szCs w:val="24"/>
          <w:highlight w:val="green"/>
        </w:rPr>
        <w:t>intersect</w:t>
      </w:r>
      <w:r w:rsidRPr="00E3202C">
        <w:rPr>
          <w:szCs w:val="24"/>
          <w:highlight w:val="green"/>
          <w:u w:val="single"/>
        </w:rPr>
        <w:t xml:space="preserve"> and </w:t>
      </w:r>
      <w:r w:rsidRPr="00E3202C">
        <w:rPr>
          <w:rStyle w:val="Emphasis"/>
          <w:szCs w:val="24"/>
          <w:highlight w:val="green"/>
        </w:rPr>
        <w:t>interact across levels</w:t>
      </w:r>
      <w:r w:rsidRPr="00BA7D01">
        <w:rPr>
          <w:szCs w:val="24"/>
          <w:u w:val="single"/>
        </w:rPr>
        <w:t xml:space="preserve">, and </w:t>
      </w:r>
      <w:r w:rsidRPr="00E3202C">
        <w:rPr>
          <w:szCs w:val="24"/>
          <w:highlight w:val="green"/>
          <w:u w:val="single"/>
        </w:rPr>
        <w:t xml:space="preserve">which of these are </w:t>
      </w:r>
      <w:r w:rsidRPr="00E3202C">
        <w:rPr>
          <w:rStyle w:val="Emphasis"/>
          <w:szCs w:val="24"/>
          <w:highlight w:val="green"/>
        </w:rPr>
        <w:t>most powerful</w:t>
      </w:r>
      <w:r w:rsidRPr="00BA7D01">
        <w:rPr>
          <w:szCs w:val="24"/>
          <w:u w:val="single"/>
        </w:rPr>
        <w:t xml:space="preserve"> in explaining behavior and the environmental conditions </w:t>
      </w:r>
      <w:r w:rsidRPr="00E3202C">
        <w:rPr>
          <w:szCs w:val="24"/>
          <w:highlight w:val="green"/>
          <w:u w:val="single"/>
        </w:rPr>
        <w:t xml:space="preserve">that </w:t>
      </w:r>
      <w:r w:rsidRPr="00E3202C">
        <w:rPr>
          <w:rStyle w:val="Emphasis"/>
          <w:szCs w:val="24"/>
          <w:highlight w:val="green"/>
        </w:rPr>
        <w:t>create</w:t>
      </w:r>
      <w:r w:rsidRPr="00E3202C">
        <w:rPr>
          <w:szCs w:val="24"/>
          <w:highlight w:val="green"/>
          <w:u w:val="single"/>
        </w:rPr>
        <w:t xml:space="preserve">, </w:t>
      </w:r>
      <w:r w:rsidRPr="00E3202C">
        <w:rPr>
          <w:rStyle w:val="Emphasis"/>
          <w:szCs w:val="24"/>
          <w:highlight w:val="green"/>
        </w:rPr>
        <w:t>maintain</w:t>
      </w:r>
      <w:r w:rsidRPr="00E3202C">
        <w:rPr>
          <w:szCs w:val="24"/>
          <w:highlight w:val="green"/>
          <w:u w:val="single"/>
        </w:rPr>
        <w:t xml:space="preserve">, or </w:t>
      </w:r>
      <w:r w:rsidRPr="00E3202C">
        <w:rPr>
          <w:rStyle w:val="Emphasis"/>
          <w:szCs w:val="24"/>
          <w:highlight w:val="green"/>
        </w:rPr>
        <w:t>exacerbate</w:t>
      </w:r>
      <w:r w:rsidRPr="00BA7D01">
        <w:rPr>
          <w:szCs w:val="24"/>
          <w:u w:val="single"/>
        </w:rPr>
        <w:t xml:space="preserve"> </w:t>
      </w:r>
      <w:r w:rsidRPr="00E3202C">
        <w:rPr>
          <w:szCs w:val="24"/>
          <w:highlight w:val="green"/>
          <w:u w:val="single"/>
        </w:rPr>
        <w:t>disparities</w:t>
      </w:r>
      <w:r w:rsidRPr="00BA7D01">
        <w:rPr>
          <w:szCs w:val="24"/>
          <w:u w:val="single"/>
        </w:rPr>
        <w:t xml:space="preserve">. Moreover, our </w:t>
      </w:r>
      <w:r w:rsidRPr="00E3202C">
        <w:rPr>
          <w:szCs w:val="24"/>
          <w:highlight w:val="green"/>
          <w:u w:val="single"/>
        </w:rPr>
        <w:t xml:space="preserve">theories </w:t>
      </w:r>
      <w:r w:rsidRPr="00E3202C">
        <w:rPr>
          <w:b/>
          <w:bCs/>
          <w:szCs w:val="24"/>
          <w:highlight w:val="green"/>
          <w:u w:val="single"/>
        </w:rPr>
        <w:t>generally</w:t>
      </w:r>
      <w:r w:rsidRPr="00E3202C">
        <w:rPr>
          <w:szCs w:val="24"/>
          <w:highlight w:val="green"/>
          <w:u w:val="single"/>
        </w:rPr>
        <w:t xml:space="preserve"> </w:t>
      </w:r>
      <w:r w:rsidRPr="00E3202C">
        <w:rPr>
          <w:b/>
          <w:bCs/>
          <w:szCs w:val="24"/>
          <w:highlight w:val="green"/>
          <w:u w:val="single"/>
        </w:rPr>
        <w:t>do not provide guidance</w:t>
      </w:r>
      <w:r w:rsidRPr="00E3202C">
        <w:rPr>
          <w:szCs w:val="24"/>
          <w:highlight w:val="green"/>
          <w:u w:val="single"/>
        </w:rPr>
        <w:t xml:space="preserve"> as to which </w:t>
      </w:r>
      <w:r w:rsidRPr="00E3202C">
        <w:rPr>
          <w:rStyle w:val="Emphasis"/>
          <w:szCs w:val="24"/>
          <w:highlight w:val="green"/>
        </w:rPr>
        <w:t>causal pathways</w:t>
      </w:r>
      <w:r w:rsidRPr="00E3202C">
        <w:rPr>
          <w:szCs w:val="24"/>
          <w:highlight w:val="green"/>
          <w:u w:val="single"/>
        </w:rPr>
        <w:t xml:space="preserve"> are most likely to </w:t>
      </w:r>
      <w:r w:rsidRPr="00E3202C">
        <w:rPr>
          <w:rStyle w:val="Emphasis"/>
          <w:szCs w:val="24"/>
          <w:highlight w:val="green"/>
        </w:rPr>
        <w:t>specifically reduce disparities</w:t>
      </w:r>
      <w:r w:rsidRPr="00E3202C">
        <w:rPr>
          <w:szCs w:val="24"/>
          <w:highlight w:val="green"/>
          <w:u w:val="single"/>
        </w:rPr>
        <w:t xml:space="preserve"> and in </w:t>
      </w:r>
      <w:r w:rsidRPr="00E3202C">
        <w:rPr>
          <w:rStyle w:val="Emphasis"/>
          <w:szCs w:val="24"/>
          <w:highlight w:val="green"/>
        </w:rPr>
        <w:t>which populations</w:t>
      </w:r>
      <w:r w:rsidRPr="00BA7D01">
        <w:rPr>
          <w:sz w:val="14"/>
          <w:szCs w:val="24"/>
        </w:rPr>
        <w:t xml:space="preserve"> (Diez Roux, 2012). Additionally, </w:t>
      </w:r>
      <w:r w:rsidRPr="00BA7D01">
        <w:rPr>
          <w:szCs w:val="24"/>
          <w:u w:val="single"/>
        </w:rPr>
        <w:t>theories at the higher levels of the social ecology</w:t>
      </w:r>
      <w:r w:rsidRPr="00BA7D01">
        <w:rPr>
          <w:sz w:val="14"/>
          <w:szCs w:val="24"/>
        </w:rPr>
        <w:t xml:space="preserve"> </w:t>
      </w:r>
      <w:r w:rsidRPr="00BA7D01">
        <w:rPr>
          <w:szCs w:val="24"/>
          <w:u w:val="single"/>
        </w:rPr>
        <w:t xml:space="preserve">are less likely to be </w:t>
      </w:r>
      <w:r w:rsidRPr="00BA7D01">
        <w:rPr>
          <w:rStyle w:val="Emphasis"/>
          <w:szCs w:val="24"/>
        </w:rPr>
        <w:t>operationalized</w:t>
      </w:r>
      <w:r w:rsidRPr="00BA7D01">
        <w:rPr>
          <w:szCs w:val="24"/>
          <w:u w:val="single"/>
        </w:rPr>
        <w:t xml:space="preserve"> and measured in a manner consistent</w:t>
      </w:r>
      <w:r w:rsidRPr="00BA7D01">
        <w:rPr>
          <w:sz w:val="14"/>
          <w:szCs w:val="24"/>
        </w:rPr>
        <w:t xml:space="preserve"> </w:t>
      </w:r>
      <w:r w:rsidRPr="00BA7D01">
        <w:rPr>
          <w:szCs w:val="24"/>
          <w:u w:val="single"/>
        </w:rPr>
        <w:t>with our quantitative research methods</w:t>
      </w:r>
      <w:r w:rsidRPr="00BA7D01">
        <w:rPr>
          <w:sz w:val="14"/>
          <w:szCs w:val="24"/>
        </w:rPr>
        <w:t xml:space="preserve">, </w:t>
      </w:r>
      <w:r w:rsidRPr="00BA7D01">
        <w:rPr>
          <w:sz w:val="14"/>
        </w:rPr>
        <w:t>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w:t>
      </w:r>
      <w:r w:rsidRPr="00BA7D01">
        <w:rPr>
          <w:sz w:val="14"/>
          <w:szCs w:val="24"/>
        </w:rPr>
        <w:t xml:space="preserve">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A7D01">
        <w:rPr>
          <w:szCs w:val="24"/>
          <w:u w:val="single"/>
        </w:rPr>
        <w:t xml:space="preserve">without theory development of some kind, </w:t>
      </w:r>
      <w:r w:rsidRPr="00E3202C">
        <w:rPr>
          <w:szCs w:val="24"/>
          <w:highlight w:val="green"/>
          <w:u w:val="single"/>
        </w:rPr>
        <w:t xml:space="preserve">qualitative research </w:t>
      </w:r>
      <w:r w:rsidRPr="00E3202C">
        <w:rPr>
          <w:rStyle w:val="Emphasis"/>
          <w:szCs w:val="24"/>
          <w:highlight w:val="green"/>
        </w:rPr>
        <w:t>ends purely in description</w:t>
      </w:r>
      <w:r w:rsidRPr="00BA7D01">
        <w:rPr>
          <w:sz w:val="14"/>
          <w:szCs w:val="24"/>
        </w:rPr>
        <w:t xml:space="preserve">, </w:t>
      </w:r>
      <w:r w:rsidRPr="00BA7D01">
        <w:rPr>
          <w:szCs w:val="24"/>
          <w:u w:val="single"/>
        </w:rPr>
        <w:t xml:space="preserve">which does not explain a phenomenon </w:t>
      </w:r>
      <w:r w:rsidRPr="00E3202C">
        <w:rPr>
          <w:szCs w:val="24"/>
          <w:highlight w:val="green"/>
          <w:u w:val="single"/>
        </w:rPr>
        <w:t xml:space="preserve">and neglects to answer </w:t>
      </w:r>
      <w:r w:rsidRPr="00E3202C">
        <w:rPr>
          <w:rStyle w:val="Emphasis"/>
          <w:szCs w:val="24"/>
          <w:highlight w:val="green"/>
        </w:rPr>
        <w:t>“how”</w:t>
      </w:r>
      <w:r w:rsidRPr="00E3202C">
        <w:rPr>
          <w:szCs w:val="24"/>
          <w:highlight w:val="green"/>
          <w:u w:val="single"/>
        </w:rPr>
        <w:t xml:space="preserve"> and </w:t>
      </w:r>
      <w:r w:rsidRPr="00E3202C">
        <w:rPr>
          <w:rStyle w:val="Emphasis"/>
          <w:szCs w:val="24"/>
          <w:highlight w:val="green"/>
        </w:rPr>
        <w:t>“why”</w:t>
      </w:r>
      <w:r w:rsidRPr="00BA7D01">
        <w:rPr>
          <w:szCs w:val="24"/>
          <w:u w:val="single"/>
        </w:rPr>
        <w:t xml:space="preserve"> questions</w:t>
      </w:r>
      <w:r w:rsidRPr="00BA7D01">
        <w:rPr>
          <w:sz w:val="14"/>
          <w:szCs w:val="24"/>
        </w:rPr>
        <w:t xml:space="preserve"> (Hennink et al., 2011). Similarly, Patton (2015) states that “</w:t>
      </w:r>
      <w:r w:rsidRPr="00BA7D01">
        <w:rPr>
          <w:szCs w:val="24"/>
          <w:u w:val="single"/>
        </w:rPr>
        <w:t>much qualitative inquiry stops at reporting the explanations of the people studied</w:t>
      </w:r>
      <w:r w:rsidRPr="00BA7D01">
        <w:rPr>
          <w:sz w:val="14"/>
          <w:szCs w:val="24"/>
        </w:rPr>
        <w:t xml:space="preserve">” (p. 583) </w:t>
      </w:r>
      <w:r w:rsidRPr="00BA7D01">
        <w:rPr>
          <w:szCs w:val="24"/>
          <w:u w:val="single"/>
        </w:rPr>
        <w:t xml:space="preserve">without attempting </w:t>
      </w:r>
      <w:r w:rsidRPr="00BA7D01">
        <w:rPr>
          <w:rStyle w:val="Emphasis"/>
          <w:szCs w:val="24"/>
        </w:rPr>
        <w:t>further qualitative causal analysis</w:t>
      </w:r>
      <w:r w:rsidRPr="00BA7D01">
        <w:rPr>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A7D01">
        <w:rPr>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szCs w:val="24"/>
          <w:u w:val="single"/>
        </w:rPr>
        <w:t xml:space="preserve"> </w:t>
      </w:r>
      <w:r w:rsidRPr="00BA7D01">
        <w:rPr>
          <w:sz w:val="14"/>
          <w:szCs w:val="24"/>
        </w:rPr>
        <w:t xml:space="preserve">Moving Forward </w:t>
      </w:r>
      <w:r w:rsidRPr="00E3202C">
        <w:rPr>
          <w:szCs w:val="24"/>
          <w:highlight w:val="green"/>
          <w:u w:val="single"/>
        </w:rPr>
        <w:t xml:space="preserve">To make </w:t>
      </w:r>
      <w:r w:rsidRPr="00E3202C">
        <w:rPr>
          <w:rStyle w:val="Emphasis"/>
          <w:szCs w:val="24"/>
          <w:highlight w:val="green"/>
        </w:rPr>
        <w:t>real progress</w:t>
      </w:r>
      <w:r w:rsidRPr="00BA7D01">
        <w:rPr>
          <w:szCs w:val="24"/>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szCs w:val="24"/>
          <w:u w:val="single"/>
        </w:rPr>
        <w:t xml:space="preserve"> </w:t>
      </w:r>
      <w:r w:rsidRPr="00E3202C">
        <w:rPr>
          <w:szCs w:val="24"/>
          <w:highlight w:val="green"/>
          <w:u w:val="single"/>
        </w:rPr>
        <w:t xml:space="preserve">it will be important that researchers </w:t>
      </w:r>
      <w:r w:rsidRPr="00E3202C">
        <w:rPr>
          <w:rStyle w:val="Emphasis"/>
          <w:szCs w:val="24"/>
          <w:highlight w:val="green"/>
        </w:rPr>
        <w:t>refrain</w:t>
      </w:r>
      <w:r w:rsidRPr="00E3202C">
        <w:rPr>
          <w:szCs w:val="24"/>
          <w:highlight w:val="green"/>
          <w:u w:val="single"/>
        </w:rPr>
        <w:t xml:space="preserve"> from relying only on </w:t>
      </w:r>
      <w:r w:rsidRPr="00E3202C">
        <w:rPr>
          <w:rStyle w:val="Emphasis"/>
          <w:szCs w:val="24"/>
          <w:highlight w:val="green"/>
        </w:rPr>
        <w:t>individual</w:t>
      </w:r>
      <w:r w:rsidRPr="00E3202C">
        <w:rPr>
          <w:szCs w:val="24"/>
          <w:highlight w:val="green"/>
          <w:u w:val="single"/>
        </w:rPr>
        <w:t xml:space="preserve"> and </w:t>
      </w:r>
      <w:r w:rsidRPr="00E3202C">
        <w:rPr>
          <w:rStyle w:val="Emphasis"/>
          <w:szCs w:val="24"/>
          <w:highlight w:val="green"/>
        </w:rPr>
        <w:t>interpersonal theories</w:t>
      </w:r>
      <w:r w:rsidRPr="00BA7D01">
        <w:rPr>
          <w:sz w:val="14"/>
          <w:szCs w:val="24"/>
        </w:rPr>
        <w:t>, a</w:t>
      </w:r>
      <w:r w:rsidRPr="00E3202C">
        <w:rPr>
          <w:szCs w:val="24"/>
          <w:highlight w:val="green"/>
          <w:u w:val="single"/>
        </w:rPr>
        <w:t>nd</w:t>
      </w:r>
      <w:r w:rsidRPr="00BA7D01">
        <w:rPr>
          <w:szCs w:val="24"/>
          <w:u w:val="single"/>
        </w:rPr>
        <w:t xml:space="preserve"> </w:t>
      </w:r>
      <w:r w:rsidRPr="00E3202C">
        <w:rPr>
          <w:szCs w:val="24"/>
          <w:highlight w:val="green"/>
          <w:u w:val="single"/>
        </w:rPr>
        <w:t xml:space="preserve">begin </w:t>
      </w:r>
      <w:r w:rsidRPr="00BA7D01">
        <w:rPr>
          <w:szCs w:val="24"/>
          <w:u w:val="single"/>
        </w:rPr>
        <w:t xml:space="preserve">explicitly </w:t>
      </w:r>
      <w:r w:rsidRPr="00E3202C">
        <w:rPr>
          <w:szCs w:val="24"/>
          <w:highlight w:val="green"/>
          <w:u w:val="single"/>
        </w:rPr>
        <w:t xml:space="preserve">incorporating </w:t>
      </w:r>
      <w:r w:rsidRPr="00BA7D01">
        <w:rPr>
          <w:szCs w:val="24"/>
          <w:u w:val="single"/>
        </w:rPr>
        <w:t xml:space="preserve">behavior change </w:t>
      </w:r>
      <w:r w:rsidRPr="00E3202C">
        <w:rPr>
          <w:szCs w:val="24"/>
          <w:highlight w:val="green"/>
          <w:u w:val="single"/>
        </w:rPr>
        <w:t xml:space="preserve">theories </w:t>
      </w:r>
      <w:r w:rsidRPr="00BA7D01">
        <w:rPr>
          <w:szCs w:val="24"/>
          <w:u w:val="single"/>
        </w:rPr>
        <w:t xml:space="preserve">with theories </w:t>
      </w:r>
      <w:r w:rsidRPr="00E3202C">
        <w:rPr>
          <w:szCs w:val="24"/>
          <w:highlight w:val="green"/>
          <w:u w:val="single"/>
        </w:rPr>
        <w:t>at the</w:t>
      </w:r>
      <w:r w:rsidRPr="00BA7D01">
        <w:rPr>
          <w:szCs w:val="24"/>
          <w:u w:val="single"/>
        </w:rPr>
        <w:t xml:space="preserve"> social, organizational, community, and </w:t>
      </w:r>
      <w:r w:rsidRPr="00E3202C">
        <w:rPr>
          <w:rStyle w:val="Emphasis"/>
          <w:szCs w:val="24"/>
          <w:highlight w:val="green"/>
        </w:rPr>
        <w:t>policy</w:t>
      </w:r>
      <w:r w:rsidRPr="00BA7D01">
        <w:rPr>
          <w:rStyle w:val="Emphasis"/>
          <w:szCs w:val="24"/>
        </w:rPr>
        <w:t xml:space="preserve"> </w:t>
      </w:r>
      <w:r w:rsidRPr="00E3202C">
        <w:rPr>
          <w:rStyle w:val="Emphasis"/>
          <w:szCs w:val="24"/>
          <w:highlight w:val="green"/>
        </w:rPr>
        <w:t>level</w:t>
      </w:r>
      <w:r w:rsidRPr="00BA7D01">
        <w:rPr>
          <w:rStyle w:val="Emphasis"/>
          <w:szCs w:val="24"/>
        </w:rPr>
        <w:t>s</w:t>
      </w:r>
      <w:r w:rsidRPr="00BA7D01">
        <w:rPr>
          <w:sz w:val="14"/>
          <w:szCs w:val="24"/>
        </w:rPr>
        <w:t xml:space="preserve">, </w:t>
      </w:r>
      <w:r w:rsidRPr="00BA7D01">
        <w:rPr>
          <w:szCs w:val="24"/>
          <w:u w:val="single"/>
        </w:rPr>
        <w:t xml:space="preserve">and consider how factors </w:t>
      </w:r>
      <w:r w:rsidRPr="00BA7D01">
        <w:rPr>
          <w:rStyle w:val="Emphasis"/>
          <w:szCs w:val="24"/>
        </w:rPr>
        <w:t>interact synergistically</w:t>
      </w:r>
      <w:r w:rsidRPr="00BA7D01">
        <w:rPr>
          <w:szCs w:val="24"/>
          <w:u w:val="single"/>
        </w:rPr>
        <w:t xml:space="preserve"> across levels</w:t>
      </w:r>
      <w:r w:rsidRPr="00BA7D01">
        <w:rPr>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szCs w:val="24"/>
          <w:u w:val="single"/>
        </w:rPr>
        <w:t xml:space="preserve">Building theoretical and </w:t>
      </w:r>
      <w:r w:rsidRPr="00BA7D01">
        <w:rPr>
          <w:rStyle w:val="Emphasis"/>
          <w:szCs w:val="24"/>
        </w:rPr>
        <w:t>conceptual frameworks</w:t>
      </w:r>
      <w:r w:rsidRPr="00BA7D01">
        <w:rPr>
          <w:szCs w:val="24"/>
          <w:u w:val="single"/>
        </w:rPr>
        <w:t xml:space="preserve"> and </w:t>
      </w:r>
      <w:r w:rsidRPr="00BA7D01">
        <w:rPr>
          <w:rStyle w:val="Emphasis"/>
          <w:szCs w:val="24"/>
        </w:rPr>
        <w:t>models</w:t>
      </w:r>
      <w:r w:rsidRPr="00BA7D01">
        <w:rPr>
          <w:szCs w:val="24"/>
          <w:u w:val="single"/>
        </w:rPr>
        <w:t xml:space="preserve"> that can be applied across multiple levels is </w:t>
      </w:r>
      <w:r w:rsidRPr="00BA7D01">
        <w:rPr>
          <w:rStyle w:val="Emphasis"/>
          <w:szCs w:val="24"/>
        </w:rPr>
        <w:t>highly pertinent</w:t>
      </w:r>
      <w:r w:rsidRPr="00BA7D01">
        <w:rPr>
          <w:szCs w:val="24"/>
          <w:u w:val="single"/>
        </w:rPr>
        <w:t xml:space="preserve"> to disparities research in </w:t>
      </w:r>
      <w:r w:rsidRPr="00BA7D01">
        <w:rPr>
          <w:rStyle w:val="Emphasis"/>
          <w:szCs w:val="24"/>
        </w:rPr>
        <w:t>several ways</w:t>
      </w:r>
      <w:r w:rsidRPr="00BA7D01">
        <w:rPr>
          <w:szCs w:val="24"/>
          <w:u w:val="single"/>
        </w:rPr>
        <w:t>.</w:t>
      </w:r>
      <w:r w:rsidRPr="00BA7D01">
        <w:rPr>
          <w:sz w:val="14"/>
          <w:szCs w:val="24"/>
        </w:rPr>
        <w:t xml:space="preserve"> First, </w:t>
      </w:r>
      <w:r w:rsidRPr="00BA7D01">
        <w:rPr>
          <w:szCs w:val="24"/>
          <w:u w:val="single"/>
        </w:rPr>
        <w:t xml:space="preserve">these theories are </w:t>
      </w:r>
      <w:r w:rsidRPr="00E3202C">
        <w:rPr>
          <w:szCs w:val="24"/>
          <w:highlight w:val="green"/>
          <w:u w:val="single"/>
        </w:rPr>
        <w:t xml:space="preserve">more likely to address the larger societal and social factors that </w:t>
      </w:r>
      <w:r w:rsidRPr="00E3202C">
        <w:rPr>
          <w:rStyle w:val="Emphasis"/>
          <w:szCs w:val="24"/>
          <w:highlight w:val="green"/>
        </w:rPr>
        <w:t>shape disparities</w:t>
      </w:r>
      <w:r w:rsidRPr="00BA7D01">
        <w:rPr>
          <w:szCs w:val="24"/>
          <w:u w:val="single"/>
        </w:rPr>
        <w:t xml:space="preserve"> and can help researchers </w:t>
      </w:r>
      <w:r w:rsidRPr="00BA7D01">
        <w:rPr>
          <w:rStyle w:val="Emphasis"/>
          <w:szCs w:val="24"/>
        </w:rPr>
        <w:t>identify</w:t>
      </w:r>
      <w:r w:rsidRPr="00BA7D01">
        <w:rPr>
          <w:szCs w:val="24"/>
          <w:u w:val="single"/>
        </w:rPr>
        <w:t xml:space="preserve"> which factors matter most across levels</w:t>
      </w:r>
      <w:r w:rsidRPr="00BA7D01">
        <w:rPr>
          <w:sz w:val="14"/>
          <w:szCs w:val="24"/>
        </w:rPr>
        <w:t xml:space="preserve"> (e.g., what is most relevant and meaningful for a population), </w:t>
      </w:r>
      <w:r w:rsidRPr="00BA7D01">
        <w:rPr>
          <w:szCs w:val="24"/>
          <w:u w:val="single"/>
        </w:rPr>
        <w:t xml:space="preserve">and should therefore be </w:t>
      </w:r>
      <w:r w:rsidRPr="00E3202C">
        <w:rPr>
          <w:rStyle w:val="Emphasis"/>
          <w:szCs w:val="24"/>
          <w:highlight w:val="green"/>
        </w:rPr>
        <w:t>prioritized</w:t>
      </w:r>
      <w:r w:rsidRPr="00E3202C">
        <w:rPr>
          <w:szCs w:val="24"/>
          <w:highlight w:val="green"/>
          <w:u w:val="single"/>
        </w:rPr>
        <w:t xml:space="preserve"> </w:t>
      </w:r>
      <w:r w:rsidRPr="00BA7D01">
        <w:rPr>
          <w:szCs w:val="24"/>
          <w:u w:val="single"/>
        </w:rPr>
        <w:t xml:space="preserve">as intervention or </w:t>
      </w:r>
      <w:r w:rsidRPr="00E3202C">
        <w:rPr>
          <w:rStyle w:val="Emphasis"/>
          <w:szCs w:val="24"/>
          <w:highlight w:val="green"/>
        </w:rPr>
        <w:t>policy targets</w:t>
      </w:r>
      <w:r w:rsidRPr="00BA7D01">
        <w:rPr>
          <w:sz w:val="14"/>
          <w:szCs w:val="24"/>
        </w:rPr>
        <w:t xml:space="preserve">. </w:t>
      </w:r>
      <w:r w:rsidRPr="00BA7D01">
        <w:rPr>
          <w:sz w:val="14"/>
        </w:rPr>
        <w:t>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w:t>
      </w:r>
      <w:r w:rsidRPr="00BA7D01">
        <w:rPr>
          <w:sz w:val="14"/>
          <w:szCs w:val="24"/>
        </w:rPr>
        <w:t xml:space="preserve"> However, </w:t>
      </w:r>
      <w:r w:rsidRPr="00BA7D01">
        <w:rPr>
          <w:szCs w:val="24"/>
          <w:u w:val="single"/>
        </w:rPr>
        <w:t xml:space="preserve">we also believe that </w:t>
      </w:r>
      <w:r w:rsidRPr="00E3202C">
        <w:rPr>
          <w:szCs w:val="24"/>
          <w:highlight w:val="green"/>
          <w:u w:val="single"/>
        </w:rPr>
        <w:t xml:space="preserve">there are </w:t>
      </w:r>
      <w:r w:rsidRPr="00E3202C">
        <w:rPr>
          <w:rStyle w:val="Emphasis"/>
          <w:szCs w:val="24"/>
          <w:highlight w:val="green"/>
        </w:rPr>
        <w:t>tremendous opportunities</w:t>
      </w:r>
      <w:r w:rsidRPr="00E3202C">
        <w:rPr>
          <w:szCs w:val="24"/>
          <w:highlight w:val="green"/>
          <w:u w:val="single"/>
        </w:rPr>
        <w:t xml:space="preserve"> </w:t>
      </w:r>
      <w:r w:rsidRPr="00BA7D01">
        <w:rPr>
          <w:szCs w:val="24"/>
          <w:u w:val="single"/>
        </w:rPr>
        <w:t xml:space="preserve">for qualitative and </w:t>
      </w:r>
      <w:r w:rsidRPr="00E3202C">
        <w:rPr>
          <w:szCs w:val="24"/>
          <w:highlight w:val="green"/>
          <w:u w:val="single"/>
        </w:rPr>
        <w:t xml:space="preserve">health equity scholars to </w:t>
      </w:r>
      <w:r w:rsidRPr="00E3202C">
        <w:rPr>
          <w:rStyle w:val="Emphasis"/>
          <w:szCs w:val="24"/>
          <w:highlight w:val="green"/>
        </w:rPr>
        <w:t>advance research</w:t>
      </w:r>
      <w:r w:rsidRPr="00E3202C">
        <w:rPr>
          <w:szCs w:val="24"/>
          <w:highlight w:val="green"/>
          <w:u w:val="single"/>
        </w:rPr>
        <w:t xml:space="preserve"> and </w:t>
      </w:r>
      <w:r w:rsidRPr="00E3202C">
        <w:rPr>
          <w:rStyle w:val="Emphasis"/>
          <w:szCs w:val="24"/>
          <w:highlight w:val="green"/>
        </w:rPr>
        <w:t>practice</w:t>
      </w:r>
      <w:r w:rsidRPr="00BA7D01">
        <w:rPr>
          <w:szCs w:val="24"/>
          <w:u w:val="single"/>
        </w:rPr>
        <w:t xml:space="preserve"> in this area through the expansion and application of </w:t>
      </w:r>
      <w:r w:rsidRPr="00BA7D01">
        <w:rPr>
          <w:rStyle w:val="Emphasis"/>
          <w:szCs w:val="24"/>
        </w:rPr>
        <w:t>rigorous</w:t>
      </w:r>
      <w:r w:rsidRPr="00BA7D01">
        <w:rPr>
          <w:szCs w:val="24"/>
          <w:u w:val="single"/>
        </w:rPr>
        <w:t xml:space="preserve">, </w:t>
      </w:r>
      <w:r w:rsidRPr="00BA7D01">
        <w:rPr>
          <w:rStyle w:val="Emphasis"/>
          <w:szCs w:val="24"/>
        </w:rPr>
        <w:t>theoretically informed qualitative research.</w:t>
      </w:r>
      <w:r w:rsidRPr="00BA7D01">
        <w:rPr>
          <w:sz w:val="14"/>
          <w:szCs w:val="24"/>
        </w:rPr>
        <w:t xml:space="preserve"> We hope researchers will recognize and seize this challenging, but critically important opportunity.</w:t>
      </w:r>
    </w:p>
    <w:p w14:paraId="60C14982" w14:textId="77777777" w:rsidR="0095590F" w:rsidRDefault="0095590F" w:rsidP="0095590F">
      <w:pPr>
        <w:pStyle w:val="Heading4"/>
      </w:pPr>
      <w:r>
        <w:t xml:space="preserve">2] Refuse to categorize biomedicine as </w:t>
      </w:r>
      <w:r>
        <w:rPr>
          <w:u w:val="single"/>
        </w:rPr>
        <w:t>completely bad</w:t>
      </w:r>
      <w:r>
        <w:t xml:space="preserve"> – medicine and disease are not stable categories.</w:t>
      </w:r>
    </w:p>
    <w:p w14:paraId="722DE3BB" w14:textId="77777777" w:rsidR="0095590F" w:rsidRPr="00DD0218" w:rsidRDefault="0095590F" w:rsidP="0095590F">
      <w:r w:rsidRPr="00DD0218">
        <w:rPr>
          <w:rStyle w:val="Style13ptBold"/>
        </w:rPr>
        <w:t>Parens</w:t>
      </w:r>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65865F2A" w14:textId="77777777" w:rsidR="0095590F" w:rsidRPr="00DD0218" w:rsidRDefault="0095590F" w:rsidP="0095590F">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E3202C">
        <w:rPr>
          <w:b/>
          <w:sz w:val="26"/>
          <w:highlight w:val="green"/>
          <w:u w:val="single"/>
        </w:rPr>
        <w:t>bioethics should not make</w:t>
      </w:r>
      <w:r w:rsidRPr="00DD0218">
        <w:rPr>
          <w:u w:val="single"/>
        </w:rPr>
        <w:t xml:space="preserve"> that </w:t>
      </w:r>
      <w:r w:rsidRPr="00E3202C">
        <w:rPr>
          <w:b/>
          <w:sz w:val="26"/>
          <w:highlight w:val="green"/>
          <w:u w:val="single"/>
        </w:rPr>
        <w:t>simplifying assumption</w:t>
      </w:r>
      <w:r w:rsidRPr="00DD0218">
        <w:rPr>
          <w:u w:val="single"/>
        </w:rPr>
        <w:t xml:space="preserve">, but should instead do the complex work of attempting to </w:t>
      </w:r>
      <w:r w:rsidRPr="00E3202C">
        <w:rPr>
          <w:b/>
          <w:sz w:val="26"/>
          <w:highlight w:val="green"/>
          <w:u w:val="single"/>
        </w:rPr>
        <w:t>distinguish between good and bad</w:t>
      </w:r>
      <w:r w:rsidRPr="00DD0218">
        <w:rPr>
          <w:u w:val="single"/>
        </w:rPr>
        <w:t xml:space="preserve"> forms of </w:t>
      </w:r>
      <w:r w:rsidRPr="00E3202C">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E3202C">
        <w:rPr>
          <w:b/>
          <w:sz w:val="26"/>
          <w:highlight w:val="green"/>
          <w:u w:val="single"/>
        </w:rPr>
        <w:t>the traditional assumption that medicalization is bad per se</w:t>
      </w:r>
      <w:r w:rsidRPr="00DD0218">
        <w:rPr>
          <w:sz w:val="16"/>
        </w:rPr>
        <w:t xml:space="preserve">,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normchallenging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E3202C">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E3202C">
        <w:rPr>
          <w:b/>
          <w:sz w:val="26"/>
          <w:highlight w:val="green"/>
          <w:u w:val="single"/>
        </w:rPr>
        <w:t>Those</w:t>
      </w:r>
      <w:r w:rsidRPr="00DD0218">
        <w:rPr>
          <w:u w:val="single"/>
        </w:rPr>
        <w:t xml:space="preserve"> of us </w:t>
      </w:r>
      <w:r w:rsidRPr="00E3202C">
        <w:rPr>
          <w:b/>
          <w:sz w:val="26"/>
          <w:highlight w:val="green"/>
          <w:u w:val="single"/>
        </w:rPr>
        <w:t>attuned to how</w:t>
      </w:r>
      <w:r w:rsidRPr="00DD0218">
        <w:rPr>
          <w:u w:val="single"/>
        </w:rPr>
        <w:t xml:space="preserve"> institutional </w:t>
      </w:r>
      <w:r w:rsidRPr="00E3202C">
        <w:rPr>
          <w:b/>
          <w:sz w:val="26"/>
          <w:highlight w:val="green"/>
          <w:u w:val="single"/>
        </w:rPr>
        <w:t>goals change</w:t>
      </w:r>
      <w:r w:rsidRPr="00DD0218">
        <w:rPr>
          <w:u w:val="single"/>
        </w:rPr>
        <w:t xml:space="preserve"> over time with the coming and going of more and less savory political interests, however, </w:t>
      </w:r>
      <w:r w:rsidRPr="00E3202C">
        <w:rPr>
          <w:b/>
          <w:sz w:val="26"/>
          <w:highlight w:val="green"/>
          <w:u w:val="single"/>
        </w:rPr>
        <w:t>will be wary of</w:t>
      </w:r>
      <w:r w:rsidRPr="00DD0218">
        <w:rPr>
          <w:u w:val="single"/>
        </w:rPr>
        <w:t xml:space="preserve"> an </w:t>
      </w:r>
      <w:r w:rsidRPr="00E3202C">
        <w:rPr>
          <w:b/>
          <w:sz w:val="26"/>
          <w:highlight w:val="green"/>
          <w:u w:val="single"/>
        </w:rPr>
        <w:t>analysis that assumes knowledge of</w:t>
      </w:r>
      <w:r w:rsidRPr="00DD0218">
        <w:rPr>
          <w:u w:val="single"/>
        </w:rPr>
        <w:t xml:space="preserve"> a given institution’s ‘proper’ or ‘essential’ or </w:t>
      </w:r>
      <w:r w:rsidRPr="00E3202C">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otherwise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 . . .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valueladen interpretations of nature; we can’t rely on the hoped-for, value-free guidance from nature. II. THE PHARMACOLOGICAL CALVINISM CHARGE HAS TRADITIONALLY ILLUMINATED AND OBFUSCATED In principle,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Klerman first used that now-famous phrase in the early 1970s, in an article in the Hastings Center Report.20 According to Klerman,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Klerman continues, ‘Implicit in the theory of therapeutic change is the philosophy of personal growth, basically a secular view of salvation through good works.’21 As Klerman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destination.Weshould be slower to imagine that suffering leads to growth and understanding, and quicker to remember that sometimes it just crushes human souls.’ Even if the chances of finding a ‘pharmacological Calvinist’ in the USA today are about as good as spotting a bald eagle in Manhattan, Klerman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Klerman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amsuggesting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Klerman’s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E3202C">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E3202C">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E3202C">
        <w:rPr>
          <w:b/>
          <w:sz w:val="26"/>
          <w:highlight w:val="green"/>
          <w:u w:val="single"/>
        </w:rPr>
        <w:t>Alzheimer’s</w:t>
      </w:r>
      <w:r w:rsidRPr="00E3202C">
        <w:rPr>
          <w:highlight w:val="green"/>
          <w:u w:val="single"/>
        </w:rPr>
        <w:t xml:space="preserve"> </w:t>
      </w:r>
      <w:r w:rsidRPr="00DD0218">
        <w:rPr>
          <w:u w:val="single"/>
        </w:rPr>
        <w:t xml:space="preserve">disease </w:t>
      </w:r>
      <w:r w:rsidRPr="00E3202C">
        <w:rPr>
          <w:b/>
          <w:sz w:val="26"/>
          <w:highlight w:val="green"/>
          <w:u w:val="single"/>
        </w:rPr>
        <w:t xml:space="preserve">went from </w:t>
      </w:r>
      <w:r w:rsidRPr="00DD0218">
        <w:rPr>
          <w:u w:val="single"/>
        </w:rPr>
        <w:t xml:space="preserve">being interpreted as the </w:t>
      </w:r>
      <w:r w:rsidRPr="00E3202C">
        <w:rPr>
          <w:b/>
          <w:sz w:val="26"/>
          <w:highlight w:val="green"/>
          <w:u w:val="single"/>
        </w:rPr>
        <w:t>moral</w:t>
      </w:r>
      <w:r w:rsidRPr="00E3202C">
        <w:rPr>
          <w:highlight w:val="green"/>
          <w:u w:val="single"/>
        </w:rPr>
        <w:t xml:space="preserve"> </w:t>
      </w:r>
      <w:r w:rsidRPr="00DD0218">
        <w:rPr>
          <w:u w:val="single"/>
        </w:rPr>
        <w:t xml:space="preserve">problem of ‘senility’ </w:t>
      </w:r>
      <w:r w:rsidRPr="00E3202C">
        <w:rPr>
          <w:b/>
          <w:sz w:val="26"/>
          <w:highlight w:val="green"/>
          <w:u w:val="single"/>
        </w:rPr>
        <w:t>to</w:t>
      </w:r>
      <w:r w:rsidRPr="00E3202C">
        <w:rPr>
          <w:highlight w:val="green"/>
          <w:u w:val="single"/>
        </w:rPr>
        <w:t xml:space="preserve"> </w:t>
      </w:r>
      <w:r w:rsidRPr="00DD0218">
        <w:rPr>
          <w:u w:val="single"/>
        </w:rPr>
        <w:t xml:space="preserve">being interpreted as a </w:t>
      </w:r>
      <w:r w:rsidRPr="00E3202C">
        <w:rPr>
          <w:b/>
          <w:sz w:val="26"/>
          <w:highlight w:val="green"/>
          <w:u w:val="single"/>
        </w:rPr>
        <w:t>medical</w:t>
      </w:r>
      <w:r w:rsidRPr="00E3202C">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‘labia-plasty,’ which its practitioners say can be used to treat ‘emotional problems such as embarrassment, anxiety, and loss of self-esteem’24 related to the shape of one’s labia minora. The profound, amplysupported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disease, and given that becoming pregnant when one doesn’t want to is a perennial human problem, we must grant that </w:t>
      </w:r>
      <w:r w:rsidRPr="00E3202C">
        <w:rPr>
          <w:b/>
          <w:sz w:val="26"/>
          <w:highlight w:val="green"/>
          <w:u w:val="single"/>
        </w:rPr>
        <w:t>using medical technologies</w:t>
      </w:r>
      <w:r w:rsidRPr="00DD0218">
        <w:rPr>
          <w:u w:val="single"/>
        </w:rPr>
        <w:t xml:space="preserve"> to control those capacities (</w:t>
      </w:r>
      <w:r w:rsidRPr="00E3202C">
        <w:rPr>
          <w:b/>
          <w:sz w:val="26"/>
          <w:highlight w:val="green"/>
          <w:u w:val="single"/>
        </w:rPr>
        <w:t>from birth control</w:t>
      </w:r>
      <w:r w:rsidRPr="00DD0218">
        <w:rPr>
          <w:b/>
          <w:sz w:val="26"/>
          <w:u w:val="single"/>
        </w:rPr>
        <w:t xml:space="preserve"> </w:t>
      </w:r>
      <w:r w:rsidRPr="00DD0218">
        <w:rPr>
          <w:u w:val="single"/>
        </w:rPr>
        <w:t>pills</w:t>
      </w:r>
      <w:r w:rsidRPr="00E3202C">
        <w:rPr>
          <w:b/>
          <w:sz w:val="26"/>
          <w:highlight w:val="green"/>
          <w:u w:val="single"/>
        </w:rPr>
        <w:t>, to vasectomies</w:t>
      </w:r>
      <w:r w:rsidRPr="00DD0218">
        <w:rPr>
          <w:u w:val="single"/>
        </w:rPr>
        <w:t xml:space="preserve">, to IUDs) </w:t>
      </w:r>
      <w:r w:rsidRPr="00E3202C">
        <w:rPr>
          <w:b/>
          <w:sz w:val="26"/>
          <w:highlight w:val="green"/>
          <w:u w:val="single"/>
        </w:rPr>
        <w:t>are forms of medicalization</w:t>
      </w:r>
      <w:r w:rsidRPr="00DD0218">
        <w:rPr>
          <w:u w:val="single"/>
        </w:rPr>
        <w:t xml:space="preserve"> – forms of medicalization </w:t>
      </w:r>
      <w:r w:rsidRPr="00E3202C">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E3202C">
        <w:rPr>
          <w:b/>
          <w:sz w:val="26"/>
          <w:highlight w:val="green"/>
          <w:u w:val="single"/>
        </w:rPr>
        <w:t>because</w:t>
      </w:r>
      <w:r w:rsidRPr="00DD0218">
        <w:rPr>
          <w:u w:val="single"/>
        </w:rPr>
        <w:t xml:space="preserve"> we believe that </w:t>
      </w:r>
      <w:r w:rsidRPr="00E3202C">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E3202C">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‘treatments’. What was once a problem of everyday living becomes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In its characteristically heterocentric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 . . ,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Bioetechnology and the Pursuit of Happiness New York, NY, Regan Books: 253. This is of course a variation on Robert Nozick’s famous ‘experience machine’ thought experiment in Anarchy, State, and Utopia. 31 J. Savulescu &amp; A. Sandberg. Neuroenhancement of Love and Marriage: The Chemicals between Us. Neuroethics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selfshaping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What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6EFDAD30" w14:textId="77777777" w:rsidR="0095590F" w:rsidRPr="00DD53F4" w:rsidRDefault="0095590F" w:rsidP="0095590F"/>
    <w:p w14:paraId="14EA0FF6" w14:textId="77777777" w:rsidR="0095590F" w:rsidRPr="00B55AD5" w:rsidRDefault="0095590F" w:rsidP="0095590F"/>
    <w:p w14:paraId="4FDFFF7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675420749232"/>
    <w:docVar w:name="VerbatimVersion" w:val="5.1"/>
  </w:docVars>
  <w:rsids>
    <w:rsidRoot w:val="0095590F"/>
    <w:rsid w:val="000139A3"/>
    <w:rsid w:val="0002181F"/>
    <w:rsid w:val="000E761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590F"/>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416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F52BE"/>
  <w15:chartTrackingRefBased/>
  <w15:docId w15:val="{2723CB31-437C-486E-A6D4-7CB12C352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7614"/>
    <w:rPr>
      <w:rFonts w:ascii="Calibri" w:hAnsi="Calibri" w:cs="Calibri"/>
      <w:sz w:val="24"/>
    </w:rPr>
  </w:style>
  <w:style w:type="paragraph" w:styleId="Heading1">
    <w:name w:val="heading 1"/>
    <w:aliases w:val="Pocket"/>
    <w:basedOn w:val="Normal"/>
    <w:next w:val="Normal"/>
    <w:link w:val="Heading1Char"/>
    <w:qFormat/>
    <w:rsid w:val="000E76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76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76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E76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76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614"/>
  </w:style>
  <w:style w:type="character" w:customStyle="1" w:styleId="Heading1Char">
    <w:name w:val="Heading 1 Char"/>
    <w:aliases w:val="Pocket Char"/>
    <w:basedOn w:val="DefaultParagraphFont"/>
    <w:link w:val="Heading1"/>
    <w:rsid w:val="000E76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76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761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E761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E7614"/>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761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0E7614"/>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0E7614"/>
    <w:rPr>
      <w:color w:val="auto"/>
      <w:u w:val="none"/>
    </w:rPr>
  </w:style>
  <w:style w:type="character" w:styleId="FollowedHyperlink">
    <w:name w:val="FollowedHyperlink"/>
    <w:basedOn w:val="DefaultParagraphFont"/>
    <w:uiPriority w:val="99"/>
    <w:semiHidden/>
    <w:unhideWhenUsed/>
    <w:rsid w:val="000E7614"/>
    <w:rPr>
      <w:color w:val="auto"/>
      <w:u w:val="none"/>
    </w:rPr>
  </w:style>
  <w:style w:type="paragraph" w:customStyle="1" w:styleId="textbold">
    <w:name w:val="text bold"/>
    <w:basedOn w:val="Normal"/>
    <w:link w:val="Emphasis"/>
    <w:uiPriority w:val="7"/>
    <w:qFormat/>
    <w:rsid w:val="0095590F"/>
    <w:pPr>
      <w:ind w:left="720"/>
      <w:jc w:val="both"/>
    </w:pPr>
    <w:rPr>
      <w:b/>
      <w:iCs/>
      <w:u w:val="single"/>
    </w:rPr>
  </w:style>
  <w:style w:type="paragraph" w:styleId="ListParagraph">
    <w:name w:val="List Paragraph"/>
    <w:aliases w:val="6 font"/>
    <w:basedOn w:val="Normal"/>
    <w:uiPriority w:val="99"/>
    <w:unhideWhenUsed/>
    <w:qFormat/>
    <w:rsid w:val="0095590F"/>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
    <w:basedOn w:val="Heading1"/>
    <w:link w:val="Hyperlink"/>
    <w:autoRedefine/>
    <w:uiPriority w:val="99"/>
    <w:qFormat/>
    <w:rsid w:val="009559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cnbc.com/2018/06/25/high-drug-prices-caused-by-us-patent-system.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healthywomen.org/health-care-policy/counterfeit-medicines-kill-people/who-suffers-because-of-counterfeit-drugs"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roject-syndicate.org/onpoint/the-invisible-killers-by-edoardo-campanella-2020-04" TargetMode="External"/><Relationship Id="rId20" Type="http://schemas.openxmlformats.org/officeDocument/2006/relationships/hyperlink" Target="https://medium.com/@liftmode/pharmaceutical-colonialism-3-ways-that-western-medicine-takes-from-indigenous-communities-3a9339b4f24f"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voanews.com/science-health/high-cost-medicine-pushes-more-people-poverty"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africasacountry.com/2020/06/decolonizing-the-vac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32168</Words>
  <Characters>183360</Characters>
  <Application>Microsoft Office Word</Application>
  <DocSecurity>0</DocSecurity>
  <Lines>1528</Lines>
  <Paragraphs>430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2021-09-18T16:51:00Z</dcterms:created>
  <dcterms:modified xsi:type="dcterms:W3CDTF">2021-09-18T17:59:00Z</dcterms:modified>
</cp:coreProperties>
</file>