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3A611" w14:textId="77777777" w:rsidR="00315CDD" w:rsidRPr="00506B7B" w:rsidRDefault="00315CDD" w:rsidP="00315CDD">
      <w:pPr>
        <w:pStyle w:val="Heading2"/>
        <w:rPr>
          <w:rFonts w:cs="Calibri"/>
        </w:rPr>
      </w:pPr>
      <w:r w:rsidRPr="00506B7B">
        <w:rPr>
          <w:rFonts w:cs="Calibri"/>
        </w:rPr>
        <w:t xml:space="preserve">1AC v1 </w:t>
      </w:r>
      <w:proofErr w:type="spellStart"/>
      <w:r w:rsidRPr="00506B7B">
        <w:rPr>
          <w:rFonts w:cs="Calibri"/>
        </w:rPr>
        <w:t>Glenbrooks</w:t>
      </w:r>
      <w:proofErr w:type="spellEnd"/>
    </w:p>
    <w:p w14:paraId="5416CE8A" w14:textId="77777777" w:rsidR="00315CDD" w:rsidRPr="00506B7B" w:rsidRDefault="00315CDD" w:rsidP="00315CDD">
      <w:pPr>
        <w:pStyle w:val="Heading3"/>
        <w:rPr>
          <w:rFonts w:cs="Calibri"/>
        </w:rPr>
      </w:pPr>
      <w:r w:rsidRPr="00506B7B">
        <w:rPr>
          <w:rFonts w:cs="Calibri"/>
        </w:rPr>
        <w:t>1AC – Advantage</w:t>
      </w:r>
    </w:p>
    <w:p w14:paraId="09FE616C" w14:textId="77777777" w:rsidR="00315CDD" w:rsidRPr="00506B7B" w:rsidRDefault="00315CDD" w:rsidP="00315CDD">
      <w:pPr>
        <w:pStyle w:val="Heading4"/>
        <w:rPr>
          <w:rFonts w:cs="Calibri"/>
        </w:rPr>
      </w:pPr>
      <w:r w:rsidRPr="00506B7B">
        <w:rPr>
          <w:rFonts w:cs="Calibri"/>
        </w:rPr>
        <w:t>The Advantage is Unions</w:t>
      </w:r>
    </w:p>
    <w:p w14:paraId="7EEC252D" w14:textId="77777777" w:rsidR="00315CDD" w:rsidRPr="00506B7B" w:rsidRDefault="00315CDD" w:rsidP="00315CDD">
      <w:pPr>
        <w:pStyle w:val="Heading4"/>
        <w:rPr>
          <w:rFonts w:cs="Calibri"/>
        </w:rPr>
      </w:pPr>
      <w:r w:rsidRPr="00506B7B">
        <w:rPr>
          <w:rFonts w:cs="Calibri"/>
        </w:rPr>
        <w:t xml:space="preserve">Right to Strike is </w:t>
      </w:r>
      <w:r w:rsidRPr="00506B7B">
        <w:rPr>
          <w:rFonts w:cs="Calibri"/>
          <w:u w:val="single"/>
        </w:rPr>
        <w:t>key</w:t>
      </w:r>
      <w:r w:rsidRPr="00506B7B">
        <w:rPr>
          <w:rFonts w:cs="Calibri"/>
        </w:rPr>
        <w:t xml:space="preserve"> to union power necessary to solve income inequality.</w:t>
      </w:r>
    </w:p>
    <w:p w14:paraId="445B3159" w14:textId="77777777" w:rsidR="00315CDD" w:rsidRPr="00506B7B" w:rsidRDefault="00315CDD" w:rsidP="00315CDD">
      <w:r w:rsidRPr="00506B7B">
        <w:rPr>
          <w:rFonts w:eastAsiaTheme="majorEastAsia"/>
          <w:b/>
          <w:iCs/>
          <w:sz w:val="26"/>
        </w:rPr>
        <w:t>Myall 19</w:t>
      </w:r>
      <w:r w:rsidRPr="00506B7B">
        <w:t xml:space="preserve"> [James Myall, 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w:t>
      </w:r>
      <w:hyperlink r:id="rId6" w:history="1">
        <w:r w:rsidRPr="00506B7B">
          <w:rPr>
            <w:rStyle w:val="Hyperlink"/>
          </w:rPr>
          <w:t>https://www.mecep.org/blog/right-to-strike-would-level-the-playing-field-for-public-workers-with-benefits-for-all-of-us/</w:t>
        </w:r>
      </w:hyperlink>
      <w:r w:rsidRPr="00506B7B">
        <w:t xml:space="preserve"> accessed 11/12/2021] Adam</w:t>
      </w:r>
    </w:p>
    <w:p w14:paraId="798102DD" w14:textId="77777777" w:rsidR="00315CDD" w:rsidRPr="00506B7B" w:rsidRDefault="00315CDD" w:rsidP="00315CDD">
      <w:pPr>
        <w:rPr>
          <w:sz w:val="16"/>
        </w:rPr>
      </w:pPr>
      <w:r w:rsidRPr="00506B7B">
        <w:rPr>
          <w:sz w:val="16"/>
        </w:rPr>
        <w:t xml:space="preserve">The </w:t>
      </w:r>
      <w:r w:rsidRPr="00B43248">
        <w:rPr>
          <w:rStyle w:val="StyleUnderline"/>
          <w:highlight w:val="cyan"/>
        </w:rPr>
        <w:t>right to strike</w:t>
      </w:r>
      <w:r w:rsidRPr="00506B7B">
        <w:rPr>
          <w:rStyle w:val="StyleUnderline"/>
        </w:rPr>
        <w:t xml:space="preserve"> would </w:t>
      </w:r>
      <w:r w:rsidRPr="00B43248">
        <w:rPr>
          <w:rStyle w:val="StyleUnderline"/>
          <w:highlight w:val="cyan"/>
        </w:rPr>
        <w:t>enable</w:t>
      </w:r>
      <w:r w:rsidRPr="00506B7B">
        <w:rPr>
          <w:rStyle w:val="StyleUnderline"/>
        </w:rPr>
        <w:t xml:space="preserve"> </w:t>
      </w:r>
      <w:r w:rsidRPr="00B43248">
        <w:rPr>
          <w:rStyle w:val="StyleUnderline"/>
          <w:highlight w:val="cyan"/>
        </w:rPr>
        <w:t>fairer negotiations</w:t>
      </w:r>
      <w:r w:rsidRPr="00506B7B">
        <w:rPr>
          <w:rStyle w:val="StyleUnderline"/>
        </w:rPr>
        <w:t xml:space="preserve"> between public workers and the government.</w:t>
      </w:r>
      <w:r w:rsidRPr="00506B7B">
        <w:rPr>
          <w:sz w:val="16"/>
        </w:rPr>
        <w:t xml:space="preserve"> All of us have reason to support that outcome. Research shows that </w:t>
      </w:r>
      <w:r w:rsidRPr="00506B7B">
        <w:rPr>
          <w:rStyle w:val="StyleUnderline"/>
        </w:rPr>
        <w:t xml:space="preserve">union negotiations </w:t>
      </w:r>
      <w:r w:rsidRPr="00B43248">
        <w:rPr>
          <w:rStyle w:val="StyleUnderline"/>
          <w:highlight w:val="cyan"/>
        </w:rPr>
        <w:t>set the bar for working conditions</w:t>
      </w:r>
      <w:r w:rsidRPr="00506B7B">
        <w:rPr>
          <w:rStyle w:val="StyleUnderline"/>
        </w:rPr>
        <w:t xml:space="preserve"> with other employers.</w:t>
      </w:r>
      <w:r w:rsidRPr="00506B7B">
        <w:rPr>
          <w:sz w:val="16"/>
        </w:rPr>
        <w:t xml:space="preserve"> And as the largest employer in Maine, the state’s </w:t>
      </w:r>
      <w:r w:rsidRPr="00506B7B">
        <w:rPr>
          <w:rStyle w:val="StyleUnderline"/>
        </w:rPr>
        <w:t xml:space="preserve">treatment of its workers has a </w:t>
      </w:r>
      <w:r w:rsidRPr="00B43248">
        <w:rPr>
          <w:rStyle w:val="StyleUnderline"/>
          <w:highlight w:val="cyan"/>
        </w:rPr>
        <w:t>big impact on</w:t>
      </w:r>
      <w:r w:rsidRPr="00506B7B">
        <w:rPr>
          <w:rStyle w:val="StyleUnderline"/>
        </w:rPr>
        <w:t xml:space="preserve"> working conditions in the </w:t>
      </w:r>
      <w:r w:rsidRPr="00B43248">
        <w:rPr>
          <w:rStyle w:val="StyleUnderline"/>
          <w:highlight w:val="cyan"/>
        </w:rPr>
        <w:t>private sector</w:t>
      </w:r>
      <w:r w:rsidRPr="00506B7B">
        <w:rPr>
          <w:sz w:val="16"/>
        </w:rPr>
        <w:t>.</w:t>
      </w:r>
    </w:p>
    <w:p w14:paraId="6557C8D3" w14:textId="77777777" w:rsidR="00315CDD" w:rsidRPr="00506B7B" w:rsidRDefault="00315CDD" w:rsidP="00315CDD">
      <w:pPr>
        <w:rPr>
          <w:sz w:val="16"/>
        </w:rPr>
      </w:pPr>
      <w:r w:rsidRPr="00506B7B">
        <w:rPr>
          <w:rStyle w:val="StyleUnderline"/>
        </w:rPr>
        <w:t xml:space="preserve">Unions </w:t>
      </w:r>
      <w:r w:rsidRPr="00B43248">
        <w:rPr>
          <w:rStyle w:val="StyleUnderline"/>
          <w:highlight w:val="cyan"/>
        </w:rPr>
        <w:t>support</w:t>
      </w:r>
      <w:r w:rsidRPr="00506B7B">
        <w:rPr>
          <w:rStyle w:val="StyleUnderline"/>
        </w:rPr>
        <w:t xml:space="preserve"> a </w:t>
      </w:r>
      <w:r w:rsidRPr="00B43248">
        <w:rPr>
          <w:rStyle w:val="StyleUnderline"/>
          <w:highlight w:val="cyan"/>
        </w:rPr>
        <w:t>fairer economy</w:t>
      </w:r>
      <w:r w:rsidRPr="00506B7B">
        <w:rPr>
          <w:sz w:val="16"/>
        </w:rPr>
        <w:t xml:space="preserve">. </w:t>
      </w:r>
      <w:r w:rsidRPr="00506B7B">
        <w:rPr>
          <w:rStyle w:val="StyleUnderline"/>
        </w:rPr>
        <w:t xml:space="preserve">Periods of </w:t>
      </w:r>
      <w:r w:rsidRPr="00B43248">
        <w:rPr>
          <w:rStyle w:val="StyleUnderline"/>
          <w:highlight w:val="cyan"/>
        </w:rPr>
        <w:t>high union membership</w:t>
      </w:r>
      <w:r w:rsidRPr="00506B7B">
        <w:rPr>
          <w:rStyle w:val="StyleUnderline"/>
        </w:rPr>
        <w:t xml:space="preserve"> are associated with </w:t>
      </w:r>
      <w:r w:rsidRPr="00B43248">
        <w:rPr>
          <w:rStyle w:val="StyleUnderline"/>
          <w:highlight w:val="cyan"/>
        </w:rPr>
        <w:t>lower levels of income inequality</w:t>
      </w:r>
      <w:r w:rsidRPr="00506B7B">
        <w:rPr>
          <w:sz w:val="16"/>
        </w:rPr>
        <w:t xml:space="preserve">, both </w:t>
      </w:r>
      <w:r w:rsidRPr="00506B7B">
        <w:rPr>
          <w:rStyle w:val="StyleUnderline"/>
        </w:rPr>
        <w:t xml:space="preserve">nationally </w:t>
      </w:r>
      <w:r w:rsidRPr="00506B7B">
        <w:rPr>
          <w:sz w:val="16"/>
        </w:rPr>
        <w:t xml:space="preserve">and in Maine. </w:t>
      </w:r>
      <w:r w:rsidRPr="00506B7B">
        <w:rPr>
          <w:rStyle w:val="StyleUnderline"/>
        </w:rPr>
        <w:t xml:space="preserve">Strong unions, including public-sector unions, have a </w:t>
      </w:r>
      <w:r w:rsidRPr="00B43248">
        <w:rPr>
          <w:rStyle w:val="StyleUnderline"/>
          <w:highlight w:val="cyan"/>
        </w:rPr>
        <w:t>critical</w:t>
      </w:r>
      <w:r w:rsidRPr="00506B7B">
        <w:rPr>
          <w:rStyle w:val="StyleUnderline"/>
        </w:rPr>
        <w:t xml:space="preserve"> role to play</w:t>
      </w:r>
      <w:r w:rsidRPr="00506B7B">
        <w:rPr>
          <w:sz w:val="16"/>
        </w:rPr>
        <w:t xml:space="preserve"> </w:t>
      </w:r>
      <w:r w:rsidRPr="00506B7B">
        <w:rPr>
          <w:rStyle w:val="StyleUnderline"/>
        </w:rPr>
        <w:t xml:space="preserve">in </w:t>
      </w:r>
      <w:r w:rsidRPr="00B43248">
        <w:rPr>
          <w:rStyle w:val="StyleUnderline"/>
          <w:highlight w:val="cyan"/>
        </w:rPr>
        <w:t>rebuilding</w:t>
      </w:r>
      <w:r w:rsidRPr="00506B7B">
        <w:rPr>
          <w:rStyle w:val="StyleUnderline"/>
        </w:rPr>
        <w:t xml:space="preserve"> a </w:t>
      </w:r>
      <w:r w:rsidRPr="00B43248">
        <w:rPr>
          <w:rStyle w:val="StyleUnderline"/>
          <w:highlight w:val="cyan"/>
        </w:rPr>
        <w:t>strong middle class</w:t>
      </w:r>
      <w:r w:rsidRPr="00506B7B">
        <w:rPr>
          <w:rStyle w:val="StyleUnderline"/>
        </w:rPr>
        <w:t>.</w:t>
      </w:r>
    </w:p>
    <w:p w14:paraId="73C04042" w14:textId="77777777" w:rsidR="00315CDD" w:rsidRPr="00506B7B" w:rsidRDefault="00315CDD" w:rsidP="00315CDD">
      <w:pPr>
        <w:rPr>
          <w:rStyle w:val="StyleUnderline"/>
        </w:rPr>
      </w:pPr>
      <w:r w:rsidRPr="00506B7B">
        <w:rPr>
          <w:sz w:val="16"/>
        </w:rPr>
        <w:t xml:space="preserve">Unions </w:t>
      </w:r>
      <w:r w:rsidRPr="00506B7B">
        <w:rPr>
          <w:rStyle w:val="StyleUnderline"/>
        </w:rPr>
        <w:t xml:space="preserve">help </w:t>
      </w:r>
      <w:r w:rsidRPr="00B43248">
        <w:rPr>
          <w:rStyle w:val="StyleUnderline"/>
          <w:highlight w:val="cyan"/>
        </w:rPr>
        <w:t xml:space="preserve">combat inequities within </w:t>
      </w:r>
      <w:proofErr w:type="gramStart"/>
      <w:r w:rsidRPr="00B43248">
        <w:rPr>
          <w:rStyle w:val="StyleUnderline"/>
          <w:highlight w:val="cyan"/>
        </w:rPr>
        <w:t>work</w:t>
      </w:r>
      <w:r w:rsidRPr="00506B7B">
        <w:rPr>
          <w:rStyle w:val="StyleUnderline"/>
        </w:rPr>
        <w:t xml:space="preserve"> places</w:t>
      </w:r>
      <w:proofErr w:type="gramEnd"/>
      <w:r w:rsidRPr="00506B7B">
        <w:rPr>
          <w:sz w:val="16"/>
        </w:rPr>
        <w:t xml:space="preserve">. </w:t>
      </w:r>
      <w:r w:rsidRPr="00B43248">
        <w:rPr>
          <w:rStyle w:val="StyleUnderline"/>
          <w:highlight w:val="cyan"/>
        </w:rPr>
        <w:t>Women and p</w:t>
      </w:r>
      <w:r w:rsidRPr="00506B7B">
        <w:rPr>
          <w:rStyle w:val="StyleUnderline"/>
        </w:rPr>
        <w:t xml:space="preserve">eople </w:t>
      </w:r>
      <w:r w:rsidRPr="00B43248">
        <w:rPr>
          <w:rStyle w:val="StyleUnderline"/>
          <w:highlight w:val="cyan"/>
        </w:rPr>
        <w:t>o</w:t>
      </w:r>
      <w:r w:rsidRPr="00506B7B">
        <w:rPr>
          <w:rStyle w:val="StyleUnderline"/>
        </w:rPr>
        <w:t xml:space="preserve">f </w:t>
      </w:r>
      <w:r w:rsidRPr="00B43248">
        <w:rPr>
          <w:rStyle w:val="StyleUnderline"/>
          <w:highlight w:val="cyan"/>
        </w:rPr>
        <w:t>c</w:t>
      </w:r>
      <w:r w:rsidRPr="00506B7B">
        <w:rPr>
          <w:rStyle w:val="StyleUnderline"/>
        </w:rPr>
        <w:t xml:space="preserve">olor in unions </w:t>
      </w:r>
      <w:r w:rsidRPr="00B43248">
        <w:rPr>
          <w:rStyle w:val="StyleUnderline"/>
          <w:highlight w:val="cyan"/>
        </w:rPr>
        <w:t>face less</w:t>
      </w:r>
      <w:r w:rsidRPr="00506B7B">
        <w:rPr>
          <w:rStyle w:val="StyleUnderline"/>
        </w:rPr>
        <w:t xml:space="preserve"> </w:t>
      </w:r>
      <w:r w:rsidRPr="00B43248">
        <w:rPr>
          <w:rStyle w:val="StyleUnderline"/>
          <w:highlight w:val="cyan"/>
        </w:rPr>
        <w:t>wage discrimination</w:t>
      </w:r>
      <w:r w:rsidRPr="00506B7B">
        <w:rPr>
          <w:rStyle w:val="StyleUnderline"/>
        </w:rPr>
        <w:t xml:space="preserve"> than those in nonunion workplaces</w:t>
      </w:r>
      <w:r w:rsidRPr="00506B7B">
        <w:rPr>
          <w:sz w:val="16"/>
        </w:rPr>
        <w:t xml:space="preserve">. On average, </w:t>
      </w:r>
      <w:r w:rsidRPr="00506B7B">
        <w:rPr>
          <w:rStyle w:val="StyleUnderline"/>
        </w:rPr>
        <w:t>wages for nonunionized white women in Maine are 18 percent less than of those of white men.</w:t>
      </w:r>
      <w:r w:rsidRPr="00506B7B">
        <w:rPr>
          <w:sz w:val="16"/>
        </w:rPr>
        <w:t xml:space="preserve"> Among </w:t>
      </w:r>
      <w:r w:rsidRPr="00506B7B">
        <w:rPr>
          <w:rStyle w:val="StyleUnderline"/>
        </w:rPr>
        <w:t xml:space="preserve">unionized workers, that inequality shrinks to just 9 percent. </w:t>
      </w:r>
      <w:r w:rsidRPr="00506B7B">
        <w:rPr>
          <w:sz w:val="16"/>
        </w:rPr>
        <w:t xml:space="preserve">Similarly, </w:t>
      </w:r>
      <w:r w:rsidRPr="00506B7B">
        <w:rPr>
          <w:rStyle w:val="StyleUnderline"/>
        </w:rPr>
        <w:t>women of color earn 26 percent less than men in nonunionized jobs</w:t>
      </w:r>
      <w:r w:rsidRPr="00506B7B">
        <w:rPr>
          <w:sz w:val="16"/>
        </w:rPr>
        <w:t xml:space="preserve">; </w:t>
      </w:r>
      <w:r w:rsidRPr="00506B7B">
        <w:rPr>
          <w:rStyle w:val="StyleUnderline"/>
        </w:rPr>
        <w:t>for unionized women of color, the wage gap shrinks to 17 percent.</w:t>
      </w:r>
      <w:bookmarkStart w:id="0" w:name="_ednref1"/>
      <w:r w:rsidRPr="00506B7B">
        <w:rPr>
          <w:rStyle w:val="StyleUnderline"/>
        </w:rPr>
        <w:fldChar w:fldCharType="begin"/>
      </w:r>
      <w:r w:rsidRPr="00506B7B">
        <w:rPr>
          <w:rStyle w:val="StyleUnderline"/>
        </w:rPr>
        <w:instrText xml:space="preserve"> HYPERLINK "https://www.mecep.org/blog/right-to-strike-would-level-the-playing-field-for-public-workers-with-benefits-for-all-of-us/" \l "_edn1" </w:instrText>
      </w:r>
      <w:r w:rsidRPr="00506B7B">
        <w:rPr>
          <w:rStyle w:val="StyleUnderline"/>
        </w:rPr>
        <w:fldChar w:fldCharType="separate"/>
      </w:r>
      <w:r w:rsidRPr="00506B7B">
        <w:rPr>
          <w:rStyle w:val="StyleUnderline"/>
        </w:rPr>
        <w:t>[</w:t>
      </w:r>
      <w:proofErr w:type="spellStart"/>
      <w:r w:rsidRPr="00506B7B">
        <w:rPr>
          <w:rStyle w:val="StyleUnderline"/>
        </w:rPr>
        <w:t>i</w:t>
      </w:r>
      <w:proofErr w:type="spellEnd"/>
      <w:r w:rsidRPr="00506B7B">
        <w:rPr>
          <w:rStyle w:val="StyleUnderline"/>
        </w:rPr>
        <w:t>]</w:t>
      </w:r>
      <w:r w:rsidRPr="00506B7B">
        <w:rPr>
          <w:rStyle w:val="StyleUnderline"/>
        </w:rPr>
        <w:fldChar w:fldCharType="end"/>
      </w:r>
      <w:bookmarkEnd w:id="0"/>
    </w:p>
    <w:p w14:paraId="316E1C9D" w14:textId="77777777" w:rsidR="00315CDD" w:rsidRPr="00506B7B" w:rsidRDefault="00315CDD" w:rsidP="00315CDD">
      <w:pPr>
        <w:rPr>
          <w:rStyle w:val="StyleUnderline"/>
        </w:rPr>
      </w:pPr>
      <w:r w:rsidRPr="00506B7B">
        <w:rPr>
          <w:sz w:val="16"/>
        </w:rPr>
        <w:t xml:space="preserve">All of us have a stake in the success of collective bargaining. </w:t>
      </w:r>
      <w:r w:rsidRPr="00506B7B">
        <w:rPr>
          <w:rStyle w:val="StyleUnderline"/>
        </w:rPr>
        <w:t xml:space="preserve">But a </w:t>
      </w:r>
      <w:r w:rsidRPr="00B43248">
        <w:rPr>
          <w:rStyle w:val="StyleUnderline"/>
          <w:highlight w:val="cyan"/>
        </w:rPr>
        <w:t>union</w:t>
      </w:r>
      <w:r w:rsidRPr="00506B7B">
        <w:rPr>
          <w:rStyle w:val="StyleUnderline"/>
        </w:rPr>
        <w:t xml:space="preserve"> </w:t>
      </w:r>
      <w:r w:rsidRPr="00B43248">
        <w:rPr>
          <w:rStyle w:val="StyleUnderline"/>
          <w:highlight w:val="cyan"/>
        </w:rPr>
        <w:t>without</w:t>
      </w:r>
      <w:r w:rsidRPr="00506B7B">
        <w:rPr>
          <w:rStyle w:val="StyleUnderline"/>
        </w:rPr>
        <w:t xml:space="preserve"> the </w:t>
      </w:r>
      <w:r w:rsidRPr="00210DAC">
        <w:rPr>
          <w:rStyle w:val="StyleUnderline"/>
          <w:highlight w:val="cyan"/>
        </w:rPr>
        <w:t>right to strike</w:t>
      </w:r>
      <w:r w:rsidRPr="00506B7B">
        <w:rPr>
          <w:rStyle w:val="StyleUnderline"/>
        </w:rPr>
        <w:t xml:space="preserve"> </w:t>
      </w:r>
      <w:r w:rsidRPr="00B43248">
        <w:rPr>
          <w:rStyle w:val="StyleUnderline"/>
          <w:highlight w:val="cyan"/>
        </w:rPr>
        <w:t>loses much</w:t>
      </w:r>
      <w:r w:rsidRPr="00506B7B">
        <w:rPr>
          <w:rStyle w:val="StyleUnderline"/>
        </w:rPr>
        <w:t xml:space="preserve"> of its </w:t>
      </w:r>
      <w:r w:rsidRPr="00B43248">
        <w:rPr>
          <w:rStyle w:val="StyleUnderline"/>
          <w:highlight w:val="cyan"/>
        </w:rPr>
        <w:t>negotiating power</w:t>
      </w:r>
      <w:r w:rsidRPr="00506B7B">
        <w:rPr>
          <w:rStyle w:val="StyleUnderline"/>
        </w:rPr>
        <w:t>.</w:t>
      </w:r>
      <w:r w:rsidRPr="00506B7B">
        <w:rPr>
          <w:sz w:val="16"/>
        </w:rPr>
        <w:t xml:space="preserve"> The </w:t>
      </w:r>
      <w:r w:rsidRPr="00506B7B">
        <w:rPr>
          <w:rStyle w:val="StyleUnderline"/>
        </w:rPr>
        <w:t xml:space="preserve">right to withdraw your labor is the </w:t>
      </w:r>
      <w:r w:rsidRPr="00B43248">
        <w:rPr>
          <w:rStyle w:val="StyleUnderline"/>
          <w:highlight w:val="cyan"/>
        </w:rPr>
        <w:t>foundation of collective</w:t>
      </w:r>
      <w:r w:rsidRPr="00506B7B">
        <w:rPr>
          <w:rStyle w:val="StyleUnderline"/>
        </w:rPr>
        <w:t xml:space="preserve"> worker </w:t>
      </w:r>
      <w:r w:rsidRPr="00B43248">
        <w:rPr>
          <w:rStyle w:val="StyleUnderline"/>
          <w:highlight w:val="cyan"/>
        </w:rPr>
        <w:t>action</w:t>
      </w:r>
      <w:r w:rsidRPr="00506B7B">
        <w:rPr>
          <w:sz w:val="16"/>
        </w:rPr>
        <w:t xml:space="preserve">. </w:t>
      </w:r>
      <w:r w:rsidRPr="00506B7B">
        <w:rPr>
          <w:rStyle w:val="StyleUnderline"/>
        </w:rPr>
        <w:t xml:space="preserve">When state employees or teachers are sitting across the negotiating table from their employers, how much leverage do they really have when they can be made to work without a contract? </w:t>
      </w:r>
      <w:r w:rsidRPr="00506B7B">
        <w:rPr>
          <w:sz w:val="16"/>
        </w:rPr>
        <w:t xml:space="preserve">It’s </w:t>
      </w:r>
      <w:r w:rsidRPr="00506B7B">
        <w:rPr>
          <w:rStyle w:val="StyleUnderline"/>
        </w:rPr>
        <w:t>like negotiating the price of a car when the salesman knows you’re going to have to buy it — whatever the final price is.</w:t>
      </w:r>
    </w:p>
    <w:p w14:paraId="684C7798" w14:textId="77777777" w:rsidR="00315CDD" w:rsidRPr="00506B7B" w:rsidRDefault="00315CDD" w:rsidP="00315CDD">
      <w:pPr>
        <w:rPr>
          <w:rStyle w:val="StyleUnderline"/>
        </w:rPr>
      </w:pPr>
      <w:r w:rsidRPr="00B43248">
        <w:rPr>
          <w:rStyle w:val="StyleUnderline"/>
          <w:highlight w:val="cyan"/>
        </w:rPr>
        <w:t>Research confirms</w:t>
      </w:r>
      <w:r w:rsidRPr="00506B7B">
        <w:rPr>
          <w:rStyle w:val="StyleUnderline"/>
        </w:rPr>
        <w:t xml:space="preserve"> that public-sector </w:t>
      </w:r>
      <w:r w:rsidRPr="00B43248">
        <w:rPr>
          <w:rStyle w:val="StyleUnderline"/>
          <w:highlight w:val="cyan"/>
        </w:rPr>
        <w:t>unions are less effective without</w:t>
      </w:r>
      <w:r w:rsidRPr="00506B7B">
        <w:rPr>
          <w:rStyle w:val="StyleUnderline"/>
        </w:rPr>
        <w:t xml:space="preserve"> the </w:t>
      </w:r>
      <w:r w:rsidRPr="00B43248">
        <w:rPr>
          <w:rStyle w:val="StyleUnderline"/>
          <w:highlight w:val="cyan"/>
        </w:rPr>
        <w:t>right</w:t>
      </w:r>
      <w:r w:rsidRPr="00506B7B">
        <w:rPr>
          <w:rStyle w:val="StyleUnderline"/>
        </w:rPr>
        <w:t xml:space="preserve"> </w:t>
      </w:r>
      <w:r w:rsidRPr="00B43248">
        <w:rPr>
          <w:rStyle w:val="StyleUnderline"/>
          <w:highlight w:val="cyan"/>
        </w:rPr>
        <w:t>to strike</w:t>
      </w:r>
      <w:r w:rsidRPr="00506B7B">
        <w:rPr>
          <w:sz w:val="16"/>
        </w:rPr>
        <w:t xml:space="preserve">. </w:t>
      </w:r>
      <w:r w:rsidRPr="00506B7B">
        <w:rPr>
          <w:rStyle w:val="StyleUnderline"/>
        </w:rPr>
        <w:t>Public employees with a right to strike earn between 2 percent and 5 percent more than those without it</w:t>
      </w:r>
      <w:r w:rsidRPr="00506B7B">
        <w:rPr>
          <w:sz w:val="16"/>
        </w:rPr>
        <w:t>.</w:t>
      </w:r>
      <w:bookmarkStart w:id="1" w:name="_ednref2"/>
      <w:r w:rsidRPr="00506B7B">
        <w:rPr>
          <w:sz w:val="16"/>
        </w:rPr>
        <w:fldChar w:fldCharType="begin"/>
      </w:r>
      <w:r w:rsidRPr="00506B7B">
        <w:rPr>
          <w:sz w:val="16"/>
        </w:rPr>
        <w:instrText xml:space="preserve"> HYPERLINK "https://www.mecep.org/blog/right-to-strike-would-level-the-playing-field-for-public-workers-with-benefits-for-all-of-us/" \l "_edn2" </w:instrText>
      </w:r>
      <w:r w:rsidRPr="00506B7B">
        <w:rPr>
          <w:sz w:val="16"/>
        </w:rPr>
        <w:fldChar w:fldCharType="separate"/>
      </w:r>
      <w:r w:rsidRPr="00506B7B">
        <w:rPr>
          <w:rStyle w:val="Hyperlink"/>
          <w:sz w:val="16"/>
        </w:rPr>
        <w:t>[ii]</w:t>
      </w:r>
      <w:r w:rsidRPr="00506B7B">
        <w:rPr>
          <w:sz w:val="16"/>
        </w:rPr>
        <w:fldChar w:fldCharType="end"/>
      </w:r>
      <w:bookmarkEnd w:id="1"/>
      <w:r w:rsidRPr="00506B7B">
        <w:rPr>
          <w:sz w:val="16"/>
        </w:rPr>
        <w:t xml:space="preserve"> While </w:t>
      </w:r>
      <w:r w:rsidRPr="00506B7B">
        <w:rPr>
          <w:rStyle w:val="StyleUnderline"/>
        </w:rPr>
        <w:t>that’s a meaningful increase for those workers,</w:t>
      </w:r>
      <w:r w:rsidRPr="00506B7B">
        <w:rPr>
          <w:sz w:val="16"/>
        </w:rPr>
        <w:t xml:space="preserve"> it also should </w:t>
      </w:r>
      <w:r w:rsidRPr="00506B7B">
        <w:rPr>
          <w:rStyle w:val="StyleUnderline"/>
        </w:rPr>
        <w:t>assuage any fears that a right to strike would lead to excessive pay increases or employees abusing their new right.</w:t>
      </w:r>
    </w:p>
    <w:p w14:paraId="5894E3C6" w14:textId="77777777" w:rsidR="00315CDD" w:rsidRPr="00506B7B" w:rsidRDefault="00315CDD" w:rsidP="00315CDD">
      <w:pPr>
        <w:pStyle w:val="Heading4"/>
        <w:rPr>
          <w:rFonts w:cs="Calibri"/>
        </w:rPr>
      </w:pPr>
      <w:r w:rsidRPr="00506B7B">
        <w:rPr>
          <w:rFonts w:cs="Calibri"/>
        </w:rPr>
        <w:t xml:space="preserve">Collective bargaining </w:t>
      </w:r>
      <w:r w:rsidRPr="00506B7B">
        <w:rPr>
          <w:rFonts w:cs="Calibri"/>
          <w:u w:val="single"/>
        </w:rPr>
        <w:t>solves inequality</w:t>
      </w:r>
      <w:r w:rsidRPr="00506B7B">
        <w:rPr>
          <w:rFonts w:cs="Calibri"/>
        </w:rPr>
        <w:t xml:space="preserve"> – empirics prove de-unionization is responsible for status quo inequities.</w:t>
      </w:r>
    </w:p>
    <w:p w14:paraId="62F30FCC" w14:textId="77777777" w:rsidR="00315CDD" w:rsidRPr="00506B7B" w:rsidRDefault="00315CDD" w:rsidP="00315CDD">
      <w:proofErr w:type="spellStart"/>
      <w:r w:rsidRPr="00506B7B">
        <w:rPr>
          <w:rFonts w:eastAsiaTheme="majorEastAsia"/>
          <w:b/>
          <w:iCs/>
          <w:sz w:val="26"/>
        </w:rPr>
        <w:t>Shierholz</w:t>
      </w:r>
      <w:proofErr w:type="spellEnd"/>
      <w:r w:rsidRPr="00506B7B">
        <w:rPr>
          <w:rFonts w:eastAsiaTheme="majorEastAsia"/>
          <w:b/>
          <w:iCs/>
          <w:sz w:val="26"/>
        </w:rPr>
        <w:t xml:space="preserve"> 20</w:t>
      </w:r>
      <w:r w:rsidRPr="00506B7B">
        <w:t xml:space="preserve"> [</w:t>
      </w:r>
      <w:hyperlink r:id="rId7" w:history="1">
        <w:r w:rsidRPr="00506B7B">
          <w:rPr>
            <w:rStyle w:val="Hyperlink"/>
          </w:rPr>
          <w:t>Heidi Shierholz</w:t>
        </w:r>
      </w:hyperlink>
      <w:r w:rsidRPr="00506B7B">
        <w:t xml:space="preserve">, She has a Ph.D., Economics, University of Michigan; M.A., Economics, University of Michigan; M.S., Statistics, Iowa State University, B.A., Mathematics, Grinnell College She is also the president of the Economic Policy Institute and she served the Obama administration as chief economist at the Department of Labor 1-27-2020, "Weakened labor movement leads to rising economic inequality," Economic Policy Institute, </w:t>
      </w:r>
      <w:hyperlink r:id="rId8" w:history="1">
        <w:r w:rsidRPr="00506B7B">
          <w:rPr>
            <w:rStyle w:val="Hyperlink"/>
          </w:rPr>
          <w:t>https://www.epi.org/blog/weakened-labor-movement-leads-to-rising-economic-inequality/</w:t>
        </w:r>
      </w:hyperlink>
      <w:r w:rsidRPr="00506B7B">
        <w:t xml:space="preserve"> accessed 11/12/2021] Adam</w:t>
      </w:r>
    </w:p>
    <w:p w14:paraId="21B20264" w14:textId="77777777" w:rsidR="00315CDD" w:rsidRPr="00506B7B" w:rsidRDefault="00315CDD" w:rsidP="00315CDD">
      <w:pPr>
        <w:rPr>
          <w:sz w:val="16"/>
        </w:rPr>
      </w:pPr>
      <w:r w:rsidRPr="00506B7B">
        <w:rPr>
          <w:sz w:val="16"/>
        </w:rPr>
        <w:t xml:space="preserve">The basic facts about inequality in the United States—that </w:t>
      </w:r>
      <w:r w:rsidRPr="00506B7B">
        <w:rPr>
          <w:rStyle w:val="StyleUnderline"/>
        </w:rPr>
        <w:t>for most of the last 40 years</w:t>
      </w:r>
      <w:r w:rsidRPr="00506B7B">
        <w:rPr>
          <w:sz w:val="16"/>
        </w:rPr>
        <w:t xml:space="preserve">, </w:t>
      </w:r>
      <w:r w:rsidRPr="00506B7B">
        <w:rPr>
          <w:rStyle w:val="StyleUnderline"/>
        </w:rPr>
        <w:t>pay has stagnated</w:t>
      </w:r>
      <w:r w:rsidRPr="00506B7B">
        <w:rPr>
          <w:sz w:val="16"/>
        </w:rPr>
        <w:t xml:space="preserve"> for all but the highest paid workers and </w:t>
      </w:r>
      <w:r w:rsidRPr="00506B7B">
        <w:rPr>
          <w:rStyle w:val="StyleUnderline"/>
        </w:rPr>
        <w:t>inequality has risen dramatically</w:t>
      </w:r>
      <w:r w:rsidRPr="00506B7B">
        <w:rPr>
          <w:sz w:val="16"/>
        </w:rPr>
        <w:t xml:space="preserve">—are widely understood. What is </w:t>
      </w:r>
      <w:r w:rsidRPr="00506B7B">
        <w:rPr>
          <w:rStyle w:val="StyleUnderline"/>
        </w:rPr>
        <w:t>less well-known is the role the decline of unionization has played in those trends</w:t>
      </w:r>
      <w:r w:rsidRPr="00506B7B">
        <w:rPr>
          <w:sz w:val="16"/>
        </w:rPr>
        <w:t xml:space="preserve">. The </w:t>
      </w:r>
      <w:r w:rsidRPr="00506B7B">
        <w:rPr>
          <w:rStyle w:val="StyleUnderline"/>
        </w:rPr>
        <w:t xml:space="preserve">share of workers covered by a </w:t>
      </w:r>
      <w:r w:rsidRPr="00B43248">
        <w:rPr>
          <w:rStyle w:val="StyleUnderline"/>
          <w:highlight w:val="cyan"/>
        </w:rPr>
        <w:t>collective bargaining</w:t>
      </w:r>
      <w:r w:rsidRPr="00506B7B">
        <w:rPr>
          <w:rStyle w:val="StyleUnderline"/>
        </w:rPr>
        <w:t xml:space="preserve"> agreement </w:t>
      </w:r>
      <w:r w:rsidRPr="00B43248">
        <w:rPr>
          <w:rStyle w:val="StyleUnderline"/>
          <w:highlight w:val="cyan"/>
        </w:rPr>
        <w:t>dropped</w:t>
      </w:r>
      <w:r w:rsidRPr="00506B7B">
        <w:rPr>
          <w:rStyle w:val="StyleUnderline"/>
        </w:rPr>
        <w:t xml:space="preserve"> from </w:t>
      </w:r>
      <w:hyperlink r:id="rId9" w:anchor="?subject=unioncov" w:history="1">
        <w:r w:rsidRPr="00506B7B">
          <w:rPr>
            <w:rStyle w:val="StyleUnderline"/>
          </w:rPr>
          <w:t>27 percent to 11.6 percent between 1979 and 2019</w:t>
        </w:r>
      </w:hyperlink>
      <w:r w:rsidRPr="00506B7B">
        <w:rPr>
          <w:sz w:val="16"/>
        </w:rPr>
        <w:t xml:space="preserve">, meaning the </w:t>
      </w:r>
      <w:r w:rsidRPr="00B43248">
        <w:rPr>
          <w:rStyle w:val="StyleUnderline"/>
          <w:highlight w:val="cyan"/>
        </w:rPr>
        <w:t>union coverage</w:t>
      </w:r>
      <w:r w:rsidRPr="00506B7B">
        <w:rPr>
          <w:rStyle w:val="StyleUnderline"/>
        </w:rPr>
        <w:t xml:space="preserve"> rate is now </w:t>
      </w:r>
      <w:r w:rsidRPr="00B43248">
        <w:rPr>
          <w:rStyle w:val="StyleUnderline"/>
          <w:highlight w:val="cyan"/>
        </w:rPr>
        <w:t>less than half</w:t>
      </w:r>
      <w:r w:rsidRPr="00506B7B">
        <w:rPr>
          <w:sz w:val="16"/>
        </w:rPr>
        <w:t xml:space="preserve"> </w:t>
      </w:r>
      <w:r w:rsidRPr="00506B7B">
        <w:rPr>
          <w:rStyle w:val="StyleUnderline"/>
        </w:rPr>
        <w:t>where it was 40 years ago.</w:t>
      </w:r>
    </w:p>
    <w:p w14:paraId="451284C7" w14:textId="77777777" w:rsidR="00315CDD" w:rsidRPr="00506B7B" w:rsidRDefault="00315CDD" w:rsidP="00315CDD">
      <w:pPr>
        <w:rPr>
          <w:sz w:val="16"/>
        </w:rPr>
      </w:pPr>
      <w:r w:rsidRPr="00506B7B">
        <w:rPr>
          <w:sz w:val="16"/>
        </w:rPr>
        <w:t>Research shows that this </w:t>
      </w:r>
      <w:r w:rsidRPr="00B43248">
        <w:rPr>
          <w:rStyle w:val="StyleUnderline"/>
          <w:highlight w:val="cyan"/>
        </w:rPr>
        <w:t>de-unionization</w:t>
      </w:r>
      <w:r w:rsidRPr="00506B7B">
        <w:rPr>
          <w:rStyle w:val="StyleUnderline"/>
        </w:rPr>
        <w:t xml:space="preserve"> accounts for a </w:t>
      </w:r>
      <w:r w:rsidRPr="00B43248">
        <w:rPr>
          <w:rStyle w:val="StyleUnderline"/>
          <w:highlight w:val="cyan"/>
        </w:rPr>
        <w:t>sizable</w:t>
      </w:r>
      <w:r w:rsidRPr="00506B7B">
        <w:rPr>
          <w:rStyle w:val="StyleUnderline"/>
        </w:rPr>
        <w:t xml:space="preserve"> </w:t>
      </w:r>
      <w:r w:rsidRPr="00B43248">
        <w:rPr>
          <w:rStyle w:val="StyleUnderline"/>
          <w:highlight w:val="cyan"/>
        </w:rPr>
        <w:t>share of</w:t>
      </w:r>
      <w:r w:rsidRPr="00506B7B">
        <w:rPr>
          <w:rStyle w:val="StyleUnderline"/>
        </w:rPr>
        <w:t xml:space="preserve"> the </w:t>
      </w:r>
      <w:r w:rsidRPr="00B43248">
        <w:rPr>
          <w:rStyle w:val="StyleUnderline"/>
          <w:highlight w:val="cyan"/>
        </w:rPr>
        <w:t>growth</w:t>
      </w:r>
      <w:r w:rsidRPr="00506B7B">
        <w:rPr>
          <w:rStyle w:val="StyleUnderline"/>
        </w:rPr>
        <w:t xml:space="preserve"> in </w:t>
      </w:r>
      <w:r w:rsidRPr="00B43248">
        <w:rPr>
          <w:rStyle w:val="StyleUnderline"/>
          <w:highlight w:val="cyan"/>
        </w:rPr>
        <w:t>inequality</w:t>
      </w:r>
      <w:r w:rsidRPr="00506B7B">
        <w:rPr>
          <w:rStyle w:val="StyleUnderline"/>
        </w:rPr>
        <w:t xml:space="preserve"> over that period—</w:t>
      </w:r>
      <w:hyperlink r:id="rId10" w:history="1">
        <w:r w:rsidRPr="00506B7B">
          <w:rPr>
            <w:rStyle w:val="StyleUnderline"/>
          </w:rPr>
          <w:t>around 13–20 percent for women and 33–37 percent for men</w:t>
        </w:r>
      </w:hyperlink>
      <w:r w:rsidRPr="00506B7B">
        <w:rPr>
          <w:sz w:val="16"/>
        </w:rPr>
        <w:t xml:space="preserve">. Applying these shares to annual earnings data reveals that </w:t>
      </w:r>
      <w:r w:rsidRPr="00506B7B">
        <w:rPr>
          <w:rStyle w:val="StyleUnderline"/>
        </w:rPr>
        <w:t xml:space="preserve">working people are now losing on the order of $200 billion per year as a result of the erosion of union coverage </w:t>
      </w:r>
      <w:r w:rsidRPr="00506B7B">
        <w:rPr>
          <w:sz w:val="16"/>
        </w:rPr>
        <w:t xml:space="preserve">over the last four decades—with that </w:t>
      </w:r>
      <w:r w:rsidRPr="00506B7B">
        <w:rPr>
          <w:rStyle w:val="StyleUnderline"/>
        </w:rPr>
        <w:t>money being redistributed upward</w:t>
      </w:r>
      <w:r w:rsidRPr="00506B7B">
        <w:rPr>
          <w:sz w:val="16"/>
        </w:rPr>
        <w:t>, to the rich.</w:t>
      </w:r>
    </w:p>
    <w:p w14:paraId="727CA6F3" w14:textId="77777777" w:rsidR="00315CDD" w:rsidRPr="00506B7B" w:rsidRDefault="00315CDD" w:rsidP="00315CDD">
      <w:pPr>
        <w:rPr>
          <w:sz w:val="16"/>
        </w:rPr>
      </w:pPr>
      <w:r w:rsidRPr="00506B7B">
        <w:rPr>
          <w:sz w:val="16"/>
        </w:rPr>
        <w:t xml:space="preserve">The good news is that </w:t>
      </w:r>
      <w:r w:rsidRPr="00B43248">
        <w:rPr>
          <w:rStyle w:val="StyleUnderline"/>
          <w:highlight w:val="cyan"/>
        </w:rPr>
        <w:t>restoring union</w:t>
      </w:r>
      <w:r w:rsidRPr="00506B7B">
        <w:rPr>
          <w:rStyle w:val="StyleUnderline"/>
        </w:rPr>
        <w:t xml:space="preserve"> coverage—and </w:t>
      </w:r>
      <w:r w:rsidRPr="00B43248">
        <w:rPr>
          <w:rStyle w:val="StyleUnderline"/>
          <w:highlight w:val="cyan"/>
        </w:rPr>
        <w:t>strengthening</w:t>
      </w:r>
      <w:r w:rsidRPr="00506B7B">
        <w:rPr>
          <w:rStyle w:val="StyleUnderline"/>
        </w:rPr>
        <w:t xml:space="preserve"> workers’ </w:t>
      </w:r>
      <w:r w:rsidRPr="00B43248">
        <w:rPr>
          <w:rStyle w:val="StyleUnderline"/>
          <w:highlight w:val="cyan"/>
        </w:rPr>
        <w:t>abilities</w:t>
      </w:r>
      <w:r w:rsidRPr="00506B7B">
        <w:rPr>
          <w:rStyle w:val="StyleUnderline"/>
        </w:rPr>
        <w:t xml:space="preserve"> </w:t>
      </w:r>
      <w:r w:rsidRPr="00B43248">
        <w:rPr>
          <w:rStyle w:val="StyleUnderline"/>
          <w:highlight w:val="cyan"/>
        </w:rPr>
        <w:t>to join together</w:t>
      </w:r>
      <w:r w:rsidRPr="00506B7B">
        <w:rPr>
          <w:rStyle w:val="StyleUnderline"/>
        </w:rPr>
        <w:t xml:space="preserve"> to improve their wages and working conditions in other ways—is therefore likely to </w:t>
      </w:r>
      <w:r w:rsidRPr="00B43248">
        <w:rPr>
          <w:rStyle w:val="StyleUnderline"/>
          <w:highlight w:val="cyan"/>
        </w:rPr>
        <w:t>put</w:t>
      </w:r>
      <w:r w:rsidRPr="00506B7B">
        <w:rPr>
          <w:rStyle w:val="StyleUnderline"/>
        </w:rPr>
        <w:t xml:space="preserve"> at least </w:t>
      </w:r>
      <w:r w:rsidRPr="00B43248">
        <w:rPr>
          <w:rStyle w:val="StyleUnderline"/>
          <w:highlight w:val="cyan"/>
        </w:rPr>
        <w:t>$200 billion</w:t>
      </w:r>
      <w:r w:rsidRPr="00506B7B">
        <w:rPr>
          <w:rStyle w:val="StyleUnderline"/>
        </w:rPr>
        <w:t xml:space="preserve"> per year </w:t>
      </w:r>
      <w:r w:rsidRPr="00B43248">
        <w:rPr>
          <w:rStyle w:val="StyleUnderline"/>
          <w:highlight w:val="cyan"/>
        </w:rPr>
        <w:t>into</w:t>
      </w:r>
      <w:r w:rsidRPr="00506B7B">
        <w:rPr>
          <w:rStyle w:val="StyleUnderline"/>
        </w:rPr>
        <w:t xml:space="preserve"> the </w:t>
      </w:r>
      <w:r w:rsidRPr="00B43248">
        <w:rPr>
          <w:rStyle w:val="StyleUnderline"/>
          <w:highlight w:val="cyan"/>
        </w:rPr>
        <w:t>pockets</w:t>
      </w:r>
      <w:r w:rsidRPr="00506B7B">
        <w:rPr>
          <w:rStyle w:val="StyleUnderline"/>
        </w:rPr>
        <w:t xml:space="preserve"> of working people.</w:t>
      </w:r>
      <w:r w:rsidRPr="00506B7B">
        <w:rPr>
          <w:sz w:val="16"/>
        </w:rPr>
        <w:t xml:space="preserve"> These changes could happen through organizing and policy reform. Policymakers have introduced legislation, the </w:t>
      </w:r>
      <w:hyperlink r:id="rId11" w:history="1">
        <w:r w:rsidRPr="00506B7B">
          <w:rPr>
            <w:rStyle w:val="Hyperlink"/>
            <w:sz w:val="16"/>
          </w:rPr>
          <w:t>Protecting the Right to Organize (PRO) Act</w:t>
        </w:r>
      </w:hyperlink>
      <w:r w:rsidRPr="00506B7B">
        <w:rPr>
          <w:sz w:val="16"/>
        </w:rPr>
        <w:t>, that would significantly reform current labor law. Building on the reforms in the PRO Act, the </w:t>
      </w:r>
      <w:hyperlink r:id="rId12" w:history="1">
        <w:r w:rsidRPr="00506B7B">
          <w:rPr>
            <w:rStyle w:val="Hyperlink"/>
            <w:sz w:val="16"/>
          </w:rPr>
          <w:t>Clean Slate for Worker Power Project</w:t>
        </w:r>
      </w:hyperlink>
      <w:r w:rsidRPr="00506B7B">
        <w:rPr>
          <w:sz w:val="16"/>
        </w:rPr>
        <w:t> proposes further transformation of labor law, with innovative ideas to create balance in our economy. </w:t>
      </w:r>
    </w:p>
    <w:p w14:paraId="331D9E42" w14:textId="77777777" w:rsidR="00315CDD" w:rsidRPr="00506B7B" w:rsidRDefault="00315CDD" w:rsidP="00315CDD">
      <w:pPr>
        <w:rPr>
          <w:sz w:val="16"/>
        </w:rPr>
      </w:pPr>
      <w:r w:rsidRPr="00506B7B">
        <w:rPr>
          <w:sz w:val="16"/>
        </w:rPr>
        <w:t xml:space="preserve">How is it that de-unionization has played such a large role in wage stagnation for working people and the rise of inequality? </w:t>
      </w:r>
      <w:r w:rsidRPr="00506B7B">
        <w:rPr>
          <w:rStyle w:val="StyleUnderline"/>
        </w:rPr>
        <w:t xml:space="preserve">When </w:t>
      </w:r>
      <w:r w:rsidRPr="00B43248">
        <w:rPr>
          <w:rStyle w:val="StyleUnderline"/>
          <w:highlight w:val="cyan"/>
        </w:rPr>
        <w:t>workers</w:t>
      </w:r>
      <w:r w:rsidRPr="00506B7B">
        <w:rPr>
          <w:rStyle w:val="StyleUnderline"/>
        </w:rPr>
        <w:t xml:space="preserve"> are able to </w:t>
      </w:r>
      <w:r w:rsidRPr="00B43248">
        <w:rPr>
          <w:rStyle w:val="StyleUnderline"/>
          <w:highlight w:val="cyan"/>
        </w:rPr>
        <w:t>join together</w:t>
      </w:r>
      <w:r w:rsidRPr="00506B7B">
        <w:rPr>
          <w:rStyle w:val="StyleUnderline"/>
        </w:rPr>
        <w:t xml:space="preserve">, form a union and </w:t>
      </w:r>
      <w:r w:rsidRPr="00B43248">
        <w:rPr>
          <w:rStyle w:val="StyleUnderline"/>
          <w:highlight w:val="cyan"/>
        </w:rPr>
        <w:t>collectively bargain,</w:t>
      </w:r>
      <w:r w:rsidRPr="00506B7B">
        <w:rPr>
          <w:rStyle w:val="StyleUnderline"/>
        </w:rPr>
        <w:t xml:space="preserve"> their </w:t>
      </w:r>
      <w:r w:rsidRPr="00B43248">
        <w:rPr>
          <w:rStyle w:val="StyleUnderline"/>
          <w:highlight w:val="cyan"/>
        </w:rPr>
        <w:t>pay goes up</w:t>
      </w:r>
      <w:r w:rsidRPr="00506B7B">
        <w:rPr>
          <w:sz w:val="16"/>
        </w:rPr>
        <w:t xml:space="preserve">. On average, </w:t>
      </w:r>
      <w:r w:rsidRPr="00506B7B">
        <w:rPr>
          <w:rStyle w:val="StyleUnderline"/>
        </w:rPr>
        <w:t xml:space="preserve">a </w:t>
      </w:r>
      <w:r w:rsidRPr="00B43248">
        <w:rPr>
          <w:rStyle w:val="StyleUnderline"/>
          <w:highlight w:val="cyan"/>
        </w:rPr>
        <w:t>worker</w:t>
      </w:r>
      <w:r w:rsidRPr="00506B7B">
        <w:rPr>
          <w:rStyle w:val="StyleUnderline"/>
        </w:rPr>
        <w:t xml:space="preserve"> covered by a union contract </w:t>
      </w:r>
      <w:r w:rsidRPr="00B43248">
        <w:rPr>
          <w:rStyle w:val="StyleUnderline"/>
          <w:highlight w:val="cyan"/>
        </w:rPr>
        <w:t>earns </w:t>
      </w:r>
      <w:hyperlink r:id="rId13" w:history="1">
        <w:r w:rsidRPr="00B43248">
          <w:rPr>
            <w:rStyle w:val="StyleUnderline"/>
            <w:highlight w:val="cyan"/>
          </w:rPr>
          <w:t>13.2 percent</w:t>
        </w:r>
      </w:hyperlink>
      <w:r w:rsidRPr="00B43248">
        <w:rPr>
          <w:rStyle w:val="StyleUnderline"/>
          <w:highlight w:val="cyan"/>
        </w:rPr>
        <w:t> more</w:t>
      </w:r>
      <w:r w:rsidRPr="00506B7B">
        <w:rPr>
          <w:rStyle w:val="StyleUnderline"/>
        </w:rPr>
        <w:t xml:space="preserve"> than a peer with similar education, occupation and experience in a non-unionized workplace in the same sector.</w:t>
      </w:r>
      <w:r w:rsidRPr="00506B7B">
        <w:rPr>
          <w:sz w:val="16"/>
        </w:rPr>
        <w:t xml:space="preserve"> Furthermore, the </w:t>
      </w:r>
      <w:r w:rsidRPr="00506B7B">
        <w:rPr>
          <w:rStyle w:val="StyleUnderline"/>
        </w:rPr>
        <w:t xml:space="preserve">benefits of </w:t>
      </w:r>
      <w:r w:rsidRPr="00B43248">
        <w:rPr>
          <w:rStyle w:val="StyleUnderline"/>
          <w:highlight w:val="cyan"/>
        </w:rPr>
        <w:t>collective bargaining</w:t>
      </w:r>
      <w:r w:rsidRPr="00506B7B">
        <w:rPr>
          <w:rStyle w:val="StyleUnderline"/>
        </w:rPr>
        <w:t xml:space="preserve"> extend well beyond union workers.</w:t>
      </w:r>
      <w:r w:rsidRPr="00506B7B">
        <w:rPr>
          <w:sz w:val="16"/>
        </w:rPr>
        <w:t xml:space="preserve"> Where unions are strong, they </w:t>
      </w:r>
      <w:r w:rsidRPr="00506B7B">
        <w:rPr>
          <w:rStyle w:val="StyleUnderline"/>
        </w:rPr>
        <w:t xml:space="preserve">essentially </w:t>
      </w:r>
      <w:r w:rsidRPr="00B43248">
        <w:rPr>
          <w:rStyle w:val="StyleUnderline"/>
          <w:highlight w:val="cyan"/>
        </w:rPr>
        <w:t>set broader standards</w:t>
      </w:r>
      <w:r w:rsidRPr="00506B7B">
        <w:rPr>
          <w:rStyle w:val="StyleUnderline"/>
        </w:rPr>
        <w:t xml:space="preserve"> that </w:t>
      </w:r>
      <w:r w:rsidRPr="00B43248">
        <w:rPr>
          <w:rStyle w:val="StyleUnderline"/>
          <w:highlight w:val="cyan"/>
        </w:rPr>
        <w:t>non-union</w:t>
      </w:r>
      <w:r w:rsidRPr="00506B7B">
        <w:rPr>
          <w:rStyle w:val="StyleUnderline"/>
        </w:rPr>
        <w:t xml:space="preserve"> </w:t>
      </w:r>
      <w:r w:rsidRPr="00B43248">
        <w:rPr>
          <w:rStyle w:val="StyleUnderline"/>
          <w:highlight w:val="cyan"/>
        </w:rPr>
        <w:t xml:space="preserve">employers </w:t>
      </w:r>
      <w:r w:rsidRPr="00506B7B">
        <w:rPr>
          <w:rStyle w:val="StyleUnderline"/>
        </w:rPr>
        <w:t xml:space="preserve">must </w:t>
      </w:r>
      <w:r w:rsidRPr="00B43248">
        <w:rPr>
          <w:rStyle w:val="StyleUnderline"/>
          <w:highlight w:val="cyan"/>
        </w:rPr>
        <w:t>match</w:t>
      </w:r>
      <w:r w:rsidRPr="00506B7B">
        <w:rPr>
          <w:rStyle w:val="StyleUnderline"/>
        </w:rPr>
        <w:t xml:space="preserve"> in order </w:t>
      </w:r>
      <w:r w:rsidRPr="00B43248">
        <w:rPr>
          <w:rStyle w:val="StyleUnderline"/>
          <w:highlight w:val="cyan"/>
        </w:rPr>
        <w:t>to</w:t>
      </w:r>
      <w:r w:rsidRPr="00506B7B">
        <w:rPr>
          <w:rStyle w:val="StyleUnderline"/>
        </w:rPr>
        <w:t xml:space="preserve"> attract and </w:t>
      </w:r>
      <w:r w:rsidRPr="00B43248">
        <w:rPr>
          <w:rStyle w:val="StyleUnderline"/>
          <w:highlight w:val="cyan"/>
        </w:rPr>
        <w:t>retain</w:t>
      </w:r>
      <w:r w:rsidRPr="00506B7B">
        <w:rPr>
          <w:rStyle w:val="StyleUnderline"/>
        </w:rPr>
        <w:t xml:space="preserve"> the </w:t>
      </w:r>
      <w:r w:rsidRPr="00B43248">
        <w:rPr>
          <w:rStyle w:val="StyleUnderline"/>
          <w:highlight w:val="cyan"/>
        </w:rPr>
        <w:t>workers</w:t>
      </w:r>
      <w:r w:rsidRPr="00506B7B">
        <w:rPr>
          <w:rStyle w:val="StyleUnderline"/>
        </w:rPr>
        <w:t xml:space="preserve"> they need</w:t>
      </w:r>
      <w:r w:rsidRPr="00506B7B">
        <w:rPr>
          <w:sz w:val="16"/>
        </w:rPr>
        <w:t xml:space="preserve"> and to </w:t>
      </w:r>
      <w:r w:rsidRPr="00506B7B">
        <w:rPr>
          <w:rStyle w:val="StyleUnderline"/>
        </w:rPr>
        <w:t>avoid facing an organizing drive</w:t>
      </w:r>
      <w:r w:rsidRPr="00506B7B">
        <w:rPr>
          <w:sz w:val="16"/>
        </w:rPr>
        <w:t xml:space="preserve">. The combination of </w:t>
      </w:r>
      <w:r w:rsidRPr="00506B7B">
        <w:rPr>
          <w:rStyle w:val="StyleUnderline"/>
        </w:rPr>
        <w:t>the direct effect of unions on their members and this “</w:t>
      </w:r>
      <w:r w:rsidRPr="00B43248">
        <w:rPr>
          <w:rStyle w:val="StyleUnderline"/>
          <w:highlight w:val="cyan"/>
        </w:rPr>
        <w:t>spillover</w:t>
      </w:r>
      <w:r w:rsidRPr="00506B7B">
        <w:rPr>
          <w:rStyle w:val="StyleUnderline"/>
        </w:rPr>
        <w:t xml:space="preserve">” effect to non-union workers means unions are </w:t>
      </w:r>
      <w:r w:rsidRPr="00B43248">
        <w:rPr>
          <w:rStyle w:val="StyleUnderline"/>
          <w:highlight w:val="cyan"/>
        </w:rPr>
        <w:t>crucial</w:t>
      </w:r>
      <w:r w:rsidRPr="00506B7B">
        <w:rPr>
          <w:rStyle w:val="StyleUnderline"/>
        </w:rPr>
        <w:t xml:space="preserve"> in </w:t>
      </w:r>
      <w:r w:rsidRPr="00B43248">
        <w:rPr>
          <w:rStyle w:val="StyleUnderline"/>
          <w:highlight w:val="cyan"/>
        </w:rPr>
        <w:t>fostering</w:t>
      </w:r>
      <w:r w:rsidRPr="00506B7B">
        <w:rPr>
          <w:rStyle w:val="StyleUnderline"/>
        </w:rPr>
        <w:t xml:space="preserve"> a vibrant </w:t>
      </w:r>
      <w:r w:rsidRPr="00B43248">
        <w:rPr>
          <w:rStyle w:val="StyleUnderline"/>
          <w:highlight w:val="cyan"/>
        </w:rPr>
        <w:t>middle class</w:t>
      </w:r>
      <w:r w:rsidRPr="00506B7B">
        <w:rPr>
          <w:sz w:val="16"/>
        </w:rPr>
        <w:t xml:space="preserve">—and has also meant that </w:t>
      </w:r>
      <w:r w:rsidRPr="00B43248">
        <w:rPr>
          <w:rStyle w:val="StyleUnderline"/>
          <w:highlight w:val="cyan"/>
        </w:rPr>
        <w:t>as unionization</w:t>
      </w:r>
      <w:r w:rsidRPr="00506B7B">
        <w:rPr>
          <w:rStyle w:val="StyleUnderline"/>
        </w:rPr>
        <w:t xml:space="preserve"> has </w:t>
      </w:r>
      <w:r w:rsidRPr="00B43248">
        <w:rPr>
          <w:rStyle w:val="StyleUnderline"/>
          <w:highlight w:val="cyan"/>
        </w:rPr>
        <w:t>eroded</w:t>
      </w:r>
      <w:r w:rsidRPr="00506B7B">
        <w:rPr>
          <w:rStyle w:val="StyleUnderline"/>
        </w:rPr>
        <w:t xml:space="preserve">, </w:t>
      </w:r>
      <w:r w:rsidRPr="00B43248">
        <w:rPr>
          <w:rStyle w:val="StyleUnderline"/>
          <w:highlight w:val="cyan"/>
        </w:rPr>
        <w:t>pay</w:t>
      </w:r>
      <w:r w:rsidRPr="00506B7B">
        <w:rPr>
          <w:rStyle w:val="StyleUnderline"/>
        </w:rPr>
        <w:t xml:space="preserve"> for working people has </w:t>
      </w:r>
      <w:r w:rsidRPr="00B43248">
        <w:rPr>
          <w:rStyle w:val="StyleUnderline"/>
          <w:highlight w:val="cyan"/>
        </w:rPr>
        <w:t>stagnated</w:t>
      </w:r>
      <w:r w:rsidRPr="00506B7B">
        <w:rPr>
          <w:rStyle w:val="StyleUnderline"/>
        </w:rPr>
        <w:t xml:space="preserve"> and </w:t>
      </w:r>
      <w:r w:rsidRPr="00B43248">
        <w:rPr>
          <w:rStyle w:val="StyleUnderline"/>
          <w:highlight w:val="cyan"/>
        </w:rPr>
        <w:t>inequality</w:t>
      </w:r>
      <w:r w:rsidRPr="00506B7B">
        <w:rPr>
          <w:rStyle w:val="StyleUnderline"/>
        </w:rPr>
        <w:t xml:space="preserve"> has </w:t>
      </w:r>
      <w:r w:rsidRPr="00B43248">
        <w:rPr>
          <w:rStyle w:val="StyleUnderline"/>
          <w:highlight w:val="cyan"/>
        </w:rPr>
        <w:t>skyrocketed</w:t>
      </w:r>
      <w:r w:rsidRPr="00506B7B">
        <w:rPr>
          <w:sz w:val="16"/>
        </w:rPr>
        <w:t>.</w:t>
      </w:r>
    </w:p>
    <w:p w14:paraId="124D05B3" w14:textId="77777777" w:rsidR="00315CDD" w:rsidRPr="00506B7B" w:rsidRDefault="00315CDD" w:rsidP="00315CDD">
      <w:pPr>
        <w:rPr>
          <w:sz w:val="16"/>
        </w:rPr>
      </w:pPr>
      <w:r w:rsidRPr="00B43248">
        <w:rPr>
          <w:rStyle w:val="StyleUnderline"/>
          <w:highlight w:val="cyan"/>
        </w:rPr>
        <w:t>Unions</w:t>
      </w:r>
      <w:r w:rsidRPr="00506B7B">
        <w:rPr>
          <w:rStyle w:val="StyleUnderline"/>
        </w:rPr>
        <w:t xml:space="preserve"> also help </w:t>
      </w:r>
      <w:r w:rsidRPr="00B43248">
        <w:rPr>
          <w:rStyle w:val="StyleUnderline"/>
          <w:highlight w:val="cyan"/>
        </w:rPr>
        <w:t>shrink</w:t>
      </w:r>
      <w:r w:rsidRPr="00506B7B">
        <w:rPr>
          <w:rStyle w:val="StyleUnderline"/>
        </w:rPr>
        <w:t xml:space="preserve"> </w:t>
      </w:r>
      <w:r w:rsidRPr="00B43248">
        <w:rPr>
          <w:rStyle w:val="StyleUnderline"/>
          <w:highlight w:val="cyan"/>
        </w:rPr>
        <w:t>racial</w:t>
      </w:r>
      <w:r w:rsidRPr="00506B7B">
        <w:rPr>
          <w:rStyle w:val="StyleUnderline"/>
        </w:rPr>
        <w:t xml:space="preserve"> wage </w:t>
      </w:r>
      <w:r w:rsidRPr="00B43248">
        <w:rPr>
          <w:rStyle w:val="StyleUnderline"/>
          <w:highlight w:val="cyan"/>
        </w:rPr>
        <w:t>gaps</w:t>
      </w:r>
      <w:r w:rsidRPr="00506B7B">
        <w:rPr>
          <w:sz w:val="16"/>
        </w:rPr>
        <w:t xml:space="preserve">. For example, black workers are more likely than white workers to be represented by a union, and black workers who are in unions get a larger boost to wages from being in a union than white workers do. This means that </w:t>
      </w:r>
      <w:r w:rsidRPr="00506B7B">
        <w:rPr>
          <w:rStyle w:val="StyleUnderline"/>
        </w:rPr>
        <w:t xml:space="preserve">the </w:t>
      </w:r>
      <w:r w:rsidRPr="00B43248">
        <w:rPr>
          <w:rStyle w:val="StyleUnderline"/>
          <w:highlight w:val="cyan"/>
        </w:rPr>
        <w:t>decline of unionization</w:t>
      </w:r>
      <w:r w:rsidRPr="00506B7B">
        <w:rPr>
          <w:rStyle w:val="StyleUnderline"/>
        </w:rPr>
        <w:t xml:space="preserve"> has played a </w:t>
      </w:r>
      <w:r w:rsidRPr="00B43248">
        <w:rPr>
          <w:rStyle w:val="StyleUnderline"/>
          <w:highlight w:val="cyan"/>
        </w:rPr>
        <w:t>significant role in</w:t>
      </w:r>
      <w:r w:rsidRPr="00506B7B">
        <w:rPr>
          <w:rStyle w:val="StyleUnderline"/>
        </w:rPr>
        <w:t xml:space="preserve"> the </w:t>
      </w:r>
      <w:hyperlink r:id="rId14" w:anchor="epi-toc-16" w:history="1">
        <w:r w:rsidRPr="00B43248">
          <w:rPr>
            <w:rStyle w:val="StyleUnderline"/>
            <w:highlight w:val="cyan"/>
          </w:rPr>
          <w:t>expansion of the black–white wage gap</w:t>
        </w:r>
      </w:hyperlink>
      <w:r w:rsidRPr="00B43248">
        <w:rPr>
          <w:rStyle w:val="StyleUnderline"/>
          <w:highlight w:val="cyan"/>
        </w:rPr>
        <w:t>.</w:t>
      </w:r>
    </w:p>
    <w:p w14:paraId="2FE04E97" w14:textId="77777777" w:rsidR="00315CDD" w:rsidRPr="00506B7B" w:rsidRDefault="00315CDD" w:rsidP="00315CDD">
      <w:pPr>
        <w:pStyle w:val="Heading4"/>
        <w:rPr>
          <w:rFonts w:cs="Calibri"/>
        </w:rPr>
      </w:pPr>
      <w:r w:rsidRPr="00506B7B">
        <w:rPr>
          <w:rFonts w:cs="Calibri"/>
        </w:rPr>
        <w:t xml:space="preserve">Labor market inequities create </w:t>
      </w:r>
      <w:r w:rsidRPr="00506B7B">
        <w:rPr>
          <w:rFonts w:cs="Calibri"/>
          <w:u w:val="single"/>
        </w:rPr>
        <w:t>slow</w:t>
      </w:r>
      <w:r w:rsidRPr="00506B7B">
        <w:rPr>
          <w:rFonts w:cs="Calibri"/>
        </w:rPr>
        <w:t xml:space="preserve"> and </w:t>
      </w:r>
      <w:r w:rsidRPr="00506B7B">
        <w:rPr>
          <w:rFonts w:cs="Calibri"/>
          <w:u w:val="single"/>
        </w:rPr>
        <w:t>unstable growth</w:t>
      </w:r>
      <w:r w:rsidRPr="00506B7B">
        <w:rPr>
          <w:rFonts w:cs="Calibri"/>
        </w:rPr>
        <w:t>--- only effective collective bargaining solves.</w:t>
      </w:r>
    </w:p>
    <w:p w14:paraId="4B33B0ED" w14:textId="77777777" w:rsidR="00315CDD" w:rsidRPr="00506B7B" w:rsidRDefault="00315CDD" w:rsidP="00315CDD">
      <w:r w:rsidRPr="00506B7B">
        <w:t xml:space="preserve">Joseph E. </w:t>
      </w:r>
      <w:r w:rsidRPr="00506B7B">
        <w:rPr>
          <w:rStyle w:val="Style13ptBold"/>
        </w:rPr>
        <w:t>Stiglitz 21</w:t>
      </w:r>
      <w:r w:rsidRPr="00506B7B">
        <w:t>. Joseph E. Stiglitz is an economist and professor at Columbia University. He is the co-chair of the High-Level Expert Group on the Measurement of Economic Performance and Social Progress at the OECD, and the Chief Economist of the Roosevelt Institute. He has served as chief economist of the World Bank and chairman of the Council of Economic Advisers. He was awarded the Nobel Prize in economics in 2001“Fostering More-Competitive Labor Markets” Inequality and the Labor Market: The Case for Greater Competition. Brookings Institution Press. (2021) https://www.jstor.org/stable/10.7864/j.ctv13vdhvm.6</w:t>
      </w:r>
    </w:p>
    <w:p w14:paraId="1917452C" w14:textId="77777777" w:rsidR="00315CDD" w:rsidRPr="00506B7B" w:rsidRDefault="00315CDD" w:rsidP="00315CDD">
      <w:r w:rsidRPr="00506B7B">
        <w:t xml:space="preserve">Why </w:t>
      </w:r>
      <w:r w:rsidRPr="00506B7B">
        <w:rPr>
          <w:rStyle w:val="Emphasis"/>
        </w:rPr>
        <w:t>It Matters</w:t>
      </w:r>
    </w:p>
    <w:p w14:paraId="2CC570FE" w14:textId="77777777" w:rsidR="00315CDD" w:rsidRPr="00506B7B" w:rsidRDefault="00315CDD" w:rsidP="00315CDD">
      <w:pPr>
        <w:rPr>
          <w:rStyle w:val="StyleUnderline"/>
        </w:rPr>
      </w:pPr>
      <w:r w:rsidRPr="00506B7B">
        <w:t xml:space="preserve">It should be fairly obvious why these </w:t>
      </w:r>
      <w:r w:rsidRPr="00B43248">
        <w:rPr>
          <w:rStyle w:val="StyleUnderline"/>
          <w:highlight w:val="cyan"/>
        </w:rPr>
        <w:t>imperfections in the labor market matter</w:t>
      </w:r>
      <w:r w:rsidRPr="00506B7B">
        <w:t xml:space="preserve"> so much: </w:t>
      </w:r>
      <w:r w:rsidRPr="00506B7B">
        <w:rPr>
          <w:rStyle w:val="StyleUnderline"/>
        </w:rPr>
        <w:t xml:space="preserve">one of the most disturbing aspects of growth in the United States in recent decades is the </w:t>
      </w:r>
      <w:r w:rsidRPr="00506B7B">
        <w:rPr>
          <w:rStyle w:val="Emphasis"/>
        </w:rPr>
        <w:t>growing inequality</w:t>
      </w:r>
      <w:r w:rsidRPr="00506B7B">
        <w:t xml:space="preserve"> (see, e.g., </w:t>
      </w:r>
      <w:proofErr w:type="spellStart"/>
      <w:r w:rsidRPr="00506B7B">
        <w:t>Ostry</w:t>
      </w:r>
      <w:proofErr w:type="spellEnd"/>
      <w:r w:rsidRPr="00506B7B">
        <w:t xml:space="preserve">, Berg, and </w:t>
      </w:r>
      <w:proofErr w:type="spellStart"/>
      <w:r w:rsidRPr="00506B7B">
        <w:t>Tsangarides</w:t>
      </w:r>
      <w:proofErr w:type="spellEnd"/>
      <w:r w:rsidRPr="00506B7B">
        <w:t xml:space="preserve"> 2019; Stiglitz 2012, 2019; and a rash of other books on the topic). Most of the </w:t>
      </w:r>
      <w:r w:rsidRPr="00B43248">
        <w:rPr>
          <w:rStyle w:val="StyleUnderline"/>
          <w:highlight w:val="cyan"/>
        </w:rPr>
        <w:t>gains</w:t>
      </w:r>
      <w:r w:rsidRPr="00506B7B">
        <w:t xml:space="preserve"> in the economy </w:t>
      </w:r>
      <w:r w:rsidRPr="00506B7B">
        <w:rPr>
          <w:rStyle w:val="StyleUnderline"/>
        </w:rPr>
        <w:t xml:space="preserve">have </w:t>
      </w:r>
      <w:r w:rsidRPr="00B43248">
        <w:rPr>
          <w:rStyle w:val="StyleUnderline"/>
          <w:highlight w:val="cyan"/>
        </w:rPr>
        <w:t>gone to the top 10 percent</w:t>
      </w:r>
      <w:r w:rsidRPr="00506B7B">
        <w:rPr>
          <w:rStyle w:val="StyleUnderline"/>
        </w:rPr>
        <w:t>, the top 1 percent, and the top 0.1 percent</w:t>
      </w:r>
      <w:r w:rsidRPr="00506B7B">
        <w:t xml:space="preserve">. Some of the growing inequality has to do with increases in wage disparity—known as labor market polarization. But </w:t>
      </w:r>
      <w:r w:rsidRPr="00506B7B">
        <w:rPr>
          <w:rStyle w:val="StyleUnderline"/>
        </w:rPr>
        <w:t xml:space="preserve">much of it has to do with the </w:t>
      </w:r>
      <w:r w:rsidRPr="00B43248">
        <w:rPr>
          <w:rStyle w:val="Emphasis"/>
          <w:highlight w:val="cyan"/>
        </w:rPr>
        <w:t>decreasing share of national income going to workers</w:t>
      </w:r>
      <w:r w:rsidRPr="00506B7B">
        <w:t xml:space="preserve">.8 </w:t>
      </w:r>
      <w:r w:rsidRPr="00506B7B">
        <w:rPr>
          <w:rStyle w:val="StyleUnderline"/>
        </w:rPr>
        <w:t xml:space="preserve">This is where the </w:t>
      </w:r>
      <w:r w:rsidRPr="00B43248">
        <w:rPr>
          <w:rStyle w:val="Emphasis"/>
          <w:highlight w:val="cyan"/>
        </w:rPr>
        <w:t>decreasing market power of workers</w:t>
      </w:r>
      <w:r w:rsidRPr="00506B7B">
        <w:t xml:space="preserve"> and the increasing market power of corporations </w:t>
      </w:r>
      <w:r w:rsidRPr="00506B7B">
        <w:rPr>
          <w:rStyle w:val="StyleUnderline"/>
        </w:rPr>
        <w:t>comes in. This decreasing market power is more than just changes in technology</w:t>
      </w:r>
      <w:r w:rsidRPr="00506B7B">
        <w:t xml:space="preserve"> or even globalization: </w:t>
      </w:r>
      <w:r w:rsidRPr="00506B7B">
        <w:rPr>
          <w:rStyle w:val="StyleUnderline"/>
        </w:rPr>
        <w:t>it is</w:t>
      </w:r>
      <w:r w:rsidRPr="00506B7B">
        <w:t xml:space="preserve"> also </w:t>
      </w:r>
      <w:r w:rsidRPr="00506B7B">
        <w:rPr>
          <w:rStyle w:val="StyleUnderline"/>
        </w:rPr>
        <w:t>the</w:t>
      </w:r>
      <w:r w:rsidRPr="00506B7B">
        <w:t xml:space="preserve"> broader </w:t>
      </w:r>
      <w:r w:rsidRPr="00B43248">
        <w:rPr>
          <w:rStyle w:val="Emphasis"/>
          <w:highlight w:val="cyan"/>
        </w:rPr>
        <w:t xml:space="preserve">changes </w:t>
      </w:r>
      <w:r w:rsidRPr="00506B7B">
        <w:rPr>
          <w:rStyle w:val="Emphasis"/>
        </w:rPr>
        <w:t xml:space="preserve">in our </w:t>
      </w:r>
      <w:r w:rsidRPr="00B43248">
        <w:rPr>
          <w:rStyle w:val="Emphasis"/>
          <w:highlight w:val="cyan"/>
        </w:rPr>
        <w:t>economy, society, and politics</w:t>
      </w:r>
      <w:r w:rsidRPr="00506B7B">
        <w:t>—and especially the changes described earlier in this introduction and elsewhere in this volume—</w:t>
      </w:r>
      <w:r w:rsidRPr="00506B7B">
        <w:rPr>
          <w:rStyle w:val="StyleUnderline"/>
        </w:rPr>
        <w:t>that have led to this growing imbalance of market power.</w:t>
      </w:r>
    </w:p>
    <w:p w14:paraId="2D8C891B" w14:textId="77777777" w:rsidR="00315CDD" w:rsidRPr="00506B7B" w:rsidRDefault="00315CDD" w:rsidP="00315CDD">
      <w:r w:rsidRPr="00506B7B">
        <w:t xml:space="preserve">Research at </w:t>
      </w:r>
      <w:r w:rsidRPr="00506B7B">
        <w:rPr>
          <w:rStyle w:val="StyleUnderline"/>
        </w:rPr>
        <w:t>the</w:t>
      </w:r>
      <w:r w:rsidRPr="00506B7B">
        <w:t xml:space="preserve"> </w:t>
      </w:r>
      <w:r w:rsidRPr="00B43248">
        <w:rPr>
          <w:rStyle w:val="Emphasis"/>
          <w:highlight w:val="cyan"/>
        </w:rPr>
        <w:t>I</w:t>
      </w:r>
      <w:r w:rsidRPr="00506B7B">
        <w:t xml:space="preserve">nternational </w:t>
      </w:r>
      <w:r w:rsidRPr="00B43248">
        <w:rPr>
          <w:rStyle w:val="Emphasis"/>
          <w:highlight w:val="cyan"/>
        </w:rPr>
        <w:t>M</w:t>
      </w:r>
      <w:r w:rsidRPr="00506B7B">
        <w:t xml:space="preserve">onetary </w:t>
      </w:r>
      <w:r w:rsidRPr="00B43248">
        <w:rPr>
          <w:rStyle w:val="Emphasis"/>
          <w:highlight w:val="cyan"/>
        </w:rPr>
        <w:t>F</w:t>
      </w:r>
      <w:r w:rsidRPr="00506B7B">
        <w:t>und (</w:t>
      </w:r>
      <w:proofErr w:type="spellStart"/>
      <w:r w:rsidRPr="00506B7B">
        <w:t>Ostry</w:t>
      </w:r>
      <w:proofErr w:type="spellEnd"/>
      <w:r w:rsidRPr="00506B7B">
        <w:t xml:space="preserve">, Berg, and </w:t>
      </w:r>
      <w:proofErr w:type="spellStart"/>
      <w:r w:rsidRPr="00506B7B">
        <w:t>Tsangarides</w:t>
      </w:r>
      <w:proofErr w:type="spellEnd"/>
      <w:r w:rsidRPr="00506B7B">
        <w:t xml:space="preserve"> 2014) and elsewhere (</w:t>
      </w:r>
      <w:proofErr w:type="spellStart"/>
      <w:r w:rsidRPr="00506B7B">
        <w:t>Ostry</w:t>
      </w:r>
      <w:proofErr w:type="spellEnd"/>
      <w:r w:rsidRPr="00506B7B">
        <w:t xml:space="preserve">, Berg, and </w:t>
      </w:r>
      <w:proofErr w:type="spellStart"/>
      <w:r w:rsidRPr="00506B7B">
        <w:t>Tsangarides</w:t>
      </w:r>
      <w:proofErr w:type="spellEnd"/>
      <w:r w:rsidRPr="00506B7B">
        <w:t xml:space="preserve"> 2019) has </w:t>
      </w:r>
      <w:r w:rsidRPr="00B43248">
        <w:rPr>
          <w:rStyle w:val="StyleUnderline"/>
          <w:highlight w:val="cyan"/>
        </w:rPr>
        <w:t>highlighted</w:t>
      </w:r>
      <w:r w:rsidRPr="00506B7B">
        <w:rPr>
          <w:rStyle w:val="StyleUnderline"/>
        </w:rPr>
        <w:t xml:space="preserve"> the </w:t>
      </w:r>
      <w:r w:rsidRPr="00B43248">
        <w:rPr>
          <w:rStyle w:val="StyleUnderline"/>
          <w:highlight w:val="cyan"/>
        </w:rPr>
        <w:t>broader consequences of</w:t>
      </w:r>
      <w:r w:rsidRPr="00506B7B">
        <w:rPr>
          <w:rStyle w:val="StyleUnderline"/>
        </w:rPr>
        <w:t xml:space="preserve"> this growing </w:t>
      </w:r>
      <w:r w:rsidRPr="00B43248">
        <w:rPr>
          <w:rStyle w:val="StyleUnderline"/>
          <w:highlight w:val="cyan"/>
        </w:rPr>
        <w:t>inequality</w:t>
      </w:r>
      <w:r w:rsidRPr="00506B7B">
        <w:t xml:space="preserve">, even </w:t>
      </w:r>
      <w:r w:rsidRPr="00B43248">
        <w:rPr>
          <w:rStyle w:val="Emphasis"/>
          <w:highlight w:val="cyan"/>
        </w:rPr>
        <w:t>on economic performance</w:t>
      </w:r>
      <w:r w:rsidRPr="00506B7B">
        <w:t xml:space="preserve">. </w:t>
      </w:r>
      <w:r w:rsidRPr="00B43248">
        <w:rPr>
          <w:rStyle w:val="StyleUnderline"/>
          <w:highlight w:val="cyan"/>
        </w:rPr>
        <w:t xml:space="preserve">Economies that are more unequal are </w:t>
      </w:r>
      <w:r w:rsidRPr="00B43248">
        <w:rPr>
          <w:rStyle w:val="Emphasis"/>
          <w:highlight w:val="cyan"/>
        </w:rPr>
        <w:t>less stable</w:t>
      </w:r>
      <w:r w:rsidRPr="00B43248">
        <w:rPr>
          <w:rStyle w:val="StyleUnderline"/>
          <w:highlight w:val="cyan"/>
        </w:rPr>
        <w:t xml:space="preserve"> and </w:t>
      </w:r>
      <w:r w:rsidRPr="00B43248">
        <w:rPr>
          <w:rStyle w:val="Emphasis"/>
          <w:highlight w:val="cyan"/>
        </w:rPr>
        <w:t>grow more slowly</w:t>
      </w:r>
      <w:r w:rsidRPr="00506B7B">
        <w:t xml:space="preserve">. In The Price of </w:t>
      </w:r>
      <w:proofErr w:type="gramStart"/>
      <w:r w:rsidRPr="00506B7B">
        <w:t>Inequality</w:t>
      </w:r>
      <w:proofErr w:type="gramEnd"/>
      <w:r w:rsidRPr="00506B7B">
        <w:t xml:space="preserve"> I explain the reasons that we pay such a high price for inequality.</w:t>
      </w:r>
    </w:p>
    <w:p w14:paraId="03749991" w14:textId="77777777" w:rsidR="00315CDD" w:rsidRPr="00506B7B" w:rsidRDefault="00315CDD" w:rsidP="00315CDD">
      <w:r w:rsidRPr="00506B7B">
        <w:t xml:space="preserve">The </w:t>
      </w:r>
      <w:r w:rsidRPr="00B43248">
        <w:rPr>
          <w:rStyle w:val="StyleUnderline"/>
          <w:highlight w:val="cyan"/>
        </w:rPr>
        <w:t>COVID</w:t>
      </w:r>
      <w:r w:rsidRPr="00506B7B">
        <w:t xml:space="preserve">-19 crisis has </w:t>
      </w:r>
      <w:r w:rsidRPr="00B43248">
        <w:rPr>
          <w:rStyle w:val="StyleUnderline"/>
          <w:highlight w:val="cyan"/>
        </w:rPr>
        <w:t>provided</w:t>
      </w:r>
      <w:r w:rsidRPr="00506B7B">
        <w:rPr>
          <w:rStyle w:val="StyleUnderline"/>
        </w:rPr>
        <w:t xml:space="preserve"> a dramatic </w:t>
      </w:r>
      <w:r w:rsidRPr="00B43248">
        <w:rPr>
          <w:rStyle w:val="StyleUnderline"/>
          <w:highlight w:val="cyan"/>
        </w:rPr>
        <w:t>illustration</w:t>
      </w:r>
      <w:r w:rsidRPr="00506B7B">
        <w:t xml:space="preserve">: </w:t>
      </w:r>
      <w:r w:rsidRPr="00B43248">
        <w:rPr>
          <w:rStyle w:val="StyleUnderline"/>
          <w:highlight w:val="cyan"/>
        </w:rPr>
        <w:t xml:space="preserve">inequalities in income translate into </w:t>
      </w:r>
      <w:r w:rsidRPr="00B43248">
        <w:rPr>
          <w:rStyle w:val="Emphasis"/>
          <w:highlight w:val="cyan"/>
        </w:rPr>
        <w:t>inequalities in health</w:t>
      </w:r>
      <w:r w:rsidRPr="00506B7B">
        <w:t xml:space="preserve">, especially in a society, like that of the United States, that relies on markets to dispense healthcare. The virus is not an equal opportunity virus—it appears to have the most devastating effects on people who have underlying health conditions. Our </w:t>
      </w:r>
      <w:r w:rsidRPr="00B43248">
        <w:rPr>
          <w:rStyle w:val="StyleUnderline"/>
          <w:highlight w:val="cyan"/>
        </w:rPr>
        <w:t>health inequalities</w:t>
      </w:r>
      <w:r w:rsidRPr="00506B7B">
        <w:rPr>
          <w:rStyle w:val="StyleUnderline"/>
        </w:rPr>
        <w:t xml:space="preserve"> are undoubtedly </w:t>
      </w:r>
      <w:r w:rsidRPr="00B43248">
        <w:rPr>
          <w:rStyle w:val="StyleUnderline"/>
          <w:highlight w:val="cyan"/>
        </w:rPr>
        <w:t>one of the reasons that</w:t>
      </w:r>
      <w:r w:rsidRPr="00506B7B">
        <w:rPr>
          <w:rStyle w:val="StyleUnderline"/>
        </w:rPr>
        <w:t xml:space="preserve"> the </w:t>
      </w:r>
      <w:r w:rsidRPr="00B43248">
        <w:rPr>
          <w:rStyle w:val="StyleUnderline"/>
          <w:highlight w:val="cyan"/>
        </w:rPr>
        <w:t>U</w:t>
      </w:r>
      <w:r w:rsidRPr="00506B7B">
        <w:rPr>
          <w:rStyle w:val="StyleUnderline"/>
        </w:rPr>
        <w:t xml:space="preserve">nited </w:t>
      </w:r>
      <w:r w:rsidRPr="00B43248">
        <w:rPr>
          <w:rStyle w:val="StyleUnderline"/>
          <w:highlight w:val="cyan"/>
        </w:rPr>
        <w:t>S</w:t>
      </w:r>
      <w:r w:rsidRPr="00506B7B">
        <w:rPr>
          <w:rStyle w:val="StyleUnderline"/>
        </w:rPr>
        <w:t xml:space="preserve">tates </w:t>
      </w:r>
      <w:r w:rsidRPr="00B43248">
        <w:rPr>
          <w:rStyle w:val="StyleUnderline"/>
          <w:highlight w:val="cyan"/>
        </w:rPr>
        <w:t xml:space="preserve">led the world in </w:t>
      </w:r>
      <w:r w:rsidRPr="00B43248">
        <w:rPr>
          <w:rStyle w:val="Emphasis"/>
          <w:highlight w:val="cyan"/>
        </w:rPr>
        <w:t>COVID</w:t>
      </w:r>
      <w:r w:rsidRPr="00506B7B">
        <w:t xml:space="preserve">-19 </w:t>
      </w:r>
      <w:r w:rsidRPr="00B43248">
        <w:rPr>
          <w:rStyle w:val="Emphasis"/>
          <w:highlight w:val="cyan"/>
        </w:rPr>
        <w:t>deaths</w:t>
      </w:r>
      <w:r w:rsidRPr="00506B7B">
        <w:t>.</w:t>
      </w:r>
    </w:p>
    <w:p w14:paraId="2B341177" w14:textId="77777777" w:rsidR="00315CDD" w:rsidRPr="00506B7B" w:rsidRDefault="00315CDD" w:rsidP="00315CDD">
      <w:r w:rsidRPr="00506B7B">
        <w:t xml:space="preserve">Short-sighted </w:t>
      </w:r>
      <w:r w:rsidRPr="00506B7B">
        <w:rPr>
          <w:rStyle w:val="StyleUnderline"/>
        </w:rPr>
        <w:t>employers did not provide sick leave</w:t>
      </w:r>
      <w:r w:rsidRPr="00506B7B">
        <w:t xml:space="preserve"> and government did not require it—even when Congress seemed to recognize that </w:t>
      </w:r>
      <w:r w:rsidRPr="00B43248">
        <w:rPr>
          <w:rStyle w:val="StyleUnderline"/>
          <w:highlight w:val="cyan"/>
        </w:rPr>
        <w:t>workers</w:t>
      </w:r>
      <w:r w:rsidRPr="00506B7B">
        <w:t xml:space="preserve"> without sick leave, who live paycheck to paycheck with virtually no money in the bank, </w:t>
      </w:r>
      <w:r w:rsidRPr="00B43248">
        <w:rPr>
          <w:rStyle w:val="StyleUnderline"/>
          <w:highlight w:val="cyan"/>
        </w:rPr>
        <w:t>would go to work even when they were sick</w:t>
      </w:r>
      <w:r w:rsidRPr="00506B7B">
        <w:t xml:space="preserve">. They had to work in order to survive, but </w:t>
      </w:r>
      <w:r w:rsidRPr="00506B7B">
        <w:rPr>
          <w:rStyle w:val="StyleUnderline"/>
        </w:rPr>
        <w:t xml:space="preserve">that </w:t>
      </w:r>
      <w:r w:rsidRPr="00B43248">
        <w:rPr>
          <w:rStyle w:val="StyleUnderline"/>
          <w:highlight w:val="cyan"/>
        </w:rPr>
        <w:t>meant they</w:t>
      </w:r>
      <w:r w:rsidRPr="00506B7B">
        <w:rPr>
          <w:rStyle w:val="StyleUnderline"/>
        </w:rPr>
        <w:t xml:space="preserve"> helped to </w:t>
      </w:r>
      <w:r w:rsidRPr="00B43248">
        <w:rPr>
          <w:rStyle w:val="Emphasis"/>
          <w:highlight w:val="cyan"/>
        </w:rPr>
        <w:t>spread the disease</w:t>
      </w:r>
      <w:r w:rsidRPr="00506B7B">
        <w:t xml:space="preserve">. After lobbying by the large corporations, Congress decided that employers with more than 500 employees—almost half of the private labor force— were exempt from providing sick leave. With so few workers unionized, </w:t>
      </w:r>
      <w:r w:rsidRPr="00506B7B">
        <w:rPr>
          <w:rStyle w:val="StyleUnderline"/>
        </w:rPr>
        <w:t>employees</w:t>
      </w:r>
      <w:r w:rsidRPr="00506B7B">
        <w:t xml:space="preserve"> simply </w:t>
      </w:r>
      <w:r w:rsidRPr="00506B7B">
        <w:rPr>
          <w:rStyle w:val="StyleUnderline"/>
        </w:rPr>
        <w:t>did not have the bargaining power to demand paid sick leave, personal protective equipment, or COVID-19 tests.</w:t>
      </w:r>
      <w:r w:rsidRPr="00506B7B">
        <w:t xml:space="preserve"> Government should have required all these things, of course, and it had the power to do so under </w:t>
      </w:r>
      <w:proofErr w:type="gramStart"/>
      <w:r w:rsidRPr="00506B7B">
        <w:t>OSHA, but</w:t>
      </w:r>
      <w:proofErr w:type="gramEnd"/>
      <w:r w:rsidRPr="00506B7B">
        <w:t xml:space="preserve"> chose not to. </w:t>
      </w:r>
      <w:r w:rsidRPr="00B43248">
        <w:rPr>
          <w:rStyle w:val="StyleUnderline"/>
          <w:highlight w:val="cyan"/>
        </w:rPr>
        <w:t>Workers</w:t>
      </w:r>
      <w:r w:rsidRPr="00506B7B">
        <w:rPr>
          <w:rStyle w:val="StyleUnderline"/>
        </w:rPr>
        <w:t xml:space="preserve"> were </w:t>
      </w:r>
      <w:r w:rsidRPr="00B43248">
        <w:rPr>
          <w:rStyle w:val="StyleUnderline"/>
          <w:highlight w:val="cyan"/>
        </w:rPr>
        <w:t xml:space="preserve">desperate for the </w:t>
      </w:r>
      <w:proofErr w:type="gramStart"/>
      <w:r w:rsidRPr="00B43248">
        <w:rPr>
          <w:rStyle w:val="StyleUnderline"/>
          <w:highlight w:val="cyan"/>
        </w:rPr>
        <w:t xml:space="preserve">protection, </w:t>
      </w:r>
      <w:r w:rsidRPr="00973751">
        <w:rPr>
          <w:rStyle w:val="StyleUnderline"/>
        </w:rPr>
        <w:t>but</w:t>
      </w:r>
      <w:proofErr w:type="gramEnd"/>
      <w:r w:rsidRPr="00973751">
        <w:rPr>
          <w:rStyle w:val="StyleUnderline"/>
        </w:rPr>
        <w:t xml:space="preserve"> </w:t>
      </w:r>
      <w:r w:rsidRPr="00B43248">
        <w:rPr>
          <w:rStyle w:val="Emphasis"/>
          <w:highlight w:val="cyan"/>
        </w:rPr>
        <w:t xml:space="preserve">lacked </w:t>
      </w:r>
      <w:r w:rsidRPr="00506B7B">
        <w:rPr>
          <w:rStyle w:val="Emphasis"/>
        </w:rPr>
        <w:t xml:space="preserve">the </w:t>
      </w:r>
      <w:r w:rsidRPr="00B43248">
        <w:rPr>
          <w:rStyle w:val="Emphasis"/>
          <w:highlight w:val="cyan"/>
        </w:rPr>
        <w:t>bargaining power</w:t>
      </w:r>
      <w:r w:rsidRPr="00506B7B">
        <w:rPr>
          <w:rStyle w:val="StyleUnderline"/>
        </w:rPr>
        <w:t xml:space="preserve"> to get it</w:t>
      </w:r>
      <w:r w:rsidRPr="00506B7B">
        <w:t>.</w:t>
      </w:r>
    </w:p>
    <w:p w14:paraId="7B481B55" w14:textId="77777777" w:rsidR="00315CDD" w:rsidRPr="00506B7B" w:rsidRDefault="00315CDD" w:rsidP="00315CDD">
      <w:pPr>
        <w:pStyle w:val="Heading4"/>
        <w:rPr>
          <w:rFonts w:cs="Calibri"/>
        </w:rPr>
      </w:pPr>
      <w:bookmarkStart w:id="2" w:name="_Hlk86444028"/>
      <w:r w:rsidRPr="00506B7B">
        <w:rPr>
          <w:rFonts w:cs="Calibri"/>
        </w:rPr>
        <w:t xml:space="preserve">Inequality collapse escalates </w:t>
      </w:r>
      <w:r w:rsidRPr="00506B7B">
        <w:rPr>
          <w:rFonts w:cs="Calibri"/>
          <w:u w:val="single"/>
        </w:rPr>
        <w:t>existential hotspots.</w:t>
      </w:r>
    </w:p>
    <w:p w14:paraId="184D9586" w14:textId="77777777" w:rsidR="00315CDD" w:rsidRPr="00506B7B" w:rsidRDefault="00315CDD" w:rsidP="00315CDD">
      <w:proofErr w:type="spellStart"/>
      <w:r w:rsidRPr="00506B7B">
        <w:rPr>
          <w:rFonts w:eastAsiaTheme="majorEastAsia"/>
          <w:b/>
          <w:iCs/>
          <w:sz w:val="26"/>
        </w:rPr>
        <w:t>Mavvak</w:t>
      </w:r>
      <w:proofErr w:type="spellEnd"/>
      <w:r w:rsidRPr="00506B7B">
        <w:rPr>
          <w:rFonts w:eastAsiaTheme="majorEastAsia"/>
          <w:b/>
          <w:iCs/>
          <w:sz w:val="26"/>
        </w:rPr>
        <w:t xml:space="preserve"> 21</w:t>
      </w:r>
      <w:r w:rsidRPr="00506B7B">
        <w:t xml:space="preserve"> </w:t>
      </w:r>
      <w:bookmarkEnd w:id="2"/>
      <w:r w:rsidRPr="00506B7B">
        <w:t xml:space="preserve">[Mathew </w:t>
      </w:r>
      <w:proofErr w:type="spellStart"/>
      <w:r w:rsidRPr="00506B7B">
        <w:t>Mavak</w:t>
      </w:r>
      <w:proofErr w:type="spellEnd"/>
      <w:r w:rsidRPr="00506B7B">
        <w:t xml:space="preserve"> Author at Atlas Institute for International Affairs, external researcher (PLATBIDAFO) at the </w:t>
      </w:r>
      <w:proofErr w:type="spellStart"/>
      <w:r w:rsidRPr="00506B7B">
        <w:t>Kazimieras</w:t>
      </w:r>
      <w:proofErr w:type="spellEnd"/>
      <w:r w:rsidRPr="00506B7B">
        <w:t xml:space="preserve"> </w:t>
      </w:r>
      <w:proofErr w:type="spellStart"/>
      <w:r w:rsidRPr="00506B7B">
        <w:t>Simonavicius</w:t>
      </w:r>
      <w:proofErr w:type="spellEnd"/>
      <w:r w:rsidRPr="00506B7B">
        <w:t xml:space="preserve"> University in Vilnius, Lithuania, “Horizon 2030: Will Emerging Risks Unravel Our Global </w:t>
      </w:r>
      <w:proofErr w:type="gramStart"/>
      <w:r w:rsidRPr="00506B7B">
        <w:t>Systems?,</w:t>
      </w:r>
      <w:proofErr w:type="gramEnd"/>
      <w:r w:rsidRPr="00506B7B">
        <w:t xml:space="preserve">” Salus Journal, Vol. 9, No. 1, April 2021, pp 2-17] [RL 21] [//indicates </w:t>
      </w:r>
      <w:proofErr w:type="spellStart"/>
      <w:r w:rsidRPr="00506B7B">
        <w:t>pargraph</w:t>
      </w:r>
      <w:proofErr w:type="spellEnd"/>
      <w:r w:rsidRPr="00506B7B">
        <w:t xml:space="preserve"> breaks] </w:t>
      </w:r>
    </w:p>
    <w:p w14:paraId="736E0314" w14:textId="77777777" w:rsidR="00315CDD" w:rsidRPr="00506B7B" w:rsidRDefault="00315CDD" w:rsidP="00315CDD">
      <w:pPr>
        <w:rPr>
          <w:sz w:val="14"/>
        </w:rPr>
      </w:pPr>
      <w:r w:rsidRPr="00506B7B">
        <w:rPr>
          <w:sz w:val="14"/>
        </w:rPr>
        <w:t xml:space="preserve">But what exactly is a global system? </w:t>
      </w:r>
      <w:r w:rsidRPr="00506B7B">
        <w:rPr>
          <w:rStyle w:val="Heading3Char2"/>
        </w:rPr>
        <w:t>Our planet</w:t>
      </w:r>
      <w:r w:rsidRPr="00506B7B">
        <w:rPr>
          <w:sz w:val="14"/>
        </w:rPr>
        <w:t xml:space="preserve"> itself </w:t>
      </w:r>
      <w:r w:rsidRPr="00506B7B">
        <w:rPr>
          <w:rStyle w:val="Heading3Char2"/>
        </w:rPr>
        <w:t xml:space="preserve">is </w:t>
      </w:r>
      <w:r w:rsidRPr="00506B7B">
        <w:rPr>
          <w:rStyle w:val="Emphasis"/>
        </w:rPr>
        <w:t>a</w:t>
      </w:r>
      <w:r w:rsidRPr="00506B7B">
        <w:rPr>
          <w:sz w:val="14"/>
        </w:rPr>
        <w:t xml:space="preserve">n autonomous and </w:t>
      </w:r>
      <w:proofErr w:type="spellStart"/>
      <w:r w:rsidRPr="00506B7B">
        <w:rPr>
          <w:sz w:val="14"/>
        </w:rPr>
        <w:t>selfsustaining</w:t>
      </w:r>
      <w:proofErr w:type="spellEnd"/>
      <w:r w:rsidRPr="00506B7B">
        <w:rPr>
          <w:sz w:val="14"/>
        </w:rPr>
        <w:t xml:space="preserve"> </w:t>
      </w:r>
      <w:r w:rsidRPr="00506B7B">
        <w:rPr>
          <w:rStyle w:val="Emphasis"/>
        </w:rPr>
        <w:t>mega-system</w:t>
      </w:r>
      <w:r w:rsidRPr="00506B7B">
        <w:rPr>
          <w:sz w:val="14"/>
        </w:rPr>
        <w:t xml:space="preserve">, marked by periodic cycles and elemental vagaries. </w:t>
      </w:r>
      <w:r w:rsidRPr="00506B7B">
        <w:rPr>
          <w:rStyle w:val="Heading3Char2"/>
        </w:rPr>
        <w:t xml:space="preserve">Human activities </w:t>
      </w:r>
      <w:r w:rsidRPr="00506B7B">
        <w:rPr>
          <w:rStyle w:val="Emphasis"/>
        </w:rPr>
        <w:t>within</w:t>
      </w:r>
      <w:r w:rsidRPr="00506B7B">
        <w:rPr>
          <w:sz w:val="14"/>
        </w:rPr>
        <w:t xml:space="preserve"> however </w:t>
      </w:r>
      <w:r w:rsidRPr="00506B7B">
        <w:rPr>
          <w:rStyle w:val="Heading3Char2"/>
        </w:rPr>
        <w:t>are not</w:t>
      </w:r>
      <w:r w:rsidRPr="00506B7B">
        <w:rPr>
          <w:sz w:val="14"/>
        </w:rPr>
        <w:t xml:space="preserve"> system </w:t>
      </w:r>
      <w:r w:rsidRPr="00506B7B">
        <w:rPr>
          <w:rStyle w:val="Emphasis"/>
        </w:rPr>
        <w:t>isolates</w:t>
      </w:r>
      <w:r w:rsidRPr="00506B7B">
        <w:rPr>
          <w:sz w:val="14"/>
        </w:rPr>
        <w:t xml:space="preserve"> </w:t>
      </w:r>
      <w:r w:rsidRPr="00506B7B">
        <w:rPr>
          <w:rStyle w:val="Heading3Char2"/>
        </w:rPr>
        <w:t xml:space="preserve">as our </w:t>
      </w:r>
      <w:r w:rsidRPr="00506B7B">
        <w:rPr>
          <w:rStyle w:val="Emphasis"/>
        </w:rPr>
        <w:t>banking</w:t>
      </w:r>
      <w:r w:rsidRPr="00506B7B">
        <w:rPr>
          <w:rStyle w:val="Heading3Char2"/>
        </w:rPr>
        <w:t xml:space="preserve">, </w:t>
      </w:r>
      <w:r w:rsidRPr="00506B7B">
        <w:rPr>
          <w:rStyle w:val="Emphasis"/>
        </w:rPr>
        <w:t>utility</w:t>
      </w:r>
      <w:r w:rsidRPr="00506B7B">
        <w:rPr>
          <w:rStyle w:val="Heading3Char2"/>
        </w:rPr>
        <w:t xml:space="preserve">, </w:t>
      </w:r>
      <w:r w:rsidRPr="00506B7B">
        <w:rPr>
          <w:rStyle w:val="Emphasis"/>
        </w:rPr>
        <w:t>farming</w:t>
      </w:r>
      <w:r w:rsidRPr="00506B7B">
        <w:rPr>
          <w:rStyle w:val="Heading3Char2"/>
        </w:rPr>
        <w:t xml:space="preserve">, </w:t>
      </w:r>
      <w:proofErr w:type="gramStart"/>
      <w:r w:rsidRPr="00506B7B">
        <w:rPr>
          <w:rStyle w:val="Emphasis"/>
        </w:rPr>
        <w:t>healthcare</w:t>
      </w:r>
      <w:proofErr w:type="gramEnd"/>
      <w:r w:rsidRPr="00506B7B">
        <w:rPr>
          <w:rStyle w:val="Heading3Char2"/>
        </w:rPr>
        <w:t xml:space="preserve"> and </w:t>
      </w:r>
      <w:r w:rsidRPr="00506B7B">
        <w:rPr>
          <w:rStyle w:val="Emphasis"/>
        </w:rPr>
        <w:t>retail</w:t>
      </w:r>
      <w:r w:rsidRPr="00506B7B">
        <w:rPr>
          <w:sz w:val="14"/>
        </w:rPr>
        <w:t xml:space="preserve"> </w:t>
      </w:r>
      <w:r w:rsidRPr="00506B7B">
        <w:rPr>
          <w:rStyle w:val="Heading3Char2"/>
        </w:rPr>
        <w:t>sectors</w:t>
      </w:r>
      <w:r w:rsidRPr="00506B7B">
        <w:rPr>
          <w:sz w:val="14"/>
        </w:rPr>
        <w:t xml:space="preserve"> etc. </w:t>
      </w:r>
      <w:r w:rsidRPr="00506B7B">
        <w:rPr>
          <w:rStyle w:val="Heading3Char2"/>
        </w:rPr>
        <w:t>are</w:t>
      </w:r>
      <w:r w:rsidRPr="00506B7B">
        <w:rPr>
          <w:sz w:val="14"/>
        </w:rPr>
        <w:t xml:space="preserve"> increasingly </w:t>
      </w:r>
      <w:r w:rsidRPr="00506B7B">
        <w:rPr>
          <w:rStyle w:val="Emphasis"/>
        </w:rPr>
        <w:t>entwined</w:t>
      </w:r>
      <w:r w:rsidRPr="00506B7B">
        <w:rPr>
          <w:sz w:val="14"/>
        </w:rPr>
        <w:t xml:space="preserve">. </w:t>
      </w:r>
      <w:r w:rsidRPr="00B43248">
        <w:rPr>
          <w:rStyle w:val="Heading3Char2"/>
          <w:highlight w:val="cyan"/>
        </w:rPr>
        <w:t>Risks</w:t>
      </w:r>
      <w:r w:rsidRPr="00506B7B">
        <w:rPr>
          <w:rStyle w:val="Heading3Char2"/>
        </w:rPr>
        <w:t xml:space="preserve"> accrued </w:t>
      </w:r>
      <w:r w:rsidRPr="00B43248">
        <w:rPr>
          <w:rStyle w:val="Heading3Char2"/>
          <w:highlight w:val="cyan"/>
        </w:rPr>
        <w:t xml:space="preserve">in </w:t>
      </w:r>
      <w:r w:rsidRPr="00B43248">
        <w:rPr>
          <w:rStyle w:val="Emphasis"/>
          <w:highlight w:val="cyan"/>
        </w:rPr>
        <w:t>one</w:t>
      </w:r>
      <w:r w:rsidRPr="00B43248">
        <w:rPr>
          <w:rStyle w:val="Heading3Char2"/>
          <w:highlight w:val="cyan"/>
        </w:rPr>
        <w:t xml:space="preserve"> system</w:t>
      </w:r>
      <w:r w:rsidRPr="00506B7B">
        <w:rPr>
          <w:rStyle w:val="Heading3Char2"/>
        </w:rPr>
        <w:t xml:space="preserve"> may </w:t>
      </w:r>
      <w:r w:rsidRPr="00B43248">
        <w:rPr>
          <w:rStyle w:val="Emphasis"/>
          <w:highlight w:val="cyan"/>
        </w:rPr>
        <w:t>cascade</w:t>
      </w:r>
      <w:r w:rsidRPr="00B43248">
        <w:rPr>
          <w:sz w:val="14"/>
          <w:highlight w:val="cyan"/>
        </w:rPr>
        <w:t xml:space="preserve"> </w:t>
      </w:r>
      <w:r w:rsidRPr="00B43248">
        <w:rPr>
          <w:rStyle w:val="Heading3Char2"/>
          <w:highlight w:val="cyan"/>
        </w:rPr>
        <w:t>into</w:t>
      </w:r>
      <w:r w:rsidRPr="00506B7B">
        <w:rPr>
          <w:rStyle w:val="Heading3Char2"/>
        </w:rPr>
        <w:t xml:space="preserve"> an </w:t>
      </w:r>
      <w:r w:rsidRPr="00B43248">
        <w:rPr>
          <w:rStyle w:val="Emphasis"/>
          <w:highlight w:val="cyan"/>
        </w:rPr>
        <w:t>unforeseen crisis</w:t>
      </w:r>
      <w:r w:rsidRPr="00506B7B">
        <w:rPr>
          <w:sz w:val="14"/>
        </w:rPr>
        <w:t xml:space="preserve"> within and/or without (Choo, Smith &amp; McCusker, 2007). Scholars call this phenomenon “emergence”; one where the </w:t>
      </w:r>
      <w:proofErr w:type="spellStart"/>
      <w:r w:rsidRPr="00506B7B">
        <w:rPr>
          <w:sz w:val="14"/>
        </w:rPr>
        <w:t>behaviour</w:t>
      </w:r>
      <w:proofErr w:type="spellEnd"/>
      <w:r w:rsidRPr="00506B7B">
        <w:rPr>
          <w:sz w:val="14"/>
        </w:rPr>
        <w:t xml:space="preserve"> of intersecting systems is determined by complex and largely invisible interactions at the substratum (Goldstein, 1999; Holland, 1998). // The </w:t>
      </w:r>
      <w:r w:rsidRPr="00506B7B">
        <w:rPr>
          <w:rStyle w:val="Heading3Char2"/>
        </w:rPr>
        <w:t>ongoing COVID-19 pandemic is a case in point. While experts remain divided over the source and morphology of the virus, the contagion has ramified into a global health crisis and supply chain nightmare. It is also tilting the geopolitical balance</w:t>
      </w:r>
      <w:r w:rsidRPr="00506B7B">
        <w:rPr>
          <w:sz w:val="14"/>
        </w:rPr>
        <w:t xml:space="preserve">. China is the largest exporter of intermediate </w:t>
      </w:r>
      <w:proofErr w:type="gramStart"/>
      <w:r w:rsidRPr="00506B7B">
        <w:rPr>
          <w:sz w:val="14"/>
        </w:rPr>
        <w:t>products, and</w:t>
      </w:r>
      <w:proofErr w:type="gramEnd"/>
      <w:r w:rsidRPr="00506B7B">
        <w:rPr>
          <w:sz w:val="14"/>
        </w:rPr>
        <w:t xml:space="preserve"> had generated nearly 20% of global imports in 2015 alone (Cousin, 2020). The pharmaceutical sector is particularly vulnerable. Nearly “85% of medicines in the U.S. strategic national stockpile” sources components from China (Owens, 2020). // An initial </w:t>
      </w:r>
      <w:proofErr w:type="gramStart"/>
      <w:r w:rsidRPr="00506B7B">
        <w:rPr>
          <w:sz w:val="14"/>
        </w:rPr>
        <w:t>run on</w:t>
      </w:r>
      <w:proofErr w:type="gramEnd"/>
      <w:r w:rsidRPr="00506B7B">
        <w:rPr>
          <w:sz w:val="14"/>
        </w:rPr>
        <w:t xml:space="preserve"> respiratory masks has now been eclipsed by rowdy queues at supermarkets and the bankruptcy of small businesses. The entire global population – save for major pockets such as Sweden, Belarus, </w:t>
      </w:r>
      <w:proofErr w:type="gramStart"/>
      <w:r w:rsidRPr="00506B7B">
        <w:rPr>
          <w:sz w:val="14"/>
        </w:rPr>
        <w:t>Taiwan</w:t>
      </w:r>
      <w:proofErr w:type="gramEnd"/>
      <w:r w:rsidRPr="00506B7B">
        <w:rPr>
          <w:sz w:val="14"/>
        </w:rPr>
        <w:t xml:space="preserve"> and Japan – have been subjected to cyclical lockdowns and quarantines. Never before in history have humans faced such a systemic, borderless calamity. // COVID-19 </w:t>
      </w:r>
      <w:r w:rsidRPr="00506B7B">
        <w:rPr>
          <w:rStyle w:val="Heading3Char2"/>
        </w:rPr>
        <w:t xml:space="preserve">represents a classic emergent crisis that necessitates real-time response and adaptivity in a real-time world, particularly since the global </w:t>
      </w:r>
      <w:r w:rsidRPr="00B43248">
        <w:rPr>
          <w:rStyle w:val="Heading3Char2"/>
          <w:highlight w:val="cyan"/>
        </w:rPr>
        <w:t>Just-in-Time</w:t>
      </w:r>
      <w:r w:rsidRPr="00506B7B">
        <w:rPr>
          <w:rStyle w:val="Heading3Char2"/>
        </w:rPr>
        <w:t xml:space="preserve"> (JIT) production and </w:t>
      </w:r>
      <w:r w:rsidRPr="00B43248">
        <w:rPr>
          <w:rStyle w:val="Heading3Char2"/>
          <w:highlight w:val="cyan"/>
        </w:rPr>
        <w:t>delivery</w:t>
      </w:r>
      <w:r w:rsidRPr="00506B7B">
        <w:rPr>
          <w:rStyle w:val="Heading3Char2"/>
        </w:rPr>
        <w:t xml:space="preserve"> system </w:t>
      </w:r>
      <w:r w:rsidRPr="00B43248">
        <w:rPr>
          <w:rStyle w:val="Heading3Char2"/>
          <w:highlight w:val="cyan"/>
        </w:rPr>
        <w:t>serves as</w:t>
      </w:r>
      <w:r w:rsidRPr="00506B7B">
        <w:rPr>
          <w:rStyle w:val="Heading3Char2"/>
        </w:rPr>
        <w:t xml:space="preserve"> both an enabler and </w:t>
      </w:r>
      <w:r w:rsidRPr="00B43248">
        <w:rPr>
          <w:rStyle w:val="Heading3Char2"/>
          <w:highlight w:val="cyan"/>
        </w:rPr>
        <w:t>vector for transboundary risks</w:t>
      </w:r>
      <w:r w:rsidRPr="00506B7B">
        <w:rPr>
          <w:rStyle w:val="Heading3Char2"/>
        </w:rPr>
        <w:t xml:space="preserve">. </w:t>
      </w:r>
      <w:r w:rsidRPr="00506B7B">
        <w:rPr>
          <w:sz w:val="14"/>
        </w:rPr>
        <w:t xml:space="preserve">From a </w:t>
      </w:r>
      <w:proofErr w:type="gramStart"/>
      <w:r w:rsidRPr="00506B7B">
        <w:rPr>
          <w:sz w:val="14"/>
        </w:rPr>
        <w:t>systems</w:t>
      </w:r>
      <w:proofErr w:type="gramEnd"/>
      <w:r w:rsidRPr="00506B7B">
        <w:rPr>
          <w:sz w:val="14"/>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506B7B">
        <w:rPr>
          <w:sz w:val="14"/>
        </w:rPr>
        <w:t>Maavak</w:t>
      </w:r>
      <w:proofErr w:type="spellEnd"/>
      <w:r w:rsidRPr="00506B7B">
        <w:rPr>
          <w:sz w:val="14"/>
        </w:rPr>
        <w:t xml:space="preserve">, 2019a). // </w:t>
      </w:r>
      <w:r w:rsidRPr="00506B7B">
        <w:rPr>
          <w:rStyle w:val="Heading3Char2"/>
        </w:rPr>
        <w:t xml:space="preserve">As traditional forces of globalization unravel, security professionals should take cognizance of emerging threats through a </w:t>
      </w:r>
      <w:proofErr w:type="gramStart"/>
      <w:r w:rsidRPr="00506B7B">
        <w:rPr>
          <w:rStyle w:val="Emphasis"/>
        </w:rPr>
        <w:t>systems</w:t>
      </w:r>
      <w:proofErr w:type="gramEnd"/>
      <w:r w:rsidRPr="00506B7B">
        <w:rPr>
          <w:rStyle w:val="Emphasis"/>
        </w:rPr>
        <w:t xml:space="preserve"> thinking</w:t>
      </w:r>
      <w:r w:rsidRPr="00506B7B">
        <w:rPr>
          <w:sz w:val="14"/>
        </w:rPr>
        <w:t xml:space="preserve"> </w:t>
      </w:r>
      <w:r w:rsidRPr="00506B7B">
        <w:rPr>
          <w:rStyle w:val="Heading3Char2"/>
        </w:rPr>
        <w:t>approach</w:t>
      </w:r>
      <w:r w:rsidRPr="00506B7B">
        <w:rPr>
          <w:sz w:val="14"/>
        </w:rPr>
        <w:t>. // METHODOLOGY // 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 // • Diminishing diversity (or increasing homogeneity) of actors in the global system (</w:t>
      </w:r>
      <w:proofErr w:type="spellStart"/>
      <w:r w:rsidRPr="00506B7B">
        <w:rPr>
          <w:sz w:val="14"/>
        </w:rPr>
        <w:t>Boli</w:t>
      </w:r>
      <w:proofErr w:type="spellEnd"/>
      <w:r w:rsidRPr="00506B7B">
        <w:rPr>
          <w:sz w:val="14"/>
        </w:rPr>
        <w:t xml:space="preserve"> &amp; Thomas, 1997; Meyer, 2000; Young et al, 2006); // • Interconnections in the global system (Homer-Dixon et al, 2015; Lee &amp; Preston, 2012); // • Interactions of actors, events and components in the global system (</w:t>
      </w:r>
      <w:proofErr w:type="spellStart"/>
      <w:r w:rsidRPr="00506B7B">
        <w:rPr>
          <w:sz w:val="14"/>
        </w:rPr>
        <w:t>Buldyrev</w:t>
      </w:r>
      <w:proofErr w:type="spellEnd"/>
      <w:r w:rsidRPr="00506B7B">
        <w:rPr>
          <w:sz w:val="14"/>
        </w:rPr>
        <w:t xml:space="preserve"> et al, 2010; Bashan et al, 2013; Homer-Dixon et al, 2015); and // • Adaptive qualities in particular systems (</w:t>
      </w:r>
      <w:proofErr w:type="spellStart"/>
      <w:r w:rsidRPr="00506B7B">
        <w:rPr>
          <w:sz w:val="14"/>
        </w:rPr>
        <w:t>Bodin</w:t>
      </w:r>
      <w:proofErr w:type="spellEnd"/>
      <w:r w:rsidRPr="00506B7B">
        <w:rPr>
          <w:sz w:val="14"/>
        </w:rPr>
        <w:t xml:space="preserve"> &amp; Norberg, 2005; </w:t>
      </w:r>
      <w:proofErr w:type="spellStart"/>
      <w:r w:rsidRPr="00506B7B">
        <w:rPr>
          <w:sz w:val="14"/>
        </w:rPr>
        <w:t>Scheffer</w:t>
      </w:r>
      <w:proofErr w:type="spellEnd"/>
      <w:r w:rsidRPr="00506B7B">
        <w:rPr>
          <w:sz w:val="14"/>
        </w:rPr>
        <w:t xml:space="preserve"> et al, 2012) // Since scholastic material on this topic remains somewhat inchoate, this paper buttresses many of its contentions through secondary (i.e. news/institutional) sources. // ECONOMY // According to Professor Stanislaw </w:t>
      </w:r>
      <w:proofErr w:type="spellStart"/>
      <w:r w:rsidRPr="00506B7B">
        <w:rPr>
          <w:sz w:val="14"/>
        </w:rPr>
        <w:t>Drozdz</w:t>
      </w:r>
      <w:proofErr w:type="spellEnd"/>
      <w:r w:rsidRPr="00506B7B">
        <w:rPr>
          <w:sz w:val="14"/>
        </w:rPr>
        <w:t xml:space="preserve"> (2018) of the Polish Academy of Sciences, “</w:t>
      </w:r>
      <w:r w:rsidRPr="00B43248">
        <w:rPr>
          <w:rStyle w:val="Heading3Char2"/>
          <w:highlight w:val="cyan"/>
        </w:rPr>
        <w:t>a</w:t>
      </w:r>
      <w:r w:rsidRPr="00506B7B">
        <w:rPr>
          <w:rStyle w:val="Heading3Char2"/>
        </w:rPr>
        <w:t xml:space="preserve"> global </w:t>
      </w:r>
      <w:r w:rsidRPr="00B43248">
        <w:rPr>
          <w:rStyle w:val="Emphasis"/>
          <w:highlight w:val="cyan"/>
        </w:rPr>
        <w:t>financial crash</w:t>
      </w:r>
      <w:r w:rsidRPr="00B43248">
        <w:rPr>
          <w:sz w:val="14"/>
          <w:highlight w:val="cyan"/>
        </w:rPr>
        <w:t xml:space="preserve"> </w:t>
      </w:r>
      <w:r w:rsidRPr="00B43248">
        <w:rPr>
          <w:rStyle w:val="Heading3Char2"/>
          <w:highlight w:val="cyan"/>
        </w:rPr>
        <w:t>of</w:t>
      </w:r>
      <w:r w:rsidRPr="00506B7B">
        <w:rPr>
          <w:rStyle w:val="Heading3Char2"/>
        </w:rPr>
        <w:t xml:space="preserve"> a previously </w:t>
      </w:r>
      <w:r w:rsidRPr="00B43248">
        <w:rPr>
          <w:rStyle w:val="Emphasis"/>
          <w:highlight w:val="cyan"/>
        </w:rPr>
        <w:t>unprecedented scale</w:t>
      </w:r>
      <w:r w:rsidRPr="00B43248">
        <w:rPr>
          <w:sz w:val="14"/>
          <w:highlight w:val="cyan"/>
        </w:rPr>
        <w:t xml:space="preserve"> </w:t>
      </w:r>
      <w:r w:rsidRPr="00B43248">
        <w:rPr>
          <w:rStyle w:val="Heading3Char2"/>
          <w:highlight w:val="cyan"/>
        </w:rPr>
        <w:t>is</w:t>
      </w:r>
      <w:r w:rsidRPr="00B43248">
        <w:rPr>
          <w:sz w:val="14"/>
          <w:highlight w:val="cyan"/>
        </w:rPr>
        <w:t xml:space="preserve"> </w:t>
      </w:r>
      <w:r w:rsidRPr="00B43248">
        <w:rPr>
          <w:rStyle w:val="Emphasis"/>
          <w:highlight w:val="cyan"/>
        </w:rPr>
        <w:t>highly probable” by the mid</w:t>
      </w:r>
      <w:r w:rsidRPr="00506B7B">
        <w:rPr>
          <w:rStyle w:val="Heading3Char2"/>
        </w:rPr>
        <w:t>-20</w:t>
      </w:r>
      <w:r w:rsidRPr="00B43248">
        <w:rPr>
          <w:rStyle w:val="Emphasis"/>
          <w:highlight w:val="cyan"/>
        </w:rPr>
        <w:t>20s</w:t>
      </w:r>
      <w:r w:rsidRPr="00B43248">
        <w:rPr>
          <w:rStyle w:val="Heading3Char2"/>
          <w:highlight w:val="cyan"/>
        </w:rPr>
        <w:t>. This will</w:t>
      </w:r>
      <w:r w:rsidRPr="00506B7B">
        <w:rPr>
          <w:rStyle w:val="Heading3Char2"/>
        </w:rPr>
        <w:t xml:space="preserve"> lead to a</w:t>
      </w:r>
      <w:r w:rsidRPr="00506B7B">
        <w:rPr>
          <w:sz w:val="14"/>
        </w:rPr>
        <w:t xml:space="preserve"> trickle-down </w:t>
      </w:r>
      <w:r w:rsidRPr="00B43248">
        <w:rPr>
          <w:rStyle w:val="Emphasis"/>
          <w:highlight w:val="cyan"/>
        </w:rPr>
        <w:t>melt</w:t>
      </w:r>
      <w:r w:rsidRPr="00506B7B">
        <w:rPr>
          <w:rStyle w:val="Heading3Char2"/>
        </w:rPr>
        <w:t xml:space="preserve">down, impacting </w:t>
      </w:r>
      <w:r w:rsidRPr="00B43248">
        <w:rPr>
          <w:rStyle w:val="Emphasis"/>
          <w:highlight w:val="cyan"/>
        </w:rPr>
        <w:t>all areas of human activity</w:t>
      </w:r>
      <w:r w:rsidRPr="00506B7B">
        <w:rPr>
          <w:sz w:val="14"/>
        </w:rPr>
        <w:t xml:space="preserve">. // The economist John Mauldin (2018) similarly warns that </w:t>
      </w:r>
      <w:r w:rsidRPr="00B43248">
        <w:rPr>
          <w:rStyle w:val="Heading3Char2"/>
          <w:highlight w:val="cyan"/>
        </w:rPr>
        <w:t>the</w:t>
      </w:r>
      <w:r w:rsidRPr="00506B7B">
        <w:rPr>
          <w:rStyle w:val="Heading3Char2"/>
        </w:rPr>
        <w:t xml:space="preserve"> “20</w:t>
      </w:r>
      <w:r w:rsidRPr="00B43248">
        <w:rPr>
          <w:rStyle w:val="Emphasis"/>
          <w:highlight w:val="cyan"/>
        </w:rPr>
        <w:t>20s</w:t>
      </w:r>
      <w:r w:rsidRPr="00B43248">
        <w:rPr>
          <w:rStyle w:val="Heading3Char2"/>
          <w:highlight w:val="cyan"/>
        </w:rPr>
        <w:t xml:space="preserve"> might be </w:t>
      </w:r>
      <w:r w:rsidRPr="00B43248">
        <w:rPr>
          <w:rStyle w:val="Emphasis"/>
          <w:highlight w:val="cyan"/>
        </w:rPr>
        <w:t>the worst</w:t>
      </w:r>
      <w:r w:rsidRPr="00506B7B">
        <w:rPr>
          <w:rStyle w:val="Emphasis"/>
        </w:rPr>
        <w:t xml:space="preserve"> decade </w:t>
      </w:r>
      <w:r w:rsidRPr="00B43248">
        <w:rPr>
          <w:rStyle w:val="Emphasis"/>
          <w:highlight w:val="cyan"/>
        </w:rPr>
        <w:t>in</w:t>
      </w:r>
      <w:r w:rsidRPr="00506B7B">
        <w:rPr>
          <w:sz w:val="14"/>
        </w:rPr>
        <w:t xml:space="preserve"> US </w:t>
      </w:r>
      <w:r w:rsidRPr="00B43248">
        <w:rPr>
          <w:rStyle w:val="Emphasis"/>
          <w:highlight w:val="cyan"/>
        </w:rPr>
        <w:t>history</w:t>
      </w:r>
      <w:r w:rsidRPr="00506B7B">
        <w:rPr>
          <w:sz w:val="14"/>
        </w:rPr>
        <w:t>” and may lead to a Second Great Depression.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506B7B">
        <w:rPr>
          <w:sz w:val="14"/>
        </w:rPr>
        <w:t>Ausman</w:t>
      </w:r>
      <w:proofErr w:type="spellEnd"/>
      <w:r w:rsidRPr="00506B7B">
        <w:rPr>
          <w:sz w:val="14"/>
        </w:rPr>
        <w:t xml:space="preserve">, 2018). The reader should note that these figures were tabulated before the COVID-19 outbreak. // </w:t>
      </w:r>
      <w:r w:rsidRPr="00506B7B">
        <w:rPr>
          <w:rStyle w:val="Heading3Char2"/>
        </w:rPr>
        <w:t>The IMF singles out widening</w:t>
      </w:r>
      <w:r w:rsidRPr="00506B7B">
        <w:rPr>
          <w:sz w:val="14"/>
        </w:rPr>
        <w:t xml:space="preserve"> </w:t>
      </w:r>
      <w:r w:rsidRPr="00B43248">
        <w:rPr>
          <w:rStyle w:val="Emphasis"/>
          <w:highlight w:val="cyan"/>
        </w:rPr>
        <w:t>income inequality</w:t>
      </w:r>
      <w:r w:rsidRPr="00506B7B">
        <w:rPr>
          <w:sz w:val="14"/>
        </w:rPr>
        <w:t xml:space="preserve"> </w:t>
      </w:r>
      <w:r w:rsidRPr="00506B7B">
        <w:rPr>
          <w:rStyle w:val="Heading3Char2"/>
        </w:rPr>
        <w:t xml:space="preserve">as the </w:t>
      </w:r>
      <w:r w:rsidRPr="00B43248">
        <w:rPr>
          <w:rStyle w:val="Emphasis"/>
          <w:highlight w:val="cyan"/>
        </w:rPr>
        <w:t>trigger</w:t>
      </w:r>
      <w:r w:rsidRPr="00506B7B">
        <w:rPr>
          <w:rStyle w:val="Heading3Char2"/>
        </w:rPr>
        <w:t xml:space="preserve"> for </w:t>
      </w:r>
      <w:r w:rsidRPr="00B43248">
        <w:rPr>
          <w:rStyle w:val="Heading3Char2"/>
          <w:highlight w:val="cyan"/>
        </w:rPr>
        <w:t>the</w:t>
      </w:r>
      <w:r w:rsidRPr="00506B7B">
        <w:rPr>
          <w:sz w:val="14"/>
        </w:rPr>
        <w:t xml:space="preserve"> </w:t>
      </w:r>
      <w:r w:rsidRPr="00506B7B">
        <w:rPr>
          <w:rStyle w:val="Emphasis"/>
        </w:rPr>
        <w:t>next</w:t>
      </w:r>
      <w:r w:rsidRPr="00506B7B">
        <w:rPr>
          <w:sz w:val="14"/>
        </w:rPr>
        <w:t xml:space="preserve"> Great </w:t>
      </w:r>
      <w:r w:rsidRPr="00B43248">
        <w:rPr>
          <w:rStyle w:val="Emphasis"/>
          <w:highlight w:val="cyan"/>
        </w:rPr>
        <w:t>Depression</w:t>
      </w:r>
      <w:r w:rsidRPr="00506B7B">
        <w:rPr>
          <w:sz w:val="14"/>
        </w:rPr>
        <w:t xml:space="preserve"> (Georgieva, 2020). </w:t>
      </w:r>
      <w:r w:rsidRPr="00506B7B">
        <w:rPr>
          <w:rStyle w:val="Heading3Char2"/>
        </w:rPr>
        <w:t xml:space="preserve">The wealthiest 1% now own more than </w:t>
      </w:r>
      <w:r w:rsidRPr="00506B7B">
        <w:rPr>
          <w:rStyle w:val="Emphasis"/>
        </w:rPr>
        <w:t>twice as much wealth</w:t>
      </w:r>
      <w:r w:rsidRPr="00506B7B">
        <w:rPr>
          <w:sz w:val="14"/>
        </w:rPr>
        <w:t xml:space="preserve"> </w:t>
      </w:r>
      <w:r w:rsidRPr="00506B7B">
        <w:rPr>
          <w:rStyle w:val="Heading3Char2"/>
        </w:rPr>
        <w:t>as</w:t>
      </w:r>
      <w:r w:rsidRPr="00506B7B">
        <w:rPr>
          <w:sz w:val="14"/>
        </w:rPr>
        <w:t xml:space="preserve"> </w:t>
      </w:r>
      <w:r w:rsidRPr="00506B7B">
        <w:rPr>
          <w:rStyle w:val="Emphasis"/>
        </w:rPr>
        <w:t>6.9 billion people</w:t>
      </w:r>
      <w:r w:rsidRPr="00506B7B">
        <w:rPr>
          <w:sz w:val="14"/>
        </w:rPr>
        <w:t xml:space="preserve"> (Coffey et al, 2020) and </w:t>
      </w:r>
      <w:r w:rsidRPr="00506B7B">
        <w:rPr>
          <w:rStyle w:val="Heading3Char2"/>
        </w:rPr>
        <w:t xml:space="preserve">this chasm is </w:t>
      </w:r>
      <w:r w:rsidRPr="00B43248">
        <w:rPr>
          <w:rStyle w:val="Emphasis"/>
          <w:highlight w:val="cyan"/>
        </w:rPr>
        <w:t>widening</w:t>
      </w:r>
      <w:r w:rsidRPr="00506B7B">
        <w:rPr>
          <w:sz w:val="14"/>
        </w:rPr>
        <w:t xml:space="preserve"> with </w:t>
      </w:r>
      <w:r w:rsidRPr="00B43248">
        <w:rPr>
          <w:rStyle w:val="Emphasis"/>
          <w:highlight w:val="cyan"/>
        </w:rPr>
        <w:t>each</w:t>
      </w:r>
      <w:r w:rsidRPr="00506B7B">
        <w:rPr>
          <w:sz w:val="14"/>
        </w:rPr>
        <w:t xml:space="preserve"> passing </w:t>
      </w:r>
      <w:r w:rsidRPr="00B43248">
        <w:rPr>
          <w:rStyle w:val="Emphasis"/>
          <w:highlight w:val="cyan"/>
        </w:rPr>
        <w:t>month</w:t>
      </w:r>
      <w:r w:rsidRPr="00506B7B">
        <w:rPr>
          <w:sz w:val="14"/>
        </w:rPr>
        <w:t xml:space="preserve">. </w:t>
      </w:r>
      <w:r w:rsidRPr="00506B7B">
        <w:rPr>
          <w:rStyle w:val="Emphasis"/>
        </w:rPr>
        <w:t>COVID</w:t>
      </w:r>
      <w:r w:rsidRPr="00506B7B">
        <w:rPr>
          <w:sz w:val="14"/>
        </w:rPr>
        <w:t xml:space="preserve">-19 had, in fact, </w:t>
      </w:r>
      <w:r w:rsidRPr="00506B7B">
        <w:rPr>
          <w:rStyle w:val="Emphasis"/>
        </w:rPr>
        <w:t>boosted</w:t>
      </w:r>
      <w:r w:rsidRPr="00506B7B">
        <w:rPr>
          <w:sz w:val="14"/>
        </w:rPr>
        <w:t xml:space="preserve"> </w:t>
      </w:r>
      <w:r w:rsidRPr="00506B7B">
        <w:rPr>
          <w:rStyle w:val="Heading3Char2"/>
        </w:rPr>
        <w:t>global billionaire wealth to an unprecedented $10.2 trillion</w:t>
      </w:r>
      <w:r w:rsidRPr="00506B7B">
        <w:rPr>
          <w:sz w:val="14"/>
        </w:rPr>
        <w:t xml:space="preserve"> by July 2020 (UBS-PWC, 2020). </w:t>
      </w:r>
      <w:r w:rsidRPr="00506B7B">
        <w:rPr>
          <w:rStyle w:val="Heading3Char2"/>
        </w:rPr>
        <w:t>Global GDP</w:t>
      </w:r>
      <w:r w:rsidRPr="00506B7B">
        <w:rPr>
          <w:sz w:val="14"/>
        </w:rPr>
        <w:t xml:space="preserve">, worth $88 trillion in 2019, </w:t>
      </w:r>
      <w:r w:rsidRPr="00506B7B">
        <w:rPr>
          <w:rStyle w:val="Heading3Char2"/>
        </w:rPr>
        <w:t>may have contracted by 5.2% in 2020</w:t>
      </w:r>
      <w:r w:rsidRPr="00506B7B">
        <w:rPr>
          <w:sz w:val="14"/>
        </w:rPr>
        <w:t xml:space="preserve"> (World Bank, 2020). // As the Greek historian Plutarch warned in the 1st century AD: “An imbalance between rich and poor is the oldest and most fatal ailment of all republics” (Mauldin, 2014). </w:t>
      </w:r>
      <w:r w:rsidRPr="00B43248">
        <w:rPr>
          <w:rStyle w:val="Heading3Char2"/>
          <w:highlight w:val="cyan"/>
        </w:rPr>
        <w:t>The</w:t>
      </w:r>
      <w:r w:rsidRPr="00B43248">
        <w:rPr>
          <w:sz w:val="14"/>
          <w:highlight w:val="cyan"/>
        </w:rPr>
        <w:t xml:space="preserve"> </w:t>
      </w:r>
      <w:r w:rsidRPr="00B43248">
        <w:rPr>
          <w:rStyle w:val="Emphasis"/>
          <w:highlight w:val="cyan"/>
        </w:rPr>
        <w:t>stability</w:t>
      </w:r>
      <w:r w:rsidRPr="00B43248">
        <w:rPr>
          <w:sz w:val="14"/>
          <w:highlight w:val="cyan"/>
        </w:rPr>
        <w:t xml:space="preserve"> </w:t>
      </w:r>
      <w:r w:rsidRPr="00B43248">
        <w:rPr>
          <w:rStyle w:val="Heading3Char2"/>
          <w:highlight w:val="cyan"/>
        </w:rPr>
        <w:t>of</w:t>
      </w:r>
      <w:r w:rsidRPr="00506B7B">
        <w:rPr>
          <w:rStyle w:val="Heading3Char2"/>
        </w:rPr>
        <w:t xml:space="preserve"> a </w:t>
      </w:r>
      <w:r w:rsidRPr="00B43248">
        <w:rPr>
          <w:rStyle w:val="Emphasis"/>
          <w:highlight w:val="cyan"/>
        </w:rPr>
        <w:t>society</w:t>
      </w:r>
      <w:r w:rsidRPr="00506B7B">
        <w:rPr>
          <w:sz w:val="14"/>
        </w:rPr>
        <w:t xml:space="preserve">, as Aristotle argued even earlier, </w:t>
      </w:r>
      <w:r w:rsidRPr="00B43248">
        <w:rPr>
          <w:rStyle w:val="Heading3Char2"/>
          <w:highlight w:val="cyan"/>
        </w:rPr>
        <w:t>depends on a</w:t>
      </w:r>
      <w:r w:rsidRPr="00506B7B">
        <w:rPr>
          <w:rStyle w:val="Heading3Char2"/>
        </w:rPr>
        <w:t xml:space="preserve"> robust </w:t>
      </w:r>
      <w:r w:rsidRPr="00B43248">
        <w:rPr>
          <w:rStyle w:val="Emphasis"/>
          <w:highlight w:val="cyan"/>
        </w:rPr>
        <w:t>middle element</w:t>
      </w:r>
      <w:r w:rsidRPr="00506B7B">
        <w:rPr>
          <w:sz w:val="14"/>
        </w:rPr>
        <w:t xml:space="preserve"> or middle class. </w:t>
      </w:r>
      <w:r w:rsidRPr="00506B7B">
        <w:rPr>
          <w:rStyle w:val="Heading3Char2"/>
        </w:rPr>
        <w:t>At the rate the global middle class is facing catastrophic debt and unemployment</w:t>
      </w:r>
      <w:r w:rsidRPr="00506B7B">
        <w:rPr>
          <w:sz w:val="14"/>
        </w:rPr>
        <w:t xml:space="preserve"> levels, </w:t>
      </w:r>
      <w:r w:rsidRPr="00B43248">
        <w:rPr>
          <w:rStyle w:val="Heading3Char2"/>
          <w:highlight w:val="cyan"/>
        </w:rPr>
        <w:t>widespread</w:t>
      </w:r>
      <w:r w:rsidRPr="00506B7B">
        <w:rPr>
          <w:sz w:val="14"/>
        </w:rPr>
        <w:t xml:space="preserve"> </w:t>
      </w:r>
      <w:r w:rsidRPr="00506B7B">
        <w:rPr>
          <w:rStyle w:val="Emphasis"/>
        </w:rPr>
        <w:t xml:space="preserve">social </w:t>
      </w:r>
      <w:r w:rsidRPr="00B43248">
        <w:rPr>
          <w:rStyle w:val="Emphasis"/>
          <w:highlight w:val="cyan"/>
        </w:rPr>
        <w:t>disaffection</w:t>
      </w:r>
      <w:r w:rsidRPr="00506B7B">
        <w:rPr>
          <w:sz w:val="14"/>
        </w:rPr>
        <w:t xml:space="preserve"> </w:t>
      </w:r>
      <w:r w:rsidRPr="00506B7B">
        <w:rPr>
          <w:rStyle w:val="Heading3Char2"/>
        </w:rPr>
        <w:t>may</w:t>
      </w:r>
      <w:r w:rsidRPr="00506B7B">
        <w:rPr>
          <w:sz w:val="14"/>
        </w:rPr>
        <w:t xml:space="preserve"> </w:t>
      </w:r>
      <w:r w:rsidRPr="00B43248">
        <w:rPr>
          <w:rStyle w:val="Emphasis"/>
          <w:highlight w:val="cyan"/>
        </w:rPr>
        <w:t>morph</w:t>
      </w:r>
      <w:r w:rsidRPr="00B43248">
        <w:rPr>
          <w:sz w:val="14"/>
          <w:highlight w:val="cyan"/>
        </w:rPr>
        <w:t xml:space="preserve"> </w:t>
      </w:r>
      <w:r w:rsidRPr="00B43248">
        <w:rPr>
          <w:rStyle w:val="Heading3Char2"/>
          <w:highlight w:val="cyan"/>
        </w:rPr>
        <w:t>into</w:t>
      </w:r>
      <w:r w:rsidRPr="00B43248">
        <w:rPr>
          <w:sz w:val="14"/>
          <w:highlight w:val="cyan"/>
        </w:rPr>
        <w:t xml:space="preserve"> </w:t>
      </w:r>
      <w:r w:rsidRPr="00B43248">
        <w:rPr>
          <w:rStyle w:val="Emphasis"/>
          <w:highlight w:val="cyan"/>
        </w:rPr>
        <w:t>outright anarchy</w:t>
      </w:r>
      <w:r w:rsidRPr="00506B7B">
        <w:rPr>
          <w:sz w:val="14"/>
        </w:rPr>
        <w:t xml:space="preserve"> (</w:t>
      </w:r>
      <w:proofErr w:type="spellStart"/>
      <w:r w:rsidRPr="00506B7B">
        <w:rPr>
          <w:sz w:val="14"/>
        </w:rPr>
        <w:t>Maavak</w:t>
      </w:r>
      <w:proofErr w:type="spellEnd"/>
      <w:r w:rsidRPr="00506B7B">
        <w:rPr>
          <w:sz w:val="14"/>
        </w:rPr>
        <w:t xml:space="preserve">, 2012; DCDC, 2007). // Economic </w:t>
      </w:r>
      <w:r w:rsidRPr="00506B7B">
        <w:rPr>
          <w:rStyle w:val="Heading3Char2"/>
        </w:rPr>
        <w:t>stressors</w:t>
      </w:r>
      <w:r w:rsidRPr="00506B7B">
        <w:rPr>
          <w:sz w:val="14"/>
        </w:rPr>
        <w:t xml:space="preserve">, in transcendent VUCA fashion, </w:t>
      </w:r>
      <w:r w:rsidRPr="00506B7B">
        <w:rPr>
          <w:rStyle w:val="Heading3Char2"/>
        </w:rPr>
        <w:t xml:space="preserve">may also </w:t>
      </w:r>
      <w:r w:rsidRPr="00B43248">
        <w:rPr>
          <w:rStyle w:val="Heading3Char2"/>
          <w:highlight w:val="cyan"/>
        </w:rPr>
        <w:t>induce</w:t>
      </w:r>
      <w:r w:rsidRPr="00506B7B">
        <w:rPr>
          <w:sz w:val="14"/>
        </w:rPr>
        <w:t xml:space="preserve"> radical </w:t>
      </w:r>
      <w:r w:rsidRPr="00B43248">
        <w:rPr>
          <w:rStyle w:val="Emphasis"/>
          <w:highlight w:val="cyan"/>
        </w:rPr>
        <w:t>geopolitical</w:t>
      </w:r>
      <w:r w:rsidRPr="00B43248">
        <w:rPr>
          <w:sz w:val="14"/>
          <w:highlight w:val="cyan"/>
        </w:rPr>
        <w:t xml:space="preserve"> </w:t>
      </w:r>
      <w:r w:rsidRPr="00B43248">
        <w:rPr>
          <w:rStyle w:val="Heading3Char2"/>
          <w:highlight w:val="cyan"/>
        </w:rPr>
        <w:t>realignments</w:t>
      </w:r>
      <w:r w:rsidRPr="00506B7B">
        <w:rPr>
          <w:sz w:val="14"/>
        </w:rPr>
        <w:t xml:space="preserve">. </w:t>
      </w:r>
      <w:r w:rsidRPr="00506B7B">
        <w:rPr>
          <w:rStyle w:val="Emphasis"/>
        </w:rPr>
        <w:t>Bullions</w:t>
      </w:r>
      <w:r w:rsidRPr="00506B7B">
        <w:rPr>
          <w:sz w:val="14"/>
        </w:rPr>
        <w:t xml:space="preserve"> </w:t>
      </w:r>
      <w:r w:rsidRPr="00506B7B">
        <w:rPr>
          <w:rStyle w:val="Heading3Char2"/>
        </w:rPr>
        <w:t xml:space="preserve">now carry </w:t>
      </w:r>
      <w:r w:rsidRPr="00506B7B">
        <w:rPr>
          <w:rStyle w:val="Emphasis"/>
        </w:rPr>
        <w:t>more weight than NATO’s security guarantees</w:t>
      </w:r>
      <w:r w:rsidRPr="00506B7B">
        <w:rPr>
          <w:sz w:val="14"/>
        </w:rPr>
        <w:t xml:space="preserve"> </w:t>
      </w:r>
      <w:r w:rsidRPr="00506B7B">
        <w:rPr>
          <w:rStyle w:val="Heading3Char2"/>
        </w:rPr>
        <w:t>in Eastern Europe</w:t>
      </w:r>
      <w:r w:rsidRPr="00506B7B">
        <w:rPr>
          <w:sz w:val="14"/>
        </w:rPr>
        <w:t>. After Poland repatriated 100 tons of gold from the Bank of England in 2019, Slovakia, Serbia and Hungary quickly followed suit. // According to former Slovak Premier Robert Fico, this erosion in regional trust was based on historical precedents – in particular the 1938 Munich Agreement which ceded Czechoslovakia’s Sudetenland to Nazi Germany. As Fico reiterated (</w:t>
      </w:r>
      <w:proofErr w:type="spellStart"/>
      <w:r w:rsidRPr="00506B7B">
        <w:rPr>
          <w:sz w:val="14"/>
        </w:rPr>
        <w:t>Dudik</w:t>
      </w:r>
      <w:proofErr w:type="spellEnd"/>
      <w:r w:rsidRPr="00506B7B">
        <w:rPr>
          <w:sz w:val="14"/>
        </w:rPr>
        <w:t xml:space="preserve"> &amp; Tomek, 2019): // “You can hardly trust even the closest allies after the Munich Agreement… I guarantee that if something happens, we won’t see a single gram of this (offshore-held) gold. Let’s do it (repatriation) as quickly as possible.” (Parenthesis added by author). // President Aleksandar Vucic of Serbia (a non-NATO nation) justified his central bank’s gold-repatriation program by hinting at economic headwinds ahead: “We see in which direction the crisis in the world is moving” (</w:t>
      </w:r>
      <w:proofErr w:type="spellStart"/>
      <w:r w:rsidRPr="00506B7B">
        <w:rPr>
          <w:sz w:val="14"/>
        </w:rPr>
        <w:t>Dudik</w:t>
      </w:r>
      <w:proofErr w:type="spellEnd"/>
      <w:r w:rsidRPr="00506B7B">
        <w:rPr>
          <w:sz w:val="14"/>
        </w:rPr>
        <w:t xml:space="preserve"> &amp; Tomek, 2019). Indeed, with two global </w:t>
      </w:r>
      <w:proofErr w:type="spellStart"/>
      <w:r w:rsidRPr="00506B7B">
        <w:rPr>
          <w:sz w:val="14"/>
        </w:rPr>
        <w:t>Titanics</w:t>
      </w:r>
      <w:proofErr w:type="spellEnd"/>
      <w:r w:rsidRPr="00506B7B">
        <w:rPr>
          <w:sz w:val="14"/>
        </w:rPr>
        <w:t xml:space="preserve"> – the United States and China – set on a collision course with a quadrillions-denominated iceberg in the middle, and a viral outbreak on its tip, the seismic ripples will be felt far, wide and for a considerable period. // 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sidRPr="00B43248">
        <w:rPr>
          <w:rStyle w:val="Heading3Char2"/>
          <w:highlight w:val="cyan"/>
        </w:rPr>
        <w:t>rising</w:t>
      </w:r>
      <w:r w:rsidRPr="00B43248">
        <w:rPr>
          <w:sz w:val="14"/>
          <w:highlight w:val="cyan"/>
        </w:rPr>
        <w:t xml:space="preserve"> </w:t>
      </w:r>
      <w:r w:rsidRPr="00B43248">
        <w:rPr>
          <w:rStyle w:val="Emphasis"/>
          <w:highlight w:val="cyan"/>
        </w:rPr>
        <w:t>nationalism</w:t>
      </w:r>
      <w:r w:rsidRPr="00B43248">
        <w:rPr>
          <w:sz w:val="14"/>
          <w:highlight w:val="cyan"/>
        </w:rPr>
        <w:t xml:space="preserve"> </w:t>
      </w:r>
      <w:r w:rsidRPr="00B43248">
        <w:rPr>
          <w:rStyle w:val="Heading3Char2"/>
          <w:highlight w:val="cyan"/>
        </w:rPr>
        <w:t>and</w:t>
      </w:r>
      <w:r w:rsidRPr="00B43248">
        <w:rPr>
          <w:sz w:val="14"/>
          <w:highlight w:val="cyan"/>
        </w:rPr>
        <w:t xml:space="preserve"> </w:t>
      </w:r>
      <w:r w:rsidRPr="00B43248">
        <w:rPr>
          <w:rStyle w:val="Emphasis"/>
          <w:highlight w:val="cyan"/>
        </w:rPr>
        <w:t>autarkic demands</w:t>
      </w:r>
      <w:r w:rsidRPr="00506B7B">
        <w:rPr>
          <w:sz w:val="14"/>
        </w:rPr>
        <w:t xml:space="preserve">.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 // In the final analysis, </w:t>
      </w:r>
      <w:r w:rsidRPr="00B43248">
        <w:rPr>
          <w:rStyle w:val="Heading3Char2"/>
          <w:highlight w:val="cyan"/>
        </w:rPr>
        <w:t>COVID</w:t>
      </w:r>
      <w:r w:rsidRPr="00506B7B">
        <w:rPr>
          <w:sz w:val="14"/>
        </w:rPr>
        <w:t xml:space="preserve">-19 </w:t>
      </w:r>
      <w:r w:rsidRPr="00B43248">
        <w:rPr>
          <w:rStyle w:val="Heading3Char2"/>
          <w:highlight w:val="cyan"/>
        </w:rPr>
        <w:t>is</w:t>
      </w:r>
      <w:r w:rsidRPr="00506B7B">
        <w:rPr>
          <w:rStyle w:val="Heading3Char2"/>
        </w:rPr>
        <w:t xml:space="preserve"> not the </w:t>
      </w:r>
      <w:r w:rsidRPr="00506B7B">
        <w:rPr>
          <w:rStyle w:val="Emphasis"/>
        </w:rPr>
        <w:t>root cause</w:t>
      </w:r>
      <w:r w:rsidRPr="00506B7B">
        <w:rPr>
          <w:sz w:val="14"/>
        </w:rPr>
        <w:t xml:space="preserve"> of the current global economic turmoil; it is </w:t>
      </w:r>
      <w:r w:rsidRPr="00506B7B">
        <w:rPr>
          <w:rStyle w:val="Heading3Char2"/>
        </w:rPr>
        <w:t xml:space="preserve">merely </w:t>
      </w:r>
      <w:r w:rsidRPr="00B43248">
        <w:rPr>
          <w:rStyle w:val="Heading3Char2"/>
          <w:highlight w:val="cyan"/>
        </w:rPr>
        <w:t xml:space="preserve">an </w:t>
      </w:r>
      <w:r w:rsidRPr="00B43248">
        <w:rPr>
          <w:rStyle w:val="Emphasis"/>
          <w:highlight w:val="cyan"/>
        </w:rPr>
        <w:t>accelerant</w:t>
      </w:r>
      <w:r w:rsidRPr="00B43248">
        <w:rPr>
          <w:sz w:val="14"/>
          <w:highlight w:val="cyan"/>
        </w:rPr>
        <w:t xml:space="preserve"> </w:t>
      </w:r>
      <w:r w:rsidRPr="00B43248">
        <w:rPr>
          <w:rStyle w:val="Heading3Char2"/>
          <w:highlight w:val="cyan"/>
        </w:rPr>
        <w:t xml:space="preserve">to a </w:t>
      </w:r>
      <w:r w:rsidRPr="00B43248">
        <w:rPr>
          <w:rStyle w:val="Emphasis"/>
          <w:highlight w:val="cyan"/>
        </w:rPr>
        <w:t>burning house</w:t>
      </w:r>
      <w:r w:rsidRPr="00506B7B">
        <w:rPr>
          <w:rStyle w:val="Emphasis"/>
        </w:rPr>
        <w:t xml:space="preserve"> of cards</w:t>
      </w:r>
      <w:r w:rsidRPr="00506B7B">
        <w:rPr>
          <w:sz w:val="14"/>
        </w:rPr>
        <w:t xml:space="preserve"> that was </w:t>
      </w:r>
      <w:r w:rsidRPr="00506B7B">
        <w:rPr>
          <w:rStyle w:val="Heading3Char2"/>
        </w:rPr>
        <w:t>left</w:t>
      </w:r>
      <w:r w:rsidRPr="00506B7B">
        <w:rPr>
          <w:sz w:val="14"/>
        </w:rPr>
        <w:t xml:space="preserve"> </w:t>
      </w:r>
      <w:proofErr w:type="spellStart"/>
      <w:r w:rsidRPr="00B43248">
        <w:rPr>
          <w:rStyle w:val="Emphasis"/>
          <w:highlight w:val="cyan"/>
        </w:rPr>
        <w:t>smouldering</w:t>
      </w:r>
      <w:proofErr w:type="spellEnd"/>
      <w:r w:rsidRPr="00B43248">
        <w:rPr>
          <w:sz w:val="14"/>
          <w:highlight w:val="cyan"/>
        </w:rPr>
        <w:t xml:space="preserve"> </w:t>
      </w:r>
      <w:r w:rsidRPr="00B43248">
        <w:rPr>
          <w:rStyle w:val="Heading3Char2"/>
          <w:highlight w:val="cyan"/>
        </w:rPr>
        <w:t>since</w:t>
      </w:r>
      <w:r w:rsidRPr="00506B7B">
        <w:rPr>
          <w:sz w:val="14"/>
        </w:rPr>
        <w:t xml:space="preserve"> the </w:t>
      </w:r>
      <w:r w:rsidRPr="00506B7B">
        <w:rPr>
          <w:rStyle w:val="Heading3Char2"/>
        </w:rPr>
        <w:t>20</w:t>
      </w:r>
      <w:r w:rsidRPr="00B43248">
        <w:rPr>
          <w:rStyle w:val="Emphasis"/>
          <w:highlight w:val="cyan"/>
        </w:rPr>
        <w:t>08</w:t>
      </w:r>
      <w:r w:rsidRPr="00506B7B">
        <w:rPr>
          <w:sz w:val="14"/>
        </w:rPr>
        <w:t xml:space="preserve"> Great Recession (</w:t>
      </w:r>
      <w:proofErr w:type="spellStart"/>
      <w:r w:rsidRPr="00506B7B">
        <w:rPr>
          <w:sz w:val="14"/>
        </w:rPr>
        <w:t>Maavak</w:t>
      </w:r>
      <w:proofErr w:type="spellEnd"/>
      <w:r w:rsidRPr="00506B7B">
        <w:rPr>
          <w:sz w:val="14"/>
        </w:rPr>
        <w:t xml:space="preserve">, 2020a). We also see how the four main pillars of systems thinking (diversity, interconnectivity, interactivity and “adaptivity”) form the mise </w:t>
      </w:r>
      <w:proofErr w:type="spellStart"/>
      <w:r w:rsidRPr="00506B7B">
        <w:rPr>
          <w:sz w:val="14"/>
        </w:rPr>
        <w:t>en</w:t>
      </w:r>
      <w:proofErr w:type="spellEnd"/>
      <w:r w:rsidRPr="00506B7B">
        <w:rPr>
          <w:sz w:val="14"/>
        </w:rPr>
        <w:t xml:space="preserve"> scene in a VUCA decade. // ENVIRONMENTAL // </w:t>
      </w:r>
      <w:r w:rsidRPr="00506B7B">
        <w:rPr>
          <w:rStyle w:val="Heading3Char2"/>
        </w:rPr>
        <w:t xml:space="preserve">What happens to the </w:t>
      </w:r>
      <w:r w:rsidRPr="00506B7B">
        <w:rPr>
          <w:rStyle w:val="Emphasis"/>
        </w:rPr>
        <w:t>environment</w:t>
      </w:r>
      <w:r w:rsidRPr="00506B7B">
        <w:rPr>
          <w:sz w:val="14"/>
        </w:rPr>
        <w:t xml:space="preserve"> </w:t>
      </w:r>
      <w:r w:rsidRPr="00506B7B">
        <w:rPr>
          <w:rStyle w:val="Heading3Char2"/>
        </w:rPr>
        <w:t>when</w:t>
      </w:r>
      <w:r w:rsidRPr="00506B7B">
        <w:rPr>
          <w:sz w:val="14"/>
        </w:rPr>
        <w:t xml:space="preserve"> our </w:t>
      </w:r>
      <w:r w:rsidRPr="00506B7B">
        <w:rPr>
          <w:rStyle w:val="Emphasis"/>
        </w:rPr>
        <w:t>economies implode?</w:t>
      </w:r>
      <w:r w:rsidRPr="00506B7B">
        <w:rPr>
          <w:sz w:val="14"/>
        </w:rPr>
        <w:t xml:space="preserve"> </w:t>
      </w:r>
      <w:r w:rsidRPr="00506B7B">
        <w:rPr>
          <w:rStyle w:val="Heading3Char2"/>
        </w:rPr>
        <w:t xml:space="preserve">Think of </w:t>
      </w:r>
      <w:r w:rsidRPr="00B43248">
        <w:rPr>
          <w:rStyle w:val="Heading3Char2"/>
          <w:highlight w:val="cyan"/>
        </w:rPr>
        <w:t xml:space="preserve">a debt-laden </w:t>
      </w:r>
      <w:r w:rsidRPr="00B43248">
        <w:rPr>
          <w:rStyle w:val="Emphasis"/>
          <w:highlight w:val="cyan"/>
        </w:rPr>
        <w:t>workforce</w:t>
      </w:r>
      <w:r w:rsidRPr="00B43248">
        <w:rPr>
          <w:sz w:val="14"/>
          <w:highlight w:val="cyan"/>
        </w:rPr>
        <w:t xml:space="preserve"> </w:t>
      </w:r>
      <w:r w:rsidRPr="00B43248">
        <w:rPr>
          <w:rStyle w:val="Heading3Char2"/>
          <w:highlight w:val="cyan"/>
        </w:rPr>
        <w:t>at</w:t>
      </w:r>
      <w:r w:rsidRPr="00506B7B">
        <w:rPr>
          <w:rStyle w:val="Heading3Char2"/>
        </w:rPr>
        <w:t xml:space="preserve"> sensitive </w:t>
      </w:r>
      <w:r w:rsidRPr="00B43248">
        <w:rPr>
          <w:rStyle w:val="Emphasis"/>
          <w:highlight w:val="cyan"/>
        </w:rPr>
        <w:t>nuclear and chemical plants</w:t>
      </w:r>
      <w:r w:rsidRPr="00506B7B">
        <w:rPr>
          <w:sz w:val="14"/>
        </w:rPr>
        <w:t xml:space="preserve">, along </w:t>
      </w:r>
      <w:r w:rsidRPr="00506B7B">
        <w:rPr>
          <w:rStyle w:val="Heading3Char2"/>
        </w:rPr>
        <w:t>with a</w:t>
      </w:r>
      <w:r w:rsidRPr="00506B7B">
        <w:rPr>
          <w:sz w:val="14"/>
        </w:rPr>
        <w:t xml:space="preserve"> concomitant </w:t>
      </w:r>
      <w:r w:rsidRPr="00B43248">
        <w:rPr>
          <w:rStyle w:val="Emphasis"/>
          <w:highlight w:val="cyan"/>
        </w:rPr>
        <w:t>surge</w:t>
      </w:r>
      <w:r w:rsidRPr="00506B7B">
        <w:rPr>
          <w:rStyle w:val="Emphasis"/>
        </w:rPr>
        <w:t xml:space="preserve"> in </w:t>
      </w:r>
      <w:r w:rsidRPr="00B43248">
        <w:rPr>
          <w:rStyle w:val="Emphasis"/>
          <w:highlight w:val="cyan"/>
        </w:rPr>
        <w:t>industrial accidents</w:t>
      </w:r>
      <w:r w:rsidRPr="00506B7B">
        <w:rPr>
          <w:sz w:val="14"/>
        </w:rPr>
        <w:t xml:space="preserve">? </w:t>
      </w:r>
      <w:r w:rsidRPr="00B43248">
        <w:rPr>
          <w:rStyle w:val="Emphasis"/>
          <w:highlight w:val="cyan"/>
        </w:rPr>
        <w:t>Economic stressors</w:t>
      </w:r>
      <w:r w:rsidRPr="00506B7B">
        <w:rPr>
          <w:rStyle w:val="Heading3Char2"/>
        </w:rPr>
        <w:t xml:space="preserve">, </w:t>
      </w:r>
      <w:r w:rsidRPr="00506B7B">
        <w:rPr>
          <w:rStyle w:val="Emphasis"/>
        </w:rPr>
        <w:t>workforce demoralization</w:t>
      </w:r>
      <w:r w:rsidRPr="00506B7B">
        <w:rPr>
          <w:rStyle w:val="Heading3Char2"/>
        </w:rPr>
        <w:t xml:space="preserve"> and rampant </w:t>
      </w:r>
      <w:r w:rsidRPr="00506B7B">
        <w:rPr>
          <w:rStyle w:val="Emphasis"/>
        </w:rPr>
        <w:t>profiteering</w:t>
      </w:r>
      <w:r w:rsidRPr="00506B7B">
        <w:rPr>
          <w:sz w:val="14"/>
        </w:rPr>
        <w:t xml:space="preserve"> – </w:t>
      </w:r>
      <w:r w:rsidRPr="00B43248">
        <w:rPr>
          <w:rStyle w:val="Emphasis"/>
          <w:highlight w:val="cyan"/>
        </w:rPr>
        <w:t>rather than</w:t>
      </w:r>
      <w:r w:rsidRPr="00506B7B">
        <w:rPr>
          <w:sz w:val="14"/>
        </w:rPr>
        <w:t xml:space="preserve"> manmade </w:t>
      </w:r>
      <w:r w:rsidRPr="00B43248">
        <w:rPr>
          <w:rStyle w:val="Emphasis"/>
          <w:highlight w:val="cyan"/>
        </w:rPr>
        <w:t>climate change</w:t>
      </w:r>
      <w:r w:rsidRPr="00506B7B">
        <w:rPr>
          <w:sz w:val="14"/>
        </w:rPr>
        <w:t xml:space="preserve"> – arguably </w:t>
      </w:r>
      <w:r w:rsidRPr="00B43248">
        <w:rPr>
          <w:rStyle w:val="Heading3Char2"/>
          <w:highlight w:val="cyan"/>
        </w:rPr>
        <w:t xml:space="preserve">pose the </w:t>
      </w:r>
      <w:r w:rsidRPr="00B43248">
        <w:rPr>
          <w:rStyle w:val="Emphasis"/>
          <w:highlight w:val="cyan"/>
        </w:rPr>
        <w:t>biggest threat</w:t>
      </w:r>
      <w:r w:rsidRPr="00506B7B">
        <w:rPr>
          <w:rStyle w:val="Heading3Char2"/>
        </w:rPr>
        <w:t xml:space="preserve">s </w:t>
      </w:r>
      <w:r w:rsidRPr="00B43248">
        <w:rPr>
          <w:rStyle w:val="Emphasis"/>
          <w:highlight w:val="cyan"/>
        </w:rPr>
        <w:t>to the environment</w:t>
      </w:r>
      <w:r w:rsidRPr="00506B7B">
        <w:rPr>
          <w:sz w:val="14"/>
        </w:rPr>
        <w:t xml:space="preserve">. In a WEF report, Buehler et al (2017) made the following pre-COVID-19 observation: //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 Shouldn’t this phenomenon be better categorized as a societal or economic risk rather than an environmental one? In line with the systems thinking approach, however, </w:t>
      </w:r>
      <w:r w:rsidRPr="00506B7B">
        <w:rPr>
          <w:rStyle w:val="Heading3Char2"/>
        </w:rPr>
        <w:t xml:space="preserve">global risks can no longer be </w:t>
      </w:r>
      <w:r w:rsidRPr="00506B7B">
        <w:rPr>
          <w:rStyle w:val="Emphasis"/>
        </w:rPr>
        <w:t>boxed</w:t>
      </w:r>
      <w:r w:rsidRPr="00506B7B">
        <w:rPr>
          <w:rStyle w:val="Heading3Char2"/>
        </w:rPr>
        <w:t xml:space="preserve"> into a </w:t>
      </w:r>
      <w:r w:rsidRPr="00506B7B">
        <w:rPr>
          <w:rStyle w:val="Emphasis"/>
        </w:rPr>
        <w:t>taxonomical silo</w:t>
      </w:r>
      <w:r w:rsidRPr="00506B7B">
        <w:rPr>
          <w:sz w:val="14"/>
        </w:rPr>
        <w:t xml:space="preserve">. </w:t>
      </w:r>
      <w:r w:rsidRPr="00B43248">
        <w:rPr>
          <w:rStyle w:val="Emphasis"/>
          <w:highlight w:val="cyan"/>
        </w:rPr>
        <w:t>Frazzled workforces</w:t>
      </w:r>
      <w:r w:rsidRPr="00506B7B">
        <w:rPr>
          <w:sz w:val="14"/>
        </w:rPr>
        <w:t xml:space="preserve"> </w:t>
      </w:r>
      <w:r w:rsidRPr="00506B7B">
        <w:rPr>
          <w:rStyle w:val="Heading3Char2"/>
        </w:rPr>
        <w:t xml:space="preserve">may </w:t>
      </w:r>
      <w:r w:rsidRPr="00B43248">
        <w:rPr>
          <w:rStyle w:val="Heading3Char2"/>
          <w:highlight w:val="cyan"/>
        </w:rPr>
        <w:t>precipitate</w:t>
      </w:r>
      <w:r w:rsidRPr="00506B7B">
        <w:rPr>
          <w:rStyle w:val="Heading3Char2"/>
        </w:rPr>
        <w:t xml:space="preserve"> </w:t>
      </w:r>
      <w:r w:rsidRPr="00506B7B">
        <w:rPr>
          <w:rStyle w:val="Emphasis"/>
        </w:rPr>
        <w:t>another</w:t>
      </w:r>
      <w:r w:rsidRPr="00506B7B">
        <w:rPr>
          <w:sz w:val="14"/>
        </w:rPr>
        <w:t xml:space="preserve"> Bhopal (1984), </w:t>
      </w:r>
      <w:r w:rsidRPr="00B43248">
        <w:rPr>
          <w:rStyle w:val="Emphasis"/>
          <w:highlight w:val="cyan"/>
        </w:rPr>
        <w:t>Chernobyl</w:t>
      </w:r>
      <w:r w:rsidRPr="00506B7B">
        <w:rPr>
          <w:sz w:val="14"/>
        </w:rPr>
        <w:t xml:space="preserve"> (1986), Deepwater Horizon (2010) or Flint water crisis (2014). </w:t>
      </w:r>
      <w:r w:rsidRPr="00506B7B">
        <w:rPr>
          <w:rStyle w:val="Heading3Char2"/>
        </w:rPr>
        <w:t xml:space="preserve">These disasters were notably </w:t>
      </w:r>
      <w:r w:rsidRPr="00506B7B">
        <w:rPr>
          <w:rStyle w:val="Emphasis"/>
        </w:rPr>
        <w:t>not</w:t>
      </w:r>
      <w:r w:rsidRPr="00506B7B">
        <w:rPr>
          <w:rStyle w:val="Heading3Char2"/>
        </w:rPr>
        <w:t xml:space="preserve"> the result of manmade</w:t>
      </w:r>
      <w:r w:rsidRPr="00506B7B">
        <w:rPr>
          <w:sz w:val="14"/>
        </w:rPr>
        <w:t xml:space="preserve"> </w:t>
      </w:r>
      <w:r w:rsidRPr="00506B7B">
        <w:rPr>
          <w:rStyle w:val="Emphasis"/>
        </w:rPr>
        <w:t>climate change</w:t>
      </w:r>
      <w:r w:rsidRPr="00506B7B">
        <w:rPr>
          <w:sz w:val="14"/>
        </w:rPr>
        <w:t xml:space="preserve">. </w:t>
      </w:r>
      <w:r w:rsidRPr="00506B7B">
        <w:rPr>
          <w:rStyle w:val="Heading3Char2"/>
        </w:rPr>
        <w:t>Neither was</w:t>
      </w:r>
      <w:r w:rsidRPr="00506B7B">
        <w:rPr>
          <w:sz w:val="14"/>
        </w:rPr>
        <w:t xml:space="preserve"> the </w:t>
      </w:r>
      <w:r w:rsidRPr="00506B7B">
        <w:rPr>
          <w:rStyle w:val="Emphasis"/>
        </w:rPr>
        <w:t>Fukushima</w:t>
      </w:r>
      <w:r w:rsidRPr="00506B7B">
        <w:rPr>
          <w:sz w:val="14"/>
        </w:rPr>
        <w:t xml:space="preserve"> nuclear disaster (2011) </w:t>
      </w:r>
      <w:r w:rsidRPr="00506B7B">
        <w:rPr>
          <w:rStyle w:val="Heading3Char2"/>
        </w:rPr>
        <w:t xml:space="preserve">nor the </w:t>
      </w:r>
      <w:r w:rsidRPr="00506B7B">
        <w:rPr>
          <w:rStyle w:val="Emphasis"/>
        </w:rPr>
        <w:t>Indian Ocean tsunami</w:t>
      </w:r>
      <w:r w:rsidRPr="00506B7B">
        <w:rPr>
          <w:sz w:val="14"/>
        </w:rPr>
        <w:t xml:space="preserve"> (2004). Indeed, </w:t>
      </w:r>
      <w:r w:rsidRPr="00506B7B">
        <w:rPr>
          <w:rStyle w:val="Heading3Char2"/>
        </w:rPr>
        <w:t xml:space="preserve">the combustion of a long-overlooked cargo of 2,750 </w:t>
      </w:r>
      <w:proofErr w:type="spellStart"/>
      <w:r w:rsidRPr="00506B7B">
        <w:rPr>
          <w:rStyle w:val="Heading3Char2"/>
        </w:rPr>
        <w:t>tonnes</w:t>
      </w:r>
      <w:proofErr w:type="spellEnd"/>
      <w:r w:rsidRPr="00506B7B">
        <w:rPr>
          <w:rStyle w:val="Heading3Char2"/>
        </w:rPr>
        <w:t xml:space="preserve"> of </w:t>
      </w:r>
      <w:r w:rsidRPr="00506B7B">
        <w:rPr>
          <w:rStyle w:val="Emphasis"/>
        </w:rPr>
        <w:t>ammonium nitrate</w:t>
      </w:r>
      <w:r w:rsidRPr="00506B7B">
        <w:rPr>
          <w:sz w:val="14"/>
        </w:rPr>
        <w:t xml:space="preserve"> had </w:t>
      </w:r>
      <w:r w:rsidRPr="00506B7B">
        <w:rPr>
          <w:rStyle w:val="Heading3Char2"/>
        </w:rPr>
        <w:t xml:space="preserve">nearly </w:t>
      </w:r>
      <w:r w:rsidRPr="00506B7B">
        <w:rPr>
          <w:rStyle w:val="Emphasis"/>
        </w:rPr>
        <w:t>levelled</w:t>
      </w:r>
      <w:r w:rsidRPr="00506B7B">
        <w:rPr>
          <w:sz w:val="14"/>
        </w:rPr>
        <w:t xml:space="preserve"> the city of </w:t>
      </w:r>
      <w:r w:rsidRPr="00506B7B">
        <w:rPr>
          <w:rStyle w:val="Emphasis"/>
        </w:rPr>
        <w:t>Beirut</w:t>
      </w:r>
      <w:r w:rsidRPr="00506B7B">
        <w:rPr>
          <w:sz w:val="14"/>
        </w:rPr>
        <w:t>, Lebanon, on Aug 4</w:t>
      </w:r>
      <w:proofErr w:type="gramStart"/>
      <w:r w:rsidRPr="00506B7B">
        <w:rPr>
          <w:sz w:val="14"/>
        </w:rPr>
        <w:t xml:space="preserve"> 2020</w:t>
      </w:r>
      <w:proofErr w:type="gramEnd"/>
      <w:r w:rsidRPr="00506B7B">
        <w:rPr>
          <w:sz w:val="14"/>
        </w:rPr>
        <w:t xml:space="preserve">. The explosion left 204 dead; 7,500 injured; US$15 billion in property damages; and an estimated 300,000 people homeless (Urbina, 2020). </w:t>
      </w:r>
      <w:r w:rsidRPr="00506B7B">
        <w:rPr>
          <w:rStyle w:val="Heading3Char2"/>
        </w:rPr>
        <w:t>The environmental costs have yet to be adequately tabulated</w:t>
      </w:r>
      <w:r w:rsidRPr="00506B7B">
        <w:rPr>
          <w:sz w:val="14"/>
        </w:rPr>
        <w:t xml:space="preserve">. // Environmental disasters are more attributable to Black Swan events, systems </w:t>
      </w:r>
      <w:proofErr w:type="gramStart"/>
      <w:r w:rsidRPr="00506B7B">
        <w:rPr>
          <w:sz w:val="14"/>
        </w:rPr>
        <w:t>breakdowns</w:t>
      </w:r>
      <w:proofErr w:type="gramEnd"/>
      <w:r w:rsidRPr="00506B7B">
        <w:rPr>
          <w:sz w:val="14"/>
        </w:rPr>
        <w:t xml:space="preserve"> and corporate greed rather than to mundane human activity. // </w:t>
      </w:r>
      <w:r w:rsidRPr="00506B7B">
        <w:rPr>
          <w:rStyle w:val="Heading3Char2"/>
        </w:rPr>
        <w:t xml:space="preserve">Our JIT world aggravates the </w:t>
      </w:r>
      <w:r w:rsidRPr="00506B7B">
        <w:rPr>
          <w:rStyle w:val="Emphasis"/>
        </w:rPr>
        <w:t>cascading potential</w:t>
      </w:r>
      <w:r w:rsidRPr="00506B7B">
        <w:rPr>
          <w:rStyle w:val="Heading3Char2"/>
        </w:rPr>
        <w:t xml:space="preserve"> of risks</w:t>
      </w:r>
      <w:r w:rsidRPr="00506B7B">
        <w:rPr>
          <w:sz w:val="14"/>
        </w:rPr>
        <w:t xml:space="preserve"> (</w:t>
      </w:r>
      <w:proofErr w:type="spellStart"/>
      <w:r w:rsidRPr="00506B7B">
        <w:rPr>
          <w:sz w:val="14"/>
        </w:rPr>
        <w:t>Korowicz</w:t>
      </w:r>
      <w:proofErr w:type="spellEnd"/>
      <w:r w:rsidRPr="00506B7B">
        <w:rPr>
          <w:sz w:val="14"/>
        </w:rPr>
        <w:t xml:space="preserve">, 2012). </w:t>
      </w:r>
      <w:r w:rsidRPr="00506B7B">
        <w:rPr>
          <w:rStyle w:val="Heading3Char2"/>
        </w:rPr>
        <w:t>Production and delivery delays, caused by the COVID</w:t>
      </w:r>
      <w:r w:rsidRPr="00506B7B">
        <w:rPr>
          <w:sz w:val="14"/>
        </w:rPr>
        <w:t xml:space="preserve">-19 outbreak, </w:t>
      </w:r>
      <w:r w:rsidRPr="00506B7B">
        <w:rPr>
          <w:rStyle w:val="Heading3Char2"/>
        </w:rPr>
        <w:t xml:space="preserve">will eventually require industrial </w:t>
      </w:r>
      <w:r w:rsidRPr="00506B7B">
        <w:rPr>
          <w:rStyle w:val="Emphasis"/>
        </w:rPr>
        <w:t>overcompensation</w:t>
      </w:r>
      <w:r w:rsidRPr="00506B7B">
        <w:rPr>
          <w:sz w:val="14"/>
        </w:rPr>
        <w:t xml:space="preserve">. </w:t>
      </w:r>
      <w:r w:rsidRPr="00506B7B">
        <w:rPr>
          <w:rStyle w:val="Heading3Char2"/>
        </w:rPr>
        <w:t xml:space="preserve">This will further </w:t>
      </w:r>
      <w:r w:rsidRPr="00506B7B">
        <w:rPr>
          <w:rStyle w:val="Emphasis"/>
        </w:rPr>
        <w:t>stress</w:t>
      </w:r>
      <w:r w:rsidRPr="00506B7B">
        <w:rPr>
          <w:sz w:val="14"/>
        </w:rPr>
        <w:t xml:space="preserve"> senior executives, </w:t>
      </w:r>
      <w:r w:rsidRPr="00506B7B">
        <w:rPr>
          <w:rStyle w:val="Emphasis"/>
        </w:rPr>
        <w:t>workers</w:t>
      </w:r>
      <w:r w:rsidRPr="00506B7B">
        <w:rPr>
          <w:sz w:val="14"/>
        </w:rPr>
        <w:t xml:space="preserve">, </w:t>
      </w:r>
      <w:proofErr w:type="gramStart"/>
      <w:r w:rsidRPr="00506B7B">
        <w:rPr>
          <w:sz w:val="14"/>
        </w:rPr>
        <w:t>machines</w:t>
      </w:r>
      <w:proofErr w:type="gramEnd"/>
      <w:r w:rsidRPr="00506B7B">
        <w:rPr>
          <w:sz w:val="14"/>
        </w:rPr>
        <w:t xml:space="preserve"> </w:t>
      </w:r>
      <w:r w:rsidRPr="00506B7B">
        <w:rPr>
          <w:rStyle w:val="Heading3Char2"/>
        </w:rPr>
        <w:t>and</w:t>
      </w:r>
      <w:r w:rsidRPr="00506B7B">
        <w:rPr>
          <w:sz w:val="14"/>
        </w:rPr>
        <w:t xml:space="preserve"> a variety of computerized </w:t>
      </w:r>
      <w:r w:rsidRPr="00506B7B">
        <w:rPr>
          <w:rStyle w:val="Emphasis"/>
        </w:rPr>
        <w:t>systems</w:t>
      </w:r>
      <w:r w:rsidRPr="00506B7B">
        <w:rPr>
          <w:sz w:val="14"/>
        </w:rPr>
        <w:t xml:space="preserve">. </w:t>
      </w:r>
      <w:r w:rsidRPr="00506B7B">
        <w:rPr>
          <w:rStyle w:val="Heading3Char2"/>
        </w:rPr>
        <w:t xml:space="preserve">The trickle-down effects will likely include </w:t>
      </w:r>
      <w:r w:rsidRPr="00506B7B">
        <w:rPr>
          <w:rStyle w:val="Emphasis"/>
        </w:rPr>
        <w:t>substandard products</w:t>
      </w:r>
      <w:r w:rsidRPr="00506B7B">
        <w:rPr>
          <w:sz w:val="14"/>
        </w:rPr>
        <w:t xml:space="preserve">, </w:t>
      </w:r>
      <w:r w:rsidRPr="00B43248">
        <w:rPr>
          <w:rStyle w:val="Emphasis"/>
          <w:highlight w:val="cyan"/>
        </w:rPr>
        <w:t>contaminate</w:t>
      </w:r>
      <w:r w:rsidRPr="00506B7B">
        <w:rPr>
          <w:rStyle w:val="Heading3Char2"/>
        </w:rPr>
        <w:t>d</w:t>
      </w:r>
      <w:r w:rsidRPr="00506B7B">
        <w:rPr>
          <w:sz w:val="14"/>
        </w:rPr>
        <w:t xml:space="preserve"> </w:t>
      </w:r>
      <w:r w:rsidRPr="00B43248">
        <w:rPr>
          <w:rStyle w:val="Emphasis"/>
          <w:highlight w:val="cyan"/>
        </w:rPr>
        <w:t>food</w:t>
      </w:r>
      <w:r w:rsidRPr="00506B7B">
        <w:rPr>
          <w:sz w:val="14"/>
        </w:rPr>
        <w:t xml:space="preserve"> </w:t>
      </w:r>
      <w:r w:rsidRPr="00506B7B">
        <w:rPr>
          <w:rStyle w:val="Heading3Char2"/>
        </w:rPr>
        <w:t xml:space="preserve">and a general </w:t>
      </w:r>
      <w:r w:rsidRPr="00B43248">
        <w:rPr>
          <w:rStyle w:val="Emphasis"/>
          <w:highlight w:val="cyan"/>
        </w:rPr>
        <w:t>lower</w:t>
      </w:r>
      <w:r w:rsidRPr="00506B7B">
        <w:rPr>
          <w:rStyle w:val="Heading3Char2"/>
        </w:rPr>
        <w:t xml:space="preserve">ing in </w:t>
      </w:r>
      <w:r w:rsidRPr="00B43248">
        <w:rPr>
          <w:rStyle w:val="Emphasis"/>
          <w:highlight w:val="cyan"/>
        </w:rPr>
        <w:t>health</w:t>
      </w:r>
      <w:r w:rsidRPr="00506B7B">
        <w:rPr>
          <w:sz w:val="14"/>
        </w:rPr>
        <w:t xml:space="preserve"> and safety standards (</w:t>
      </w:r>
      <w:proofErr w:type="spellStart"/>
      <w:r w:rsidRPr="00506B7B">
        <w:rPr>
          <w:sz w:val="14"/>
        </w:rPr>
        <w:t>Maavak</w:t>
      </w:r>
      <w:proofErr w:type="spellEnd"/>
      <w:r w:rsidRPr="00506B7B">
        <w:rPr>
          <w:sz w:val="14"/>
        </w:rPr>
        <w:t xml:space="preserve">, 2019a). </w:t>
      </w:r>
      <w:r w:rsidRPr="00506B7B">
        <w:rPr>
          <w:rStyle w:val="Heading3Char2"/>
        </w:rPr>
        <w:t xml:space="preserve">Unpaid or demoralized sanitation </w:t>
      </w:r>
      <w:r w:rsidRPr="00B43248">
        <w:rPr>
          <w:rStyle w:val="Heading3Char2"/>
          <w:highlight w:val="cyan"/>
        </w:rPr>
        <w:t>workers</w:t>
      </w:r>
      <w:r w:rsidRPr="00506B7B">
        <w:rPr>
          <w:rStyle w:val="Heading3Char2"/>
        </w:rPr>
        <w:t xml:space="preserve"> may also </w:t>
      </w:r>
      <w:r w:rsidRPr="00B43248">
        <w:rPr>
          <w:rStyle w:val="Heading3Char2"/>
          <w:highlight w:val="cyan"/>
        </w:rPr>
        <w:t>resort to</w:t>
      </w:r>
      <w:r w:rsidRPr="00506B7B">
        <w:rPr>
          <w:rStyle w:val="Heading3Char2"/>
        </w:rPr>
        <w:t xml:space="preserve"> indiscriminate </w:t>
      </w:r>
      <w:r w:rsidRPr="00B43248">
        <w:rPr>
          <w:rStyle w:val="Emphasis"/>
          <w:highlight w:val="cyan"/>
        </w:rPr>
        <w:t>waste dumping</w:t>
      </w:r>
      <w:r w:rsidRPr="00506B7B">
        <w:rPr>
          <w:sz w:val="14"/>
        </w:rPr>
        <w:t>. Many cities across the United States (and elsewhere in the world) are no longer recycling wastes due to prohibitive costs in the global corona-economy (</w:t>
      </w:r>
      <w:proofErr w:type="spellStart"/>
      <w:r w:rsidRPr="00506B7B">
        <w:rPr>
          <w:sz w:val="14"/>
        </w:rPr>
        <w:t>Liacko</w:t>
      </w:r>
      <w:proofErr w:type="spellEnd"/>
      <w:r w:rsidRPr="00506B7B">
        <w:rPr>
          <w:sz w:val="14"/>
        </w:rPr>
        <w:t xml:space="preserve">, 2021). // 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506B7B">
        <w:rPr>
          <w:sz w:val="14"/>
        </w:rPr>
        <w:t>Citarum</w:t>
      </w:r>
      <w:proofErr w:type="spellEnd"/>
      <w:r w:rsidRPr="00506B7B">
        <w:rPr>
          <w:sz w:val="14"/>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506B7B">
        <w:rPr>
          <w:sz w:val="14"/>
        </w:rPr>
        <w:t>bronchitis</w:t>
      </w:r>
      <w:proofErr w:type="gramEnd"/>
      <w:r w:rsidRPr="00506B7B">
        <w:rPr>
          <w:sz w:val="14"/>
        </w:rPr>
        <w:t xml:space="preserve"> and cancer (DW, 2020). It is also in cauldrons like the </w:t>
      </w:r>
      <w:proofErr w:type="spellStart"/>
      <w:r w:rsidRPr="00506B7B">
        <w:rPr>
          <w:sz w:val="14"/>
        </w:rPr>
        <w:t>Citarum</w:t>
      </w:r>
      <w:proofErr w:type="spellEnd"/>
      <w:r w:rsidRPr="00506B7B">
        <w:rPr>
          <w:sz w:val="14"/>
        </w:rPr>
        <w:t xml:space="preserve"> River where pathogens may mutate with emergent ramifications. // On an equally alarming note, </w:t>
      </w:r>
      <w:r w:rsidRPr="00506B7B">
        <w:rPr>
          <w:rStyle w:val="Heading3Char2"/>
        </w:rPr>
        <w:t>depressed</w:t>
      </w:r>
      <w:r w:rsidRPr="00506B7B">
        <w:rPr>
          <w:sz w:val="14"/>
        </w:rPr>
        <w:t xml:space="preserve"> </w:t>
      </w:r>
      <w:r w:rsidRPr="00506B7B">
        <w:rPr>
          <w:rStyle w:val="Emphasis"/>
        </w:rPr>
        <w:t>economic conditions</w:t>
      </w:r>
      <w:r w:rsidRPr="00506B7B">
        <w:rPr>
          <w:sz w:val="14"/>
        </w:rPr>
        <w:t xml:space="preserve"> </w:t>
      </w:r>
      <w:r w:rsidRPr="00506B7B">
        <w:rPr>
          <w:rStyle w:val="Heading3Char2"/>
        </w:rPr>
        <w:t xml:space="preserve">have traditionally provided </w:t>
      </w:r>
      <w:r w:rsidRPr="00B43248">
        <w:rPr>
          <w:rStyle w:val="Heading3Char2"/>
          <w:highlight w:val="cyan"/>
        </w:rPr>
        <w:t>a</w:t>
      </w:r>
      <w:r w:rsidRPr="00506B7B">
        <w:rPr>
          <w:rStyle w:val="Heading3Char2"/>
        </w:rPr>
        <w:t xml:space="preserve"> waste disposal </w:t>
      </w:r>
      <w:r w:rsidRPr="00B43248">
        <w:rPr>
          <w:rStyle w:val="Emphasis"/>
          <w:highlight w:val="cyan"/>
        </w:rPr>
        <w:t>boon</w:t>
      </w:r>
      <w:r w:rsidRPr="00B43248">
        <w:rPr>
          <w:sz w:val="14"/>
          <w:highlight w:val="cyan"/>
        </w:rPr>
        <w:t xml:space="preserve"> </w:t>
      </w:r>
      <w:r w:rsidRPr="00B43248">
        <w:rPr>
          <w:rStyle w:val="Heading3Char2"/>
          <w:highlight w:val="cyan"/>
        </w:rPr>
        <w:t>for</w:t>
      </w:r>
      <w:r w:rsidRPr="00B43248">
        <w:rPr>
          <w:sz w:val="14"/>
          <w:highlight w:val="cyan"/>
        </w:rPr>
        <w:t xml:space="preserve"> </w:t>
      </w:r>
      <w:r w:rsidRPr="00B43248">
        <w:rPr>
          <w:rStyle w:val="Emphasis"/>
          <w:highlight w:val="cyan"/>
        </w:rPr>
        <w:t>organized crime</w:t>
      </w:r>
      <w:r w:rsidRPr="00506B7B">
        <w:rPr>
          <w:sz w:val="14"/>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w:t>
      </w:r>
      <w:proofErr w:type="spellStart"/>
      <w:r w:rsidRPr="00506B7B">
        <w:rPr>
          <w:sz w:val="14"/>
        </w:rPr>
        <w:t>Knaup</w:t>
      </w:r>
      <w:proofErr w:type="spellEnd"/>
      <w:r w:rsidRPr="00506B7B">
        <w:rPr>
          <w:sz w:val="14"/>
        </w:rPr>
        <w:t xml:space="preserve">, 2008). // The coast of Somalia is now a maritime </w:t>
      </w:r>
      <w:proofErr w:type="gramStart"/>
      <w:r w:rsidRPr="00506B7B">
        <w:rPr>
          <w:sz w:val="14"/>
        </w:rPr>
        <w:t>hotspot, and</w:t>
      </w:r>
      <w:proofErr w:type="gramEnd"/>
      <w:r w:rsidRPr="00506B7B">
        <w:rPr>
          <w:sz w:val="14"/>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506B7B">
        <w:rPr>
          <w:sz w:val="14"/>
        </w:rPr>
        <w:t>interactions</w:t>
      </w:r>
      <w:proofErr w:type="gramEnd"/>
      <w:r w:rsidRPr="00506B7B">
        <w:rPr>
          <w:sz w:val="14"/>
        </w:rPr>
        <w:t xml:space="preserve"> and adaptations in a system under study – as outlined in the methodology section. // </w:t>
      </w:r>
      <w:r w:rsidRPr="00506B7B">
        <w:rPr>
          <w:rStyle w:val="Heading3Char2"/>
        </w:rPr>
        <w:t xml:space="preserve">Environmentally-devastating </w:t>
      </w:r>
      <w:r w:rsidRPr="00B43248">
        <w:rPr>
          <w:rStyle w:val="Heading3Char2"/>
          <w:highlight w:val="cyan"/>
        </w:rPr>
        <w:t xml:space="preserve">industrial </w:t>
      </w:r>
      <w:r w:rsidRPr="00B43248">
        <w:rPr>
          <w:rStyle w:val="Emphasis"/>
          <w:highlight w:val="cyan"/>
        </w:rPr>
        <w:t>sabotages</w:t>
      </w:r>
      <w:r w:rsidRPr="00506B7B">
        <w:rPr>
          <w:sz w:val="14"/>
        </w:rPr>
        <w:t xml:space="preserve"> – whether by disgruntled workers, industrial competitors, ideological </w:t>
      </w:r>
      <w:proofErr w:type="gramStart"/>
      <w:r w:rsidRPr="00506B7B">
        <w:rPr>
          <w:sz w:val="14"/>
        </w:rPr>
        <w:t>maniacs</w:t>
      </w:r>
      <w:proofErr w:type="gramEnd"/>
      <w:r w:rsidRPr="00506B7B">
        <w:rPr>
          <w:sz w:val="14"/>
        </w:rPr>
        <w:t xml:space="preserve"> or terrorist groups – </w:t>
      </w:r>
      <w:r w:rsidRPr="00506B7B">
        <w:rPr>
          <w:rStyle w:val="Heading3Char2"/>
        </w:rPr>
        <w:t>cannot be discounted</w:t>
      </w:r>
      <w:r w:rsidRPr="00506B7B">
        <w:rPr>
          <w:sz w:val="14"/>
        </w:rPr>
        <w:t xml:space="preserve"> in a VUCA world. </w:t>
      </w:r>
      <w:r w:rsidRPr="00B43248">
        <w:rPr>
          <w:rStyle w:val="Heading3Char2"/>
          <w:highlight w:val="cyan"/>
        </w:rPr>
        <w:t>Immiserated societies</w:t>
      </w:r>
      <w:r w:rsidRPr="00506B7B">
        <w:rPr>
          <w:sz w:val="14"/>
        </w:rPr>
        <w:t xml:space="preserve">, in stark defiance of climate change diktats, </w:t>
      </w:r>
      <w:r w:rsidRPr="00506B7B">
        <w:rPr>
          <w:rStyle w:val="Heading3Char2"/>
        </w:rPr>
        <w:t xml:space="preserve">may </w:t>
      </w:r>
      <w:r w:rsidRPr="00B43248">
        <w:rPr>
          <w:rStyle w:val="Heading3Char2"/>
          <w:highlight w:val="cyan"/>
        </w:rPr>
        <w:t>resort to</w:t>
      </w:r>
      <w:r w:rsidRPr="00506B7B">
        <w:rPr>
          <w:rStyle w:val="Heading3Char2"/>
        </w:rPr>
        <w:t xml:space="preserve"> dirty </w:t>
      </w:r>
      <w:r w:rsidRPr="00B43248">
        <w:rPr>
          <w:rStyle w:val="Emphasis"/>
          <w:highlight w:val="cyan"/>
        </w:rPr>
        <w:t>coal</w:t>
      </w:r>
      <w:r w:rsidRPr="00506B7B">
        <w:rPr>
          <w:rStyle w:val="Heading3Char2"/>
        </w:rPr>
        <w:t xml:space="preserve"> plants </w:t>
      </w:r>
      <w:r w:rsidRPr="00B43248">
        <w:rPr>
          <w:rStyle w:val="Heading3Char2"/>
          <w:highlight w:val="cyan"/>
        </w:rPr>
        <w:t xml:space="preserve">and </w:t>
      </w:r>
      <w:r w:rsidRPr="00B43248">
        <w:rPr>
          <w:rStyle w:val="Emphasis"/>
          <w:highlight w:val="cyan"/>
        </w:rPr>
        <w:t>wood</w:t>
      </w:r>
      <w:r w:rsidRPr="00506B7B">
        <w:rPr>
          <w:rStyle w:val="Heading3Char2"/>
        </w:rPr>
        <w:t xml:space="preserve"> stoves for survival. Interlinked </w:t>
      </w:r>
      <w:r w:rsidRPr="00506B7B">
        <w:rPr>
          <w:rStyle w:val="Emphasis"/>
        </w:rPr>
        <w:t>ecosystems</w:t>
      </w:r>
      <w:r w:rsidRPr="00506B7B">
        <w:rPr>
          <w:sz w:val="14"/>
        </w:rPr>
        <w:t xml:space="preserve">, </w:t>
      </w:r>
      <w:r w:rsidRPr="00506B7B">
        <w:rPr>
          <w:rStyle w:val="Heading3Char2"/>
        </w:rPr>
        <w:t xml:space="preserve">particularly </w:t>
      </w:r>
      <w:r w:rsidRPr="00B43248">
        <w:rPr>
          <w:rStyle w:val="Emphasis"/>
          <w:highlight w:val="cyan"/>
        </w:rPr>
        <w:t>water</w:t>
      </w:r>
      <w:r w:rsidRPr="00506B7B">
        <w:rPr>
          <w:rStyle w:val="Heading3Char2"/>
        </w:rPr>
        <w:t xml:space="preserve"> resources, </w:t>
      </w:r>
      <w:r w:rsidRPr="00B43248">
        <w:rPr>
          <w:rStyle w:val="Heading3Char2"/>
          <w:highlight w:val="cyan"/>
        </w:rPr>
        <w:t xml:space="preserve">may be </w:t>
      </w:r>
      <w:r w:rsidRPr="00B43248">
        <w:rPr>
          <w:rStyle w:val="Emphasis"/>
          <w:highlight w:val="cyan"/>
        </w:rPr>
        <w:t>hijacked</w:t>
      </w:r>
      <w:r w:rsidRPr="00B43248">
        <w:rPr>
          <w:sz w:val="14"/>
          <w:highlight w:val="cyan"/>
        </w:rPr>
        <w:t xml:space="preserve"> </w:t>
      </w:r>
      <w:r w:rsidRPr="00B43248">
        <w:rPr>
          <w:rStyle w:val="Heading3Char2"/>
          <w:highlight w:val="cyan"/>
        </w:rPr>
        <w:t>by</w:t>
      </w:r>
      <w:r w:rsidRPr="00506B7B">
        <w:rPr>
          <w:sz w:val="14"/>
        </w:rPr>
        <w:t xml:space="preserve"> </w:t>
      </w:r>
      <w:r w:rsidRPr="00B43248">
        <w:rPr>
          <w:rStyle w:val="Emphasis"/>
          <w:highlight w:val="cyan"/>
        </w:rPr>
        <w:t>nationalist</w:t>
      </w:r>
      <w:r w:rsidRPr="00506B7B">
        <w:rPr>
          <w:rStyle w:val="Heading3Char2"/>
        </w:rPr>
        <w:t xml:space="preserve"> sentiment</w:t>
      </w:r>
      <w:r w:rsidRPr="00B43248">
        <w:rPr>
          <w:rStyle w:val="Emphasis"/>
          <w:highlight w:val="cyan"/>
        </w:rPr>
        <w:t>s</w:t>
      </w:r>
      <w:r w:rsidRPr="00B43248">
        <w:rPr>
          <w:sz w:val="14"/>
          <w:highlight w:val="cyan"/>
        </w:rPr>
        <w:t>.</w:t>
      </w:r>
      <w:r w:rsidRPr="00506B7B">
        <w:rPr>
          <w:sz w:val="14"/>
        </w:rPr>
        <w:t xml:space="preserve"> </w:t>
      </w:r>
      <w:r w:rsidRPr="00506B7B">
        <w:rPr>
          <w:rStyle w:val="Heading3Char2"/>
        </w:rPr>
        <w:t xml:space="preserve">The environmental fallouts of </w:t>
      </w:r>
      <w:r w:rsidRPr="00506B7B">
        <w:rPr>
          <w:rStyle w:val="Emphasis"/>
        </w:rPr>
        <w:t>critical infrastructure</w:t>
      </w:r>
      <w:r w:rsidRPr="00506B7B">
        <w:rPr>
          <w:sz w:val="14"/>
        </w:rPr>
        <w:t xml:space="preserve"> (CI) </w:t>
      </w:r>
      <w:r w:rsidRPr="00506B7B">
        <w:rPr>
          <w:rStyle w:val="Heading3Char2"/>
        </w:rPr>
        <w:t xml:space="preserve">breakdowns </w:t>
      </w:r>
      <w:r w:rsidRPr="00506B7B">
        <w:rPr>
          <w:rStyle w:val="Emphasis"/>
        </w:rPr>
        <w:t xml:space="preserve">loom </w:t>
      </w:r>
      <w:r w:rsidRPr="00B43248">
        <w:rPr>
          <w:rStyle w:val="Emphasis"/>
          <w:highlight w:val="cyan"/>
        </w:rPr>
        <w:t>like a Sword of Damocles</w:t>
      </w:r>
      <w:r w:rsidRPr="00506B7B">
        <w:rPr>
          <w:rStyle w:val="Emphasis"/>
        </w:rPr>
        <w:t xml:space="preserve"> over this decade</w:t>
      </w:r>
      <w:r w:rsidRPr="00506B7B">
        <w:rPr>
          <w:sz w:val="14"/>
        </w:rPr>
        <w:t xml:space="preserve">. // GEOPOLITICAL // </w:t>
      </w:r>
      <w:r w:rsidRPr="00B43248">
        <w:rPr>
          <w:rStyle w:val="Heading3Char2"/>
          <w:highlight w:val="cyan"/>
        </w:rPr>
        <w:t>The</w:t>
      </w:r>
      <w:r w:rsidRPr="00506B7B">
        <w:rPr>
          <w:rStyle w:val="Heading3Char2"/>
        </w:rPr>
        <w:t xml:space="preserve"> primary </w:t>
      </w:r>
      <w:r w:rsidRPr="00B43248">
        <w:rPr>
          <w:rStyle w:val="Heading3Char2"/>
          <w:highlight w:val="cyan"/>
        </w:rPr>
        <w:t>catalyst</w:t>
      </w:r>
      <w:r w:rsidRPr="00506B7B">
        <w:rPr>
          <w:rStyle w:val="Heading3Char2"/>
        </w:rPr>
        <w:t xml:space="preserve"> behind</w:t>
      </w:r>
      <w:r w:rsidRPr="00506B7B">
        <w:rPr>
          <w:sz w:val="14"/>
        </w:rPr>
        <w:t xml:space="preserve"> </w:t>
      </w:r>
      <w:r w:rsidRPr="00B43248">
        <w:rPr>
          <w:rStyle w:val="Emphasis"/>
          <w:highlight w:val="cyan"/>
        </w:rPr>
        <w:t>WWII</w:t>
      </w:r>
      <w:r w:rsidRPr="00B43248">
        <w:rPr>
          <w:sz w:val="14"/>
          <w:highlight w:val="cyan"/>
        </w:rPr>
        <w:t xml:space="preserve"> </w:t>
      </w:r>
      <w:r w:rsidRPr="00B43248">
        <w:rPr>
          <w:rStyle w:val="Heading3Char2"/>
          <w:highlight w:val="cyan"/>
        </w:rPr>
        <w:t>was the</w:t>
      </w:r>
      <w:r w:rsidRPr="00506B7B">
        <w:rPr>
          <w:rStyle w:val="Heading3Char2"/>
        </w:rPr>
        <w:t xml:space="preserve"> </w:t>
      </w:r>
      <w:r w:rsidRPr="00506B7B">
        <w:rPr>
          <w:rStyle w:val="Emphasis"/>
        </w:rPr>
        <w:t xml:space="preserve">Great </w:t>
      </w:r>
      <w:r w:rsidRPr="00B43248">
        <w:rPr>
          <w:rStyle w:val="Emphasis"/>
          <w:highlight w:val="cyan"/>
        </w:rPr>
        <w:t>Depression</w:t>
      </w:r>
      <w:r w:rsidRPr="00B43248">
        <w:rPr>
          <w:sz w:val="14"/>
          <w:highlight w:val="cyan"/>
        </w:rPr>
        <w:t xml:space="preserve">. </w:t>
      </w:r>
      <w:r w:rsidRPr="00B43248">
        <w:rPr>
          <w:rStyle w:val="Heading3Char2"/>
          <w:highlight w:val="cyan"/>
        </w:rPr>
        <w:t>Since history</w:t>
      </w:r>
      <w:r w:rsidRPr="00506B7B">
        <w:rPr>
          <w:rStyle w:val="Heading3Char2"/>
        </w:rPr>
        <w:t xml:space="preserve"> </w:t>
      </w:r>
      <w:r w:rsidRPr="00506B7B">
        <w:rPr>
          <w:rStyle w:val="Emphasis"/>
        </w:rPr>
        <w:t xml:space="preserve">often </w:t>
      </w:r>
      <w:r w:rsidRPr="00B43248">
        <w:rPr>
          <w:rStyle w:val="Emphasis"/>
          <w:highlight w:val="cyan"/>
        </w:rPr>
        <w:t>repeats</w:t>
      </w:r>
      <w:r w:rsidRPr="00506B7B">
        <w:rPr>
          <w:rStyle w:val="Emphasis"/>
        </w:rPr>
        <w:t xml:space="preserve"> itself</w:t>
      </w:r>
      <w:r w:rsidRPr="00506B7B">
        <w:rPr>
          <w:sz w:val="14"/>
        </w:rPr>
        <w:t xml:space="preserve">, </w:t>
      </w:r>
      <w:r w:rsidRPr="00B43248">
        <w:rPr>
          <w:rStyle w:val="Heading3Char2"/>
          <w:highlight w:val="cyan"/>
        </w:rPr>
        <w:t>expect</w:t>
      </w:r>
      <w:r w:rsidRPr="00506B7B">
        <w:rPr>
          <w:sz w:val="14"/>
        </w:rPr>
        <w:t xml:space="preserve"> </w:t>
      </w:r>
      <w:r w:rsidRPr="00506B7B">
        <w:rPr>
          <w:rStyle w:val="Emphasis"/>
        </w:rPr>
        <w:t>familiar bogeymen to reappear</w:t>
      </w:r>
      <w:r w:rsidRPr="00506B7B">
        <w:rPr>
          <w:sz w:val="14"/>
        </w:rPr>
        <w:t xml:space="preserve"> </w:t>
      </w:r>
      <w:r w:rsidRPr="00506B7B">
        <w:rPr>
          <w:rStyle w:val="Heading3Char2"/>
        </w:rPr>
        <w:t xml:space="preserve">in societies roiling with </w:t>
      </w:r>
      <w:r w:rsidRPr="00506B7B">
        <w:rPr>
          <w:rStyle w:val="Emphasis"/>
        </w:rPr>
        <w:t>impoverishment</w:t>
      </w:r>
      <w:r w:rsidRPr="00506B7B">
        <w:rPr>
          <w:sz w:val="14"/>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sidRPr="00506B7B">
        <w:rPr>
          <w:rStyle w:val="Heading3Char2"/>
        </w:rPr>
        <w:t xml:space="preserve">Will security resources be </w:t>
      </w:r>
      <w:r w:rsidRPr="00506B7B">
        <w:rPr>
          <w:rStyle w:val="Emphasis"/>
        </w:rPr>
        <w:t>reallocated</w:t>
      </w:r>
      <w:r w:rsidRPr="00506B7B">
        <w:rPr>
          <w:rStyle w:val="Heading3Char2"/>
        </w:rPr>
        <w:t xml:space="preserve"> to protect</w:t>
      </w:r>
      <w:r w:rsidRPr="00506B7B">
        <w:rPr>
          <w:sz w:val="14"/>
        </w:rPr>
        <w:t xml:space="preserve"> certain minorities (</w:t>
      </w:r>
      <w:r w:rsidRPr="00506B7B">
        <w:rPr>
          <w:rStyle w:val="Heading3Char2"/>
        </w:rPr>
        <w:t xml:space="preserve">or </w:t>
      </w:r>
      <w:r w:rsidRPr="00506B7B">
        <w:rPr>
          <w:rStyle w:val="Emphasis"/>
        </w:rPr>
        <w:t>the Top 1%</w:t>
      </w:r>
      <w:r w:rsidRPr="00506B7B">
        <w:rPr>
          <w:sz w:val="14"/>
        </w:rPr>
        <w:t xml:space="preserve">) </w:t>
      </w:r>
      <w:r w:rsidRPr="00506B7B">
        <w:rPr>
          <w:rStyle w:val="Heading3Char2"/>
        </w:rPr>
        <w:t>while</w:t>
      </w:r>
      <w:r w:rsidRPr="00506B7B">
        <w:rPr>
          <w:sz w:val="14"/>
        </w:rPr>
        <w:t xml:space="preserve"> larger segments of </w:t>
      </w:r>
      <w:r w:rsidRPr="00506B7B">
        <w:rPr>
          <w:rStyle w:val="Heading3Char2"/>
        </w:rPr>
        <w:t>society are exposed to</w:t>
      </w:r>
      <w:r w:rsidRPr="00506B7B">
        <w:rPr>
          <w:sz w:val="14"/>
        </w:rPr>
        <w:t xml:space="preserve"> </w:t>
      </w:r>
      <w:r w:rsidRPr="00506B7B">
        <w:rPr>
          <w:rStyle w:val="Emphasis"/>
        </w:rPr>
        <w:t>restive forces?</w:t>
      </w:r>
      <w:r w:rsidRPr="00506B7B">
        <w:rPr>
          <w:sz w:val="14"/>
        </w:rPr>
        <w:t xml:space="preserve"> Balloon effects like these present a classic VUCA problematic. // Contemporary </w:t>
      </w:r>
      <w:r w:rsidRPr="00506B7B">
        <w:rPr>
          <w:rStyle w:val="Emphasis"/>
        </w:rPr>
        <w:t>geopolitical</w:t>
      </w:r>
      <w:r w:rsidRPr="00506B7B">
        <w:rPr>
          <w:sz w:val="14"/>
        </w:rPr>
        <w:t xml:space="preserve"> </w:t>
      </w:r>
      <w:r w:rsidRPr="00506B7B">
        <w:rPr>
          <w:rStyle w:val="Heading3Char2"/>
        </w:rPr>
        <w:t>risks include</w:t>
      </w:r>
      <w:r w:rsidRPr="00506B7B">
        <w:rPr>
          <w:sz w:val="14"/>
        </w:rPr>
        <w:t xml:space="preserve"> a possible </w:t>
      </w:r>
      <w:r w:rsidRPr="00B43248">
        <w:rPr>
          <w:rStyle w:val="Emphasis"/>
          <w:highlight w:val="cyan"/>
        </w:rPr>
        <w:t>Iran-Israel war; US-China</w:t>
      </w:r>
      <w:r w:rsidRPr="00506B7B">
        <w:rPr>
          <w:rStyle w:val="Emphasis"/>
        </w:rPr>
        <w:t xml:space="preserve"> military </w:t>
      </w:r>
      <w:r w:rsidRPr="00B43248">
        <w:rPr>
          <w:rStyle w:val="Emphasis"/>
          <w:highlight w:val="cyan"/>
        </w:rPr>
        <w:t>confrontation over Taiwan or</w:t>
      </w:r>
      <w:r w:rsidRPr="00506B7B">
        <w:rPr>
          <w:rStyle w:val="Emphasis"/>
        </w:rPr>
        <w:t xml:space="preserve"> the </w:t>
      </w:r>
      <w:r w:rsidRPr="00B43248">
        <w:rPr>
          <w:rStyle w:val="Emphasis"/>
          <w:highlight w:val="cyan"/>
        </w:rPr>
        <w:t>S</w:t>
      </w:r>
      <w:r w:rsidRPr="00506B7B">
        <w:rPr>
          <w:sz w:val="14"/>
        </w:rPr>
        <w:t xml:space="preserve">outh </w:t>
      </w:r>
      <w:r w:rsidRPr="00B43248">
        <w:rPr>
          <w:rStyle w:val="Emphasis"/>
          <w:highlight w:val="cyan"/>
        </w:rPr>
        <w:t>C</w:t>
      </w:r>
      <w:r w:rsidRPr="00506B7B">
        <w:rPr>
          <w:sz w:val="14"/>
        </w:rPr>
        <w:t xml:space="preserve">hina </w:t>
      </w:r>
      <w:r w:rsidRPr="00B43248">
        <w:rPr>
          <w:rStyle w:val="Emphasis"/>
          <w:highlight w:val="cyan"/>
        </w:rPr>
        <w:t>S</w:t>
      </w:r>
      <w:r w:rsidRPr="00506B7B">
        <w:rPr>
          <w:sz w:val="14"/>
        </w:rPr>
        <w:t xml:space="preserve">ea; </w:t>
      </w:r>
      <w:r w:rsidRPr="00B43248">
        <w:rPr>
          <w:rStyle w:val="Emphasis"/>
          <w:highlight w:val="cyan"/>
        </w:rPr>
        <w:t>No</w:t>
      </w:r>
      <w:r w:rsidRPr="00506B7B">
        <w:rPr>
          <w:sz w:val="14"/>
        </w:rPr>
        <w:t xml:space="preserve">rth </w:t>
      </w:r>
      <w:r w:rsidRPr="00B43248">
        <w:rPr>
          <w:rStyle w:val="Emphasis"/>
          <w:highlight w:val="cyan"/>
        </w:rPr>
        <w:t>Ko</w:t>
      </w:r>
      <w:r w:rsidRPr="00506B7B">
        <w:rPr>
          <w:sz w:val="14"/>
        </w:rPr>
        <w:t xml:space="preserve">rean </w:t>
      </w:r>
      <w:r w:rsidRPr="00B43248">
        <w:rPr>
          <w:rStyle w:val="Emphasis"/>
          <w:highlight w:val="cyan"/>
        </w:rPr>
        <w:t>prolif</w:t>
      </w:r>
      <w:r w:rsidRPr="00506B7B">
        <w:rPr>
          <w:sz w:val="14"/>
        </w:rPr>
        <w:t xml:space="preserve">eration </w:t>
      </w:r>
      <w:r w:rsidRPr="00506B7B">
        <w:rPr>
          <w:rStyle w:val="Heading3Char2"/>
        </w:rPr>
        <w:t>of nuclear and missile technologies; an</w:t>
      </w:r>
      <w:r w:rsidRPr="00506B7B">
        <w:rPr>
          <w:sz w:val="14"/>
        </w:rPr>
        <w:t xml:space="preserve"> </w:t>
      </w:r>
      <w:r w:rsidRPr="00B43248">
        <w:rPr>
          <w:rStyle w:val="Emphasis"/>
          <w:highlight w:val="cyan"/>
        </w:rPr>
        <w:t>India-Pakistan</w:t>
      </w:r>
      <w:r w:rsidRPr="00B43248">
        <w:rPr>
          <w:sz w:val="14"/>
          <w:highlight w:val="cyan"/>
        </w:rPr>
        <w:t xml:space="preserve"> </w:t>
      </w:r>
      <w:r w:rsidRPr="00B43248">
        <w:rPr>
          <w:rStyle w:val="Emphasis"/>
          <w:highlight w:val="cyan"/>
        </w:rPr>
        <w:t>nuclear war</w:t>
      </w:r>
      <w:r w:rsidRPr="00506B7B">
        <w:rPr>
          <w:rStyle w:val="Heading3Char2"/>
        </w:rPr>
        <w:t xml:space="preserve">; an </w:t>
      </w:r>
      <w:r w:rsidRPr="00B43248">
        <w:rPr>
          <w:rStyle w:val="Heading3Char2"/>
          <w:highlight w:val="cyan"/>
        </w:rPr>
        <w:t>Iranian</w:t>
      </w:r>
      <w:r w:rsidRPr="00B43248">
        <w:rPr>
          <w:sz w:val="14"/>
          <w:highlight w:val="cyan"/>
        </w:rPr>
        <w:t xml:space="preserve"> </w:t>
      </w:r>
      <w:r w:rsidRPr="00B43248">
        <w:rPr>
          <w:rStyle w:val="Emphasis"/>
          <w:highlight w:val="cyan"/>
        </w:rPr>
        <w:t>closure</w:t>
      </w:r>
      <w:r w:rsidRPr="00B43248">
        <w:rPr>
          <w:sz w:val="14"/>
          <w:highlight w:val="cyan"/>
        </w:rPr>
        <w:t xml:space="preserve"> </w:t>
      </w:r>
      <w:r w:rsidRPr="00B43248">
        <w:rPr>
          <w:rStyle w:val="Heading3Char2"/>
          <w:highlight w:val="cyan"/>
        </w:rPr>
        <w:t>of</w:t>
      </w:r>
      <w:r w:rsidRPr="00506B7B">
        <w:rPr>
          <w:sz w:val="14"/>
        </w:rPr>
        <w:t xml:space="preserve"> the Straits of </w:t>
      </w:r>
      <w:r w:rsidRPr="00B43248">
        <w:rPr>
          <w:rStyle w:val="Emphasis"/>
          <w:highlight w:val="cyan"/>
        </w:rPr>
        <w:t>Hormuz</w:t>
      </w:r>
      <w:r w:rsidRPr="00B43248">
        <w:rPr>
          <w:rStyle w:val="Heading3Char2"/>
          <w:highlight w:val="cyan"/>
        </w:rPr>
        <w:t>; fundamentalist</w:t>
      </w:r>
      <w:r w:rsidRPr="00506B7B">
        <w:rPr>
          <w:rStyle w:val="Heading3Char2"/>
        </w:rPr>
        <w:t xml:space="preserve">-driven </w:t>
      </w:r>
      <w:r w:rsidRPr="00B43248">
        <w:rPr>
          <w:rStyle w:val="Emphasis"/>
          <w:highlight w:val="cyan"/>
        </w:rPr>
        <w:t>implosion</w:t>
      </w:r>
      <w:r w:rsidRPr="00506B7B">
        <w:rPr>
          <w:rStyle w:val="Heading3Char2"/>
        </w:rPr>
        <w:t xml:space="preserve"> in the</w:t>
      </w:r>
      <w:r w:rsidRPr="00506B7B">
        <w:rPr>
          <w:sz w:val="14"/>
        </w:rPr>
        <w:t xml:space="preserve"> </w:t>
      </w:r>
      <w:r w:rsidRPr="00506B7B">
        <w:rPr>
          <w:rStyle w:val="Emphasis"/>
        </w:rPr>
        <w:t>Islamic</w:t>
      </w:r>
      <w:r w:rsidRPr="00506B7B">
        <w:rPr>
          <w:sz w:val="14"/>
        </w:rPr>
        <w:t xml:space="preserve"> </w:t>
      </w:r>
      <w:r w:rsidRPr="00506B7B">
        <w:rPr>
          <w:rStyle w:val="Heading3Char2"/>
        </w:rPr>
        <w:t xml:space="preserve">world; </w:t>
      </w:r>
      <w:r w:rsidRPr="00B43248">
        <w:rPr>
          <w:rStyle w:val="Heading3Char2"/>
          <w:highlight w:val="cyan"/>
        </w:rPr>
        <w:t>or</w:t>
      </w:r>
      <w:r w:rsidRPr="00506B7B">
        <w:rPr>
          <w:sz w:val="14"/>
        </w:rPr>
        <w:t xml:space="preserve"> a </w:t>
      </w:r>
      <w:r w:rsidRPr="00B43248">
        <w:rPr>
          <w:rStyle w:val="Emphasis"/>
          <w:highlight w:val="cyan"/>
        </w:rPr>
        <w:t>nuclear confrontation</w:t>
      </w:r>
      <w:r w:rsidRPr="00B43248">
        <w:rPr>
          <w:sz w:val="14"/>
          <w:highlight w:val="cyan"/>
        </w:rPr>
        <w:t xml:space="preserve"> </w:t>
      </w:r>
      <w:r w:rsidRPr="00B43248">
        <w:rPr>
          <w:rStyle w:val="Heading3Char2"/>
          <w:highlight w:val="cyan"/>
        </w:rPr>
        <w:t>between</w:t>
      </w:r>
      <w:r w:rsidRPr="00B43248">
        <w:rPr>
          <w:sz w:val="14"/>
          <w:highlight w:val="cyan"/>
        </w:rPr>
        <w:t xml:space="preserve"> </w:t>
      </w:r>
      <w:r w:rsidRPr="00B43248">
        <w:rPr>
          <w:rStyle w:val="Emphasis"/>
          <w:highlight w:val="cyan"/>
        </w:rPr>
        <w:t>NATO</w:t>
      </w:r>
      <w:r w:rsidRPr="00B43248">
        <w:rPr>
          <w:sz w:val="14"/>
          <w:highlight w:val="cyan"/>
        </w:rPr>
        <w:t xml:space="preserve"> </w:t>
      </w:r>
      <w:r w:rsidRPr="00B43248">
        <w:rPr>
          <w:rStyle w:val="Heading3Char2"/>
          <w:highlight w:val="cyan"/>
        </w:rPr>
        <w:t>and</w:t>
      </w:r>
      <w:r w:rsidRPr="00B43248">
        <w:rPr>
          <w:sz w:val="14"/>
          <w:highlight w:val="cyan"/>
        </w:rPr>
        <w:t xml:space="preserve"> </w:t>
      </w:r>
      <w:r w:rsidRPr="00B43248">
        <w:rPr>
          <w:rStyle w:val="Emphasis"/>
          <w:highlight w:val="cyan"/>
        </w:rPr>
        <w:t>Russia</w:t>
      </w:r>
      <w:r w:rsidRPr="00506B7B">
        <w:rPr>
          <w:sz w:val="14"/>
        </w:rPr>
        <w:t>. Fears that the Jan 3</w:t>
      </w:r>
      <w:proofErr w:type="gramStart"/>
      <w:r w:rsidRPr="00506B7B">
        <w:rPr>
          <w:sz w:val="14"/>
        </w:rPr>
        <w:t xml:space="preserve"> 2020</w:t>
      </w:r>
      <w:proofErr w:type="gramEnd"/>
      <w:r w:rsidRPr="00506B7B">
        <w:rPr>
          <w:sz w:val="14"/>
        </w:rPr>
        <w:t xml:space="preserve"> assassination of Iranian Maj. Gen. </w:t>
      </w:r>
      <w:proofErr w:type="spellStart"/>
      <w:r w:rsidRPr="00506B7B">
        <w:rPr>
          <w:sz w:val="14"/>
        </w:rPr>
        <w:t>Qasem</w:t>
      </w:r>
      <w:proofErr w:type="spellEnd"/>
      <w:r w:rsidRPr="00506B7B">
        <w:rPr>
          <w:sz w:val="14"/>
        </w:rPr>
        <w:t xml:space="preserve"> Soleimani might lead to WWIII were grossly overblown. From a systems perspective, the killing of Soleimani did not fundamentally change the actor-interconnection-</w:t>
      </w:r>
      <w:proofErr w:type="spellStart"/>
      <w:r w:rsidRPr="00506B7B">
        <w:rPr>
          <w:sz w:val="14"/>
        </w:rPr>
        <w:t>interactionadaptivity</w:t>
      </w:r>
      <w:proofErr w:type="spellEnd"/>
      <w:r w:rsidRPr="00506B7B">
        <w:rPr>
          <w:sz w:val="14"/>
        </w:rPr>
        <w:t xml:space="preserve"> equation in the Middle East. Soleimani was simply a cog who got replaced.</w:t>
      </w:r>
    </w:p>
    <w:p w14:paraId="5E790874" w14:textId="77777777" w:rsidR="00315CDD" w:rsidRPr="00506B7B" w:rsidRDefault="00315CDD" w:rsidP="00315CDD">
      <w:pPr>
        <w:pStyle w:val="Heading4"/>
        <w:rPr>
          <w:rFonts w:cs="Calibri"/>
        </w:rPr>
      </w:pPr>
      <w:r w:rsidRPr="00506B7B">
        <w:rPr>
          <w:rFonts w:cs="Calibri"/>
          <w:u w:val="single"/>
        </w:rPr>
        <w:t>Inequality</w:t>
      </w:r>
      <w:r w:rsidRPr="00506B7B">
        <w:rPr>
          <w:rFonts w:cs="Calibri"/>
        </w:rPr>
        <w:t xml:space="preserve"> hollows out </w:t>
      </w:r>
      <w:r w:rsidRPr="00506B7B">
        <w:rPr>
          <w:rFonts w:cs="Calibri"/>
          <w:u w:val="single"/>
        </w:rPr>
        <w:t>economics resilience</w:t>
      </w:r>
      <w:r w:rsidRPr="00506B7B">
        <w:rPr>
          <w:rFonts w:cs="Calibri"/>
        </w:rPr>
        <w:t xml:space="preserve">---shocks are </w:t>
      </w:r>
      <w:r w:rsidRPr="00506B7B">
        <w:rPr>
          <w:rFonts w:cs="Calibri"/>
          <w:u w:val="single"/>
        </w:rPr>
        <w:t>inevitable</w:t>
      </w:r>
      <w:r w:rsidRPr="00506B7B">
        <w:rPr>
          <w:rFonts w:cs="Calibri"/>
        </w:rPr>
        <w:t xml:space="preserve">, only </w:t>
      </w:r>
      <w:r w:rsidRPr="00506B7B">
        <w:rPr>
          <w:rFonts w:cs="Calibri"/>
          <w:u w:val="single"/>
        </w:rPr>
        <w:t>worker stability</w:t>
      </w:r>
      <w:r w:rsidRPr="00506B7B">
        <w:rPr>
          <w:rFonts w:cs="Calibri"/>
        </w:rPr>
        <w:t xml:space="preserve"> makes </w:t>
      </w:r>
      <w:r w:rsidRPr="00506B7B">
        <w:rPr>
          <w:rFonts w:cs="Calibri"/>
          <w:u w:val="single"/>
        </w:rPr>
        <w:t>recovery possible</w:t>
      </w:r>
      <w:r w:rsidRPr="00506B7B">
        <w:rPr>
          <w:rFonts w:cs="Calibri"/>
        </w:rPr>
        <w:t xml:space="preserve">. </w:t>
      </w:r>
    </w:p>
    <w:p w14:paraId="64464373" w14:textId="77777777" w:rsidR="00315CDD" w:rsidRPr="00506B7B" w:rsidRDefault="00315CDD" w:rsidP="00315CDD">
      <w:r w:rsidRPr="00506B7B">
        <w:t xml:space="preserve">Kate </w:t>
      </w:r>
      <w:r w:rsidRPr="00506B7B">
        <w:rPr>
          <w:rStyle w:val="Style13ptBold"/>
        </w:rPr>
        <w:t>Bahn 21</w:t>
      </w:r>
      <w:r w:rsidRPr="00506B7B">
        <w:t xml:space="preserve">. Washington Center for Equitable Growth Testimony before the Joint Economic Committee, "Kate Bahn testimony before the Joint Economic Committee on monopsony, workers, and corporate power". Equitable Growth. 7-14-2021. https://equitablegrowth.org/kate-bahn-testimony-before-the-joint-economic-committee-on-monopsony-workers-and-corporate-power/ </w:t>
      </w:r>
    </w:p>
    <w:p w14:paraId="76966F89" w14:textId="77777777" w:rsidR="00315CDD" w:rsidRPr="00506B7B" w:rsidRDefault="00315CDD" w:rsidP="00315CDD">
      <w:pPr>
        <w:rPr>
          <w:u w:val="single"/>
        </w:rPr>
      </w:pPr>
      <w:r w:rsidRPr="00506B7B">
        <w:t xml:space="preserve">Thank </w:t>
      </w:r>
      <w:proofErr w:type="gramStart"/>
      <w:r w:rsidRPr="00506B7B">
        <w:t>you Chair Beyer, Ranking Member Lee, and members of the Joint Economic Committee</w:t>
      </w:r>
      <w:proofErr w:type="gramEnd"/>
      <w:r w:rsidRPr="00506B7B">
        <w:t xml:space="preserve"> for inviting me to testify today. My name is Kate </w:t>
      </w:r>
      <w:proofErr w:type="gramStart"/>
      <w:r w:rsidRPr="00506B7B">
        <w:t>Bahn</w:t>
      </w:r>
      <w:proofErr w:type="gramEnd"/>
      <w:r w:rsidRPr="00506B7B">
        <w:t xml:space="preserve"> and I am the Director of Labor Market Policy and the interim Chief Economist at the Washington Center for Equitable Growth. </w:t>
      </w:r>
      <w:r w:rsidRPr="00506B7B">
        <w:rPr>
          <w:rStyle w:val="StyleUnderline"/>
        </w:rPr>
        <w:t>We seek</w:t>
      </w:r>
      <w:r w:rsidRPr="00506B7B">
        <w:t xml:space="preserve"> to advance </w:t>
      </w:r>
      <w:r w:rsidRPr="00506B7B">
        <w:rPr>
          <w:rStyle w:val="Emphasis"/>
        </w:rPr>
        <w:t>evidence-backed ideas and policies</w:t>
      </w:r>
      <w:r w:rsidRPr="00506B7B">
        <w:rPr>
          <w:rStyle w:val="StyleUnderline"/>
        </w:rPr>
        <w:t xml:space="preserve"> that promote </w:t>
      </w:r>
      <w:r w:rsidRPr="00506B7B">
        <w:rPr>
          <w:rStyle w:val="Emphasis"/>
        </w:rPr>
        <w:t xml:space="preserve">strong, </w:t>
      </w:r>
      <w:proofErr w:type="gramStart"/>
      <w:r w:rsidRPr="00506B7B">
        <w:rPr>
          <w:rStyle w:val="Emphasis"/>
        </w:rPr>
        <w:t>stable</w:t>
      </w:r>
      <w:proofErr w:type="gramEnd"/>
      <w:r w:rsidRPr="00506B7B">
        <w:rPr>
          <w:rStyle w:val="Emphasis"/>
        </w:rPr>
        <w:t xml:space="preserve"> and broad-based growth</w:t>
      </w:r>
      <w:r w:rsidRPr="00506B7B">
        <w:t xml:space="preserve">. Core to this mission is understanding the ways in which </w:t>
      </w:r>
      <w:r w:rsidRPr="00506B7B">
        <w:rPr>
          <w:rStyle w:val="StyleUnderline"/>
        </w:rPr>
        <w:t xml:space="preserve">inequality has </w:t>
      </w:r>
      <w:r w:rsidRPr="00506B7B">
        <w:rPr>
          <w:rStyle w:val="Emphasis"/>
        </w:rPr>
        <w:t xml:space="preserve">distorted, </w:t>
      </w:r>
      <w:proofErr w:type="gramStart"/>
      <w:r w:rsidRPr="00506B7B">
        <w:rPr>
          <w:rStyle w:val="Emphasis"/>
        </w:rPr>
        <w:t>subverted</w:t>
      </w:r>
      <w:proofErr w:type="gramEnd"/>
      <w:r w:rsidRPr="00506B7B">
        <w:rPr>
          <w:rStyle w:val="Emphasis"/>
        </w:rPr>
        <w:t xml:space="preserve"> and obstructed economic growth</w:t>
      </w:r>
      <w:r w:rsidRPr="00506B7B">
        <w:rPr>
          <w:rStyle w:val="StyleUnderline"/>
        </w:rPr>
        <w:t xml:space="preserve"> in recent decades.</w:t>
      </w:r>
    </w:p>
    <w:p w14:paraId="0441D608" w14:textId="77777777" w:rsidR="00315CDD" w:rsidRPr="00506B7B" w:rsidRDefault="00315CDD" w:rsidP="00315CDD">
      <w:r w:rsidRPr="00506B7B">
        <w:t xml:space="preserve">Mounting evidence, which I will review today, demonstrates how </w:t>
      </w:r>
      <w:r w:rsidRPr="00506B7B">
        <w:rPr>
          <w:rStyle w:val="StyleUnderline"/>
        </w:rPr>
        <w:t xml:space="preserve">the rising </w:t>
      </w:r>
      <w:r w:rsidRPr="00063F90">
        <w:rPr>
          <w:rStyle w:val="StyleUnderline"/>
        </w:rPr>
        <w:t>concentration of corporate</w:t>
      </w:r>
      <w:r w:rsidRPr="00506B7B">
        <w:rPr>
          <w:rStyle w:val="StyleUnderline"/>
        </w:rPr>
        <w:t xml:space="preserve"> power has </w:t>
      </w:r>
      <w:r w:rsidRPr="00B43248">
        <w:rPr>
          <w:rStyle w:val="Emphasis"/>
          <w:highlight w:val="cyan"/>
        </w:rPr>
        <w:t>increased economic inequality</w:t>
      </w:r>
      <w:r w:rsidRPr="00B43248">
        <w:rPr>
          <w:rStyle w:val="StyleUnderline"/>
          <w:highlight w:val="cyan"/>
        </w:rPr>
        <w:t xml:space="preserve"> </w:t>
      </w:r>
      <w:r w:rsidRPr="00063F90">
        <w:rPr>
          <w:rStyle w:val="StyleUnderline"/>
        </w:rPr>
        <w:t xml:space="preserve">and </w:t>
      </w:r>
      <w:r w:rsidRPr="00B43248">
        <w:rPr>
          <w:rStyle w:val="StyleUnderline"/>
          <w:highlight w:val="cyan"/>
        </w:rPr>
        <w:t xml:space="preserve">made the </w:t>
      </w:r>
      <w:r w:rsidRPr="00B43248">
        <w:rPr>
          <w:rStyle w:val="Emphasis"/>
          <w:highlight w:val="cyan"/>
        </w:rPr>
        <w:t>U.S. economy less efficient</w:t>
      </w:r>
      <w:r w:rsidRPr="00506B7B">
        <w:t xml:space="preserve">. </w:t>
      </w:r>
      <w:r w:rsidRPr="00B43248">
        <w:rPr>
          <w:rStyle w:val="StyleUnderline"/>
          <w:highlight w:val="cyan"/>
        </w:rPr>
        <w:t>Reversing</w:t>
      </w:r>
      <w:r w:rsidRPr="00506B7B">
        <w:rPr>
          <w:rStyle w:val="StyleUnderline"/>
        </w:rPr>
        <w:t xml:space="preserve"> the</w:t>
      </w:r>
      <w:r w:rsidRPr="00506B7B">
        <w:t xml:space="preserve"> trends that have led to a “</w:t>
      </w:r>
      <w:r w:rsidRPr="00506B7B">
        <w:rPr>
          <w:rStyle w:val="StyleUnderline"/>
        </w:rPr>
        <w:t>second gilded age</w:t>
      </w:r>
      <w:r w:rsidRPr="00506B7B">
        <w:t xml:space="preserve">” </w:t>
      </w:r>
      <w:r w:rsidRPr="00506B7B">
        <w:rPr>
          <w:rStyle w:val="StyleUnderline"/>
        </w:rPr>
        <w:t xml:space="preserve">is </w:t>
      </w:r>
      <w:r w:rsidRPr="00B43248">
        <w:rPr>
          <w:rStyle w:val="StyleUnderline"/>
          <w:highlight w:val="cyan"/>
        </w:rPr>
        <w:t>critical to</w:t>
      </w:r>
      <w:r w:rsidRPr="00506B7B">
        <w:rPr>
          <w:rStyle w:val="StyleUnderline"/>
        </w:rPr>
        <w:t xml:space="preserve"> encouraging a </w:t>
      </w:r>
      <w:r w:rsidRPr="00B43248">
        <w:rPr>
          <w:rStyle w:val="Emphasis"/>
          <w:highlight w:val="cyan"/>
        </w:rPr>
        <w:t>resilient economic recovery</w:t>
      </w:r>
      <w:r w:rsidRPr="00506B7B">
        <w:t xml:space="preserve"> following the pandemic-induced economic crisis of 2020 </w:t>
      </w:r>
      <w:r w:rsidRPr="00063F90">
        <w:rPr>
          <w:rStyle w:val="StyleUnderline"/>
        </w:rPr>
        <w:t xml:space="preserve">and </w:t>
      </w:r>
      <w:r w:rsidRPr="00B43248">
        <w:rPr>
          <w:rStyle w:val="StyleUnderline"/>
          <w:highlight w:val="cyan"/>
        </w:rPr>
        <w:t xml:space="preserve">encouraging a </w:t>
      </w:r>
      <w:r w:rsidRPr="00B43248">
        <w:rPr>
          <w:rStyle w:val="Emphasis"/>
          <w:highlight w:val="cyan"/>
        </w:rPr>
        <w:t xml:space="preserve">healthy, </w:t>
      </w:r>
      <w:r w:rsidRPr="00063F90">
        <w:rPr>
          <w:rStyle w:val="Emphasis"/>
        </w:rPr>
        <w:t xml:space="preserve">competitive </w:t>
      </w:r>
      <w:r w:rsidRPr="00B43248">
        <w:rPr>
          <w:rStyle w:val="Emphasis"/>
          <w:highlight w:val="cyan"/>
        </w:rPr>
        <w:t>economy</w:t>
      </w:r>
      <w:r w:rsidRPr="00506B7B">
        <w:rPr>
          <w:rStyle w:val="StyleUnderline"/>
        </w:rPr>
        <w:t xml:space="preserve"> for the future</w:t>
      </w:r>
      <w:r w:rsidRPr="00506B7B">
        <w:t>.</w:t>
      </w:r>
    </w:p>
    <w:p w14:paraId="6CBC9CBD" w14:textId="77777777" w:rsidR="00315CDD" w:rsidRPr="00506B7B" w:rsidRDefault="00315CDD" w:rsidP="00315CDD">
      <w:pPr>
        <w:rPr>
          <w:szCs w:val="16"/>
        </w:rPr>
      </w:pPr>
      <w:r w:rsidRPr="00506B7B">
        <w:rPr>
          <w:szCs w:val="16"/>
        </w:rPr>
        <w:t>Introduction</w:t>
      </w:r>
    </w:p>
    <w:p w14:paraId="1AD5E278" w14:textId="77777777" w:rsidR="00315CDD" w:rsidRPr="00506B7B" w:rsidRDefault="00315CDD" w:rsidP="00315CDD">
      <w:pPr>
        <w:rPr>
          <w:rStyle w:val="StyleUnderline"/>
        </w:rPr>
      </w:pPr>
      <w:r w:rsidRPr="00506B7B">
        <w:t xml:space="preserve">The United States boasts one of the wealthiest economies in the world, but decades of </w:t>
      </w:r>
      <w:r w:rsidRPr="00506B7B">
        <w:rPr>
          <w:rStyle w:val="Emphasis"/>
        </w:rPr>
        <w:t xml:space="preserve">increasing </w:t>
      </w:r>
      <w:r w:rsidRPr="00B43248">
        <w:rPr>
          <w:rStyle w:val="Emphasis"/>
          <w:highlight w:val="cyan"/>
        </w:rPr>
        <w:t>income inequality</w:t>
      </w:r>
      <w:r w:rsidRPr="00506B7B">
        <w:t xml:space="preserve">, </w:t>
      </w:r>
      <w:r w:rsidRPr="00506B7B">
        <w:rPr>
          <w:rStyle w:val="StyleUnderline"/>
        </w:rPr>
        <w:t>job polarization, and stagnant wages</w:t>
      </w:r>
      <w:r w:rsidRPr="00506B7B">
        <w:t xml:space="preserve"> for most Americans </w:t>
      </w:r>
      <w:r w:rsidRPr="00506B7B">
        <w:rPr>
          <w:rStyle w:val="StyleUnderline"/>
        </w:rPr>
        <w:t xml:space="preserve">has </w:t>
      </w:r>
      <w:r w:rsidRPr="00B43248">
        <w:rPr>
          <w:rStyle w:val="Emphasis"/>
          <w:highlight w:val="cyan"/>
        </w:rPr>
        <w:t>plagued</w:t>
      </w:r>
      <w:r w:rsidRPr="00506B7B">
        <w:rPr>
          <w:rStyle w:val="Emphasis"/>
        </w:rPr>
        <w:t xml:space="preserve"> our </w:t>
      </w:r>
      <w:r w:rsidRPr="00B43248">
        <w:rPr>
          <w:rStyle w:val="Emphasis"/>
          <w:highlight w:val="cyan"/>
        </w:rPr>
        <w:t>labor</w:t>
      </w:r>
      <w:r w:rsidRPr="00506B7B">
        <w:rPr>
          <w:rStyle w:val="Emphasis"/>
        </w:rPr>
        <w:t xml:space="preserve"> market</w:t>
      </w:r>
      <w:r w:rsidRPr="00506B7B">
        <w:t xml:space="preserve"> and demonstrated that a rising tide does not lift all boats. Furthermore, economic evidence demonstrates how </w:t>
      </w:r>
      <w:r w:rsidRPr="00506B7B">
        <w:rPr>
          <w:rStyle w:val="StyleUnderline"/>
        </w:rPr>
        <w:t xml:space="preserve">inequality results in an </w:t>
      </w:r>
      <w:r w:rsidRPr="00506B7B">
        <w:rPr>
          <w:rStyle w:val="Emphasis"/>
        </w:rPr>
        <w:t>inefficient</w:t>
      </w:r>
      <w:r w:rsidRPr="00506B7B">
        <w:rPr>
          <w:rStyle w:val="StyleUnderline"/>
        </w:rPr>
        <w:t xml:space="preserve"> allocation of talent and resources</w:t>
      </w:r>
      <w:r w:rsidRPr="00506B7B">
        <w:t xml:space="preserve"> while </w:t>
      </w:r>
      <w:r w:rsidRPr="00506B7B">
        <w:rPr>
          <w:rStyle w:val="StyleUnderline"/>
        </w:rPr>
        <w:t>increasing corporate concentration</w:t>
      </w:r>
      <w:r w:rsidRPr="00506B7B">
        <w:t xml:space="preserve"> that enriches the few while </w:t>
      </w:r>
      <w:r w:rsidRPr="00B43248">
        <w:rPr>
          <w:rStyle w:val="StyleUnderline"/>
          <w:highlight w:val="cyan"/>
        </w:rPr>
        <w:t>holding back</w:t>
      </w:r>
      <w:r w:rsidRPr="00506B7B">
        <w:rPr>
          <w:rStyle w:val="StyleUnderline"/>
        </w:rPr>
        <w:t xml:space="preserve"> the </w:t>
      </w:r>
      <w:r w:rsidRPr="00B43248">
        <w:rPr>
          <w:rStyle w:val="Emphasis"/>
          <w:highlight w:val="cyan"/>
        </w:rPr>
        <w:t>entire economy</w:t>
      </w:r>
      <w:r w:rsidRPr="00506B7B">
        <w:rPr>
          <w:rStyle w:val="Emphasis"/>
        </w:rPr>
        <w:t xml:space="preserve"> from its potential</w:t>
      </w:r>
      <w:r w:rsidRPr="00506B7B">
        <w:t xml:space="preserve">. </w:t>
      </w:r>
      <w:r w:rsidRPr="00506B7B">
        <w:rPr>
          <w:rStyle w:val="StyleUnderline"/>
        </w:rPr>
        <w:t>Understanding</w:t>
      </w:r>
      <w:r w:rsidRPr="00506B7B">
        <w:t xml:space="preserve"> the causes and consequences of the </w:t>
      </w:r>
      <w:r w:rsidRPr="00506B7B">
        <w:rPr>
          <w:rStyle w:val="StyleUnderline"/>
        </w:rPr>
        <w:t>concentration</w:t>
      </w:r>
      <w:r w:rsidRPr="00506B7B">
        <w:t xml:space="preserve"> of corporate power </w:t>
      </w:r>
      <w:r w:rsidRPr="00506B7B">
        <w:rPr>
          <w:rStyle w:val="StyleUnderline"/>
        </w:rPr>
        <w:t xml:space="preserve">will guide policymaking in order to ensure that the </w:t>
      </w:r>
      <w:r w:rsidRPr="00506B7B">
        <w:rPr>
          <w:rStyle w:val="Emphasis"/>
        </w:rPr>
        <w:t>economic recovery</w:t>
      </w:r>
      <w:r w:rsidRPr="00506B7B">
        <w:t xml:space="preserve"> in the next phase of the pandemic </w:t>
      </w:r>
      <w:r w:rsidRPr="00506B7B">
        <w:rPr>
          <w:rStyle w:val="StyleUnderline"/>
        </w:rPr>
        <w:t xml:space="preserve">will be </w:t>
      </w:r>
      <w:r w:rsidRPr="00506B7B">
        <w:rPr>
          <w:rStyle w:val="Emphasis"/>
        </w:rPr>
        <w:t>broadly shared</w:t>
      </w:r>
      <w:r w:rsidRPr="00506B7B">
        <w:rPr>
          <w:rStyle w:val="StyleUnderline"/>
        </w:rPr>
        <w:t xml:space="preserve"> and ensure a more </w:t>
      </w:r>
      <w:r w:rsidRPr="00506B7B">
        <w:rPr>
          <w:rStyle w:val="Emphasis"/>
        </w:rPr>
        <w:t>resilient economy</w:t>
      </w:r>
      <w:r w:rsidRPr="00506B7B">
        <w:rPr>
          <w:rStyle w:val="StyleUnderline"/>
        </w:rPr>
        <w:t>.</w:t>
      </w:r>
    </w:p>
    <w:p w14:paraId="1A5DC6F9" w14:textId="77777777" w:rsidR="00315CDD" w:rsidRPr="00506B7B" w:rsidRDefault="00315CDD" w:rsidP="00315CDD">
      <w:pPr>
        <w:rPr>
          <w:szCs w:val="16"/>
        </w:rPr>
      </w:pPr>
      <w:r w:rsidRPr="00506B7B">
        <w:rPr>
          <w:szCs w:val="16"/>
        </w:rPr>
        <w:t>“Monopsony” is a key economic concept to understand in this discussion. Monopsony is the labor market equivalent of the better-known phenomenon of “monopoly,” but instead of having only one producer of a good or service, there is effectively only one buyer of a good or service, such as only one employer hiring people’s labor in a company town. Like in monopoly, this phenomenon is not limited to when a firm is strictly the only buyer of labor. Today I will explain the circumstances and effects of employers having significant monopsony power over the market and over workers.</w:t>
      </w:r>
    </w:p>
    <w:p w14:paraId="1AA70CD6" w14:textId="77777777" w:rsidR="00315CDD" w:rsidRPr="00506B7B" w:rsidRDefault="00315CDD" w:rsidP="00315CDD">
      <w:pPr>
        <w:rPr>
          <w:rStyle w:val="StyleUnderline"/>
        </w:rPr>
      </w:pPr>
      <w:r w:rsidRPr="00506B7B">
        <w:rPr>
          <w:rStyle w:val="StyleUnderline"/>
        </w:rPr>
        <w:t xml:space="preserve">When </w:t>
      </w:r>
      <w:r w:rsidRPr="00B43248">
        <w:rPr>
          <w:rStyle w:val="StyleUnderline"/>
          <w:highlight w:val="cyan"/>
        </w:rPr>
        <w:t>employers</w:t>
      </w:r>
      <w:r w:rsidRPr="00506B7B">
        <w:rPr>
          <w:rStyle w:val="StyleUnderline"/>
        </w:rPr>
        <w:t xml:space="preserve"> have </w:t>
      </w:r>
      <w:r w:rsidRPr="00B43248">
        <w:rPr>
          <w:rStyle w:val="StyleUnderline"/>
          <w:highlight w:val="cyan"/>
        </w:rPr>
        <w:t>outsized power</w:t>
      </w:r>
      <w:r w:rsidRPr="00506B7B">
        <w:t xml:space="preserve"> in employment relationships, </w:t>
      </w:r>
      <w:r w:rsidRPr="00506B7B">
        <w:rPr>
          <w:rStyle w:val="StyleUnderline"/>
        </w:rPr>
        <w:t xml:space="preserve">they are able to </w:t>
      </w:r>
      <w:r w:rsidRPr="00B43248">
        <w:rPr>
          <w:rStyle w:val="StyleUnderline"/>
          <w:highlight w:val="cyan"/>
        </w:rPr>
        <w:t>set wages</w:t>
      </w:r>
      <w:r w:rsidRPr="00506B7B">
        <w:rPr>
          <w:rStyle w:val="StyleUnderline"/>
        </w:rPr>
        <w:t xml:space="preserve"> for their workers, </w:t>
      </w:r>
      <w:r w:rsidRPr="00B43248">
        <w:rPr>
          <w:rStyle w:val="StyleUnderline"/>
          <w:highlight w:val="cyan"/>
        </w:rPr>
        <w:t>rather than</w:t>
      </w:r>
      <w:r w:rsidRPr="00506B7B">
        <w:rPr>
          <w:rStyle w:val="StyleUnderline"/>
        </w:rPr>
        <w:t xml:space="preserve"> wages being determined by </w:t>
      </w:r>
      <w:r w:rsidRPr="00B43248">
        <w:rPr>
          <w:rStyle w:val="StyleUnderline"/>
          <w:highlight w:val="cyan"/>
        </w:rPr>
        <w:t>competitive market forces</w:t>
      </w:r>
      <w:r w:rsidRPr="00506B7B">
        <w:t xml:space="preserve">. Given this monopsony power, </w:t>
      </w:r>
      <w:r w:rsidRPr="00B43248">
        <w:rPr>
          <w:rStyle w:val="Emphasis"/>
          <w:highlight w:val="cyan"/>
        </w:rPr>
        <w:t>employers undercut workers</w:t>
      </w:r>
      <w:r w:rsidRPr="00506B7B">
        <w:t xml:space="preserve">. </w:t>
      </w:r>
      <w:r w:rsidRPr="00506B7B">
        <w:rPr>
          <w:rStyle w:val="StyleUnderline"/>
        </w:rPr>
        <w:t>This means paying them less</w:t>
      </w:r>
      <w:r w:rsidRPr="00506B7B">
        <w:t xml:space="preserve"> than the value they contribute to production. One recent survey of all the economic research on monopsony finds that, on average across studies, employers have the power to keep wages over one-third less than they would be in a perfectly competitive market. Put another way, in a theoretical competitive market, if an employer cut </w:t>
      </w:r>
      <w:proofErr w:type="gramStart"/>
      <w:r w:rsidRPr="00506B7B">
        <w:t>wages</w:t>
      </w:r>
      <w:proofErr w:type="gramEnd"/>
      <w:r w:rsidRPr="00506B7B">
        <w:t xml:space="preserve"> then all workers would quit. But in reality, </w:t>
      </w:r>
      <w:r w:rsidRPr="00506B7B">
        <w:rPr>
          <w:rStyle w:val="StyleUnderline"/>
        </w:rPr>
        <w:t xml:space="preserve">these estimates are the equivalent of a firm cutting wages by 5 percent yet only losing 10 percent to 20 percent of their workers, thus </w:t>
      </w:r>
      <w:r w:rsidRPr="00506B7B">
        <w:rPr>
          <w:rStyle w:val="Emphasis"/>
        </w:rPr>
        <w:t>growing their profits without significantly impacting their business</w:t>
      </w:r>
      <w:r w:rsidRPr="00506B7B">
        <w:rPr>
          <w:rStyle w:val="StyleUnderline"/>
        </w:rPr>
        <w:t>.</w:t>
      </w:r>
    </w:p>
    <w:p w14:paraId="15A42112" w14:textId="77777777" w:rsidR="00315CDD" w:rsidRPr="00506B7B" w:rsidRDefault="00315CDD" w:rsidP="00315CDD">
      <w:pPr>
        <w:rPr>
          <w:rStyle w:val="StyleUnderline"/>
        </w:rPr>
      </w:pPr>
      <w:r w:rsidRPr="00506B7B">
        <w:rPr>
          <w:rStyle w:val="StyleUnderline"/>
        </w:rPr>
        <w:t>It is</w:t>
      </w:r>
      <w:r w:rsidRPr="00506B7B">
        <w:t xml:space="preserve"> not only important for workers to earn a fair share so they can support themselves and their families, but also </w:t>
      </w:r>
      <w:r w:rsidRPr="00B43248">
        <w:rPr>
          <w:rStyle w:val="StyleUnderline"/>
          <w:highlight w:val="cyan"/>
        </w:rPr>
        <w:t>critical to ensure</w:t>
      </w:r>
      <w:r w:rsidRPr="00506B7B">
        <w:rPr>
          <w:rStyle w:val="StyleUnderline"/>
        </w:rPr>
        <w:t xml:space="preserve"> that our </w:t>
      </w:r>
      <w:r w:rsidRPr="00B43248">
        <w:rPr>
          <w:rStyle w:val="StyleUnderline"/>
          <w:highlight w:val="cyan"/>
        </w:rPr>
        <w:t xml:space="preserve">economy </w:t>
      </w:r>
      <w:r w:rsidRPr="00B43248">
        <w:rPr>
          <w:rStyle w:val="Emphasis"/>
          <w:highlight w:val="cyan"/>
        </w:rPr>
        <w:t>rebuilds to be stronger and more resilient</w:t>
      </w:r>
      <w:r w:rsidRPr="00506B7B">
        <w:t xml:space="preserve">. Prior to the current public health crisis and resulting recession, </w:t>
      </w:r>
      <w:r w:rsidRPr="00B43248">
        <w:rPr>
          <w:rStyle w:val="StyleUnderline"/>
          <w:highlight w:val="cyan"/>
        </w:rPr>
        <w:t>earnings inequality</w:t>
      </w:r>
      <w:r w:rsidRPr="00506B7B">
        <w:rPr>
          <w:rStyle w:val="StyleUnderline"/>
        </w:rPr>
        <w:t xml:space="preserve"> had been </w:t>
      </w:r>
      <w:r w:rsidRPr="00B43248">
        <w:rPr>
          <w:rStyle w:val="StyleUnderline"/>
          <w:highlight w:val="cyan"/>
        </w:rPr>
        <w:t>growing since</w:t>
      </w:r>
      <w:r w:rsidRPr="00506B7B">
        <w:rPr>
          <w:rStyle w:val="StyleUnderline"/>
        </w:rPr>
        <w:t xml:space="preserve"> at least the 19</w:t>
      </w:r>
      <w:r w:rsidRPr="00B43248">
        <w:rPr>
          <w:rStyle w:val="StyleUnderline"/>
          <w:highlight w:val="cyan"/>
        </w:rPr>
        <w:t>80s</w:t>
      </w:r>
      <w:r w:rsidRPr="00506B7B">
        <w:t xml:space="preserve"> while the labor share of national income has been declining in same period. </w:t>
      </w:r>
      <w:r w:rsidRPr="00506B7B">
        <w:rPr>
          <w:rStyle w:val="StyleUnderline"/>
        </w:rPr>
        <w:t xml:space="preserve">This is cause for </w:t>
      </w:r>
      <w:r w:rsidRPr="00506B7B">
        <w:rPr>
          <w:rStyle w:val="Emphasis"/>
        </w:rPr>
        <w:t>concern</w:t>
      </w:r>
      <w:r w:rsidRPr="00506B7B">
        <w:rPr>
          <w:rStyle w:val="StyleUnderline"/>
        </w:rPr>
        <w:t xml:space="preserve"> as recent evidence suggests that the </w:t>
      </w:r>
      <w:r w:rsidRPr="00B43248">
        <w:rPr>
          <w:rStyle w:val="Emphasis"/>
          <w:highlight w:val="cyan"/>
        </w:rPr>
        <w:t xml:space="preserve">labor share of income has a positive impact on GDP growth in the </w:t>
      </w:r>
      <w:proofErr w:type="gramStart"/>
      <w:r w:rsidRPr="00B43248">
        <w:rPr>
          <w:rStyle w:val="Emphasis"/>
          <w:highlight w:val="cyan"/>
        </w:rPr>
        <w:t>long-run</w:t>
      </w:r>
      <w:proofErr w:type="gramEnd"/>
      <w:r w:rsidRPr="00506B7B">
        <w:rPr>
          <w:rStyle w:val="StyleUnderline"/>
        </w:rPr>
        <w:t>.</w:t>
      </w:r>
    </w:p>
    <w:p w14:paraId="54957346" w14:textId="77777777" w:rsidR="00315CDD" w:rsidRPr="00506B7B" w:rsidRDefault="00315CDD" w:rsidP="00315CDD">
      <w:pPr>
        <w:rPr>
          <w:rStyle w:val="StyleUnderline"/>
        </w:rPr>
      </w:pPr>
      <w:r w:rsidRPr="00506B7B">
        <w:t xml:space="preserve">The unprecedented </w:t>
      </w:r>
      <w:r w:rsidRPr="00B43248">
        <w:rPr>
          <w:rStyle w:val="Emphasis"/>
          <w:highlight w:val="cyan"/>
        </w:rPr>
        <w:t>economic shock</w:t>
      </w:r>
      <w:r w:rsidRPr="00506B7B">
        <w:t xml:space="preserve"> caused by the coronavirus pandemic </w:t>
      </w:r>
      <w:r w:rsidRPr="00B43248">
        <w:rPr>
          <w:rStyle w:val="StyleUnderline"/>
          <w:highlight w:val="cyan"/>
        </w:rPr>
        <w:t xml:space="preserve">revealed </w:t>
      </w:r>
      <w:r w:rsidRPr="00063F90">
        <w:rPr>
          <w:rStyle w:val="StyleUnderline"/>
        </w:rPr>
        <w:t xml:space="preserve">how </w:t>
      </w:r>
      <w:r w:rsidRPr="00B43248">
        <w:rPr>
          <w:rStyle w:val="StyleUnderline"/>
          <w:highlight w:val="cyan"/>
        </w:rPr>
        <w:t xml:space="preserve">economic inequality leads to a </w:t>
      </w:r>
      <w:r w:rsidRPr="00B43248">
        <w:rPr>
          <w:rStyle w:val="Emphasis"/>
          <w:highlight w:val="cyan"/>
        </w:rPr>
        <w:t>fragile economy</w:t>
      </w:r>
      <w:r w:rsidRPr="00506B7B">
        <w:t xml:space="preserve">, </w:t>
      </w:r>
      <w:r w:rsidRPr="00506B7B">
        <w:rPr>
          <w:rStyle w:val="StyleUnderline"/>
        </w:rPr>
        <w:t xml:space="preserve">where those with the least are hit the hardest, </w:t>
      </w:r>
      <w:r w:rsidRPr="00B43248">
        <w:rPr>
          <w:rStyle w:val="Emphasis"/>
          <w:highlight w:val="cyan"/>
        </w:rPr>
        <w:t>amplifying recessions</w:t>
      </w:r>
      <w:r w:rsidRPr="00506B7B">
        <w:t xml:space="preserve"> </w:t>
      </w:r>
      <w:r w:rsidRPr="00506B7B">
        <w:rPr>
          <w:rStyle w:val="StyleUnderline"/>
        </w:rPr>
        <w:t xml:space="preserve">since </w:t>
      </w:r>
      <w:r w:rsidRPr="00B43248">
        <w:rPr>
          <w:rStyle w:val="StyleUnderline"/>
          <w:highlight w:val="cyan"/>
        </w:rPr>
        <w:t xml:space="preserve">lower-income </w:t>
      </w:r>
      <w:r w:rsidRPr="00063F90">
        <w:rPr>
          <w:rStyle w:val="StyleUnderline"/>
          <w:highlight w:val="cyan"/>
        </w:rPr>
        <w:t>workers</w:t>
      </w:r>
      <w:r w:rsidRPr="00063F90">
        <w:rPr>
          <w:rStyle w:val="StyleUnderline"/>
        </w:rPr>
        <w:t xml:space="preserve"> typically </w:t>
      </w:r>
      <w:r w:rsidRPr="00063F90">
        <w:rPr>
          <w:rStyle w:val="StyleUnderline"/>
          <w:highlight w:val="cyan"/>
        </w:rPr>
        <w:t>spend</w:t>
      </w:r>
      <w:r w:rsidRPr="00506B7B">
        <w:rPr>
          <w:rStyle w:val="StyleUnderline"/>
        </w:rPr>
        <w:t xml:space="preserve"> </w:t>
      </w:r>
      <w:r w:rsidRPr="00B43248">
        <w:rPr>
          <w:rStyle w:val="Emphasis"/>
          <w:highlight w:val="cyan"/>
        </w:rPr>
        <w:t>more of their income in the economy</w:t>
      </w:r>
      <w:r w:rsidRPr="00506B7B">
        <w:t xml:space="preserve">. But the crisis also demonstrated how </w:t>
      </w:r>
      <w:r w:rsidRPr="00B43248">
        <w:rPr>
          <w:rStyle w:val="StyleUnderline"/>
          <w:highlight w:val="cyan"/>
        </w:rPr>
        <w:t xml:space="preserve">economic policy targeted </w:t>
      </w:r>
      <w:r w:rsidRPr="00063F90">
        <w:rPr>
          <w:rStyle w:val="StyleUnderline"/>
          <w:highlight w:val="cyan"/>
        </w:rPr>
        <w:t>toward workers</w:t>
      </w:r>
      <w:r w:rsidRPr="00063F90">
        <w:rPr>
          <w:rStyle w:val="StyleUnderline"/>
        </w:rPr>
        <w:t xml:space="preserve"> and families can </w:t>
      </w:r>
      <w:r w:rsidRPr="00063F90">
        <w:rPr>
          <w:rStyle w:val="StyleUnderline"/>
          <w:highlight w:val="cyan"/>
        </w:rPr>
        <w:t>provide</w:t>
      </w:r>
      <w:r w:rsidRPr="00506B7B">
        <w:rPr>
          <w:rStyle w:val="StyleUnderline"/>
        </w:rPr>
        <w:t xml:space="preserve"> a </w:t>
      </w:r>
      <w:r w:rsidRPr="00B43248">
        <w:rPr>
          <w:rStyle w:val="Emphasis"/>
          <w:highlight w:val="cyan"/>
        </w:rPr>
        <w:t>foundation for growth</w:t>
      </w:r>
      <w:r w:rsidRPr="00506B7B">
        <w:t xml:space="preserve">. This is because </w:t>
      </w:r>
      <w:r w:rsidRPr="00B43248">
        <w:rPr>
          <w:rStyle w:val="Emphasis"/>
          <w:highlight w:val="cyan"/>
        </w:rPr>
        <w:t xml:space="preserve">workers are the </w:t>
      </w:r>
      <w:proofErr w:type="gramStart"/>
      <w:r w:rsidRPr="00B43248">
        <w:rPr>
          <w:rStyle w:val="Emphasis"/>
          <w:highlight w:val="cyan"/>
        </w:rPr>
        <w:t>economy</w:t>
      </w:r>
      <w:r w:rsidRPr="00506B7B">
        <w:t>, and</w:t>
      </w:r>
      <w:proofErr w:type="gramEnd"/>
      <w:r w:rsidRPr="00506B7B">
        <w:t xml:space="preserve"> </w:t>
      </w:r>
      <w:r w:rsidRPr="00506B7B">
        <w:rPr>
          <w:rStyle w:val="StyleUnderline"/>
        </w:rPr>
        <w:t xml:space="preserve">pushing back against the concentration corporate power by providing resources to </w:t>
      </w:r>
      <w:r w:rsidRPr="00506B7B">
        <w:rPr>
          <w:rStyle w:val="Emphasis"/>
        </w:rPr>
        <w:t>workers</w:t>
      </w:r>
      <w:r w:rsidRPr="00506B7B">
        <w:t xml:space="preserve"> </w:t>
      </w:r>
      <w:r w:rsidRPr="00506B7B">
        <w:rPr>
          <w:rStyle w:val="StyleUnderline"/>
        </w:rPr>
        <w:t xml:space="preserve">is the foundation for </w:t>
      </w:r>
      <w:r w:rsidRPr="00506B7B">
        <w:rPr>
          <w:rStyle w:val="Emphasis"/>
        </w:rPr>
        <w:t>strong, stable and broadly shared growth</w:t>
      </w:r>
      <w:r w:rsidRPr="00506B7B">
        <w:rPr>
          <w:rStyle w:val="StyleUnderline"/>
        </w:rPr>
        <w:t>.</w:t>
      </w:r>
    </w:p>
    <w:p w14:paraId="04742611" w14:textId="77777777" w:rsidR="00315CDD" w:rsidRPr="00506B7B" w:rsidRDefault="00315CDD" w:rsidP="00315CDD">
      <w:pPr>
        <w:rPr>
          <w:szCs w:val="16"/>
        </w:rPr>
      </w:pPr>
      <w:r w:rsidRPr="00506B7B">
        <w:rPr>
          <w:szCs w:val="16"/>
        </w:rPr>
        <w:t>The Causes of Monopsony</w:t>
      </w:r>
    </w:p>
    <w:p w14:paraId="76E50149" w14:textId="77777777" w:rsidR="00315CDD" w:rsidRPr="00506B7B" w:rsidRDefault="00315CDD" w:rsidP="00315CDD">
      <w:r w:rsidRPr="00506B7B">
        <w:t xml:space="preserve">The concept of monopsony was initially developed by the early 20th century economist Joan Robinson, who examined how </w:t>
      </w:r>
      <w:r w:rsidRPr="00506B7B">
        <w:rPr>
          <w:rStyle w:val="StyleUnderline"/>
        </w:rPr>
        <w:t>lack of competition led to unfair and inefficient economic outcomes</w:t>
      </w:r>
      <w:r w:rsidRPr="00506B7B">
        <w:t xml:space="preserve">. The prototypical example of monopsony is a company town, where there is one very dominant employer and workers have no choice but to accept low wages since they have no outside options. This is the most extreme case, but it is important to note that </w:t>
      </w:r>
      <w:r w:rsidRPr="00506B7B">
        <w:rPr>
          <w:rStyle w:val="StyleUnderline"/>
        </w:rPr>
        <w:t>firms have monopsony power in any circumstance where workers aren’t moving between jobs seamlessly</w:t>
      </w:r>
      <w:r w:rsidRPr="00506B7B">
        <w:t xml:space="preserve"> in search of the highest wages they can get.</w:t>
      </w:r>
    </w:p>
    <w:p w14:paraId="4A6F46AE" w14:textId="77777777" w:rsidR="00315CDD" w:rsidRPr="00506B7B" w:rsidRDefault="00315CDD" w:rsidP="00315CDD">
      <w:r w:rsidRPr="00B43248">
        <w:rPr>
          <w:rStyle w:val="StyleUnderline"/>
          <w:highlight w:val="cyan"/>
        </w:rPr>
        <w:t>Firms</w:t>
      </w:r>
      <w:r w:rsidRPr="00506B7B">
        <w:rPr>
          <w:rStyle w:val="StyleUnderline"/>
        </w:rPr>
        <w:t xml:space="preserve"> can </w:t>
      </w:r>
      <w:r w:rsidRPr="00063F90">
        <w:rPr>
          <w:rStyle w:val="StyleUnderline"/>
        </w:rPr>
        <w:t>use monopsony power</w:t>
      </w:r>
      <w:r w:rsidRPr="00506B7B">
        <w:rPr>
          <w:rStyle w:val="StyleUnderline"/>
        </w:rPr>
        <w:t xml:space="preserve"> </w:t>
      </w:r>
      <w:r w:rsidRPr="00063F90">
        <w:rPr>
          <w:rStyle w:val="StyleUnderline"/>
        </w:rPr>
        <w:t xml:space="preserve">to </w:t>
      </w:r>
      <w:r w:rsidRPr="00B43248">
        <w:rPr>
          <w:rStyle w:val="Emphasis"/>
          <w:highlight w:val="cyan"/>
        </w:rPr>
        <w:t>lower</w:t>
      </w:r>
      <w:r w:rsidRPr="00506B7B">
        <w:rPr>
          <w:rStyle w:val="Emphasis"/>
        </w:rPr>
        <w:t xml:space="preserve"> workers’ </w:t>
      </w:r>
      <w:r w:rsidRPr="00B43248">
        <w:rPr>
          <w:rStyle w:val="Emphasis"/>
          <w:highlight w:val="cyan"/>
        </w:rPr>
        <w:t>wages</w:t>
      </w:r>
      <w:r w:rsidRPr="00506B7B">
        <w:t xml:space="preserve"> any time workers:</w:t>
      </w:r>
    </w:p>
    <w:p w14:paraId="29F7501D" w14:textId="77777777" w:rsidR="00315CDD" w:rsidRPr="00506B7B" w:rsidRDefault="00315CDD" w:rsidP="00315CDD">
      <w:pPr>
        <w:pStyle w:val="ListParagraph"/>
        <w:numPr>
          <w:ilvl w:val="0"/>
          <w:numId w:val="11"/>
        </w:numPr>
        <w:rPr>
          <w:szCs w:val="16"/>
        </w:rPr>
      </w:pPr>
      <w:r w:rsidRPr="00506B7B">
        <w:rPr>
          <w:szCs w:val="16"/>
        </w:rPr>
        <w:t>Have few potential employers</w:t>
      </w:r>
    </w:p>
    <w:p w14:paraId="0FC92648" w14:textId="77777777" w:rsidR="00315CDD" w:rsidRPr="00506B7B" w:rsidRDefault="00315CDD" w:rsidP="00315CDD">
      <w:pPr>
        <w:pStyle w:val="ListParagraph"/>
        <w:numPr>
          <w:ilvl w:val="0"/>
          <w:numId w:val="11"/>
        </w:numPr>
        <w:rPr>
          <w:szCs w:val="16"/>
        </w:rPr>
      </w:pPr>
      <w:r w:rsidRPr="00506B7B">
        <w:rPr>
          <w:szCs w:val="16"/>
        </w:rPr>
        <w:t>Face job mobility constraints</w:t>
      </w:r>
    </w:p>
    <w:p w14:paraId="32CE3F0C" w14:textId="77777777" w:rsidR="00315CDD" w:rsidRPr="00506B7B" w:rsidRDefault="00315CDD" w:rsidP="00315CDD">
      <w:pPr>
        <w:pStyle w:val="ListParagraph"/>
        <w:numPr>
          <w:ilvl w:val="0"/>
          <w:numId w:val="11"/>
        </w:numPr>
        <w:rPr>
          <w:szCs w:val="16"/>
        </w:rPr>
      </w:pPr>
      <w:r w:rsidRPr="00506B7B">
        <w:rPr>
          <w:szCs w:val="16"/>
        </w:rPr>
        <w:t xml:space="preserve">Can only gather imperfect information about employers and jobs  </w:t>
      </w:r>
    </w:p>
    <w:p w14:paraId="2D556D40" w14:textId="77777777" w:rsidR="00315CDD" w:rsidRPr="00506B7B" w:rsidRDefault="00315CDD" w:rsidP="00315CDD">
      <w:pPr>
        <w:pStyle w:val="ListParagraph"/>
        <w:numPr>
          <w:ilvl w:val="0"/>
          <w:numId w:val="11"/>
        </w:numPr>
        <w:rPr>
          <w:szCs w:val="16"/>
        </w:rPr>
      </w:pPr>
      <w:r w:rsidRPr="00506B7B">
        <w:rPr>
          <w:szCs w:val="16"/>
        </w:rPr>
        <w:t>Have divergent preferences for job attributes</w:t>
      </w:r>
    </w:p>
    <w:p w14:paraId="414D0B70" w14:textId="77777777" w:rsidR="00315CDD" w:rsidRPr="00506B7B" w:rsidRDefault="00315CDD" w:rsidP="00315CDD">
      <w:pPr>
        <w:pStyle w:val="ListParagraph"/>
        <w:numPr>
          <w:ilvl w:val="0"/>
          <w:numId w:val="11"/>
        </w:numPr>
        <w:rPr>
          <w:szCs w:val="16"/>
        </w:rPr>
      </w:pPr>
      <w:r w:rsidRPr="00506B7B">
        <w:rPr>
          <w:szCs w:val="16"/>
        </w:rPr>
        <w:t>Lack the ability to bargain over those offers</w:t>
      </w:r>
    </w:p>
    <w:p w14:paraId="43BCA3B3" w14:textId="77777777" w:rsidR="00315CDD" w:rsidRPr="00506B7B" w:rsidRDefault="00315CDD" w:rsidP="00315CDD">
      <w:pPr>
        <w:rPr>
          <w:szCs w:val="16"/>
        </w:rPr>
      </w:pPr>
      <w:r w:rsidRPr="00506B7B">
        <w:rPr>
          <w:szCs w:val="16"/>
        </w:rPr>
        <w:t>I will go through each of these factors in turn and demonstrate how labor markets are unique compared to other markets in dealing with competitive forces.</w:t>
      </w:r>
    </w:p>
    <w:p w14:paraId="36E0E5F7" w14:textId="77777777" w:rsidR="00315CDD" w:rsidRPr="00506B7B" w:rsidRDefault="00315CDD" w:rsidP="00315CDD">
      <w:r w:rsidRPr="00506B7B">
        <w:t xml:space="preserve">While </w:t>
      </w:r>
      <w:r w:rsidRPr="00B43248">
        <w:rPr>
          <w:rStyle w:val="StyleUnderline"/>
          <w:highlight w:val="cyan"/>
        </w:rPr>
        <w:t>concentrated labor markets are</w:t>
      </w:r>
      <w:r w:rsidRPr="00506B7B">
        <w:t xml:space="preserve"> not the norm, they are </w:t>
      </w:r>
      <w:r w:rsidRPr="00B43248">
        <w:rPr>
          <w:rStyle w:val="Emphasis"/>
          <w:highlight w:val="cyan"/>
        </w:rPr>
        <w:t>pervasive</w:t>
      </w:r>
      <w:r w:rsidRPr="00506B7B">
        <w:rPr>
          <w:rStyle w:val="StyleUnderline"/>
        </w:rPr>
        <w:t xml:space="preserve"> across the United States</w:t>
      </w:r>
      <w:r w:rsidRPr="00506B7B">
        <w:t xml:space="preserve">, especially within certain sectors or locations. </w:t>
      </w:r>
      <w:r w:rsidRPr="00506B7B">
        <w:rPr>
          <w:rStyle w:val="StyleUnderline"/>
        </w:rPr>
        <w:t>When markets are</w:t>
      </w:r>
      <w:r w:rsidRPr="00506B7B">
        <w:t xml:space="preserve"> very </w:t>
      </w:r>
      <w:r w:rsidRPr="00506B7B">
        <w:rPr>
          <w:rStyle w:val="StyleUnderline"/>
        </w:rPr>
        <w:t xml:space="preserve">concentrated, </w:t>
      </w:r>
      <w:r w:rsidRPr="00B43248">
        <w:rPr>
          <w:rStyle w:val="StyleUnderline"/>
          <w:highlight w:val="cyan"/>
        </w:rPr>
        <w:t xml:space="preserve">employers </w:t>
      </w:r>
      <w:r w:rsidRPr="00063F90">
        <w:rPr>
          <w:rStyle w:val="StyleUnderline"/>
        </w:rPr>
        <w:t xml:space="preserve">can </w:t>
      </w:r>
      <w:r w:rsidRPr="00B43248">
        <w:rPr>
          <w:rStyle w:val="StyleUnderline"/>
          <w:highlight w:val="cyan"/>
        </w:rPr>
        <w:t xml:space="preserve">give workers </w:t>
      </w:r>
      <w:r w:rsidRPr="00B43248">
        <w:rPr>
          <w:rStyle w:val="Emphasis"/>
          <w:highlight w:val="cyan"/>
        </w:rPr>
        <w:t>smaller</w:t>
      </w:r>
      <w:r w:rsidRPr="00506B7B">
        <w:rPr>
          <w:rStyle w:val="Emphasis"/>
        </w:rPr>
        <w:t xml:space="preserve"> yearly </w:t>
      </w:r>
      <w:r w:rsidRPr="00B43248">
        <w:rPr>
          <w:rStyle w:val="Emphasis"/>
          <w:highlight w:val="cyan"/>
        </w:rPr>
        <w:t>raises</w:t>
      </w:r>
      <w:r w:rsidRPr="00B43248">
        <w:rPr>
          <w:rStyle w:val="StyleUnderline"/>
          <w:highlight w:val="cyan"/>
        </w:rPr>
        <w:t xml:space="preserve"> </w:t>
      </w:r>
      <w:r w:rsidRPr="00063F90">
        <w:rPr>
          <w:rStyle w:val="StyleUnderline"/>
        </w:rPr>
        <w:t xml:space="preserve">or </w:t>
      </w:r>
      <w:r w:rsidRPr="00B43248">
        <w:rPr>
          <w:rStyle w:val="StyleUnderline"/>
          <w:highlight w:val="cyan"/>
        </w:rPr>
        <w:t xml:space="preserve">make </w:t>
      </w:r>
      <w:r w:rsidRPr="00B43248">
        <w:rPr>
          <w:rStyle w:val="Emphasis"/>
          <w:highlight w:val="cyan"/>
        </w:rPr>
        <w:t>working conditions worse</w:t>
      </w:r>
      <w:r w:rsidRPr="00506B7B">
        <w:t xml:space="preserve">, </w:t>
      </w:r>
      <w:r w:rsidRPr="00B43248">
        <w:rPr>
          <w:rStyle w:val="StyleUnderline"/>
          <w:highlight w:val="cyan"/>
        </w:rPr>
        <w:t xml:space="preserve">knowing </w:t>
      </w:r>
      <w:r w:rsidRPr="00063F90">
        <w:rPr>
          <w:rStyle w:val="StyleUnderline"/>
        </w:rPr>
        <w:t xml:space="preserve">that </w:t>
      </w:r>
      <w:r w:rsidRPr="00B43248">
        <w:rPr>
          <w:rStyle w:val="StyleUnderline"/>
          <w:highlight w:val="cyan"/>
        </w:rPr>
        <w:t xml:space="preserve">their workers have </w:t>
      </w:r>
      <w:r w:rsidRPr="00B43248">
        <w:rPr>
          <w:rStyle w:val="Emphasis"/>
          <w:highlight w:val="cyan"/>
        </w:rPr>
        <w:t>nowhere to go</w:t>
      </w:r>
      <w:r w:rsidRPr="00506B7B">
        <w:rPr>
          <w:rStyle w:val="StyleUnderline"/>
        </w:rPr>
        <w:t xml:space="preserve"> to find a better job with better pay</w:t>
      </w:r>
      <w:r w:rsidRPr="00506B7B">
        <w:t>. (See Figure 1.)</w:t>
      </w:r>
    </w:p>
    <w:p w14:paraId="6CE309B2" w14:textId="77777777" w:rsidR="00315CDD" w:rsidRPr="00506B7B" w:rsidRDefault="00315CDD" w:rsidP="00315CDD">
      <w:r w:rsidRPr="00506B7B">
        <w:rPr>
          <w:rStyle w:val="StyleUnderline"/>
        </w:rPr>
        <w:t>A study</w:t>
      </w:r>
      <w:r w:rsidRPr="00506B7B">
        <w:t xml:space="preserve"> published in the journal </w:t>
      </w:r>
      <w:proofErr w:type="spellStart"/>
      <w:r w:rsidRPr="00506B7B">
        <w:t>Labour</w:t>
      </w:r>
      <w:proofErr w:type="spellEnd"/>
      <w:r w:rsidRPr="00506B7B">
        <w:t xml:space="preserve"> Economics </w:t>
      </w:r>
      <w:r w:rsidRPr="00506B7B">
        <w:rPr>
          <w:rStyle w:val="StyleUnderline"/>
        </w:rPr>
        <w:t>by</w:t>
      </w:r>
      <w:r w:rsidRPr="00506B7B">
        <w:t xml:space="preserve"> economists Jose </w:t>
      </w:r>
      <w:r w:rsidRPr="00506B7B">
        <w:rPr>
          <w:rStyle w:val="StyleUnderline"/>
        </w:rPr>
        <w:t>Azar</w:t>
      </w:r>
      <w:r w:rsidRPr="00506B7B">
        <w:t xml:space="preserve">, Ioana </w:t>
      </w:r>
      <w:r w:rsidRPr="00506B7B">
        <w:rPr>
          <w:rStyle w:val="StyleUnderline"/>
        </w:rPr>
        <w:t>Marinescu, and</w:t>
      </w:r>
      <w:r w:rsidRPr="00506B7B">
        <w:t xml:space="preserve"> Marshall </w:t>
      </w:r>
      <w:proofErr w:type="spellStart"/>
      <w:r w:rsidRPr="00506B7B">
        <w:rPr>
          <w:rStyle w:val="StyleUnderline"/>
        </w:rPr>
        <w:t>Steinbaum</w:t>
      </w:r>
      <w:proofErr w:type="spellEnd"/>
      <w:r w:rsidRPr="00506B7B">
        <w:rPr>
          <w:rStyle w:val="StyleUnderline"/>
        </w:rPr>
        <w:t xml:space="preserve"> finds that </w:t>
      </w:r>
      <w:r w:rsidRPr="00B43248">
        <w:rPr>
          <w:rStyle w:val="Emphasis"/>
          <w:highlight w:val="cyan"/>
        </w:rPr>
        <w:t>60 percent of U.S. local labor markets are highly concentrated</w:t>
      </w:r>
      <w:r w:rsidRPr="00506B7B">
        <w:t xml:space="preserve"> as defined by U.S. antitrust authorities’ 2010 horizontal merger guidelines. </w:t>
      </w:r>
      <w:r w:rsidRPr="00506B7B">
        <w:rPr>
          <w:rStyle w:val="StyleUnderline"/>
        </w:rPr>
        <w:t xml:space="preserve">This </w:t>
      </w:r>
      <w:r w:rsidRPr="00B43248">
        <w:rPr>
          <w:rStyle w:val="StyleUnderline"/>
          <w:highlight w:val="cyan"/>
        </w:rPr>
        <w:t>accounts for 20 percent of employment</w:t>
      </w:r>
      <w:r w:rsidRPr="00506B7B">
        <w:t xml:space="preserve"> in the United States. </w:t>
      </w:r>
      <w:r w:rsidRPr="00506B7B">
        <w:rPr>
          <w:rStyle w:val="StyleUnderline"/>
        </w:rPr>
        <w:t>Research</w:t>
      </w:r>
      <w:r w:rsidRPr="00506B7B">
        <w:t xml:space="preserve"> by economists Gregor Schubert, Anna Stansbury, and </w:t>
      </w:r>
      <w:proofErr w:type="spellStart"/>
      <w:r w:rsidRPr="00506B7B">
        <w:t>Bledi</w:t>
      </w:r>
      <w:proofErr w:type="spellEnd"/>
      <w:r w:rsidRPr="00506B7B">
        <w:t xml:space="preserve"> </w:t>
      </w:r>
      <w:proofErr w:type="spellStart"/>
      <w:r w:rsidRPr="00506B7B">
        <w:t>Tsaka</w:t>
      </w:r>
      <w:proofErr w:type="spellEnd"/>
      <w:r w:rsidRPr="00506B7B">
        <w:t xml:space="preserve"> </w:t>
      </w:r>
      <w:r w:rsidRPr="00506B7B">
        <w:rPr>
          <w:rStyle w:val="StyleUnderline"/>
        </w:rPr>
        <w:t xml:space="preserve">goes further by estimating </w:t>
      </w:r>
      <w:proofErr w:type="gramStart"/>
      <w:r w:rsidRPr="00506B7B">
        <w:rPr>
          <w:rStyle w:val="StyleUnderline"/>
        </w:rPr>
        <w:t>workers’</w:t>
      </w:r>
      <w:proofErr w:type="gramEnd"/>
      <w:r w:rsidRPr="00506B7B">
        <w:rPr>
          <w:rStyle w:val="StyleUnderline"/>
        </w:rPr>
        <w:t xml:space="preserve"> outside options</w:t>
      </w:r>
      <w:r w:rsidRPr="00506B7B">
        <w:t xml:space="preserve">, or the likelihood a worker is able to change into a different occupation or industry. This study finds that </w:t>
      </w:r>
      <w:r w:rsidRPr="00506B7B">
        <w:rPr>
          <w:rStyle w:val="StyleUnderline"/>
        </w:rPr>
        <w:t xml:space="preserve">even with a more expansive definition of job opportunities more than </w:t>
      </w:r>
      <w:r w:rsidRPr="00B43248">
        <w:rPr>
          <w:rStyle w:val="StyleUnderline"/>
          <w:highlight w:val="cyan"/>
        </w:rPr>
        <w:t xml:space="preserve">10 percent of the U.S. workforce is in local labor markets where pay is being </w:t>
      </w:r>
      <w:r w:rsidRPr="00B43248">
        <w:rPr>
          <w:rStyle w:val="Emphasis"/>
          <w:highlight w:val="cyan"/>
        </w:rPr>
        <w:t>suppressed by</w:t>
      </w:r>
      <w:r w:rsidRPr="00506B7B">
        <w:t xml:space="preserve"> employer </w:t>
      </w:r>
      <w:r w:rsidRPr="00B43248">
        <w:rPr>
          <w:rStyle w:val="Emphasis"/>
          <w:highlight w:val="cyan"/>
        </w:rPr>
        <w:t>concentration by at least 2 percent</w:t>
      </w:r>
      <w:r w:rsidRPr="00506B7B">
        <w:t xml:space="preserve">, and a significant proportion of these workers facing few outside options are facing pay suppression of 5 percent or more. As study co-author Anna Stansbury noted, “for a </w:t>
      </w:r>
      <w:proofErr w:type="gramStart"/>
      <w:r w:rsidRPr="00506B7B">
        <w:t>typical full-time workers</w:t>
      </w:r>
      <w:proofErr w:type="gramEnd"/>
      <w:r w:rsidRPr="00506B7B">
        <w:t xml:space="preserve"> making $50,000 a year, a 2 percent pay reduction is equivalent to losing $1,000 per year and a 5 percent pay reduction is equivalent to losing $2,500 per year.”</w:t>
      </w:r>
    </w:p>
    <w:p w14:paraId="5CF7F11E" w14:textId="77777777" w:rsidR="00315CDD" w:rsidRPr="00506B7B" w:rsidRDefault="00315CDD" w:rsidP="00315CDD">
      <w:r w:rsidRPr="00B43248">
        <w:rPr>
          <w:rStyle w:val="StyleUnderline"/>
          <w:highlight w:val="cyan"/>
        </w:rPr>
        <w:t xml:space="preserve">Certain sectors are now </w:t>
      </w:r>
      <w:r w:rsidRPr="00B43248">
        <w:rPr>
          <w:rStyle w:val="Emphasis"/>
          <w:highlight w:val="cyan"/>
        </w:rPr>
        <w:t>very concentrated</w:t>
      </w:r>
      <w:r w:rsidRPr="00506B7B">
        <w:t xml:space="preserve">, such as the healthcare industry. In a paper by the economists Elena Prager and Matt Schmitt, they find that hospital mergers led to negative wage growth among skilled workers such as nurses or pharmacy workers. </w:t>
      </w:r>
      <w:r w:rsidRPr="00B43248">
        <w:rPr>
          <w:rStyle w:val="StyleUnderline"/>
          <w:highlight w:val="cyan"/>
        </w:rPr>
        <w:t>Consolidation</w:t>
      </w:r>
      <w:r w:rsidRPr="00506B7B">
        <w:rPr>
          <w:rStyle w:val="StyleUnderline"/>
        </w:rPr>
        <w:t xml:space="preserve"> and outsized employer power</w:t>
      </w:r>
      <w:r w:rsidRPr="00506B7B">
        <w:t xml:space="preserve">, alongside other phenomenon such as the fissuring of the workplace, </w:t>
      </w:r>
      <w:r w:rsidRPr="00506B7B">
        <w:rPr>
          <w:rStyle w:val="StyleUnderline"/>
        </w:rPr>
        <w:t xml:space="preserve">may have broader impacts on the structure of the U.S. labor market when it affects the overall structure of the labor market, including the </w:t>
      </w:r>
      <w:r w:rsidRPr="00B43248">
        <w:rPr>
          <w:rStyle w:val="Emphasis"/>
          <w:highlight w:val="cyan"/>
        </w:rPr>
        <w:t>hollow</w:t>
      </w:r>
      <w:r w:rsidRPr="00506B7B">
        <w:rPr>
          <w:rStyle w:val="Emphasis"/>
        </w:rPr>
        <w:t xml:space="preserve">ing </w:t>
      </w:r>
      <w:r w:rsidRPr="00B43248">
        <w:rPr>
          <w:rStyle w:val="Emphasis"/>
          <w:highlight w:val="cyan"/>
        </w:rPr>
        <w:t>out</w:t>
      </w:r>
      <w:r w:rsidRPr="00506B7B">
        <w:rPr>
          <w:rStyle w:val="Emphasis"/>
        </w:rPr>
        <w:t xml:space="preserve"> of </w:t>
      </w:r>
      <w:proofErr w:type="gramStart"/>
      <w:r w:rsidRPr="00B43248">
        <w:rPr>
          <w:rStyle w:val="Emphasis"/>
          <w:highlight w:val="cyan"/>
        </w:rPr>
        <w:t>middle class</w:t>
      </w:r>
      <w:proofErr w:type="gramEnd"/>
      <w:r w:rsidRPr="00B43248">
        <w:rPr>
          <w:rStyle w:val="Emphasis"/>
          <w:highlight w:val="cyan"/>
        </w:rPr>
        <w:t xml:space="preserve"> jobs</w:t>
      </w:r>
      <w:r w:rsidRPr="00B43248">
        <w:rPr>
          <w:highlight w:val="cyan"/>
        </w:rPr>
        <w:t xml:space="preserve"> </w:t>
      </w:r>
      <w:r w:rsidRPr="00B43248">
        <w:rPr>
          <w:rStyle w:val="StyleUnderline"/>
          <w:highlight w:val="cyan"/>
        </w:rPr>
        <w:t>that have</w:t>
      </w:r>
      <w:r w:rsidRPr="00506B7B">
        <w:t xml:space="preserve"> historically </w:t>
      </w:r>
      <w:r w:rsidRPr="00B43248">
        <w:rPr>
          <w:rStyle w:val="StyleUnderline"/>
          <w:highlight w:val="cyan"/>
        </w:rPr>
        <w:t xml:space="preserve">been a pathway for </w:t>
      </w:r>
      <w:r w:rsidRPr="00B43248">
        <w:rPr>
          <w:rStyle w:val="Emphasis"/>
          <w:highlight w:val="cyan"/>
        </w:rPr>
        <w:t>upward mobility</w:t>
      </w:r>
      <w:r w:rsidRPr="00506B7B">
        <w:t>.</w:t>
      </w:r>
    </w:p>
    <w:p w14:paraId="0F6A50DA" w14:textId="77777777" w:rsidR="00315CDD" w:rsidRPr="00506B7B" w:rsidRDefault="00315CDD" w:rsidP="00315CDD">
      <w:pPr>
        <w:pStyle w:val="Heading4"/>
        <w:rPr>
          <w:rFonts w:cs="Calibri"/>
        </w:rPr>
      </w:pPr>
      <w:r w:rsidRPr="00506B7B">
        <w:rPr>
          <w:rFonts w:cs="Calibri"/>
        </w:rPr>
        <w:t xml:space="preserve">Economic decline results in </w:t>
      </w:r>
      <w:r w:rsidRPr="00506B7B">
        <w:rPr>
          <w:rFonts w:cs="Calibri"/>
          <w:u w:val="single"/>
        </w:rPr>
        <w:t>multilateral breakdown</w:t>
      </w:r>
      <w:r w:rsidRPr="00506B7B">
        <w:rPr>
          <w:rFonts w:cs="Calibri"/>
        </w:rPr>
        <w:t xml:space="preserve"> that causes </w:t>
      </w:r>
      <w:r w:rsidRPr="00506B7B">
        <w:rPr>
          <w:rFonts w:cs="Calibri"/>
          <w:u w:val="single"/>
        </w:rPr>
        <w:t>state collapse</w:t>
      </w:r>
      <w:r w:rsidRPr="00506B7B">
        <w:rPr>
          <w:rFonts w:cs="Calibri"/>
        </w:rPr>
        <w:t xml:space="preserve">, </w:t>
      </w:r>
      <w:r w:rsidRPr="00506B7B">
        <w:rPr>
          <w:rFonts w:cs="Calibri"/>
          <w:u w:val="single"/>
        </w:rPr>
        <w:t>conflict</w:t>
      </w:r>
      <w:r w:rsidRPr="00506B7B">
        <w:rPr>
          <w:rFonts w:cs="Calibri"/>
        </w:rPr>
        <w:t xml:space="preserve">, </w:t>
      </w:r>
      <w:r w:rsidRPr="00506B7B">
        <w:rPr>
          <w:rFonts w:cs="Calibri"/>
          <w:u w:val="single"/>
        </w:rPr>
        <w:t>climate change</w:t>
      </w:r>
      <w:r w:rsidRPr="00506B7B">
        <w:rPr>
          <w:rFonts w:cs="Calibri"/>
        </w:rPr>
        <w:t xml:space="preserve">, and </w:t>
      </w:r>
      <w:r w:rsidRPr="00506B7B">
        <w:rPr>
          <w:rFonts w:cs="Calibri"/>
          <w:u w:val="single"/>
        </w:rPr>
        <w:t>Arctic</w:t>
      </w:r>
      <w:r w:rsidRPr="00506B7B">
        <w:rPr>
          <w:rFonts w:cs="Calibri"/>
        </w:rPr>
        <w:t xml:space="preserve"> and </w:t>
      </w:r>
      <w:r w:rsidRPr="00506B7B">
        <w:rPr>
          <w:rFonts w:cs="Calibri"/>
          <w:u w:val="single"/>
        </w:rPr>
        <w:t>Space War</w:t>
      </w:r>
      <w:r w:rsidRPr="00506B7B">
        <w:rPr>
          <w:rFonts w:cs="Calibri"/>
        </w:rPr>
        <w:t>.</w:t>
      </w:r>
    </w:p>
    <w:p w14:paraId="7CAC80F3" w14:textId="77777777" w:rsidR="00315CDD" w:rsidRPr="00506B7B" w:rsidRDefault="00315CDD" w:rsidP="00315CDD">
      <w:r w:rsidRPr="00506B7B">
        <w:rPr>
          <w:rStyle w:val="Style13ptBold"/>
        </w:rPr>
        <w:t>McLennan 21</w:t>
      </w:r>
      <w:r w:rsidRPr="00506B7B">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506B7B">
        <w:t>http://www3.weforum.org/docs/WEF_The_Global_Risks_Report_2021.pdf  /</w:t>
      </w:r>
      <w:proofErr w:type="gramEnd"/>
      <w:r w:rsidRPr="00506B7B">
        <w:t>/Re-cut by Elmer</w:t>
      </w:r>
    </w:p>
    <w:p w14:paraId="00DBEE9B" w14:textId="77777777" w:rsidR="00315CDD" w:rsidRPr="00506B7B" w:rsidRDefault="00315CDD" w:rsidP="00315CDD">
      <w:pPr>
        <w:rPr>
          <w:sz w:val="26"/>
          <w:szCs w:val="26"/>
          <w:u w:val="single"/>
        </w:rPr>
      </w:pPr>
      <w:r w:rsidRPr="00506B7B">
        <w:rPr>
          <w:sz w:val="16"/>
          <w:szCs w:val="26"/>
        </w:rPr>
        <w:t xml:space="preserve">Forced to choose sides, governments may face </w:t>
      </w:r>
      <w:r w:rsidRPr="00B43248">
        <w:rPr>
          <w:b/>
          <w:sz w:val="26"/>
          <w:szCs w:val="26"/>
          <w:highlight w:val="cyan"/>
          <w:u w:val="single"/>
        </w:rPr>
        <w:t>economic</w:t>
      </w:r>
      <w:r w:rsidRPr="00506B7B">
        <w:rPr>
          <w:sz w:val="16"/>
          <w:szCs w:val="26"/>
        </w:rPr>
        <w:t xml:space="preserve"> or diplomatic </w:t>
      </w:r>
      <w:r w:rsidRPr="00B43248">
        <w:rPr>
          <w:b/>
          <w:sz w:val="26"/>
          <w:szCs w:val="26"/>
          <w:highlight w:val="cyan"/>
          <w:u w:val="single"/>
        </w:rPr>
        <w:t>consequences</w:t>
      </w:r>
      <w:r w:rsidRPr="00506B7B">
        <w:rPr>
          <w:sz w:val="26"/>
          <w:szCs w:val="26"/>
          <w:u w:val="single"/>
        </w:rPr>
        <w:t>, as proxy disputes play out in control over economic or geographic resources.</w:t>
      </w:r>
      <w:r w:rsidRPr="00506B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506B7B">
        <w:rPr>
          <w:sz w:val="26"/>
          <w:szCs w:val="26"/>
          <w:u w:val="single"/>
        </w:rPr>
        <w:t xml:space="preserve">With some </w:t>
      </w:r>
      <w:r w:rsidRPr="00B43248">
        <w:rPr>
          <w:b/>
          <w:sz w:val="26"/>
          <w:szCs w:val="26"/>
          <w:highlight w:val="cyan"/>
          <w:u w:val="single"/>
        </w:rPr>
        <w:t>alliances weakening</w:t>
      </w:r>
      <w:r w:rsidRPr="00506B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B43248">
        <w:rPr>
          <w:b/>
          <w:sz w:val="26"/>
          <w:szCs w:val="26"/>
          <w:highlight w:val="cyan"/>
          <w:u w:val="single"/>
        </w:rPr>
        <w:t>norms</w:t>
      </w:r>
      <w:r w:rsidRPr="00B43248">
        <w:rPr>
          <w:sz w:val="26"/>
          <w:szCs w:val="26"/>
          <w:highlight w:val="cyan"/>
          <w:u w:val="single"/>
        </w:rPr>
        <w:t xml:space="preserve"> </w:t>
      </w:r>
      <w:r w:rsidRPr="00506B7B">
        <w:rPr>
          <w:sz w:val="26"/>
          <w:szCs w:val="26"/>
          <w:u w:val="single"/>
        </w:rPr>
        <w:t xml:space="preserve">may </w:t>
      </w:r>
      <w:r w:rsidRPr="00B43248">
        <w:rPr>
          <w:b/>
          <w:sz w:val="26"/>
          <w:szCs w:val="26"/>
          <w:highlight w:val="cyan"/>
          <w:u w:val="single"/>
        </w:rPr>
        <w:t>no longer govern</w:t>
      </w:r>
      <w:r w:rsidRPr="00506B7B">
        <w:rPr>
          <w:sz w:val="26"/>
          <w:szCs w:val="26"/>
          <w:u w:val="single"/>
        </w:rPr>
        <w:t xml:space="preserve"> state </w:t>
      </w:r>
      <w:proofErr w:type="spellStart"/>
      <w:r w:rsidRPr="00B43248">
        <w:rPr>
          <w:b/>
          <w:sz w:val="26"/>
          <w:szCs w:val="26"/>
          <w:highlight w:val="cyan"/>
          <w:u w:val="single"/>
        </w:rPr>
        <w:t>behaviour</w:t>
      </w:r>
      <w:proofErr w:type="spellEnd"/>
      <w:r w:rsidRPr="00506B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B43248">
        <w:rPr>
          <w:b/>
          <w:bCs/>
          <w:sz w:val="26"/>
          <w:szCs w:val="26"/>
          <w:highlight w:val="cyan"/>
          <w:u w:val="single"/>
        </w:rPr>
        <w:t>economic crises will</w:t>
      </w:r>
      <w:r w:rsidRPr="00B43248">
        <w:rPr>
          <w:sz w:val="26"/>
          <w:szCs w:val="26"/>
          <w:highlight w:val="cyan"/>
          <w:u w:val="single"/>
        </w:rPr>
        <w:t xml:space="preserve"> </w:t>
      </w:r>
      <w:r w:rsidRPr="00B43248">
        <w:rPr>
          <w:b/>
          <w:sz w:val="26"/>
          <w:szCs w:val="26"/>
          <w:highlight w:val="cyan"/>
          <w:u w:val="single"/>
        </w:rPr>
        <w:t>increase</w:t>
      </w:r>
      <w:r w:rsidRPr="00506B7B">
        <w:rPr>
          <w:sz w:val="26"/>
          <w:szCs w:val="26"/>
          <w:u w:val="single"/>
        </w:rPr>
        <w:t xml:space="preserve"> the </w:t>
      </w:r>
      <w:r w:rsidRPr="00506B7B">
        <w:rPr>
          <w:bCs/>
          <w:sz w:val="26"/>
          <w:szCs w:val="26"/>
          <w:u w:val="single"/>
        </w:rPr>
        <w:t>risk</w:t>
      </w:r>
      <w:r w:rsidRPr="00506B7B">
        <w:rPr>
          <w:sz w:val="26"/>
          <w:szCs w:val="26"/>
          <w:u w:val="single"/>
        </w:rPr>
        <w:t xml:space="preserve"> of </w:t>
      </w:r>
      <w:r w:rsidRPr="00B43248">
        <w:rPr>
          <w:b/>
          <w:sz w:val="26"/>
          <w:szCs w:val="26"/>
          <w:highlight w:val="cyan"/>
          <w:u w:val="single"/>
        </w:rPr>
        <w:t>autocracy</w:t>
      </w:r>
      <w:r w:rsidRPr="00506B7B">
        <w:rPr>
          <w:sz w:val="26"/>
          <w:szCs w:val="26"/>
          <w:u w:val="single"/>
        </w:rPr>
        <w:t xml:space="preserve">, </w:t>
      </w:r>
      <w:r w:rsidRPr="00B43248">
        <w:rPr>
          <w:b/>
          <w:bCs/>
          <w:sz w:val="26"/>
          <w:szCs w:val="26"/>
          <w:highlight w:val="cyan"/>
          <w:u w:val="single"/>
        </w:rPr>
        <w:t>with corresponding</w:t>
      </w:r>
      <w:r w:rsidRPr="00B43248">
        <w:rPr>
          <w:sz w:val="26"/>
          <w:szCs w:val="26"/>
          <w:highlight w:val="cyan"/>
          <w:u w:val="single"/>
        </w:rPr>
        <w:t xml:space="preserve"> </w:t>
      </w:r>
      <w:r w:rsidRPr="00B43248">
        <w:rPr>
          <w:b/>
          <w:bCs/>
          <w:sz w:val="26"/>
          <w:szCs w:val="26"/>
          <w:highlight w:val="cyan"/>
          <w:u w:val="single"/>
          <w:bdr w:val="single" w:sz="18" w:space="0" w:color="auto"/>
        </w:rPr>
        <w:t>censorship, surveillance</w:t>
      </w:r>
      <w:r w:rsidRPr="00506B7B">
        <w:rPr>
          <w:sz w:val="26"/>
          <w:szCs w:val="26"/>
          <w:u w:val="single"/>
        </w:rPr>
        <w:t>, restriction of movement and abrogation of rights.25 Economic crises will also amplify the</w:t>
      </w:r>
      <w:r w:rsidRPr="00B43248">
        <w:rPr>
          <w:sz w:val="26"/>
          <w:szCs w:val="26"/>
          <w:highlight w:val="cyan"/>
          <w:u w:val="single"/>
        </w:rPr>
        <w:t xml:space="preserve"> </w:t>
      </w:r>
      <w:r w:rsidRPr="00B43248">
        <w:rPr>
          <w:b/>
          <w:sz w:val="26"/>
          <w:szCs w:val="26"/>
          <w:highlight w:val="cyan"/>
          <w:u w:val="single"/>
        </w:rPr>
        <w:t>challenges for middle power</w:t>
      </w:r>
      <w:r w:rsidRPr="00B43248">
        <w:rPr>
          <w:sz w:val="26"/>
          <w:szCs w:val="26"/>
          <w:highlight w:val="cyan"/>
          <w:u w:val="single"/>
        </w:rPr>
        <w:t>s</w:t>
      </w:r>
      <w:r w:rsidRPr="00506B7B">
        <w:rPr>
          <w:sz w:val="26"/>
          <w:szCs w:val="26"/>
          <w:u w:val="single"/>
        </w:rPr>
        <w:t xml:space="preserve"> as they navigate geopolitical competition</w:t>
      </w:r>
      <w:r w:rsidRPr="00506B7B">
        <w:rPr>
          <w:sz w:val="16"/>
          <w:szCs w:val="26"/>
        </w:rPr>
        <w:t xml:space="preserve">. </w:t>
      </w:r>
      <w:r w:rsidRPr="00506B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506B7B">
        <w:rPr>
          <w:sz w:val="16"/>
          <w:szCs w:val="26"/>
        </w:rPr>
        <w:t xml:space="preserve"> Economic fallout is pushing many countries to debt distress (see Chapter 1, Global Risks 2021). While G20 countries are supporting debt restructure for poorer nations,27 larger economies too may be at </w:t>
      </w:r>
      <w:r w:rsidRPr="00B43248">
        <w:rPr>
          <w:b/>
          <w:sz w:val="26"/>
          <w:szCs w:val="26"/>
          <w:highlight w:val="cyan"/>
          <w:u w:val="single"/>
        </w:rPr>
        <w:t>risk of default</w:t>
      </w:r>
      <w:r w:rsidRPr="00B43248">
        <w:rPr>
          <w:sz w:val="16"/>
          <w:szCs w:val="26"/>
          <w:highlight w:val="cyan"/>
        </w:rPr>
        <w:t xml:space="preserve"> </w:t>
      </w:r>
      <w:r w:rsidRPr="00506B7B">
        <w:rPr>
          <w:sz w:val="16"/>
          <w:szCs w:val="26"/>
        </w:rPr>
        <w:t xml:space="preserve">in the longer term;28 this would </w:t>
      </w:r>
      <w:r w:rsidRPr="00B43248">
        <w:rPr>
          <w:b/>
          <w:sz w:val="26"/>
          <w:szCs w:val="26"/>
          <w:highlight w:val="cyan"/>
          <w:u w:val="single"/>
        </w:rPr>
        <w:t>leave them further stranded</w:t>
      </w:r>
      <w:r w:rsidRPr="00506B7B">
        <w:rPr>
          <w:sz w:val="16"/>
          <w:szCs w:val="26"/>
        </w:rPr>
        <w:t>—</w:t>
      </w:r>
      <w:r w:rsidRPr="00B43248">
        <w:rPr>
          <w:b/>
          <w:sz w:val="26"/>
          <w:szCs w:val="26"/>
          <w:highlight w:val="cyan"/>
          <w:u w:val="single"/>
          <w:bdr w:val="single" w:sz="18" w:space="0" w:color="auto"/>
        </w:rPr>
        <w:t>and unable to exercise leadership—on the global stage</w:t>
      </w:r>
      <w:r w:rsidRPr="00506B7B">
        <w:rPr>
          <w:sz w:val="16"/>
          <w:szCs w:val="26"/>
        </w:rPr>
        <w:t xml:space="preserve">. Multilateral meltdown </w:t>
      </w:r>
      <w:r w:rsidRPr="00B43248">
        <w:rPr>
          <w:b/>
          <w:sz w:val="26"/>
          <w:szCs w:val="26"/>
          <w:highlight w:val="cyan"/>
          <w:u w:val="single"/>
        </w:rPr>
        <w:t xml:space="preserve">Middle power weaknesses </w:t>
      </w:r>
      <w:r w:rsidRPr="00506B7B">
        <w:rPr>
          <w:sz w:val="16"/>
          <w:szCs w:val="26"/>
        </w:rPr>
        <w:t xml:space="preserve">will be </w:t>
      </w:r>
      <w:r w:rsidRPr="00B43248">
        <w:rPr>
          <w:b/>
          <w:sz w:val="26"/>
          <w:szCs w:val="26"/>
          <w:highlight w:val="cyan"/>
          <w:u w:val="single"/>
        </w:rPr>
        <w:t>reinforced</w:t>
      </w:r>
      <w:r w:rsidRPr="00B43248">
        <w:rPr>
          <w:sz w:val="16"/>
          <w:szCs w:val="26"/>
          <w:highlight w:val="cyan"/>
        </w:rPr>
        <w:t xml:space="preserve"> </w:t>
      </w:r>
      <w:r w:rsidRPr="00506B7B">
        <w:rPr>
          <w:sz w:val="16"/>
          <w:szCs w:val="26"/>
        </w:rPr>
        <w:t xml:space="preserve">in weakened institutions, which may translate to </w:t>
      </w:r>
      <w:r w:rsidRPr="00B43248">
        <w:rPr>
          <w:b/>
          <w:sz w:val="26"/>
          <w:szCs w:val="26"/>
          <w:highlight w:val="cyan"/>
          <w:u w:val="single"/>
        </w:rPr>
        <w:t xml:space="preserve">more uncertainty and lagging progress on shared global challenges such as </w:t>
      </w:r>
      <w:r w:rsidRPr="00B43248">
        <w:rPr>
          <w:b/>
          <w:sz w:val="26"/>
          <w:szCs w:val="26"/>
          <w:highlight w:val="cyan"/>
          <w:u w:val="single"/>
          <w:bdr w:val="single" w:sz="18" w:space="0" w:color="auto"/>
        </w:rPr>
        <w:t>climate change</w:t>
      </w:r>
      <w:r w:rsidRPr="00506B7B">
        <w:rPr>
          <w:sz w:val="16"/>
          <w:szCs w:val="26"/>
        </w:rPr>
        <w:t xml:space="preserve">, </w:t>
      </w:r>
      <w:r w:rsidRPr="00506B7B">
        <w:rPr>
          <w:b/>
          <w:bCs/>
          <w:sz w:val="26"/>
          <w:szCs w:val="26"/>
          <w:u w:val="single"/>
        </w:rPr>
        <w:t>health, poverty reduction and technology governance</w:t>
      </w:r>
      <w:r w:rsidRPr="00506B7B">
        <w:rPr>
          <w:sz w:val="16"/>
          <w:szCs w:val="26"/>
        </w:rPr>
        <w:t xml:space="preserve">. </w:t>
      </w:r>
      <w:r w:rsidRPr="00506B7B">
        <w:rPr>
          <w:sz w:val="26"/>
          <w:szCs w:val="26"/>
          <w:u w:val="single"/>
        </w:rPr>
        <w:t xml:space="preserve">In the absence of strong regulating institutions, </w:t>
      </w:r>
      <w:r w:rsidRPr="00B43248">
        <w:rPr>
          <w:b/>
          <w:sz w:val="26"/>
          <w:szCs w:val="26"/>
          <w:highlight w:val="cyan"/>
          <w:u w:val="single"/>
        </w:rPr>
        <w:t>the Arctic and space represent new realms for</w:t>
      </w:r>
      <w:r w:rsidRPr="00506B7B">
        <w:rPr>
          <w:sz w:val="26"/>
          <w:szCs w:val="26"/>
          <w:u w:val="single"/>
        </w:rPr>
        <w:t xml:space="preserve"> potential </w:t>
      </w:r>
      <w:r w:rsidRPr="00B43248">
        <w:rPr>
          <w:b/>
          <w:sz w:val="26"/>
          <w:szCs w:val="26"/>
          <w:highlight w:val="cyan"/>
          <w:u w:val="single"/>
        </w:rPr>
        <w:t>conflict</w:t>
      </w:r>
      <w:r w:rsidRPr="00506B7B">
        <w:rPr>
          <w:sz w:val="26"/>
          <w:szCs w:val="26"/>
          <w:u w:val="single"/>
        </w:rPr>
        <w:t xml:space="preserve"> as the superpowers and middle powers alike compete to extract resources and secure strategic advantage.29</w:t>
      </w:r>
      <w:r w:rsidRPr="00506B7B">
        <w:rPr>
          <w:sz w:val="16"/>
          <w:szCs w:val="26"/>
        </w:rPr>
        <w:t xml:space="preserve"> If the global superpowers continue to accumulate economic, </w:t>
      </w:r>
      <w:proofErr w:type="gramStart"/>
      <w:r w:rsidRPr="00506B7B">
        <w:rPr>
          <w:sz w:val="16"/>
          <w:szCs w:val="26"/>
        </w:rPr>
        <w:t>military</w:t>
      </w:r>
      <w:proofErr w:type="gramEnd"/>
      <w:r w:rsidRPr="00506B7B">
        <w:rPr>
          <w:sz w:val="16"/>
          <w:szCs w:val="26"/>
        </w:rPr>
        <w:t xml:space="preserve"> and technological power in a zero-sum playing field, some middle powers could increasingly fall behind. </w:t>
      </w:r>
      <w:r w:rsidRPr="00506B7B">
        <w:rPr>
          <w:sz w:val="26"/>
          <w:szCs w:val="26"/>
          <w:u w:val="single"/>
        </w:rPr>
        <w:t xml:space="preserve">Without cooperation nor access to important innovations, middle powers will struggle to define solutions to the world’s problems. In the long term, GRPS </w:t>
      </w:r>
      <w:r w:rsidRPr="00B43248">
        <w:rPr>
          <w:b/>
          <w:sz w:val="26"/>
          <w:szCs w:val="26"/>
          <w:highlight w:val="cyan"/>
          <w:u w:val="single"/>
        </w:rPr>
        <w:t>respondents forecasted “w</w:t>
      </w:r>
      <w:r w:rsidRPr="00506B7B">
        <w:rPr>
          <w:sz w:val="26"/>
          <w:szCs w:val="26"/>
          <w:u w:val="single"/>
        </w:rPr>
        <w:t xml:space="preserve">eapons of </w:t>
      </w:r>
      <w:r w:rsidRPr="00B43248">
        <w:rPr>
          <w:b/>
          <w:sz w:val="26"/>
          <w:szCs w:val="26"/>
          <w:highlight w:val="cyan"/>
          <w:u w:val="single"/>
        </w:rPr>
        <w:t>m</w:t>
      </w:r>
      <w:r w:rsidRPr="00506B7B">
        <w:rPr>
          <w:sz w:val="26"/>
          <w:szCs w:val="26"/>
          <w:u w:val="single"/>
        </w:rPr>
        <w:t xml:space="preserve">ass </w:t>
      </w:r>
      <w:r w:rsidRPr="00B43248">
        <w:rPr>
          <w:b/>
          <w:sz w:val="26"/>
          <w:szCs w:val="26"/>
          <w:highlight w:val="cyan"/>
          <w:u w:val="single"/>
        </w:rPr>
        <w:t>d</w:t>
      </w:r>
      <w:r w:rsidRPr="00506B7B">
        <w:rPr>
          <w:sz w:val="26"/>
          <w:szCs w:val="26"/>
          <w:u w:val="single"/>
        </w:rPr>
        <w:t xml:space="preserve">estruction” </w:t>
      </w:r>
      <w:r w:rsidRPr="00B43248">
        <w:rPr>
          <w:b/>
          <w:sz w:val="26"/>
          <w:szCs w:val="26"/>
          <w:highlight w:val="cyan"/>
          <w:u w:val="single"/>
        </w:rPr>
        <w:t>and “state collapse</w:t>
      </w:r>
      <w:r w:rsidRPr="00506B7B">
        <w:rPr>
          <w:sz w:val="26"/>
          <w:szCs w:val="26"/>
          <w:u w:val="single"/>
        </w:rPr>
        <w:t xml:space="preserve">” as the two top critical threats: in the absence of strong institutions or clear rules, clashes— such as those in </w:t>
      </w:r>
      <w:r w:rsidRPr="00B43248">
        <w:rPr>
          <w:b/>
          <w:sz w:val="26"/>
          <w:szCs w:val="26"/>
          <w:highlight w:val="cyan"/>
          <w:u w:val="single"/>
          <w:bdr w:val="single" w:sz="12" w:space="0" w:color="auto"/>
        </w:rPr>
        <w:t xml:space="preserve">Nagorno-Karabakh or the </w:t>
      </w:r>
      <w:proofErr w:type="spellStart"/>
      <w:r w:rsidRPr="00B43248">
        <w:rPr>
          <w:b/>
          <w:sz w:val="26"/>
          <w:szCs w:val="26"/>
          <w:highlight w:val="cyan"/>
          <w:u w:val="single"/>
          <w:bdr w:val="single" w:sz="12" w:space="0" w:color="auto"/>
        </w:rPr>
        <w:t>Galwan</w:t>
      </w:r>
      <w:proofErr w:type="spellEnd"/>
      <w:r w:rsidRPr="00B43248">
        <w:rPr>
          <w:b/>
          <w:sz w:val="26"/>
          <w:szCs w:val="26"/>
          <w:highlight w:val="cyan"/>
          <w:u w:val="single"/>
          <w:bdr w:val="single" w:sz="12" w:space="0" w:color="auto"/>
        </w:rPr>
        <w:t xml:space="preserve"> Valley</w:t>
      </w:r>
      <w:r w:rsidRPr="00506B7B">
        <w:rPr>
          <w:sz w:val="26"/>
          <w:szCs w:val="26"/>
          <w:u w:val="single"/>
        </w:rPr>
        <w:t>—</w:t>
      </w:r>
      <w:r w:rsidRPr="00B43248">
        <w:rPr>
          <w:b/>
          <w:sz w:val="26"/>
          <w:szCs w:val="26"/>
          <w:highlight w:val="cyan"/>
          <w:u w:val="single"/>
        </w:rPr>
        <w:t>may more frequently flare into</w:t>
      </w:r>
      <w:r w:rsidRPr="00B43248">
        <w:rPr>
          <w:sz w:val="26"/>
          <w:szCs w:val="26"/>
          <w:highlight w:val="cyan"/>
          <w:u w:val="single"/>
        </w:rPr>
        <w:t xml:space="preserve"> </w:t>
      </w:r>
      <w:r w:rsidRPr="00506B7B">
        <w:rPr>
          <w:sz w:val="26"/>
          <w:szCs w:val="26"/>
          <w:u w:val="single"/>
        </w:rPr>
        <w:t xml:space="preserve">full-fledged </w:t>
      </w:r>
      <w:r w:rsidRPr="00B43248">
        <w:rPr>
          <w:b/>
          <w:sz w:val="26"/>
          <w:szCs w:val="26"/>
          <w:highlight w:val="cyan"/>
          <w:u w:val="single"/>
        </w:rPr>
        <w:t>interstate conflicts</w:t>
      </w:r>
      <w:r w:rsidRPr="00506B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105D5B65" w14:textId="77777777" w:rsidR="00315CDD" w:rsidRPr="00506B7B" w:rsidRDefault="00315CDD" w:rsidP="00315CDD">
      <w:pPr>
        <w:pStyle w:val="Heading4"/>
        <w:rPr>
          <w:rFonts w:cs="Calibri"/>
        </w:rPr>
      </w:pPr>
      <w:r w:rsidRPr="00506B7B">
        <w:rPr>
          <w:rFonts w:cs="Calibri"/>
        </w:rPr>
        <w:t xml:space="preserve">Eroding financial resilience causes </w:t>
      </w:r>
      <w:r w:rsidRPr="00506B7B">
        <w:rPr>
          <w:rFonts w:cs="Calibri"/>
          <w:u w:val="single"/>
        </w:rPr>
        <w:t>global war</w:t>
      </w:r>
      <w:r w:rsidRPr="00506B7B">
        <w:rPr>
          <w:rFonts w:cs="Calibri"/>
        </w:rPr>
        <w:t xml:space="preserve">---that overcomes traditional barriers to conflict. </w:t>
      </w:r>
    </w:p>
    <w:p w14:paraId="6887F62D" w14:textId="77777777" w:rsidR="00315CDD" w:rsidRPr="00506B7B" w:rsidRDefault="00315CDD" w:rsidP="00315CDD">
      <w:r w:rsidRPr="00506B7B">
        <w:t xml:space="preserve">Jomo Kwame </w:t>
      </w:r>
      <w:r w:rsidRPr="00506B7B">
        <w:rPr>
          <w:rStyle w:val="Style13ptBold"/>
        </w:rPr>
        <w:t>Sundaram &amp;</w:t>
      </w:r>
      <w:r w:rsidRPr="00506B7B">
        <w:t xml:space="preserve"> Vladimir </w:t>
      </w:r>
      <w:r w:rsidRPr="00506B7B">
        <w:rPr>
          <w:rStyle w:val="Style13ptBold"/>
        </w:rPr>
        <w:t>Popov 19</w:t>
      </w:r>
      <w:r w:rsidRPr="00506B7B">
        <w:t xml:space="preserve">. </w:t>
      </w:r>
      <w:proofErr w:type="gramStart"/>
      <w:r w:rsidRPr="00506B7B">
        <w:t>Former economics professor,</w:t>
      </w:r>
      <w:proofErr w:type="gramEnd"/>
      <w:r w:rsidRPr="00506B7B">
        <w:t xml:space="preserve"> was United Nations Assistant Secretary-General for Economic Development, and received the Wassily Leontief Prize for Advancing the Frontiers of Economic Thought in 2007. Former senior economics researcher in the Soviet Union, </w:t>
      </w:r>
      <w:proofErr w:type="gramStart"/>
      <w:r w:rsidRPr="00506B7B">
        <w:t>Russia</w:t>
      </w:r>
      <w:proofErr w:type="gramEnd"/>
      <w:r w:rsidRPr="00506B7B">
        <w:t xml:space="preserve"> and the United Nations Secretariat, is now Research Director at the Dialogue of Civilizations Research Institute in Berlin “Economic Crisis Can Trigger World War.” </w:t>
      </w:r>
      <w:hyperlink r:id="rId15" w:history="1">
        <w:r w:rsidRPr="00506B7B">
          <w:rPr>
            <w:rStyle w:val="Hyperlink"/>
          </w:rPr>
          <w:t>http://www.ipsnews.net/2019/02/economic-crisis-can-trigger-world-war/</w:t>
        </w:r>
      </w:hyperlink>
      <w:r w:rsidRPr="00506B7B">
        <w:t xml:space="preserve">. </w:t>
      </w:r>
    </w:p>
    <w:p w14:paraId="42FC0270" w14:textId="77777777" w:rsidR="00315CDD" w:rsidRPr="00506B7B" w:rsidRDefault="00315CDD" w:rsidP="00315CDD">
      <w:r w:rsidRPr="00506B7B">
        <w:t xml:space="preserve">Economic recovery efforts since the 2008-2009 global financial crisis have mainly depended on unconventional monetary policies. </w:t>
      </w:r>
      <w:r w:rsidRPr="00506B7B">
        <w:rPr>
          <w:rStyle w:val="StyleUnderline"/>
        </w:rPr>
        <w:t xml:space="preserve">As fears rise of yet another international </w:t>
      </w:r>
      <w:r w:rsidRPr="00B43248">
        <w:rPr>
          <w:rStyle w:val="StyleUnderline"/>
          <w:highlight w:val="cyan"/>
        </w:rPr>
        <w:t>financial crisis</w:t>
      </w:r>
      <w:r w:rsidRPr="00506B7B">
        <w:t xml:space="preserve">, </w:t>
      </w:r>
      <w:r w:rsidRPr="00506B7B">
        <w:rPr>
          <w:rStyle w:val="Emphasis"/>
        </w:rPr>
        <w:t>there are growing concerns about the</w:t>
      </w:r>
      <w:r w:rsidRPr="00B43248">
        <w:rPr>
          <w:rStyle w:val="Emphasis"/>
          <w:highlight w:val="cyan"/>
        </w:rPr>
        <w:t xml:space="preserve"> increased possibility of large-scale military conflict</w:t>
      </w:r>
      <w:r w:rsidRPr="00506B7B">
        <w:t>.</w:t>
      </w:r>
    </w:p>
    <w:p w14:paraId="58F65C00" w14:textId="77777777" w:rsidR="00315CDD" w:rsidRPr="00506B7B" w:rsidRDefault="00315CDD" w:rsidP="00315CDD">
      <w:r w:rsidRPr="00506B7B">
        <w:t xml:space="preserve">More worryingly, in </w:t>
      </w:r>
      <w:r w:rsidRPr="00506B7B">
        <w:rPr>
          <w:rStyle w:val="StyleUnderline"/>
        </w:rPr>
        <w:t xml:space="preserve">the current political landscape, </w:t>
      </w:r>
      <w:r w:rsidRPr="00B43248">
        <w:rPr>
          <w:rStyle w:val="StyleUnderline"/>
          <w:highlight w:val="cyan"/>
        </w:rPr>
        <w:t>prolonged economic crisis</w:t>
      </w:r>
      <w:r w:rsidRPr="00506B7B">
        <w:rPr>
          <w:rStyle w:val="StyleUnderline"/>
        </w:rPr>
        <w:t>, combined with rising economic inequality, chauvinistic ethno-populism as well as aggressive jingoist rhetoric, including threats</w:t>
      </w:r>
      <w:r w:rsidRPr="00506B7B">
        <w:t xml:space="preserve">, </w:t>
      </w:r>
      <w:r w:rsidRPr="00B43248">
        <w:rPr>
          <w:rStyle w:val="Emphasis"/>
          <w:highlight w:val="cyan"/>
        </w:rPr>
        <w:t>could</w:t>
      </w:r>
      <w:r w:rsidRPr="00506B7B">
        <w:rPr>
          <w:rStyle w:val="Emphasis"/>
        </w:rPr>
        <w:t xml:space="preserve"> easily </w:t>
      </w:r>
      <w:r w:rsidRPr="00B43248">
        <w:rPr>
          <w:rStyle w:val="Emphasis"/>
          <w:highlight w:val="cyan"/>
        </w:rPr>
        <w:t>spin out of control and ‘morph’ into military conflict, and</w:t>
      </w:r>
      <w:r w:rsidRPr="00506B7B">
        <w:rPr>
          <w:rStyle w:val="Emphasis"/>
        </w:rPr>
        <w:t xml:space="preserve"> worse, </w:t>
      </w:r>
      <w:r w:rsidRPr="00B43248">
        <w:rPr>
          <w:rStyle w:val="Emphasis"/>
          <w:highlight w:val="cyan"/>
        </w:rPr>
        <w:t>world war.</w:t>
      </w:r>
    </w:p>
    <w:p w14:paraId="7E34599E" w14:textId="77777777" w:rsidR="00315CDD" w:rsidRPr="00506B7B" w:rsidRDefault="00315CDD" w:rsidP="00315CDD">
      <w:r w:rsidRPr="00506B7B">
        <w:t>Crisis responses limited</w:t>
      </w:r>
    </w:p>
    <w:p w14:paraId="395EF8A3" w14:textId="77777777" w:rsidR="00315CDD" w:rsidRPr="00506B7B" w:rsidRDefault="00315CDD" w:rsidP="00315CDD">
      <w:r w:rsidRPr="00506B7B">
        <w:rPr>
          <w:rStyle w:val="StyleUnderline"/>
        </w:rPr>
        <w:t xml:space="preserve">The </w:t>
      </w:r>
      <w:r w:rsidRPr="00B43248">
        <w:rPr>
          <w:rStyle w:val="StyleUnderline"/>
          <w:highlight w:val="cyan"/>
        </w:rPr>
        <w:t>2008</w:t>
      </w:r>
      <w:r w:rsidRPr="00506B7B">
        <w:rPr>
          <w:rStyle w:val="StyleUnderline"/>
        </w:rPr>
        <w:t xml:space="preserve">-2009 global financial crisis </w:t>
      </w:r>
      <w:r w:rsidRPr="00B43248">
        <w:rPr>
          <w:rStyle w:val="StyleUnderline"/>
          <w:highlight w:val="cyan"/>
        </w:rPr>
        <w:t>almost ‘bankrupted’ governments</w:t>
      </w:r>
      <w:r w:rsidRPr="00506B7B">
        <w:rPr>
          <w:rStyle w:val="StyleUnderline"/>
        </w:rPr>
        <w:t xml:space="preserve"> and caused systemic collapse</w:t>
      </w:r>
      <w:r w:rsidRPr="00506B7B">
        <w:t xml:space="preserve">. </w:t>
      </w:r>
      <w:r w:rsidRPr="00B43248">
        <w:rPr>
          <w:rStyle w:val="StyleUnderline"/>
          <w:highlight w:val="cyan"/>
        </w:rPr>
        <w:t>Policymakers managed to pull the world economy from the brink,</w:t>
      </w:r>
      <w:r w:rsidRPr="00506B7B">
        <w:rPr>
          <w:rStyle w:val="StyleUnderline"/>
        </w:rPr>
        <w:t xml:space="preserve"> but soon switched from counter-cyclical fiscal efforts to unconventional monetary measures, </w:t>
      </w:r>
      <w:r w:rsidRPr="00B43248">
        <w:rPr>
          <w:rStyle w:val="StyleUnderline"/>
          <w:highlight w:val="cyan"/>
        </w:rPr>
        <w:t>primarily ‘quantitative easing’ and</w:t>
      </w:r>
      <w:r w:rsidRPr="00506B7B">
        <w:rPr>
          <w:rStyle w:val="StyleUnderline"/>
        </w:rPr>
        <w:t xml:space="preserve"> very </w:t>
      </w:r>
      <w:r w:rsidRPr="00B43248">
        <w:rPr>
          <w:rStyle w:val="StyleUnderline"/>
          <w:highlight w:val="cyan"/>
        </w:rPr>
        <w:t>low</w:t>
      </w:r>
      <w:r w:rsidRPr="00506B7B">
        <w:rPr>
          <w:rStyle w:val="StyleUnderline"/>
        </w:rPr>
        <w:t xml:space="preserve">, if not negative real </w:t>
      </w:r>
      <w:r w:rsidRPr="00B43248">
        <w:rPr>
          <w:rStyle w:val="StyleUnderline"/>
          <w:highlight w:val="cyan"/>
        </w:rPr>
        <w:t>interest rates</w:t>
      </w:r>
      <w:r w:rsidRPr="00B43248">
        <w:rPr>
          <w:highlight w:val="cyan"/>
        </w:rPr>
        <w:t>.</w:t>
      </w:r>
    </w:p>
    <w:p w14:paraId="0B7550F9" w14:textId="77777777" w:rsidR="00315CDD" w:rsidRPr="00506B7B" w:rsidRDefault="00315CDD" w:rsidP="00315CDD">
      <w:pPr>
        <w:rPr>
          <w:u w:val="single"/>
        </w:rPr>
      </w:pPr>
      <w:r w:rsidRPr="00506B7B">
        <w:t xml:space="preserve">But while these monetary interventions averted realization of the worst fears at the time by turning the US economy around, </w:t>
      </w:r>
      <w:r w:rsidRPr="00506B7B">
        <w:rPr>
          <w:rStyle w:val="StyleUnderline"/>
        </w:rPr>
        <w:t>they did little to address underlying economic weaknesses</w:t>
      </w:r>
      <w:r w:rsidRPr="00506B7B">
        <w:t>, largely due to the ascendance of finance in recent decades at the expense of the real economy. Since then, despite promising to do so, policymakers have not seriously pursued, let alone achieved, such needed reforms.</w:t>
      </w:r>
    </w:p>
    <w:p w14:paraId="2EB00613" w14:textId="77777777" w:rsidR="00315CDD" w:rsidRPr="00506B7B" w:rsidRDefault="00315CDD" w:rsidP="00315CDD">
      <w:r w:rsidRPr="00506B7B">
        <w:t xml:space="preserve">Instead, </w:t>
      </w:r>
      <w:r w:rsidRPr="00506B7B">
        <w:rPr>
          <w:rStyle w:val="StyleUnderline"/>
        </w:rPr>
        <w:t xml:space="preserve">ostensible structural reformers have taken advantage of the crisis to pursue largely irrelevant efforts to further ‘casualize’ </w:t>
      </w:r>
      <w:proofErr w:type="spellStart"/>
      <w:r w:rsidRPr="00506B7B">
        <w:rPr>
          <w:rStyle w:val="StyleUnderline"/>
        </w:rPr>
        <w:t>labour</w:t>
      </w:r>
      <w:proofErr w:type="spellEnd"/>
      <w:r w:rsidRPr="00506B7B">
        <w:rPr>
          <w:rStyle w:val="StyleUnderline"/>
        </w:rPr>
        <w:t xml:space="preserve"> markets</w:t>
      </w:r>
      <w:r w:rsidRPr="00506B7B">
        <w:t>. This lack of structural reform has meant that the unprecedented liquidity central banks injected into economies has not been well allocated to stimulate resurgence of the real economy.</w:t>
      </w:r>
    </w:p>
    <w:p w14:paraId="31E5C16C" w14:textId="77777777" w:rsidR="00315CDD" w:rsidRPr="00506B7B" w:rsidRDefault="00315CDD" w:rsidP="00315CDD">
      <w:r w:rsidRPr="00506B7B">
        <w:t>From bust to bubble</w:t>
      </w:r>
    </w:p>
    <w:p w14:paraId="563A20C1" w14:textId="77777777" w:rsidR="00315CDD" w:rsidRPr="00506B7B" w:rsidRDefault="00315CDD" w:rsidP="00315CDD">
      <w:r w:rsidRPr="00506B7B">
        <w:t xml:space="preserve">Instead, </w:t>
      </w:r>
      <w:r w:rsidRPr="00506B7B">
        <w:rPr>
          <w:rStyle w:val="StyleUnderline"/>
        </w:rPr>
        <w:t>easy credit raised asset prices to levels even higher than those prevailing before 2008</w:t>
      </w:r>
      <w:r w:rsidRPr="00506B7B">
        <w:t>. US house prices are now 8% more than at the peak of the property bubble in 2006, while its price-to-earnings ratio in late 2018 was even higher than in 2008 and in 1929, when the Wall Street Crash precipitated the Great Depression.</w:t>
      </w:r>
    </w:p>
    <w:p w14:paraId="0F0761C2" w14:textId="77777777" w:rsidR="00315CDD" w:rsidRPr="00506B7B" w:rsidRDefault="00315CDD" w:rsidP="00315CDD">
      <w:r w:rsidRPr="00506B7B">
        <w:rPr>
          <w:rStyle w:val="StyleUnderline"/>
        </w:rPr>
        <w:t xml:space="preserve">As monetary tightening checks asset price bubbles, </w:t>
      </w:r>
      <w:r w:rsidRPr="00B43248">
        <w:rPr>
          <w:rStyle w:val="StyleUnderline"/>
          <w:highlight w:val="cyan"/>
        </w:rPr>
        <w:t>another economic crisis</w:t>
      </w:r>
      <w:r w:rsidRPr="00506B7B">
        <w:rPr>
          <w:rStyle w:val="StyleUnderline"/>
        </w:rPr>
        <w:t xml:space="preserve"> — possibly </w:t>
      </w:r>
      <w:r w:rsidRPr="00B43248">
        <w:rPr>
          <w:rStyle w:val="StyleUnderline"/>
          <w:highlight w:val="cyan"/>
        </w:rPr>
        <w:t>more severe than the last</w:t>
      </w:r>
      <w:r w:rsidRPr="00506B7B">
        <w:rPr>
          <w:rStyle w:val="StyleUnderline"/>
        </w:rPr>
        <w:t xml:space="preserve">, as the economy has become less responsive to such blunt monetary interventions — </w:t>
      </w:r>
      <w:r w:rsidRPr="00B43248">
        <w:rPr>
          <w:rStyle w:val="StyleUnderline"/>
          <w:highlight w:val="cyan"/>
        </w:rPr>
        <w:t>is</w:t>
      </w:r>
      <w:r w:rsidRPr="00506B7B">
        <w:rPr>
          <w:rStyle w:val="StyleUnderline"/>
        </w:rPr>
        <w:t xml:space="preserve"> considered </w:t>
      </w:r>
      <w:r w:rsidRPr="00B43248">
        <w:rPr>
          <w:rStyle w:val="Emphasis"/>
          <w:highlight w:val="cyan"/>
        </w:rPr>
        <w:t>likely</w:t>
      </w:r>
      <w:r w:rsidRPr="00506B7B">
        <w:t>. A decade of such unconventional monetary policies, with very low interest rates, has greatly depleted their ability to revive the economy.</w:t>
      </w:r>
    </w:p>
    <w:p w14:paraId="293E1A8E" w14:textId="77777777" w:rsidR="00315CDD" w:rsidRPr="00506B7B" w:rsidRDefault="00315CDD" w:rsidP="00315CDD">
      <w:pPr>
        <w:rPr>
          <w:u w:val="single"/>
        </w:rPr>
      </w:pPr>
      <w:r w:rsidRPr="00506B7B">
        <w:t xml:space="preserve">The implications beyond the economy of such developments and policy responses are already being seen. Prolonged economic distress has worsened public antipathy towards the culturally alien — not only abroad, but also within. Thus, </w:t>
      </w:r>
      <w:r w:rsidRPr="00B43248">
        <w:rPr>
          <w:rStyle w:val="StyleUnderline"/>
          <w:highlight w:val="cyan"/>
        </w:rPr>
        <w:t>another round of economic stress</w:t>
      </w:r>
      <w:r w:rsidRPr="00506B7B">
        <w:rPr>
          <w:rStyle w:val="StyleUnderline"/>
        </w:rPr>
        <w:t xml:space="preserve"> is deemed likely to </w:t>
      </w:r>
      <w:r w:rsidRPr="00B43248">
        <w:rPr>
          <w:rStyle w:val="Emphasis"/>
          <w:highlight w:val="cyan"/>
        </w:rPr>
        <w:t>foment unrest, conflict, even war</w:t>
      </w:r>
      <w:r w:rsidRPr="00506B7B">
        <w:rPr>
          <w:rStyle w:val="StyleUnderline"/>
        </w:rPr>
        <w:t xml:space="preserve"> as it is blamed on the foreign.</w:t>
      </w:r>
    </w:p>
    <w:p w14:paraId="4E8D9393" w14:textId="77777777" w:rsidR="00315CDD" w:rsidRPr="00506B7B" w:rsidRDefault="00315CDD" w:rsidP="00315CDD">
      <w:r w:rsidRPr="00506B7B">
        <w:t>International trade shrank by two-thirds within half a decade after the US passed the Smoot-Hawley Tariff Act in 1930, at the start of the Great Depression, ostensibly to protect American workers and farmers from foreign competition!</w:t>
      </w:r>
    </w:p>
    <w:p w14:paraId="28634E03" w14:textId="77777777" w:rsidR="00315CDD" w:rsidRPr="00506B7B" w:rsidRDefault="00315CDD" w:rsidP="00315CDD">
      <w:r w:rsidRPr="00506B7B">
        <w:t>Liberalization’s discontents</w:t>
      </w:r>
    </w:p>
    <w:p w14:paraId="04B49A3E" w14:textId="77777777" w:rsidR="00315CDD" w:rsidRPr="00506B7B" w:rsidRDefault="00315CDD" w:rsidP="00315CDD">
      <w:pPr>
        <w:rPr>
          <w:b/>
          <w:iCs/>
          <w:u w:val="single"/>
          <w:bdr w:val="single" w:sz="8" w:space="0" w:color="auto"/>
        </w:rPr>
      </w:pPr>
      <w:r w:rsidRPr="00506B7B">
        <w:rPr>
          <w:rStyle w:val="Emphasis"/>
        </w:rPr>
        <w:t xml:space="preserve">Rising economic </w:t>
      </w:r>
      <w:r w:rsidRPr="00B43248">
        <w:rPr>
          <w:rStyle w:val="Emphasis"/>
          <w:highlight w:val="cyan"/>
        </w:rPr>
        <w:t>insecurity</w:t>
      </w:r>
      <w:r w:rsidRPr="00506B7B">
        <w:t xml:space="preserve">, inequalities and deprivation are expected to strengthen ethno-populist and jingoistic nationalist sentiments, and </w:t>
      </w:r>
      <w:r w:rsidRPr="00B43248">
        <w:rPr>
          <w:rStyle w:val="Emphasis"/>
          <w:highlight w:val="cyan"/>
        </w:rPr>
        <w:t xml:space="preserve">increase social tensions and turmoil, </w:t>
      </w:r>
      <w:r w:rsidRPr="00506B7B">
        <w:rPr>
          <w:rStyle w:val="Emphasis"/>
        </w:rPr>
        <w:t xml:space="preserve">especially </w:t>
      </w:r>
      <w:r w:rsidRPr="00B43248">
        <w:rPr>
          <w:rStyle w:val="Emphasis"/>
          <w:highlight w:val="cyan"/>
        </w:rPr>
        <w:t>among</w:t>
      </w:r>
      <w:r w:rsidRPr="00506B7B">
        <w:rPr>
          <w:rStyle w:val="Emphasis"/>
        </w:rPr>
        <w:t xml:space="preserve"> the </w:t>
      </w:r>
      <w:r w:rsidRPr="00B43248">
        <w:rPr>
          <w:rStyle w:val="Emphasis"/>
          <w:highlight w:val="cyan"/>
        </w:rPr>
        <w:t>growing</w:t>
      </w:r>
      <w:r w:rsidRPr="00506B7B">
        <w:rPr>
          <w:rStyle w:val="Emphasis"/>
        </w:rPr>
        <w:t xml:space="preserve"> </w:t>
      </w:r>
      <w:r w:rsidRPr="00B43248">
        <w:rPr>
          <w:rStyle w:val="Emphasis"/>
          <w:highlight w:val="cyan"/>
        </w:rPr>
        <w:t>precariat</w:t>
      </w:r>
      <w:r w:rsidRPr="00506B7B">
        <w:rPr>
          <w:rStyle w:val="Emphasis"/>
        </w:rPr>
        <w:t xml:space="preserve"> and others </w:t>
      </w:r>
      <w:r w:rsidRPr="00B43248">
        <w:rPr>
          <w:rStyle w:val="Emphasis"/>
          <w:highlight w:val="cyan"/>
        </w:rPr>
        <w:t>who feel vulnerable</w:t>
      </w:r>
      <w:r w:rsidRPr="00506B7B">
        <w:rPr>
          <w:rStyle w:val="Emphasis"/>
        </w:rPr>
        <w:t xml:space="preserve"> or threatened.</w:t>
      </w:r>
    </w:p>
    <w:p w14:paraId="1F8DE523" w14:textId="77777777" w:rsidR="00315CDD" w:rsidRPr="00506B7B" w:rsidRDefault="00315CDD" w:rsidP="00315CDD">
      <w:r w:rsidRPr="00506B7B">
        <w:t xml:space="preserve">Thus, </w:t>
      </w:r>
      <w:r w:rsidRPr="00B43248">
        <w:rPr>
          <w:rStyle w:val="Emphasis"/>
          <w:highlight w:val="cyan"/>
        </w:rPr>
        <w:t>ethno-populist</w:t>
      </w:r>
      <w:r w:rsidRPr="00506B7B">
        <w:rPr>
          <w:rStyle w:val="Emphasis"/>
        </w:rPr>
        <w:t xml:space="preserve"> inspired chauvinistic nationalism may</w:t>
      </w:r>
      <w:r w:rsidRPr="00B43248">
        <w:rPr>
          <w:rStyle w:val="Emphasis"/>
          <w:highlight w:val="cyan"/>
        </w:rPr>
        <w:t xml:space="preserve"> exacerbate tensions</w:t>
      </w:r>
      <w:r w:rsidRPr="00506B7B">
        <w:t xml:space="preserve">, </w:t>
      </w:r>
      <w:r w:rsidRPr="00B43248">
        <w:rPr>
          <w:rStyle w:val="StyleUnderline"/>
          <w:highlight w:val="cyan"/>
        </w:rPr>
        <w:t>leading to conflicts</w:t>
      </w:r>
      <w:r w:rsidRPr="00506B7B">
        <w:rPr>
          <w:rStyle w:val="StyleUnderline"/>
        </w:rPr>
        <w:t xml:space="preserve"> and tensions among countries, as in the 1930s.</w:t>
      </w:r>
      <w:r w:rsidRPr="00506B7B">
        <w:t xml:space="preserve"> Opportunistic leaders have been blaming such misfortunes on outsiders and may seek to reverse policies associated with the perceived causes, such as ‘globalist’ economic liberalization.</w:t>
      </w:r>
    </w:p>
    <w:p w14:paraId="219C346D" w14:textId="77777777" w:rsidR="00315CDD" w:rsidRPr="00506B7B" w:rsidRDefault="00315CDD" w:rsidP="00315CDD">
      <w:r w:rsidRPr="00506B7B">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14:paraId="009402BB" w14:textId="77777777" w:rsidR="00315CDD" w:rsidRPr="00506B7B" w:rsidRDefault="00315CDD" w:rsidP="00315CDD">
      <w:pPr>
        <w:rPr>
          <w:u w:val="single"/>
        </w:rPr>
      </w:pPr>
      <w:r w:rsidRPr="00506B7B">
        <w:t xml:space="preserve">To be sure, globalization and liberalization are statistically associated with growing economic inequality and rising ethno-populism. </w:t>
      </w:r>
      <w:r w:rsidRPr="00506B7B">
        <w:rPr>
          <w:rStyle w:val="StyleUnderline"/>
        </w:rPr>
        <w:t>Declining real incomes and growing economic insecurity have apparently strengthened ethno-populism and nationalistic chauvinism, threatening economic liberalization itself, both within and among countries.</w:t>
      </w:r>
    </w:p>
    <w:p w14:paraId="49397E33" w14:textId="77777777" w:rsidR="00315CDD" w:rsidRPr="00506B7B" w:rsidRDefault="00315CDD" w:rsidP="00315CDD">
      <w:r w:rsidRPr="00506B7B">
        <w:t>Insecurity, populism, conflict</w:t>
      </w:r>
    </w:p>
    <w:p w14:paraId="3DAB4232" w14:textId="77777777" w:rsidR="00315CDD" w:rsidRPr="00506B7B" w:rsidRDefault="00315CDD" w:rsidP="00315CDD">
      <w:r w:rsidRPr="00506B7B">
        <w:t>Thomas Piketty has argued that a sudden increase in income inequality is often followed by a great crisis. Although causality is difficult to prove, with wealth and income inequality now at historical highs, this should give cause for concern.</w:t>
      </w:r>
    </w:p>
    <w:p w14:paraId="6E174B08" w14:textId="77777777" w:rsidR="00315CDD" w:rsidRPr="00506B7B" w:rsidRDefault="00315CDD" w:rsidP="00315CDD">
      <w:r w:rsidRPr="00506B7B">
        <w:t xml:space="preserve">Of course, other factors also contribute to or exacerbate civil and international tensions, with some due to policies intended for other purposes. Nevertheless, even if unintended, such developments could inadvertently </w:t>
      </w:r>
      <w:proofErr w:type="spellStart"/>
      <w:r w:rsidRPr="00506B7B">
        <w:t>catalyse</w:t>
      </w:r>
      <w:proofErr w:type="spellEnd"/>
      <w:r w:rsidRPr="00506B7B">
        <w:t xml:space="preserve"> future crises and conflicts.</w:t>
      </w:r>
    </w:p>
    <w:p w14:paraId="0EA66E11" w14:textId="77777777" w:rsidR="00315CDD" w:rsidRPr="00506B7B" w:rsidRDefault="00315CDD" w:rsidP="00315CDD">
      <w:r w:rsidRPr="00506B7B">
        <w:t>Publics often have good reason to be restless, if not angry, but the emotional appeals of ethno-populism and jingoistic nationalism are leading to chauvinistic policy measures which only make things worse.</w:t>
      </w:r>
    </w:p>
    <w:p w14:paraId="21D934E8" w14:textId="77777777" w:rsidR="00315CDD" w:rsidRPr="00506B7B" w:rsidRDefault="00315CDD" w:rsidP="00315CDD">
      <w:r w:rsidRPr="00506B7B">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14:paraId="24CF5AA3" w14:textId="77777777" w:rsidR="00315CDD" w:rsidRPr="00506B7B" w:rsidRDefault="00315CDD" w:rsidP="00315CDD">
      <w:r w:rsidRPr="00506B7B">
        <w:t>Avoiding Thucydides’ iceberg</w:t>
      </w:r>
    </w:p>
    <w:p w14:paraId="41D4D517" w14:textId="77777777" w:rsidR="00315CDD" w:rsidRPr="00506B7B" w:rsidRDefault="00315CDD" w:rsidP="00315CDD">
      <w:r w:rsidRPr="00506B7B">
        <w:t xml:space="preserve">Thus, </w:t>
      </w:r>
      <w:r w:rsidRPr="00506B7B">
        <w:rPr>
          <w:rStyle w:val="Emphasis"/>
        </w:rPr>
        <w:t xml:space="preserve">protracted economic distress, </w:t>
      </w:r>
      <w:r w:rsidRPr="00B43248">
        <w:rPr>
          <w:rStyle w:val="Emphasis"/>
          <w:highlight w:val="cyan"/>
        </w:rPr>
        <w:t>economic conflicts or</w:t>
      </w:r>
      <w:r w:rsidRPr="00506B7B">
        <w:rPr>
          <w:rStyle w:val="Emphasis"/>
        </w:rPr>
        <w:t xml:space="preserve"> another </w:t>
      </w:r>
      <w:r w:rsidRPr="00B43248">
        <w:rPr>
          <w:rStyle w:val="Emphasis"/>
          <w:highlight w:val="cyan"/>
        </w:rPr>
        <w:t xml:space="preserve">financial crisis </w:t>
      </w:r>
      <w:r w:rsidRPr="00506B7B">
        <w:rPr>
          <w:rStyle w:val="Emphasis"/>
        </w:rPr>
        <w:t xml:space="preserve">could </w:t>
      </w:r>
      <w:r w:rsidRPr="00B43248">
        <w:rPr>
          <w:rStyle w:val="Emphasis"/>
          <w:highlight w:val="cyan"/>
        </w:rPr>
        <w:t>lead to military confrontation</w:t>
      </w:r>
      <w:r w:rsidRPr="00506B7B">
        <w:rPr>
          <w:rStyle w:val="Emphasis"/>
        </w:rPr>
        <w:t xml:space="preserve"> by the protagonists, </w:t>
      </w:r>
      <w:r w:rsidRPr="00B43248">
        <w:rPr>
          <w:rStyle w:val="Emphasis"/>
          <w:highlight w:val="cyan"/>
        </w:rPr>
        <w:t>even</w:t>
      </w:r>
      <w:r w:rsidRPr="00506B7B">
        <w:rPr>
          <w:rStyle w:val="Emphasis"/>
        </w:rPr>
        <w:t xml:space="preserve"> if </w:t>
      </w:r>
      <w:r w:rsidRPr="00B43248">
        <w:rPr>
          <w:rStyle w:val="Emphasis"/>
          <w:highlight w:val="cyan"/>
        </w:rPr>
        <w:t>unintended.</w:t>
      </w:r>
      <w:r w:rsidRPr="00506B7B">
        <w:t xml:space="preserve"> Less than a decade after the Great Depression started, the Second World War had begun as the Axis powers challenged the earlier entrenched colonial powers.</w:t>
      </w:r>
    </w:p>
    <w:p w14:paraId="1CFF9DD6" w14:textId="77777777" w:rsidR="00315CDD" w:rsidRPr="00506B7B" w:rsidRDefault="00315CDD" w:rsidP="00315CDD">
      <w:r w:rsidRPr="00506B7B">
        <w:rPr>
          <w:rStyle w:val="StyleUnderline"/>
        </w:rPr>
        <w:t>They patently ignored Thucydides’ warning</w:t>
      </w:r>
      <w:r w:rsidRPr="00506B7B">
        <w:t>, in chronicling the Peloponnesian wars over two millennia before, when the rise of Athens threatened the established dominance of Sparta!</w:t>
      </w:r>
    </w:p>
    <w:p w14:paraId="1556E35A" w14:textId="77777777" w:rsidR="00315CDD" w:rsidRDefault="00315CDD" w:rsidP="00315CDD">
      <w:pPr>
        <w:rPr>
          <w:rStyle w:val="StyleUnderline"/>
        </w:rPr>
      </w:pPr>
      <w:r w:rsidRPr="00506B7B">
        <w:rPr>
          <w:rStyle w:val="StyleUnderline"/>
        </w:rPr>
        <w:t>Anticipating and addressing such possibilities may well serve to help avoid otherwise imminent disasters by undertaking pre-emptive collective action, as difficult as that may be.</w:t>
      </w:r>
    </w:p>
    <w:p w14:paraId="415CA78C" w14:textId="77777777" w:rsidR="00315CDD" w:rsidRDefault="00315CDD" w:rsidP="00315CDD">
      <w:pPr>
        <w:pStyle w:val="Heading4"/>
      </w:pPr>
      <w:r>
        <w:t>Nuclear war causes extinction</w:t>
      </w:r>
    </w:p>
    <w:p w14:paraId="1A947403" w14:textId="77777777" w:rsidR="00315CDD" w:rsidRPr="005E50AE" w:rsidRDefault="00315CDD" w:rsidP="00315CDD">
      <w:pPr>
        <w:pStyle w:val="ListParagraph"/>
        <w:numPr>
          <w:ilvl w:val="0"/>
          <w:numId w:val="27"/>
        </w:numPr>
      </w:pPr>
      <w:r>
        <w:t>Checked</w:t>
      </w:r>
    </w:p>
    <w:p w14:paraId="4C335BE0" w14:textId="77777777" w:rsidR="00315CDD" w:rsidRPr="00E530E8" w:rsidRDefault="00315CDD" w:rsidP="00315CDD">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69587079" w14:textId="77777777" w:rsidR="00315CDD" w:rsidRPr="00506B7B" w:rsidRDefault="00315CDD" w:rsidP="00315CDD">
      <w:pPr>
        <w:rPr>
          <w:rStyle w:val="StyleUnderline"/>
          <w:sz w:val="16"/>
          <w:u w:val="none"/>
        </w:rPr>
      </w:pPr>
      <w:r w:rsidRPr="00055D8B">
        <w:rPr>
          <w:sz w:val="16"/>
        </w:rPr>
        <w:t xml:space="preserve">Consequences human survival 12. </w:t>
      </w:r>
      <w:r w:rsidRPr="00B43248">
        <w:rPr>
          <w:rStyle w:val="StyleUnderline"/>
          <w:highlight w:val="cyan"/>
        </w:rPr>
        <w:t>Even if the 'other'</w:t>
      </w:r>
      <w:r w:rsidRPr="00055D8B">
        <w:rPr>
          <w:rStyle w:val="StyleUnderline"/>
        </w:rPr>
        <w:t xml:space="preserve"> side </w:t>
      </w:r>
      <w:r w:rsidRPr="00B43248">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B43248">
        <w:rPr>
          <w:rStyle w:val="StyleUnderline"/>
          <w:highlight w:val="cyan"/>
        </w:rPr>
        <w:t>will still make</w:t>
      </w:r>
      <w:r w:rsidRPr="00391E10">
        <w:rPr>
          <w:sz w:val="16"/>
        </w:rPr>
        <w:t xml:space="preserve"> 'our' country (and </w:t>
      </w:r>
      <w:r w:rsidRPr="00391E10">
        <w:rPr>
          <w:rStyle w:val="StyleUnderline"/>
        </w:rPr>
        <w:t xml:space="preserve">the rest of </w:t>
      </w:r>
      <w:r w:rsidRPr="00B43248">
        <w:rPr>
          <w:rStyle w:val="StyleUnderline"/>
          <w:highlight w:val="cyan"/>
        </w:rPr>
        <w:t>the world</w:t>
      </w:r>
      <w:r w:rsidRPr="00391E10">
        <w:rPr>
          <w:sz w:val="16"/>
        </w:rPr>
        <w:t xml:space="preserve">) </w:t>
      </w:r>
      <w:r w:rsidRPr="00B43248">
        <w:rPr>
          <w:rStyle w:val="Emphasis"/>
          <w:highlight w:val="cyan"/>
        </w:rPr>
        <w:t>uninhabitable</w:t>
      </w:r>
      <w:r w:rsidRPr="00391E10">
        <w:rPr>
          <w:sz w:val="16"/>
        </w:rPr>
        <w:t xml:space="preserve">, potentially </w:t>
      </w:r>
      <w:r w:rsidRPr="00B43248">
        <w:rPr>
          <w:rStyle w:val="StyleUnderline"/>
          <w:highlight w:val="cyan"/>
        </w:rPr>
        <w:t>inducing global famine lasting</w:t>
      </w:r>
      <w:r w:rsidRPr="00391E10">
        <w:rPr>
          <w:sz w:val="16"/>
        </w:rPr>
        <w:t xml:space="preserve"> up to </w:t>
      </w:r>
      <w:r w:rsidRPr="00B43248">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B43248">
        <w:rPr>
          <w:highlight w:val="cyan"/>
          <w:u w:val="single"/>
        </w:rPr>
        <w:t xml:space="preserve">A nuclear war </w:t>
      </w:r>
      <w:r w:rsidRPr="00391E10">
        <w:rPr>
          <w:u w:val="single"/>
        </w:rPr>
        <w:t xml:space="preserve">between Russia and the United States, even after the arsenal reductions planned under New START, </w:t>
      </w:r>
      <w:r w:rsidRPr="00B43248">
        <w:rPr>
          <w:highlight w:val="cyan"/>
          <w:u w:val="single"/>
        </w:rPr>
        <w:t>could produce a nuclear winter</w:t>
      </w:r>
      <w:r w:rsidRPr="00391E10">
        <w:rPr>
          <w:sz w:val="16"/>
        </w:rPr>
        <w:t xml:space="preserve">. Hence, an attack by either side could be suicidal, </w:t>
      </w:r>
      <w:r w:rsidRPr="00B43248">
        <w:rPr>
          <w:rStyle w:val="StyleUnderline"/>
          <w:highlight w:val="cyan"/>
        </w:rPr>
        <w:t xml:space="preserve">resulting in </w:t>
      </w:r>
      <w:proofErr w:type="spellStart"/>
      <w:r w:rsidRPr="00B43248">
        <w:rPr>
          <w:rStyle w:val="Emphasis"/>
          <w:highlight w:val="cyan"/>
        </w:rPr>
        <w:t>self assured</w:t>
      </w:r>
      <w:proofErr w:type="spellEnd"/>
      <w:r w:rsidRPr="00B43248">
        <w:rPr>
          <w:rStyle w:val="Emphasis"/>
          <w:highlight w:val="cyan"/>
        </w:rPr>
        <w:t xml:space="preserve"> destruction</w:t>
      </w:r>
      <w:r w:rsidRPr="00B43248">
        <w:rPr>
          <w:rStyle w:val="StyleUnderline"/>
          <w:highlight w:val="cyan"/>
        </w:rPr>
        <w:t xml:space="preserve">. </w:t>
      </w:r>
      <w:r w:rsidRPr="00391E10">
        <w:rPr>
          <w:rStyle w:val="StyleUnderline"/>
        </w:rPr>
        <w:t xml:space="preserve">Even </w:t>
      </w:r>
      <w:r w:rsidRPr="00B43248">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B43248">
        <w:rPr>
          <w:rStyle w:val="StyleUnderline"/>
          <w:highlight w:val="cyan"/>
        </w:rPr>
        <w:t>produce</w:t>
      </w:r>
      <w:r w:rsidRPr="00391E10">
        <w:rPr>
          <w:rStyle w:val="StyleUnderline"/>
        </w:rPr>
        <w:t xml:space="preserve"> so much </w:t>
      </w:r>
      <w:r w:rsidRPr="00B43248">
        <w:rPr>
          <w:rStyle w:val="StyleUnderline"/>
          <w:highlight w:val="cyan"/>
        </w:rPr>
        <w:t>smoke</w:t>
      </w:r>
      <w:r w:rsidRPr="00391E10">
        <w:rPr>
          <w:rStyle w:val="StyleUnderline"/>
        </w:rPr>
        <w:t xml:space="preserve"> that temperatures would fall below those </w:t>
      </w:r>
      <w:r w:rsidRPr="00B43248">
        <w:rPr>
          <w:rStyle w:val="StyleUnderline"/>
          <w:highlight w:val="cyan"/>
        </w:rPr>
        <w:t xml:space="preserve">of the </w:t>
      </w:r>
      <w:r w:rsidRPr="00391E10">
        <w:rPr>
          <w:rStyle w:val="StyleUnderline"/>
        </w:rPr>
        <w:t xml:space="preserve">Little </w:t>
      </w:r>
      <w:r w:rsidRPr="00B43248">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B43248">
        <w:rPr>
          <w:rStyle w:val="StyleUnderline"/>
          <w:highlight w:val="cyan"/>
        </w:rPr>
        <w:t xml:space="preserve">allowing </w:t>
      </w:r>
      <w:r w:rsidRPr="00391E10">
        <w:rPr>
          <w:rStyle w:val="StyleUnderline"/>
        </w:rPr>
        <w:t xml:space="preserve">more </w:t>
      </w:r>
      <w:r w:rsidRPr="00B43248">
        <w:rPr>
          <w:rStyle w:val="Emphasis"/>
          <w:highlight w:val="cyan"/>
        </w:rPr>
        <w:t>ultraviolet</w:t>
      </w:r>
      <w:r w:rsidRPr="00391E10">
        <w:rPr>
          <w:rStyle w:val="StyleUnderline"/>
        </w:rPr>
        <w:t xml:space="preserve"> </w:t>
      </w:r>
      <w:r w:rsidRPr="00B43248">
        <w:rPr>
          <w:rStyle w:val="StyleUnderline"/>
          <w:highlight w:val="cyan"/>
        </w:rPr>
        <w:t>radiation</w:t>
      </w:r>
      <w:r w:rsidRPr="00391E10">
        <w:rPr>
          <w:sz w:val="16"/>
        </w:rPr>
        <w:t xml:space="preserve"> to reach Earth's surface. </w:t>
      </w:r>
      <w:r w:rsidRPr="00391E10">
        <w:rPr>
          <w:rStyle w:val="Emphasis"/>
        </w:rPr>
        <w:t xml:space="preserve">Recent </w:t>
      </w:r>
      <w:r w:rsidRPr="00B43248">
        <w:rPr>
          <w:rStyle w:val="Emphasis"/>
          <w:highlight w:val="cyan"/>
        </w:rPr>
        <w:t>studies</w:t>
      </w:r>
      <w:r w:rsidRPr="00B43248">
        <w:rPr>
          <w:rStyle w:val="StyleUnderline"/>
          <w:highlight w:val="cyan"/>
        </w:rPr>
        <w:t xml:space="preserve"> predict </w:t>
      </w:r>
      <w:r w:rsidRPr="00391E10">
        <w:rPr>
          <w:rStyle w:val="StyleUnderline"/>
        </w:rPr>
        <w:t xml:space="preserve">that </w:t>
      </w:r>
      <w:r w:rsidRPr="00B43248">
        <w:rPr>
          <w:rStyle w:val="StyleUnderline"/>
          <w:highlight w:val="cya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B43248">
        <w:rPr>
          <w:rStyle w:val="StyleUnderline"/>
          <w:highlight w:val="cyan"/>
        </w:rPr>
        <w:t>would decline</w:t>
      </w:r>
      <w:r w:rsidRPr="00391E10">
        <w:rPr>
          <w:u w:val="single"/>
        </w:rPr>
        <w:t xml:space="preserve"> </w:t>
      </w:r>
      <w:r w:rsidRPr="00B43248">
        <w:rPr>
          <w:highlight w:val="cyan"/>
          <w:u w:val="single"/>
        </w:rPr>
        <w:t xml:space="preserve">by </w:t>
      </w:r>
      <w:r w:rsidRPr="00391E10">
        <w:rPr>
          <w:u w:val="single"/>
        </w:rPr>
        <w:t xml:space="preserve">about </w:t>
      </w:r>
      <w:r w:rsidRPr="00B43248">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B43248">
        <w:rPr>
          <w:rStyle w:val="StyleUnderline"/>
          <w:highlight w:val="cyan"/>
        </w:rPr>
        <w:t>cause the deaths of</w:t>
      </w:r>
      <w:r w:rsidRPr="00391E10">
        <w:rPr>
          <w:rStyle w:val="StyleUnderline"/>
        </w:rPr>
        <w:t xml:space="preserve"> most/nearly all/</w:t>
      </w:r>
      <w:r w:rsidRPr="00B43248">
        <w:rPr>
          <w:rStyle w:val="Emphasis"/>
          <w:highlight w:val="cyan"/>
        </w:rPr>
        <w:t>all humans</w:t>
      </w:r>
      <w:r w:rsidRPr="00391E10">
        <w:rPr>
          <w:rStyle w:val="StyleUnderline"/>
        </w:rPr>
        <w:t xml:space="preserve"> (</w:t>
      </w:r>
      <w:r w:rsidRPr="00B43248">
        <w:rPr>
          <w:rStyle w:val="StyleUnderline"/>
          <w:highlight w:val="cyan"/>
        </w:rPr>
        <w:t>and</w:t>
      </w:r>
      <w:r w:rsidRPr="00391E10">
        <w:rPr>
          <w:rStyle w:val="StyleUnderline"/>
        </w:rPr>
        <w:t xml:space="preserve"> severely impact/extinguish </w:t>
      </w:r>
      <w:r w:rsidRPr="00B43248">
        <w:rPr>
          <w:rStyle w:val="Emphasis"/>
          <w:highlight w:val="cya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B43248">
        <w:rPr>
          <w:rStyle w:val="StyleUnderline"/>
          <w:highlight w:val="cyan"/>
        </w:rPr>
        <w:t>nuclear weapons use</w:t>
      </w:r>
      <w:r w:rsidRPr="00391E10">
        <w:rPr>
          <w:rStyle w:val="StyleUnderline"/>
        </w:rPr>
        <w:t xml:space="preserve"> as one that</w:t>
      </w:r>
      <w:r w:rsidRPr="00391E10">
        <w:rPr>
          <w:sz w:val="16"/>
        </w:rPr>
        <w:t xml:space="preserve"> at least threatens what we now call 'civilization' and that potentially </w:t>
      </w:r>
      <w:r w:rsidRPr="00B43248">
        <w:rPr>
          <w:rStyle w:val="Emphasis"/>
          <w:highlight w:val="cya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0DFB278" w14:textId="77777777" w:rsidR="00315CDD" w:rsidRPr="00506B7B" w:rsidRDefault="00315CDD" w:rsidP="00315CDD">
      <w:pPr>
        <w:pStyle w:val="Heading4"/>
        <w:rPr>
          <w:rFonts w:cs="Calibri"/>
        </w:rPr>
      </w:pPr>
      <w:r w:rsidRPr="00506B7B">
        <w:rPr>
          <w:rFonts w:cs="Calibri"/>
        </w:rPr>
        <w:t xml:space="preserve">Union Power revitalizes Global Democracy – de-unionization spurs </w:t>
      </w:r>
      <w:r w:rsidRPr="00506B7B">
        <w:rPr>
          <w:rFonts w:cs="Calibri"/>
          <w:u w:val="single"/>
        </w:rPr>
        <w:t>authoritarianism and right-wing populism</w:t>
      </w:r>
      <w:r w:rsidRPr="00506B7B">
        <w:rPr>
          <w:rFonts w:cs="Calibri"/>
        </w:rPr>
        <w:t>.</w:t>
      </w:r>
    </w:p>
    <w:p w14:paraId="20CE5746" w14:textId="77777777" w:rsidR="00315CDD" w:rsidRPr="00506B7B" w:rsidRDefault="00315CDD" w:rsidP="00315CDD">
      <w:r w:rsidRPr="00506B7B">
        <w:rPr>
          <w:rFonts w:eastAsiaTheme="majorEastAsia"/>
          <w:b/>
          <w:iCs/>
          <w:sz w:val="26"/>
        </w:rPr>
        <w:t>Nussbaum 19</w:t>
      </w:r>
      <w:r w:rsidRPr="00506B7B">
        <w:t xml:space="preserve"> [Karen Nussbaum, the founding director of Working America and the Working America Education Fund. She was a founder and director of 9to5, the National Association of Working Women and president of District 925, SEIU. Karen served as the director of the U.S. Department of Labor Women’s Bureau during the first Clinton Administration, the highest seat in the federal government devoted to women’s issues. Prior to taking on the leadership of Working America, Karen served as a special assistant to AFL-CIO President John Sweeney., 2019, “Unions and Democracy,” Labor Studies Journal, </w:t>
      </w:r>
      <w:hyperlink r:id="rId17" w:history="1">
        <w:r w:rsidRPr="00506B7B">
          <w:rPr>
            <w:rStyle w:val="Hyperlink"/>
          </w:rPr>
          <w:t>https://sci-hub.se/https://doi.org/10.1177/0160449X19890523 accessed 11/13/2021</w:t>
        </w:r>
      </w:hyperlink>
      <w:r w:rsidRPr="00506B7B">
        <w:t>] Adam</w:t>
      </w:r>
    </w:p>
    <w:p w14:paraId="26F6DC51" w14:textId="77777777" w:rsidR="00315CDD" w:rsidRPr="00506B7B" w:rsidRDefault="00315CDD" w:rsidP="00315CDD">
      <w:pPr>
        <w:rPr>
          <w:rStyle w:val="StyleUnderline"/>
          <w:szCs w:val="24"/>
        </w:rPr>
      </w:pPr>
      <w:r w:rsidRPr="00506B7B">
        <w:rPr>
          <w:sz w:val="16"/>
          <w:szCs w:val="24"/>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506B7B">
        <w:rPr>
          <w:rStyle w:val="StyleUnderline"/>
          <w:szCs w:val="24"/>
        </w:rPr>
        <w:t>Many have become inured to the decline of unions but were unprepared for the rise of authoritarianism around the globe</w:t>
      </w:r>
      <w:r w:rsidRPr="00506B7B">
        <w:rPr>
          <w:sz w:val="16"/>
          <w:szCs w:val="24"/>
        </w:rPr>
        <w:t>. “</w:t>
      </w:r>
      <w:r w:rsidRPr="00506B7B">
        <w:rPr>
          <w:rStyle w:val="StyleUnderline"/>
          <w:szCs w:val="24"/>
        </w:rPr>
        <w:t xml:space="preserve">You </w:t>
      </w:r>
      <w:r w:rsidRPr="00B43248">
        <w:rPr>
          <w:rStyle w:val="StyleUnderline"/>
          <w:szCs w:val="24"/>
          <w:highlight w:val="cyan"/>
        </w:rPr>
        <w:t>can’t have</w:t>
      </w:r>
      <w:r w:rsidRPr="00506B7B">
        <w:rPr>
          <w:rStyle w:val="StyleUnderline"/>
          <w:szCs w:val="24"/>
        </w:rPr>
        <w:t xml:space="preserve"> a strong </w:t>
      </w:r>
      <w:r w:rsidRPr="00B43248">
        <w:rPr>
          <w:rStyle w:val="StyleUnderline"/>
          <w:szCs w:val="24"/>
          <w:highlight w:val="cyan"/>
        </w:rPr>
        <w:t>middle class</w:t>
      </w:r>
      <w:r w:rsidRPr="00506B7B">
        <w:rPr>
          <w:rStyle w:val="StyleUnderline"/>
          <w:szCs w:val="24"/>
        </w:rPr>
        <w:t xml:space="preserve"> </w:t>
      </w:r>
      <w:r w:rsidRPr="00B43248">
        <w:rPr>
          <w:rStyle w:val="StyleUnderline"/>
          <w:szCs w:val="24"/>
          <w:highlight w:val="cyan"/>
        </w:rPr>
        <w:t>without unions</w:t>
      </w:r>
      <w:r w:rsidRPr="00506B7B">
        <w:rPr>
          <w:rStyle w:val="StyleUnderline"/>
          <w:szCs w:val="24"/>
        </w:rPr>
        <w:t xml:space="preserve">, and you </w:t>
      </w:r>
      <w:r w:rsidRPr="00B43248">
        <w:rPr>
          <w:rStyle w:val="StyleUnderline"/>
          <w:szCs w:val="24"/>
          <w:highlight w:val="cyan"/>
        </w:rPr>
        <w:t>can’t have democracy</w:t>
      </w:r>
      <w:r w:rsidRPr="00506B7B">
        <w:rPr>
          <w:rStyle w:val="StyleUnderline"/>
          <w:szCs w:val="24"/>
        </w:rPr>
        <w:t xml:space="preserve"> </w:t>
      </w:r>
      <w:r w:rsidRPr="00B43248">
        <w:rPr>
          <w:rStyle w:val="StyleUnderline"/>
          <w:szCs w:val="24"/>
          <w:highlight w:val="cyan"/>
        </w:rPr>
        <w:t>without</w:t>
      </w:r>
      <w:r w:rsidRPr="00506B7B">
        <w:rPr>
          <w:rStyle w:val="StyleUnderline"/>
          <w:szCs w:val="24"/>
        </w:rPr>
        <w:t xml:space="preserve"> a </w:t>
      </w:r>
      <w:r w:rsidRPr="00B43248">
        <w:rPr>
          <w:rStyle w:val="StyleUnderline"/>
          <w:szCs w:val="24"/>
          <w:highlight w:val="cyan"/>
        </w:rPr>
        <w:t>strong middle class</w:t>
      </w:r>
      <w:r w:rsidRPr="00506B7B">
        <w:rPr>
          <w:rStyle w:val="StyleUnderline"/>
          <w:szCs w:val="24"/>
        </w:rPr>
        <w:t>.”</w:t>
      </w:r>
      <w:r w:rsidRPr="00506B7B">
        <w:rPr>
          <w:sz w:val="16"/>
          <w:szCs w:val="24"/>
        </w:rPr>
        <w:t xml:space="preserve"> That succinct analysis didn’t come from a labor leader but from Tim Collins, CEO of the private equity firm </w:t>
      </w:r>
      <w:proofErr w:type="spellStart"/>
      <w:r w:rsidRPr="00506B7B">
        <w:rPr>
          <w:sz w:val="16"/>
          <w:szCs w:val="24"/>
        </w:rPr>
        <w:t>Ripplewood</w:t>
      </w:r>
      <w:proofErr w:type="spellEnd"/>
      <w:r w:rsidRPr="00506B7B">
        <w:rPr>
          <w:sz w:val="16"/>
          <w:szCs w:val="24"/>
        </w:rPr>
        <w:t xml:space="preserve">. Collins is not representative of business leaders, but he is right. The </w:t>
      </w:r>
      <w:r w:rsidRPr="00506B7B">
        <w:rPr>
          <w:rStyle w:val="StyleUnderline"/>
          <w:szCs w:val="24"/>
        </w:rPr>
        <w:t>link between unions and the middle class is well-made</w:t>
      </w:r>
      <w:r w:rsidRPr="00506B7B">
        <w:rPr>
          <w:sz w:val="16"/>
          <w:szCs w:val="24"/>
        </w:rPr>
        <w:t xml:space="preserve">. </w:t>
      </w:r>
      <w:r w:rsidRPr="00506B7B">
        <w:rPr>
          <w:rStyle w:val="StyleUnderline"/>
          <w:szCs w:val="24"/>
        </w:rPr>
        <w:t xml:space="preserve">But how important are unions to democracy? Very. Workers Do with Less So Big Business Gets More </w:t>
      </w:r>
      <w:r w:rsidRPr="00506B7B">
        <w:rPr>
          <w:sz w:val="16"/>
          <w:szCs w:val="24"/>
        </w:rPr>
        <w:t xml:space="preserve">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w:t>
      </w:r>
      <w:r w:rsidRPr="00506B7B">
        <w:rPr>
          <w:rStyle w:val="StyleUnderline"/>
          <w:szCs w:val="24"/>
        </w:rPr>
        <w:t>confronted by corporate opposition, characterized by an abrupt shift in strategy to maximize profits in an increasingly competitive world</w:t>
      </w:r>
      <w:r w:rsidRPr="00506B7B">
        <w:rPr>
          <w:sz w:val="16"/>
          <w:szCs w:val="24"/>
        </w:rPr>
        <w:t xml:space="preserve">. </w:t>
      </w:r>
      <w:r w:rsidRPr="00506B7B">
        <w:rPr>
          <w:rStyle w:val="StyleUnderline"/>
          <w:szCs w:val="24"/>
        </w:rPr>
        <w:t>American</w:t>
      </w:r>
      <w:r w:rsidRPr="00506B7B">
        <w:rPr>
          <w:sz w:val="16"/>
          <w:szCs w:val="24"/>
        </w:rPr>
        <w:t xml:space="preserve"> </w:t>
      </w:r>
      <w:r w:rsidRPr="00B43248">
        <w:rPr>
          <w:rStyle w:val="StyleUnderline"/>
          <w:szCs w:val="24"/>
          <w:highlight w:val="cyan"/>
        </w:rPr>
        <w:t>employers</w:t>
      </w:r>
      <w:r w:rsidRPr="00506B7B">
        <w:rPr>
          <w:rStyle w:val="StyleUnderline"/>
          <w:szCs w:val="24"/>
        </w:rPr>
        <w:t xml:space="preserve"> chose to </w:t>
      </w:r>
      <w:r w:rsidRPr="00B43248">
        <w:rPr>
          <w:rStyle w:val="StyleUnderline"/>
          <w:szCs w:val="24"/>
          <w:highlight w:val="cyan"/>
        </w:rPr>
        <w:t>cut</w:t>
      </w:r>
      <w:r w:rsidRPr="00506B7B">
        <w:rPr>
          <w:rStyle w:val="StyleUnderline"/>
          <w:szCs w:val="24"/>
        </w:rPr>
        <w:t xml:space="preserve"> workers’ </w:t>
      </w:r>
      <w:r w:rsidRPr="00B43248">
        <w:rPr>
          <w:rStyle w:val="StyleUnderline"/>
          <w:szCs w:val="24"/>
          <w:highlight w:val="cyan"/>
        </w:rPr>
        <w:t>pay</w:t>
      </w:r>
      <w:r w:rsidRPr="00506B7B">
        <w:rPr>
          <w:sz w:val="16"/>
          <w:szCs w:val="24"/>
        </w:rPr>
        <w:t xml:space="preserve">. To do that, </w:t>
      </w:r>
      <w:r w:rsidRPr="00506B7B">
        <w:rPr>
          <w:rStyle w:val="StyleUnderline"/>
          <w:szCs w:val="24"/>
        </w:rPr>
        <w:t xml:space="preserve">companies had to </w:t>
      </w:r>
      <w:r w:rsidRPr="00B43248">
        <w:rPr>
          <w:rStyle w:val="StyleUnderline"/>
          <w:szCs w:val="24"/>
          <w:highlight w:val="cyan"/>
        </w:rPr>
        <w:t>break</w:t>
      </w:r>
      <w:r w:rsidRPr="00506B7B">
        <w:rPr>
          <w:rStyle w:val="StyleUnderline"/>
          <w:szCs w:val="24"/>
        </w:rPr>
        <w:t xml:space="preserve"> workers’ </w:t>
      </w:r>
      <w:r w:rsidRPr="00B43248">
        <w:rPr>
          <w:rStyle w:val="StyleUnderline"/>
          <w:szCs w:val="24"/>
          <w:highlight w:val="cyan"/>
        </w:rPr>
        <w:t>collective power</w:t>
      </w:r>
      <w:r w:rsidRPr="00506B7B">
        <w:rPr>
          <w:sz w:val="16"/>
          <w:szCs w:val="24"/>
        </w:rPr>
        <w:t xml:space="preserve">. Business Week laid it out in stark terms in a 1974 editorial: “It will be a bitter pill for many American to swallow the idea of doing with less so that big business can have more.” Bennett Harrison and Barry Bluestone (1988) called this new strategy and the </w:t>
      </w:r>
      <w:r w:rsidRPr="00506B7B">
        <w:rPr>
          <w:rStyle w:val="StyleUnderline"/>
        </w:rPr>
        <w:t xml:space="preserve">corporate restructuring and the </w:t>
      </w:r>
      <w:r w:rsidRPr="00B43248">
        <w:rPr>
          <w:rStyle w:val="StyleUnderline"/>
          <w:highlight w:val="cyan"/>
        </w:rPr>
        <w:t>polarization</w:t>
      </w:r>
      <w:r w:rsidRPr="00506B7B">
        <w:rPr>
          <w:rStyle w:val="StyleUnderline"/>
        </w:rPr>
        <w:t xml:space="preserve"> of America</w:t>
      </w:r>
      <w:r w:rsidRPr="00506B7B">
        <w:rPr>
          <w:sz w:val="16"/>
          <w:szCs w:val="24"/>
        </w:rPr>
        <w:t xml:space="preserve"> it created “</w:t>
      </w:r>
      <w:r w:rsidRPr="00506B7B">
        <w:rPr>
          <w:rStyle w:val="StyleUnderline"/>
        </w:rPr>
        <w:t>The Great U-Turn.”</w:t>
      </w:r>
      <w:r w:rsidRPr="00506B7B">
        <w:rPr>
          <w:sz w:val="16"/>
          <w:szCs w:val="24"/>
        </w:rPr>
        <w:t xml:space="preserve"> </w:t>
      </w:r>
      <w:r w:rsidRPr="00506B7B">
        <w:rPr>
          <w:rStyle w:val="StyleUnderline"/>
          <w:szCs w:val="24"/>
        </w:rPr>
        <w:t xml:space="preserve">Rather than compete with Germany, Japan, and Scandinavia on product quality, worker productivity, and skill level, corporations </w:t>
      </w:r>
      <w:r w:rsidRPr="00506B7B">
        <w:rPr>
          <w:rStyle w:val="Emphasis"/>
          <w:b w:val="0"/>
          <w:bCs/>
          <w:szCs w:val="24"/>
        </w:rPr>
        <w:t>slashed wages and benefits</w:t>
      </w:r>
      <w:r w:rsidRPr="00506B7B">
        <w:rPr>
          <w:rStyle w:val="StyleUnderline"/>
          <w:szCs w:val="24"/>
        </w:rPr>
        <w:t xml:space="preserve">, and </w:t>
      </w:r>
      <w:r w:rsidRPr="00506B7B">
        <w:rPr>
          <w:rStyle w:val="Emphasis"/>
          <w:b w:val="0"/>
          <w:bCs/>
          <w:szCs w:val="24"/>
        </w:rPr>
        <w:t>outsourced jobs</w:t>
      </w:r>
      <w:r w:rsidRPr="00506B7B">
        <w:rPr>
          <w:rStyle w:val="StyleUnderline"/>
          <w:szCs w:val="24"/>
        </w:rPr>
        <w:t>.</w:t>
      </w:r>
      <w:r w:rsidRPr="00506B7B">
        <w:rPr>
          <w:sz w:val="16"/>
          <w:szCs w:val="24"/>
        </w:rPr>
        <w:t xml:space="preserve"> I remember discovering that </w:t>
      </w:r>
      <w:r w:rsidRPr="00506B7B">
        <w:rPr>
          <w:rStyle w:val="StyleUnderline"/>
        </w:rPr>
        <w:t xml:space="preserve">law offices were outsourcing the typing of legal briefs to </w:t>
      </w:r>
      <w:proofErr w:type="gramStart"/>
      <w:r w:rsidRPr="00506B7B">
        <w:rPr>
          <w:rStyle w:val="StyleUnderline"/>
        </w:rPr>
        <w:t>Asia</w:t>
      </w:r>
      <w:r w:rsidRPr="00506B7B">
        <w:rPr>
          <w:sz w:val="16"/>
          <w:szCs w:val="24"/>
        </w:rPr>
        <w:t>, and</w:t>
      </w:r>
      <w:proofErr w:type="gramEnd"/>
      <w:r w:rsidRPr="00506B7B">
        <w:rPr>
          <w:sz w:val="16"/>
          <w:szCs w:val="24"/>
        </w:rPr>
        <w:t xml:space="preserve"> coming to terms with the fact that it was cheaper to have non-English-speaking workers type what to them would be nonsense characters than to employ American workers who were likely not making much more than minimum wage. </w:t>
      </w:r>
      <w:r w:rsidRPr="00506B7B">
        <w:rPr>
          <w:rStyle w:val="StyleUnderline"/>
        </w:rPr>
        <w:t>Union busting firms sprang up to go after organized industries. In the 1980s and 1990s, unions suffered</w:t>
      </w:r>
      <w:r w:rsidRPr="00506B7B">
        <w:rPr>
          <w:rStyle w:val="StyleUnderline"/>
          <w:szCs w:val="24"/>
        </w:rPr>
        <w:t xml:space="preserve"> </w:t>
      </w:r>
      <w:r w:rsidRPr="00506B7B">
        <w:rPr>
          <w:rStyle w:val="Emphasis"/>
          <w:b w:val="0"/>
          <w:bCs/>
          <w:szCs w:val="24"/>
        </w:rPr>
        <w:t>hallmark defeats</w:t>
      </w:r>
      <w:r w:rsidRPr="00506B7B">
        <w:rPr>
          <w:rStyle w:val="StyleUnderline"/>
          <w:szCs w:val="24"/>
        </w:rPr>
        <w:t xml:space="preserve"> throughout the economy</w:t>
      </w:r>
      <w:r w:rsidRPr="00506B7B">
        <w:rPr>
          <w:sz w:val="16"/>
          <w:szCs w:val="24"/>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w:t>
      </w:r>
      <w:r w:rsidRPr="00506B7B">
        <w:rPr>
          <w:sz w:val="16"/>
        </w:rPr>
        <w:t xml:space="preserve">Americans did with less so that banks and big business could have more. The </w:t>
      </w:r>
      <w:r w:rsidRPr="00506B7B">
        <w:rPr>
          <w:rStyle w:val="StyleUnderline"/>
          <w:szCs w:val="24"/>
        </w:rPr>
        <w:t>wealth from productivity gains, which had been distributed relatively evenly</w:t>
      </w:r>
      <w:r w:rsidRPr="00506B7B">
        <w:rPr>
          <w:sz w:val="16"/>
        </w:rPr>
        <w:t xml:space="preserve"> after World War II and built the middle class, </w:t>
      </w:r>
      <w:r w:rsidRPr="00506B7B">
        <w:rPr>
          <w:rStyle w:val="StyleUnderline"/>
          <w:szCs w:val="24"/>
        </w:rPr>
        <w:t>now skewed dramatically to the</w:t>
      </w:r>
      <w:r w:rsidRPr="00506B7B">
        <w:rPr>
          <w:sz w:val="16"/>
          <w:szCs w:val="24"/>
        </w:rPr>
        <w:t xml:space="preserve"> </w:t>
      </w:r>
      <w:r w:rsidRPr="00506B7B">
        <w:rPr>
          <w:rStyle w:val="StyleUnderline"/>
          <w:szCs w:val="24"/>
        </w:rPr>
        <w:t>top</w:t>
      </w:r>
      <w:r w:rsidRPr="00506B7B">
        <w:rPr>
          <w:sz w:val="16"/>
          <w:szCs w:val="24"/>
        </w:rPr>
        <w:t xml:space="preserve">. According to Joseph Stiglitz, </w:t>
      </w:r>
      <w:proofErr w:type="gramStart"/>
      <w:r w:rsidRPr="00506B7B">
        <w:rPr>
          <w:rStyle w:val="StyleUnderline"/>
          <w:szCs w:val="24"/>
        </w:rPr>
        <w:t>Some</w:t>
      </w:r>
      <w:proofErr w:type="gramEnd"/>
      <w:r w:rsidRPr="00506B7B">
        <w:rPr>
          <w:rStyle w:val="StyleUnderline"/>
          <w:szCs w:val="24"/>
        </w:rPr>
        <w:t xml:space="preserve"> 90 percent</w:t>
      </w:r>
      <w:r w:rsidRPr="00506B7B">
        <w:rPr>
          <w:sz w:val="16"/>
          <w:szCs w:val="24"/>
        </w:rPr>
        <w:t xml:space="preserve"> [</w:t>
      </w:r>
      <w:r w:rsidRPr="00506B7B">
        <w:rPr>
          <w:rStyle w:val="StyleUnderline"/>
          <w:szCs w:val="24"/>
        </w:rPr>
        <w:t>of American citizens</w:t>
      </w:r>
      <w:r w:rsidRPr="00506B7B">
        <w:rPr>
          <w:sz w:val="16"/>
          <w:szCs w:val="24"/>
        </w:rPr>
        <w:t xml:space="preserve">] </w:t>
      </w:r>
      <w:r w:rsidRPr="00506B7B">
        <w:rPr>
          <w:rStyle w:val="StyleUnderline"/>
          <w:szCs w:val="24"/>
        </w:rPr>
        <w:t xml:space="preserve">have seen their </w:t>
      </w:r>
      <w:r w:rsidRPr="00B43248">
        <w:rPr>
          <w:rStyle w:val="StyleUnderline"/>
          <w:szCs w:val="24"/>
          <w:highlight w:val="cyan"/>
        </w:rPr>
        <w:t>incomes stagnate</w:t>
      </w:r>
      <w:r w:rsidRPr="00506B7B">
        <w:rPr>
          <w:rStyle w:val="StyleUnderline"/>
          <w:szCs w:val="24"/>
        </w:rPr>
        <w:t xml:space="preserve"> or decline in the past 30 years</w:t>
      </w:r>
      <w:r w:rsidRPr="00506B7B">
        <w:rPr>
          <w:sz w:val="16"/>
          <w:szCs w:val="24"/>
        </w:rPr>
        <w:t xml:space="preserve">. This is not surprising, </w:t>
      </w:r>
      <w:r w:rsidRPr="00506B7B">
        <w:rPr>
          <w:rStyle w:val="StyleUnderline"/>
        </w:rPr>
        <w:t>given that the United</w:t>
      </w:r>
      <w:r w:rsidRPr="00506B7B">
        <w:rPr>
          <w:rStyle w:val="StyleUnderline"/>
          <w:szCs w:val="24"/>
        </w:rPr>
        <w:t xml:space="preserve"> States has the </w:t>
      </w:r>
      <w:r w:rsidRPr="00506B7B">
        <w:rPr>
          <w:rStyle w:val="Emphasis"/>
          <w:b w:val="0"/>
          <w:bCs/>
          <w:szCs w:val="24"/>
        </w:rPr>
        <w:t>highest</w:t>
      </w:r>
      <w:r w:rsidRPr="00506B7B">
        <w:rPr>
          <w:rStyle w:val="StyleUnderline"/>
          <w:szCs w:val="24"/>
        </w:rPr>
        <w:t xml:space="preserve"> level of </w:t>
      </w:r>
      <w:r w:rsidRPr="00506B7B">
        <w:rPr>
          <w:rStyle w:val="Emphasis"/>
          <w:b w:val="0"/>
          <w:bCs/>
          <w:szCs w:val="24"/>
        </w:rPr>
        <w:t>inequality</w:t>
      </w:r>
      <w:r w:rsidRPr="00506B7B">
        <w:rPr>
          <w:rStyle w:val="StyleUnderline"/>
          <w:szCs w:val="24"/>
        </w:rPr>
        <w:t xml:space="preserve"> among the advanced countries and one of the lowest levels of</w:t>
      </w:r>
      <w:r w:rsidRPr="00506B7B">
        <w:rPr>
          <w:sz w:val="16"/>
          <w:szCs w:val="24"/>
        </w:rPr>
        <w:t xml:space="preserve"> </w:t>
      </w:r>
      <w:r w:rsidRPr="00506B7B">
        <w:rPr>
          <w:rStyle w:val="StyleUnderline"/>
          <w:szCs w:val="24"/>
        </w:rPr>
        <w:t>opportunity</w:t>
      </w:r>
      <w:r w:rsidRPr="00506B7B">
        <w:rPr>
          <w:sz w:val="16"/>
          <w:szCs w:val="24"/>
        </w:rPr>
        <w:t xml:space="preserve">. The Economic Policy Institute (2018) reports that </w:t>
      </w:r>
      <w:r w:rsidRPr="00B43248">
        <w:rPr>
          <w:rStyle w:val="StyleUnderline"/>
          <w:szCs w:val="24"/>
          <w:highlight w:val="cyan"/>
        </w:rPr>
        <w:t>income inequality</w:t>
      </w:r>
      <w:r w:rsidRPr="00506B7B">
        <w:rPr>
          <w:rStyle w:val="StyleUnderline"/>
          <w:szCs w:val="24"/>
        </w:rPr>
        <w:t xml:space="preserve"> is </w:t>
      </w:r>
      <w:r w:rsidRPr="00B43248">
        <w:rPr>
          <w:rStyle w:val="StyleUnderline"/>
          <w:szCs w:val="24"/>
          <w:highlight w:val="cyan"/>
        </w:rPr>
        <w:t>continuing</w:t>
      </w:r>
      <w:r w:rsidRPr="00506B7B">
        <w:rPr>
          <w:rStyle w:val="StyleUnderline"/>
          <w:szCs w:val="24"/>
        </w:rPr>
        <w:t xml:space="preserve"> at such a </w:t>
      </w:r>
      <w:r w:rsidRPr="00B43248">
        <w:rPr>
          <w:rStyle w:val="StyleUnderline"/>
          <w:szCs w:val="24"/>
          <w:highlight w:val="cyan"/>
        </w:rPr>
        <w:t>dramatic pace</w:t>
      </w:r>
      <w:r w:rsidRPr="00506B7B">
        <w:rPr>
          <w:rStyle w:val="StyleUnderline"/>
          <w:szCs w:val="24"/>
        </w:rPr>
        <w:t xml:space="preserve"> that federal data can’t keep up with it</w:t>
      </w:r>
      <w:r w:rsidRPr="00506B7B">
        <w:rPr>
          <w:sz w:val="16"/>
          <w:szCs w:val="24"/>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w:t>
      </w:r>
      <w:r w:rsidRPr="00506B7B">
        <w:rPr>
          <w:sz w:val="16"/>
        </w:rPr>
        <w:t>the AFL-CIO, sees</w:t>
      </w:r>
      <w:r w:rsidRPr="00506B7B">
        <w:rPr>
          <w:sz w:val="16"/>
          <w:szCs w:val="24"/>
        </w:rPr>
        <w:t xml:space="preserve"> the effects of declining unions as they go door to door in working-class communities. With twelve million conversations over the last sixteen years, they </w:t>
      </w:r>
      <w:r w:rsidRPr="00506B7B">
        <w:rPr>
          <w:rStyle w:val="StyleUnderline"/>
          <w:szCs w:val="24"/>
        </w:rPr>
        <w:t xml:space="preserve">found fewer people who had a family member in a </w:t>
      </w:r>
      <w:r w:rsidRPr="00506B7B">
        <w:rPr>
          <w:rStyle w:val="StyleUnderline"/>
        </w:rPr>
        <w:t xml:space="preserve">union. </w:t>
      </w:r>
      <w:r w:rsidRPr="00B43248">
        <w:rPr>
          <w:rStyle w:val="StyleUnderline"/>
          <w:highlight w:val="cyan"/>
        </w:rPr>
        <w:t>Without</w:t>
      </w:r>
      <w:r w:rsidRPr="00506B7B">
        <w:rPr>
          <w:rStyle w:val="StyleUnderline"/>
        </w:rPr>
        <w:t xml:space="preserve"> the anchor</w:t>
      </w:r>
      <w:r w:rsidRPr="00506B7B">
        <w:rPr>
          <w:rStyle w:val="StyleUnderline"/>
          <w:szCs w:val="24"/>
        </w:rPr>
        <w:t xml:space="preserve"> of a labor </w:t>
      </w:r>
      <w:r w:rsidRPr="00B43248">
        <w:rPr>
          <w:rStyle w:val="StyleUnderline"/>
          <w:szCs w:val="24"/>
          <w:highlight w:val="cyan"/>
        </w:rPr>
        <w:t>union</w:t>
      </w:r>
      <w:r w:rsidRPr="00506B7B">
        <w:rPr>
          <w:sz w:val="16"/>
          <w:szCs w:val="24"/>
        </w:rPr>
        <w:t xml:space="preserve">, Working America </w:t>
      </w:r>
      <w:r w:rsidRPr="00506B7B">
        <w:rPr>
          <w:rStyle w:val="StyleUnderline"/>
        </w:rPr>
        <w:t>canvassers found that</w:t>
      </w:r>
      <w:r w:rsidRPr="00506B7B">
        <w:rPr>
          <w:sz w:val="16"/>
          <w:szCs w:val="24"/>
        </w:rPr>
        <w:t xml:space="preserve"> </w:t>
      </w:r>
      <w:r w:rsidRPr="00506B7B">
        <w:rPr>
          <w:rStyle w:val="StyleUnderline"/>
          <w:szCs w:val="24"/>
        </w:rPr>
        <w:t xml:space="preserve">working </w:t>
      </w:r>
      <w:r w:rsidRPr="00B43248">
        <w:rPr>
          <w:rStyle w:val="StyleUnderline"/>
          <w:szCs w:val="24"/>
          <w:highlight w:val="cyan"/>
        </w:rPr>
        <w:t>people</w:t>
      </w:r>
      <w:r w:rsidRPr="00506B7B">
        <w:rPr>
          <w:rStyle w:val="StyleUnderline"/>
          <w:szCs w:val="24"/>
        </w:rPr>
        <w:t xml:space="preserve"> were </w:t>
      </w:r>
      <w:r w:rsidRPr="00B43248">
        <w:rPr>
          <w:rStyle w:val="Emphasis"/>
          <w:b w:val="0"/>
          <w:bCs/>
          <w:szCs w:val="24"/>
          <w:highlight w:val="cyan"/>
        </w:rPr>
        <w:t>vulnerable</w:t>
      </w:r>
      <w:r w:rsidRPr="00B43248">
        <w:rPr>
          <w:rStyle w:val="StyleUnderline"/>
          <w:szCs w:val="24"/>
          <w:highlight w:val="cyan"/>
        </w:rPr>
        <w:t xml:space="preserve"> to right-wing</w:t>
      </w:r>
      <w:r w:rsidRPr="00506B7B">
        <w:rPr>
          <w:rStyle w:val="StyleUnderline"/>
          <w:szCs w:val="24"/>
        </w:rPr>
        <w:t xml:space="preserve"> social </w:t>
      </w:r>
      <w:r w:rsidRPr="00506B7B">
        <w:rPr>
          <w:rStyle w:val="Emphasis"/>
          <w:b w:val="0"/>
          <w:bCs/>
          <w:szCs w:val="24"/>
        </w:rPr>
        <w:t xml:space="preserve">wedge </w:t>
      </w:r>
      <w:r w:rsidRPr="00B43248">
        <w:rPr>
          <w:rStyle w:val="Emphasis"/>
          <w:b w:val="0"/>
          <w:bCs/>
          <w:szCs w:val="24"/>
          <w:highlight w:val="cyan"/>
        </w:rPr>
        <w:t>issues</w:t>
      </w:r>
      <w:r w:rsidRPr="00506B7B">
        <w:rPr>
          <w:rStyle w:val="StyleUnderline"/>
          <w:szCs w:val="24"/>
        </w:rPr>
        <w:t xml:space="preserve">, and since 2016 more explicitly </w:t>
      </w:r>
      <w:r w:rsidRPr="00B43248">
        <w:rPr>
          <w:rStyle w:val="Emphasis"/>
          <w:b w:val="0"/>
          <w:bCs/>
          <w:szCs w:val="24"/>
          <w:highlight w:val="cyan"/>
        </w:rPr>
        <w:t>racist appeals</w:t>
      </w:r>
      <w:r w:rsidRPr="00506B7B">
        <w:rPr>
          <w:sz w:val="16"/>
          <w:szCs w:val="24"/>
        </w:rPr>
        <w:t xml:space="preserve">. Unions, a Cornerstone of Civic Life </w:t>
      </w:r>
      <w:r w:rsidRPr="00B43248">
        <w:rPr>
          <w:rStyle w:val="StyleUnderline"/>
          <w:szCs w:val="24"/>
          <w:highlight w:val="cyan"/>
        </w:rPr>
        <w:t>Unions</w:t>
      </w:r>
      <w:r w:rsidRPr="00506B7B">
        <w:rPr>
          <w:rStyle w:val="StyleUnderline"/>
          <w:szCs w:val="24"/>
        </w:rPr>
        <w:t xml:space="preserve"> </w:t>
      </w:r>
      <w:r w:rsidRPr="00B43248">
        <w:rPr>
          <w:rStyle w:val="StyleUnderline"/>
          <w:szCs w:val="24"/>
          <w:highlight w:val="cyan"/>
        </w:rPr>
        <w:t xml:space="preserve">provide </w:t>
      </w:r>
      <w:r w:rsidRPr="00B43248">
        <w:rPr>
          <w:rStyle w:val="Emphasis"/>
          <w:b w:val="0"/>
          <w:bCs/>
          <w:szCs w:val="24"/>
          <w:highlight w:val="cyan"/>
        </w:rPr>
        <w:t>trusted information</w:t>
      </w:r>
      <w:r w:rsidRPr="00506B7B">
        <w:rPr>
          <w:rStyle w:val="StyleUnderline"/>
          <w:szCs w:val="24"/>
        </w:rPr>
        <w:t xml:space="preserve"> to members about issues and elections and </w:t>
      </w:r>
      <w:r w:rsidRPr="00B43248">
        <w:rPr>
          <w:rStyle w:val="StyleUnderline"/>
          <w:szCs w:val="24"/>
          <w:highlight w:val="cyan"/>
        </w:rPr>
        <w:t xml:space="preserve">boost voter </w:t>
      </w:r>
      <w:r w:rsidRPr="00B43248">
        <w:rPr>
          <w:rStyle w:val="Emphasis"/>
          <w:b w:val="0"/>
          <w:bCs/>
          <w:szCs w:val="24"/>
          <w:highlight w:val="cyan"/>
        </w:rPr>
        <w:t>civic participation</w:t>
      </w:r>
      <w:r w:rsidRPr="00506B7B">
        <w:rPr>
          <w:sz w:val="16"/>
          <w:szCs w:val="24"/>
        </w:rPr>
        <w:t xml:space="preserve">. </w:t>
      </w:r>
      <w:r w:rsidRPr="00506B7B">
        <w:rPr>
          <w:rStyle w:val="StyleUnderline"/>
          <w:szCs w:val="24"/>
        </w:rPr>
        <w:t xml:space="preserve">Union </w:t>
      </w:r>
      <w:r w:rsidRPr="00B43248">
        <w:rPr>
          <w:rStyle w:val="StyleUnderline"/>
          <w:szCs w:val="24"/>
          <w:highlight w:val="cyan"/>
        </w:rPr>
        <w:t xml:space="preserve">members </w:t>
      </w:r>
      <w:r w:rsidRPr="00506B7B">
        <w:rPr>
          <w:rStyle w:val="StyleUnderline"/>
          <w:szCs w:val="24"/>
        </w:rPr>
        <w:t xml:space="preserve">are 12 points more </w:t>
      </w:r>
      <w:r w:rsidRPr="00B43248">
        <w:rPr>
          <w:rStyle w:val="StyleUnderline"/>
          <w:szCs w:val="24"/>
          <w:highlight w:val="cyan"/>
        </w:rPr>
        <w:t>likely to vote</w:t>
      </w:r>
      <w:r w:rsidRPr="00506B7B">
        <w:rPr>
          <w:rStyle w:val="StyleUnderline"/>
          <w:szCs w:val="24"/>
        </w:rPr>
        <w:t xml:space="preserve"> than nonunion workers</w:t>
      </w:r>
      <w:r w:rsidRPr="00506B7B">
        <w:rPr>
          <w:sz w:val="16"/>
          <w:szCs w:val="24"/>
        </w:rPr>
        <w:t xml:space="preserve"> (Freeman 2003). The passage of </w:t>
      </w:r>
      <w:r w:rsidRPr="00506B7B">
        <w:rPr>
          <w:rStyle w:val="StyleUnderline"/>
          <w:szCs w:val="24"/>
        </w:rPr>
        <w:t>Right to Work laws reduced turnout by 2 percent in presidential elections</w:t>
      </w:r>
      <w:r w:rsidRPr="00506B7B">
        <w:rPr>
          <w:sz w:val="16"/>
          <w:szCs w:val="24"/>
        </w:rPr>
        <w:t xml:space="preserve"> (Feigenbaum, Hertel-Fernandez, and Williamson 2018). </w:t>
      </w:r>
      <w:r w:rsidRPr="00506B7B">
        <w:rPr>
          <w:rStyle w:val="StyleUnderline"/>
        </w:rPr>
        <w:t xml:space="preserve">And </w:t>
      </w:r>
      <w:r w:rsidRPr="00B43248">
        <w:rPr>
          <w:rStyle w:val="StyleUnderline"/>
          <w:highlight w:val="cyan"/>
        </w:rPr>
        <w:t>democracy</w:t>
      </w:r>
      <w:r w:rsidRPr="00B43248">
        <w:rPr>
          <w:rStyle w:val="StyleUnderline"/>
          <w:szCs w:val="24"/>
          <w:highlight w:val="cyan"/>
        </w:rPr>
        <w:t xml:space="preserve"> </w:t>
      </w:r>
      <w:r w:rsidRPr="00B43248">
        <w:rPr>
          <w:rStyle w:val="Emphasis"/>
          <w:b w:val="0"/>
          <w:bCs/>
          <w:szCs w:val="24"/>
          <w:highlight w:val="cyan"/>
        </w:rPr>
        <w:t>declines</w:t>
      </w:r>
      <w:r w:rsidRPr="00B43248">
        <w:rPr>
          <w:rStyle w:val="StyleUnderline"/>
          <w:szCs w:val="24"/>
          <w:highlight w:val="cyan"/>
        </w:rPr>
        <w:t xml:space="preserve"> with union </w:t>
      </w:r>
      <w:r w:rsidRPr="00B43248">
        <w:rPr>
          <w:rStyle w:val="StyleUnderline"/>
          <w:highlight w:val="cyan"/>
        </w:rPr>
        <w:t>density</w:t>
      </w:r>
      <w:r w:rsidRPr="00506B7B">
        <w:rPr>
          <w:rStyle w:val="StyleUnderline"/>
        </w:rPr>
        <w:t>. In states</w:t>
      </w:r>
      <w:r w:rsidRPr="00506B7B">
        <w:rPr>
          <w:rStyle w:val="StyleUnderline"/>
          <w:szCs w:val="24"/>
        </w:rPr>
        <w:t xml:space="preserve"> with low union density</w:t>
      </w:r>
      <w:r w:rsidRPr="00506B7B">
        <w:rPr>
          <w:sz w:val="16"/>
          <w:szCs w:val="24"/>
        </w:rPr>
        <w:t xml:space="preserve"> (Bureau of Labor Statistics, U.S. Department of Labor 2018), </w:t>
      </w:r>
      <w:r w:rsidRPr="00506B7B">
        <w:rPr>
          <w:rStyle w:val="StyleUnderline"/>
        </w:rPr>
        <w:t>new voter suppression</w:t>
      </w:r>
      <w:r w:rsidRPr="00506B7B">
        <w:rPr>
          <w:rStyle w:val="StyleUnderline"/>
          <w:szCs w:val="24"/>
        </w:rPr>
        <w:t xml:space="preserve"> laws </w:t>
      </w:r>
      <w:r w:rsidRPr="00506B7B">
        <w:rPr>
          <w:sz w:val="16"/>
          <w:szCs w:val="24"/>
        </w:rPr>
        <w:t xml:space="preserve">(Brennan Center for Justice n.d.) </w:t>
      </w:r>
      <w:r w:rsidRPr="00506B7B">
        <w:rPr>
          <w:rStyle w:val="StyleUnderline"/>
          <w:szCs w:val="24"/>
        </w:rPr>
        <w:t xml:space="preserve">were passed in </w:t>
      </w:r>
      <w:r w:rsidRPr="00506B7B">
        <w:rPr>
          <w:rStyle w:val="StyleUnderline"/>
        </w:rPr>
        <w:t>ten states,6 compared</w:t>
      </w:r>
      <w:r w:rsidRPr="00506B7B">
        <w:rPr>
          <w:rStyle w:val="StyleUnderline"/>
          <w:szCs w:val="24"/>
        </w:rPr>
        <w:t xml:space="preserve"> to two states with high union </w:t>
      </w:r>
      <w:r w:rsidRPr="00506B7B">
        <w:rPr>
          <w:rStyle w:val="StyleUnderline"/>
        </w:rPr>
        <w:t xml:space="preserve">density.7 How does the union have this impact? By engaging </w:t>
      </w:r>
      <w:proofErr w:type="gramStart"/>
      <w:r w:rsidRPr="00506B7B">
        <w:rPr>
          <w:rStyle w:val="StyleUnderline"/>
        </w:rPr>
        <w:t>it’s</w:t>
      </w:r>
      <w:proofErr w:type="gramEnd"/>
      <w:r w:rsidRPr="00506B7B">
        <w:rPr>
          <w:rStyle w:val="StyleUnderline"/>
        </w:rPr>
        <w:t xml:space="preserve"> members on politics.</w:t>
      </w:r>
      <w:r w:rsidRPr="00506B7B">
        <w:rPr>
          <w:sz w:val="16"/>
          <w:szCs w:val="24"/>
        </w:rPr>
        <w:t xml:space="preserve"> Consider one historical example. </w:t>
      </w:r>
      <w:r w:rsidRPr="00506B7B">
        <w:rPr>
          <w:rStyle w:val="StyleUnderline"/>
        </w:rPr>
        <w:t>One million women belonged to the United Auto Workers (UAW) Union Women’s Auxiliary in the 1950s</w:t>
      </w:r>
      <w:r w:rsidRPr="00506B7B">
        <w:rPr>
          <w:sz w:val="16"/>
          <w:szCs w:val="24"/>
        </w:rPr>
        <w:t xml:space="preserve">. The Auxiliary’s membership was far more than the </w:t>
      </w:r>
      <w:proofErr w:type="gramStart"/>
      <w:r w:rsidRPr="00506B7B">
        <w:rPr>
          <w:sz w:val="16"/>
          <w:szCs w:val="24"/>
        </w:rPr>
        <w:t>union’s</w:t>
      </w:r>
      <w:proofErr w:type="gramEnd"/>
      <w:r w:rsidRPr="00506B7B">
        <w:rPr>
          <w:sz w:val="16"/>
          <w:szCs w:val="24"/>
        </w:rPr>
        <w:t xml:space="preserve">. It was the </w:t>
      </w:r>
      <w:r w:rsidRPr="00506B7B">
        <w:rPr>
          <w:rStyle w:val="StyleUnderline"/>
        </w:rPr>
        <w:t>biggest political action organization in the country.</w:t>
      </w:r>
      <w:r w:rsidRPr="00506B7B">
        <w:rPr>
          <w:sz w:val="16"/>
          <w:szCs w:val="24"/>
        </w:rPr>
        <w:t xml:space="preserve"> The women had an ambitious agenda. They </w:t>
      </w:r>
      <w:r w:rsidRPr="00506B7B">
        <w:rPr>
          <w:rStyle w:val="StyleUnderline"/>
        </w:rPr>
        <w:t>lobbied for free nurseries for working mothers, maternity leave, equal pay, and an end to job discrimination against African Americans.</w:t>
      </w:r>
      <w:r w:rsidRPr="00506B7B">
        <w:rPr>
          <w:sz w:val="16"/>
          <w:szCs w:val="24"/>
        </w:rPr>
        <w:t xml:space="preserve">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proofErr w:type="spellStart"/>
      <w:r w:rsidRPr="00506B7B">
        <w:rPr>
          <w:sz w:val="16"/>
          <w:szCs w:val="24"/>
        </w:rPr>
        <w:t>Trumka</w:t>
      </w:r>
      <w:proofErr w:type="spellEnd"/>
      <w:r w:rsidRPr="00506B7B">
        <w:rPr>
          <w:sz w:val="16"/>
          <w:szCs w:val="24"/>
        </w:rPr>
        <w:t xml:space="preserve">, then secretary-treasurer of the AFL-CIO, led by example in a speech to the United Steelworkers that fall. He described meeting a woman in his </w:t>
      </w:r>
      <w:proofErr w:type="gramStart"/>
      <w:r w:rsidRPr="00506B7B">
        <w:rPr>
          <w:sz w:val="16"/>
          <w:szCs w:val="24"/>
        </w:rPr>
        <w:t>home town</w:t>
      </w:r>
      <w:proofErr w:type="gramEnd"/>
      <w:r w:rsidRPr="00506B7B">
        <w:rPr>
          <w:sz w:val="16"/>
          <w:szCs w:val="24"/>
        </w:rPr>
        <w:t xml:space="preserve"> of </w:t>
      </w:r>
      <w:proofErr w:type="spellStart"/>
      <w:r w:rsidRPr="00506B7B">
        <w:rPr>
          <w:sz w:val="16"/>
          <w:szCs w:val="24"/>
        </w:rPr>
        <w:t>Nemocolin</w:t>
      </w:r>
      <w:proofErr w:type="spellEnd"/>
      <w:r w:rsidRPr="00506B7B">
        <w:rPr>
          <w:sz w:val="16"/>
          <w:szCs w:val="24"/>
        </w:rPr>
        <w:t xml:space="preserve">, Pennsylvania. They talked about the election. “I just don’t trust Obama,” she said. When </w:t>
      </w:r>
      <w:proofErr w:type="spellStart"/>
      <w:r w:rsidRPr="00506B7B">
        <w:rPr>
          <w:sz w:val="16"/>
          <w:szCs w:val="24"/>
        </w:rPr>
        <w:t>Trumka</w:t>
      </w:r>
      <w:proofErr w:type="spellEnd"/>
      <w:r w:rsidRPr="00506B7B">
        <w:rPr>
          <w:sz w:val="16"/>
          <w:szCs w:val="24"/>
        </w:rPr>
        <w:t xml:space="preserve"> pressed her on why, she admitted, “because he’s black.” </w:t>
      </w:r>
      <w:proofErr w:type="spellStart"/>
      <w:r w:rsidRPr="00506B7B">
        <w:rPr>
          <w:sz w:val="16"/>
          <w:szCs w:val="24"/>
        </w:rPr>
        <w:t>Trumka</w:t>
      </w:r>
      <w:proofErr w:type="spellEnd"/>
      <w:r w:rsidRPr="00506B7B">
        <w:rPr>
          <w:sz w:val="16"/>
          <w:szCs w:val="24"/>
        </w:rPr>
        <w:t xml:space="preserve"> then said, Look around. </w:t>
      </w:r>
      <w:proofErr w:type="spellStart"/>
      <w:r w:rsidRPr="00506B7B">
        <w:rPr>
          <w:sz w:val="16"/>
          <w:szCs w:val="24"/>
        </w:rPr>
        <w:t>Nemacolin’s</w:t>
      </w:r>
      <w:proofErr w:type="spellEnd"/>
      <w:r w:rsidRPr="00506B7B">
        <w:rPr>
          <w:sz w:val="16"/>
          <w:szCs w:val="24"/>
        </w:rPr>
        <w:t xml:space="preserve"> a dying town. There’re no jobs here. Kids are moving away because there’s no future here. And here’s a man, Barack Obama, who’s going to fight for people like us and you won’t vote for him because of the color of his skin. He went on to tell his steelworker audience, </w:t>
      </w:r>
      <w:proofErr w:type="gramStart"/>
      <w:r w:rsidRPr="00506B7B">
        <w:rPr>
          <w:sz w:val="16"/>
          <w:szCs w:val="24"/>
        </w:rPr>
        <w:t>Brothers</w:t>
      </w:r>
      <w:proofErr w:type="gramEnd"/>
      <w:r w:rsidRPr="00506B7B">
        <w:rPr>
          <w:sz w:val="16"/>
          <w:szCs w:val="24"/>
        </w:rPr>
        <w:t xml:space="preserve"> and sisters, we can’t tap dance around the 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 who come from 178 countries and speak more than forty languages. Despite these challenges, they have good paying, stable jobs in hotels and casinos. They are engaged and </w:t>
      </w:r>
      <w:proofErr w:type="gramStart"/>
      <w:r w:rsidRPr="00506B7B">
        <w:rPr>
          <w:sz w:val="16"/>
          <w:szCs w:val="24"/>
        </w:rPr>
        <w:t>militant, and</w:t>
      </w:r>
      <w:proofErr w:type="gramEnd"/>
      <w:r w:rsidRPr="00506B7B">
        <w:rPr>
          <w:sz w:val="16"/>
          <w:szCs w:val="24"/>
        </w:rPr>
        <w:t xml:space="preserve">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w:t>
      </w:r>
      <w:proofErr w:type="spellStart"/>
      <w:r w:rsidRPr="00506B7B">
        <w:rPr>
          <w:sz w:val="16"/>
          <w:szCs w:val="24"/>
        </w:rPr>
        <w:t>todoor</w:t>
      </w:r>
      <w:proofErr w:type="spellEnd"/>
      <w:r w:rsidRPr="00506B7B">
        <w:rPr>
          <w:sz w:val="16"/>
          <w:szCs w:val="24"/>
        </w:rPr>
        <w:t xml:space="preserve">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w:t>
      </w:r>
      <w:proofErr w:type="gramStart"/>
      <w:r w:rsidRPr="00506B7B">
        <w:rPr>
          <w:sz w:val="16"/>
          <w:szCs w:val="24"/>
        </w:rPr>
        <w:t>daughter’s</w:t>
      </w:r>
      <w:proofErr w:type="gramEnd"/>
      <w:r w:rsidRPr="00506B7B">
        <w:rPr>
          <w:sz w:val="16"/>
          <w:szCs w:val="24"/>
        </w:rPr>
        <w:t xml:space="preserve">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w:t>
      </w:r>
      <w:r w:rsidRPr="00506B7B">
        <w:rPr>
          <w:rStyle w:val="StyleUnderline"/>
        </w:rPr>
        <w:t xml:space="preserve">The democratic civic space provided by unions and the subsequent </w:t>
      </w:r>
      <w:r w:rsidRPr="00B43248">
        <w:rPr>
          <w:rStyle w:val="StyleUnderline"/>
          <w:highlight w:val="cyan"/>
        </w:rPr>
        <w:t>decline</w:t>
      </w:r>
      <w:r w:rsidRPr="00B43248">
        <w:rPr>
          <w:rStyle w:val="StyleUnderline"/>
          <w:szCs w:val="24"/>
          <w:highlight w:val="cyan"/>
        </w:rPr>
        <w:t xml:space="preserve"> of unions</w:t>
      </w:r>
      <w:r w:rsidRPr="00506B7B">
        <w:rPr>
          <w:rStyle w:val="StyleUnderline"/>
          <w:szCs w:val="24"/>
        </w:rPr>
        <w:t xml:space="preserve"> as a </w:t>
      </w:r>
      <w:r w:rsidRPr="00506B7B">
        <w:rPr>
          <w:rStyle w:val="Emphasis"/>
          <w:b w:val="0"/>
          <w:bCs/>
          <w:szCs w:val="24"/>
        </w:rPr>
        <w:t>countervailing force</w:t>
      </w:r>
      <w:r w:rsidRPr="00506B7B">
        <w:rPr>
          <w:rStyle w:val="StyleUnderline"/>
          <w:szCs w:val="24"/>
        </w:rPr>
        <w:t xml:space="preserve"> to corporate power, </w:t>
      </w:r>
      <w:r w:rsidRPr="00B43248">
        <w:rPr>
          <w:rStyle w:val="StyleUnderline"/>
          <w:szCs w:val="24"/>
          <w:highlight w:val="cyan"/>
        </w:rPr>
        <w:t>contributes to</w:t>
      </w:r>
      <w:r w:rsidRPr="00506B7B">
        <w:rPr>
          <w:rStyle w:val="StyleUnderline"/>
          <w:szCs w:val="24"/>
        </w:rPr>
        <w:t xml:space="preserve"> the appalling trends of the last fifty years: Gilded Age levels of </w:t>
      </w:r>
      <w:r w:rsidRPr="00B43248">
        <w:rPr>
          <w:rStyle w:val="StyleUnderline"/>
          <w:szCs w:val="24"/>
          <w:highlight w:val="cyan"/>
        </w:rPr>
        <w:t>inequality</w:t>
      </w:r>
      <w:r w:rsidRPr="00506B7B">
        <w:rPr>
          <w:rStyle w:val="StyleUnderline"/>
          <w:szCs w:val="24"/>
        </w:rPr>
        <w:t xml:space="preserve">, devastated communities, and heightened </w:t>
      </w:r>
      <w:r w:rsidRPr="00B43248">
        <w:rPr>
          <w:rStyle w:val="StyleUnderline"/>
          <w:szCs w:val="24"/>
          <w:highlight w:val="cyan"/>
        </w:rPr>
        <w:t>civic polarization</w:t>
      </w:r>
      <w:r w:rsidRPr="00506B7B">
        <w:rPr>
          <w:rStyle w:val="StyleUnderline"/>
          <w:szCs w:val="24"/>
        </w:rPr>
        <w:t xml:space="preserve"> by race, religion, and ethnic origin</w:t>
      </w:r>
      <w:r w:rsidRPr="00506B7B">
        <w:rPr>
          <w:sz w:val="16"/>
          <w:szCs w:val="24"/>
        </w:rPr>
        <w:t xml:space="preserve">. </w:t>
      </w:r>
      <w:r w:rsidRPr="00506B7B">
        <w:rPr>
          <w:rStyle w:val="StyleUnderline"/>
          <w:szCs w:val="24"/>
        </w:rPr>
        <w:t xml:space="preserve">These conditions have </w:t>
      </w:r>
      <w:r w:rsidRPr="00B43248">
        <w:rPr>
          <w:rStyle w:val="StyleUnderline"/>
          <w:szCs w:val="24"/>
          <w:highlight w:val="cyan"/>
        </w:rPr>
        <w:t>led to</w:t>
      </w:r>
      <w:r w:rsidRPr="00506B7B">
        <w:rPr>
          <w:rStyle w:val="StyleUnderline"/>
          <w:szCs w:val="24"/>
        </w:rPr>
        <w:t xml:space="preserve"> a wave of </w:t>
      </w:r>
      <w:r w:rsidRPr="00B43248">
        <w:rPr>
          <w:rStyle w:val="Emphasis"/>
          <w:b w:val="0"/>
          <w:bCs/>
          <w:szCs w:val="24"/>
          <w:highlight w:val="cyan"/>
        </w:rPr>
        <w:t>autocratic governments</w:t>
      </w:r>
      <w:r w:rsidRPr="00506B7B">
        <w:rPr>
          <w:rStyle w:val="StyleUnderline"/>
          <w:szCs w:val="24"/>
        </w:rPr>
        <w:t xml:space="preserve"> around the globe</w:t>
      </w:r>
      <w:r w:rsidRPr="00506B7B">
        <w:rPr>
          <w:sz w:val="16"/>
          <w:szCs w:val="24"/>
        </w:rPr>
        <w:t>. Alarm is growing. How Democracies Die (</w:t>
      </w:r>
      <w:proofErr w:type="spellStart"/>
      <w:r w:rsidRPr="00506B7B">
        <w:rPr>
          <w:sz w:val="16"/>
          <w:szCs w:val="24"/>
        </w:rPr>
        <w:t>Levitsky</w:t>
      </w:r>
      <w:proofErr w:type="spellEnd"/>
      <w:r w:rsidRPr="00506B7B">
        <w:rPr>
          <w:sz w:val="16"/>
          <w:szCs w:val="24"/>
        </w:rPr>
        <w:t xml:space="preserve"> and </w:t>
      </w:r>
      <w:proofErr w:type="spellStart"/>
      <w:r w:rsidRPr="00506B7B">
        <w:rPr>
          <w:sz w:val="16"/>
          <w:szCs w:val="24"/>
        </w:rPr>
        <w:t>Ziblatt</w:t>
      </w:r>
      <w:proofErr w:type="spellEnd"/>
      <w:r w:rsidRPr="00506B7B">
        <w:rPr>
          <w:sz w:val="16"/>
          <w:szCs w:val="24"/>
        </w:rPr>
        <w:t xml:space="preserve"> 2019) is a New York Times bestseller; The People Vs. Democracy (</w:t>
      </w:r>
      <w:proofErr w:type="spellStart"/>
      <w:r w:rsidRPr="00506B7B">
        <w:rPr>
          <w:sz w:val="16"/>
          <w:szCs w:val="24"/>
        </w:rPr>
        <w:t>Mounk</w:t>
      </w:r>
      <w:proofErr w:type="spellEnd"/>
      <w:r w:rsidRPr="00506B7B">
        <w:rPr>
          <w:sz w:val="16"/>
          <w:szCs w:val="24"/>
        </w:rPr>
        <w:t xml:space="preserve"> 2019) warns, “this may be our last chance to save democracy.” </w:t>
      </w:r>
      <w:r w:rsidRPr="00506B7B">
        <w:rPr>
          <w:rStyle w:val="StyleUnderline"/>
        </w:rPr>
        <w:t xml:space="preserve">When people lose high-paying, unionized jobs they do not just lose their footing in the middle class; rather they also stand to lose a whole set of social connections that structure their lives and give them meaning. </w:t>
      </w:r>
      <w:r w:rsidRPr="00506B7B">
        <w:rPr>
          <w:sz w:val="16"/>
        </w:rPr>
        <w:t xml:space="preserve">Cas </w:t>
      </w:r>
      <w:proofErr w:type="spellStart"/>
      <w:r w:rsidRPr="00506B7B">
        <w:rPr>
          <w:sz w:val="16"/>
        </w:rPr>
        <w:t>Mudde</w:t>
      </w:r>
      <w:proofErr w:type="spellEnd"/>
      <w:r w:rsidRPr="00506B7B">
        <w:rPr>
          <w:sz w:val="16"/>
        </w:rPr>
        <w:t xml:space="preserve"> (2019) in The </w:t>
      </w:r>
      <w:r w:rsidRPr="00506B7B">
        <w:rPr>
          <w:sz w:val="16"/>
          <w:szCs w:val="24"/>
        </w:rPr>
        <w:t xml:space="preserve">Far Right Today </w:t>
      </w:r>
      <w:r w:rsidRPr="00506B7B">
        <w:rPr>
          <w:sz w:val="16"/>
        </w:rPr>
        <w:t>describes the evolution of right-wing ideologies</w:t>
      </w:r>
      <w:r w:rsidRPr="00506B7B">
        <w:rPr>
          <w:sz w:val="16"/>
          <w:szCs w:val="24"/>
        </w:rPr>
        <w:t xml:space="preserve"> since World War II. “In the fourth wave, which roughly started in the 21st century</w:t>
      </w:r>
      <w:r w:rsidRPr="00506B7B">
        <w:rPr>
          <w:rStyle w:val="StyleUnderline"/>
        </w:rPr>
        <w:t xml:space="preserve">, </w:t>
      </w:r>
      <w:r w:rsidRPr="00B43248">
        <w:rPr>
          <w:rStyle w:val="StyleUnderline"/>
          <w:highlight w:val="cyan"/>
        </w:rPr>
        <w:t>radical right parties</w:t>
      </w:r>
      <w:r w:rsidRPr="00506B7B">
        <w:rPr>
          <w:rStyle w:val="StyleUnderline"/>
        </w:rPr>
        <w:t xml:space="preserve"> have </w:t>
      </w:r>
      <w:r w:rsidRPr="00B43248">
        <w:rPr>
          <w:rStyle w:val="StyleUnderline"/>
          <w:highlight w:val="cyan"/>
        </w:rPr>
        <w:t>become</w:t>
      </w:r>
      <w:r w:rsidRPr="00506B7B">
        <w:rPr>
          <w:rStyle w:val="StyleUnderline"/>
        </w:rPr>
        <w:t xml:space="preserve"> mainstreamed and, increasingly </w:t>
      </w:r>
      <w:r w:rsidRPr="00B43248">
        <w:rPr>
          <w:rStyle w:val="StyleUnderline"/>
          <w:highlight w:val="cyan"/>
        </w:rPr>
        <w:t>normal</w:t>
      </w:r>
      <w:r w:rsidRPr="00506B7B">
        <w:rPr>
          <w:rStyle w:val="StyleUnderline"/>
        </w:rPr>
        <w:t xml:space="preserve">ized, not just in Europe, but </w:t>
      </w:r>
      <w:r w:rsidRPr="00B43248">
        <w:rPr>
          <w:rStyle w:val="StyleUnderline"/>
          <w:highlight w:val="cyan"/>
        </w:rPr>
        <w:t xml:space="preserve">across </w:t>
      </w:r>
      <w:r w:rsidRPr="00506B7B">
        <w:rPr>
          <w:rStyle w:val="StyleUnderline"/>
        </w:rPr>
        <w:t xml:space="preserve">the </w:t>
      </w:r>
      <w:r w:rsidRPr="00B43248">
        <w:rPr>
          <w:rStyle w:val="StyleUnderline"/>
          <w:highlight w:val="cyan"/>
        </w:rPr>
        <w:t>world</w:t>
      </w:r>
      <w:r w:rsidRPr="00506B7B">
        <w:rPr>
          <w:sz w:val="16"/>
          <w:szCs w:val="24"/>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director of the Minnesota AFL-CIO: </w:t>
      </w:r>
      <w:r w:rsidRPr="00506B7B">
        <w:rPr>
          <w:rStyle w:val="StyleUnderline"/>
          <w:szCs w:val="24"/>
        </w:rPr>
        <w:t>There’s a lack of opportunity for people to experience democracy</w:t>
      </w:r>
      <w:r w:rsidRPr="00506B7B">
        <w:rPr>
          <w:sz w:val="16"/>
          <w:szCs w:val="24"/>
        </w:rPr>
        <w:t xml:space="preserve">—debate issues, argue about how to spend dues money, vote, take minutes—the tools of transparency and accountability. </w:t>
      </w:r>
      <w:r w:rsidRPr="00506B7B">
        <w:rPr>
          <w:rStyle w:val="StyleUnderline"/>
          <w:szCs w:val="24"/>
        </w:rPr>
        <w:t>People need to experience power on issues</w:t>
      </w:r>
      <w:r w:rsidRPr="00506B7B">
        <w:rPr>
          <w:sz w:val="16"/>
          <w:szCs w:val="24"/>
        </w:rPr>
        <w:t xml:space="preserve">. They need structures and systems. </w:t>
      </w:r>
      <w:r w:rsidRPr="00506B7B">
        <w:rPr>
          <w:rStyle w:val="StyleUnderline"/>
          <w:szCs w:val="24"/>
        </w:rPr>
        <w:t>Unions are a place where people can get</w:t>
      </w:r>
      <w:r w:rsidRPr="00506B7B">
        <w:rPr>
          <w:sz w:val="16"/>
          <w:szCs w:val="24"/>
        </w:rPr>
        <w:t xml:space="preserve"> </w:t>
      </w:r>
      <w:proofErr w:type="gramStart"/>
      <w:r w:rsidRPr="00506B7B">
        <w:rPr>
          <w:rStyle w:val="StyleUnderline"/>
          <w:szCs w:val="24"/>
        </w:rPr>
        <w:t>that</w:t>
      </w:r>
      <w:r w:rsidRPr="00506B7B">
        <w:rPr>
          <w:sz w:val="16"/>
          <w:szCs w:val="24"/>
        </w:rPr>
        <w:t xml:space="preserve">, </w:t>
      </w:r>
      <w:r w:rsidRPr="00506B7B">
        <w:rPr>
          <w:rStyle w:val="StyleUnderline"/>
          <w:szCs w:val="24"/>
        </w:rPr>
        <w:t>and</w:t>
      </w:r>
      <w:proofErr w:type="gramEnd"/>
      <w:r w:rsidRPr="00506B7B">
        <w:rPr>
          <w:rStyle w:val="StyleUnderline"/>
          <w:szCs w:val="24"/>
        </w:rPr>
        <w:t xml:space="preserve"> can change their minds</w:t>
      </w:r>
      <w:r w:rsidRPr="00506B7B">
        <w:rPr>
          <w:sz w:val="16"/>
          <w:szCs w:val="24"/>
        </w:rPr>
        <w:t xml:space="preserve">. Political strategist Michael </w:t>
      </w:r>
      <w:proofErr w:type="spellStart"/>
      <w:r w:rsidRPr="00506B7B">
        <w:rPr>
          <w:sz w:val="16"/>
          <w:szCs w:val="24"/>
        </w:rPr>
        <w:t>Podhorzer</w:t>
      </w:r>
      <w:proofErr w:type="spellEnd"/>
      <w:r w:rsidRPr="00506B7B">
        <w:rPr>
          <w:sz w:val="16"/>
          <w:szCs w:val="24"/>
        </w:rPr>
        <w:t xml:space="preserve"> says, “</w:t>
      </w:r>
      <w:r w:rsidRPr="00B43248">
        <w:rPr>
          <w:rStyle w:val="StyleUnderline"/>
          <w:szCs w:val="24"/>
          <w:highlight w:val="cyan"/>
        </w:rPr>
        <w:t xml:space="preserve">there </w:t>
      </w:r>
      <w:r w:rsidRPr="00B43248">
        <w:rPr>
          <w:rStyle w:val="StyleUnderline"/>
          <w:highlight w:val="cyan"/>
        </w:rPr>
        <w:t>is a</w:t>
      </w:r>
      <w:r w:rsidRPr="00506B7B">
        <w:rPr>
          <w:rStyle w:val="StyleUnderline"/>
        </w:rPr>
        <w:t xml:space="preserve"> growing </w:t>
      </w:r>
      <w:r w:rsidRPr="00B43248">
        <w:rPr>
          <w:rStyle w:val="StyleUnderline"/>
          <w:highlight w:val="cyan"/>
        </w:rPr>
        <w:t>consensus</w:t>
      </w:r>
      <w:r w:rsidRPr="00506B7B">
        <w:rPr>
          <w:rStyle w:val="StyleUnderline"/>
        </w:rPr>
        <w:t xml:space="preserve"> that </w:t>
      </w:r>
      <w:r w:rsidRPr="00B43248">
        <w:rPr>
          <w:rStyle w:val="StyleUnderline"/>
          <w:highlight w:val="cyan"/>
        </w:rPr>
        <w:t>unions</w:t>
      </w:r>
      <w:r w:rsidRPr="00506B7B">
        <w:rPr>
          <w:rStyle w:val="StyleUnderline"/>
        </w:rPr>
        <w:t xml:space="preserve"> are an agent </w:t>
      </w:r>
      <w:r w:rsidRPr="00B43248">
        <w:rPr>
          <w:rStyle w:val="StyleUnderline"/>
          <w:highlight w:val="cyan"/>
        </w:rPr>
        <w:t>keep</w:t>
      </w:r>
      <w:r w:rsidRPr="00506B7B">
        <w:rPr>
          <w:rStyle w:val="StyleUnderline"/>
        </w:rPr>
        <w:t xml:space="preserve">ing </w:t>
      </w:r>
      <w:r w:rsidRPr="00B43248">
        <w:rPr>
          <w:rStyle w:val="StyleUnderline"/>
          <w:highlight w:val="cyan"/>
        </w:rPr>
        <w:t>authoritarianism at bay</w:t>
      </w:r>
      <w:r w:rsidRPr="00506B7B">
        <w:rPr>
          <w:sz w:val="16"/>
          <w:szCs w:val="24"/>
        </w:rPr>
        <w:t xml:space="preserve">.”11 He cites the daily work of </w:t>
      </w:r>
      <w:r w:rsidRPr="00506B7B">
        <w:rPr>
          <w:rStyle w:val="StyleUnderline"/>
          <w:szCs w:val="24"/>
        </w:rPr>
        <w:t xml:space="preserve">union </w:t>
      </w:r>
      <w:r w:rsidRPr="00506B7B">
        <w:rPr>
          <w:rStyle w:val="StyleUnderline"/>
        </w:rPr>
        <w:t>activists who handle</w:t>
      </w:r>
      <w:r w:rsidRPr="00506B7B">
        <w:rPr>
          <w:rStyle w:val="StyleUnderline"/>
          <w:szCs w:val="24"/>
        </w:rPr>
        <w:t xml:space="preserve"> grievances, bargain contracts, and organize new </w:t>
      </w:r>
      <w:r w:rsidRPr="00506B7B">
        <w:rPr>
          <w:rStyle w:val="StyleUnderline"/>
        </w:rPr>
        <w:t xml:space="preserve">workers. In each instance, </w:t>
      </w:r>
      <w:r w:rsidRPr="00B43248">
        <w:rPr>
          <w:rStyle w:val="StyleUnderline"/>
          <w:highlight w:val="cyan"/>
        </w:rPr>
        <w:t>to be successful</w:t>
      </w:r>
      <w:r w:rsidRPr="00506B7B">
        <w:rPr>
          <w:rStyle w:val="StyleUnderline"/>
          <w:szCs w:val="24"/>
        </w:rPr>
        <w:t xml:space="preserve"> you </w:t>
      </w:r>
      <w:r w:rsidRPr="00B43248">
        <w:rPr>
          <w:rStyle w:val="StyleUnderline"/>
          <w:szCs w:val="24"/>
          <w:highlight w:val="cyan"/>
        </w:rPr>
        <w:t>have to include everyone</w:t>
      </w:r>
      <w:r w:rsidRPr="00506B7B">
        <w:rPr>
          <w:sz w:val="16"/>
          <w:szCs w:val="24"/>
        </w:rPr>
        <w:t xml:space="preserve">. And </w:t>
      </w:r>
      <w:r w:rsidRPr="00506B7B">
        <w:rPr>
          <w:rStyle w:val="StyleUnderline"/>
          <w:szCs w:val="24"/>
        </w:rPr>
        <w:t>success is tangible, in better wages and benefits, fair working conditions, and solidarity</w:t>
      </w:r>
      <w:r w:rsidRPr="00506B7B">
        <w:rPr>
          <w:sz w:val="16"/>
          <w:szCs w:val="24"/>
        </w:rPr>
        <w:t xml:space="preserve">. He notes that </w:t>
      </w:r>
      <w:r w:rsidRPr="00506B7B">
        <w:rPr>
          <w:rStyle w:val="StyleUnderline"/>
          <w:szCs w:val="24"/>
        </w:rPr>
        <w:t xml:space="preserve">studies </w:t>
      </w:r>
      <w:r w:rsidRPr="00506B7B">
        <w:rPr>
          <w:rStyle w:val="StyleUnderline"/>
        </w:rPr>
        <w:t>show that union members are more likely to have racially progressive views than nonunion working people. “Can you</w:t>
      </w:r>
      <w:r w:rsidRPr="00506B7B">
        <w:rPr>
          <w:rStyle w:val="StyleUnderline"/>
          <w:szCs w:val="24"/>
        </w:rPr>
        <w:t xml:space="preserve"> have a liberal progressive America without</w:t>
      </w:r>
      <w:r w:rsidRPr="00506B7B">
        <w:rPr>
          <w:sz w:val="16"/>
          <w:szCs w:val="24"/>
        </w:rPr>
        <w:t xml:space="preserve"> </w:t>
      </w:r>
      <w:r w:rsidRPr="00506B7B">
        <w:rPr>
          <w:rStyle w:val="StyleUnderline"/>
          <w:szCs w:val="24"/>
        </w:rPr>
        <w:t>unions</w:t>
      </w:r>
      <w:r w:rsidRPr="00506B7B">
        <w:rPr>
          <w:sz w:val="16"/>
          <w:szCs w:val="24"/>
        </w:rPr>
        <w:t xml:space="preserve">? (Plumer 2012)” asks historian Nelson Lichtenstein? “History says </w:t>
      </w:r>
      <w:r w:rsidRPr="00506B7B">
        <w:rPr>
          <w:sz w:val="16"/>
        </w:rPr>
        <w:t>no</w:t>
      </w:r>
      <w:r w:rsidRPr="00506B7B">
        <w:rPr>
          <w:sz w:val="16"/>
          <w:szCs w:val="24"/>
        </w:rPr>
        <w:t xml:space="preserve">. </w:t>
      </w:r>
      <w:r w:rsidRPr="00506B7B">
        <w:rPr>
          <w:rStyle w:val="StyleUnderline"/>
          <w:szCs w:val="24"/>
        </w:rPr>
        <w:t>For 200 years the existence of the union movement has been wedded to the rise of democracy</w:t>
      </w:r>
      <w:r w:rsidRPr="00506B7B">
        <w:rPr>
          <w:sz w:val="16"/>
          <w:szCs w:val="24"/>
        </w:rPr>
        <w:t xml:space="preserve">. We saw this here, </w:t>
      </w:r>
      <w:r w:rsidRPr="00506B7B">
        <w:rPr>
          <w:rStyle w:val="StyleUnderline"/>
          <w:szCs w:val="24"/>
        </w:rPr>
        <w:t>in South Korea, in Spain, in Africa</w:t>
      </w:r>
      <w:r w:rsidRPr="00506B7B">
        <w:rPr>
          <w:rStyle w:val="StyleUnderline"/>
        </w:rPr>
        <w:t xml:space="preserve">.” And the </w:t>
      </w:r>
      <w:r w:rsidRPr="00B43248">
        <w:rPr>
          <w:rStyle w:val="StyleUnderline"/>
          <w:highlight w:val="cyan"/>
        </w:rPr>
        <w:t>decline</w:t>
      </w:r>
      <w:r w:rsidRPr="00B43248">
        <w:rPr>
          <w:rStyle w:val="StyleUnderline"/>
          <w:szCs w:val="24"/>
          <w:highlight w:val="cyan"/>
        </w:rPr>
        <w:t xml:space="preserve"> of unions</w:t>
      </w:r>
      <w:r w:rsidRPr="00506B7B">
        <w:rPr>
          <w:rStyle w:val="StyleUnderline"/>
          <w:szCs w:val="24"/>
        </w:rPr>
        <w:t xml:space="preserve"> is </w:t>
      </w:r>
      <w:r w:rsidRPr="00B43248">
        <w:rPr>
          <w:rStyle w:val="StyleUnderline"/>
          <w:szCs w:val="24"/>
          <w:highlight w:val="cyan"/>
        </w:rPr>
        <w:t>wedded to</w:t>
      </w:r>
      <w:r w:rsidRPr="00506B7B">
        <w:rPr>
          <w:rStyle w:val="StyleUnderline"/>
          <w:szCs w:val="24"/>
        </w:rPr>
        <w:t xml:space="preserve"> the </w:t>
      </w:r>
      <w:r w:rsidRPr="00B43248">
        <w:rPr>
          <w:rStyle w:val="StyleUnderline"/>
          <w:szCs w:val="24"/>
          <w:highlight w:val="cyan"/>
        </w:rPr>
        <w:t>rise of</w:t>
      </w:r>
      <w:r w:rsidRPr="00506B7B">
        <w:rPr>
          <w:rStyle w:val="StyleUnderline"/>
          <w:szCs w:val="24"/>
        </w:rPr>
        <w:t xml:space="preserve"> the </w:t>
      </w:r>
      <w:r w:rsidRPr="00B43248">
        <w:rPr>
          <w:rStyle w:val="StyleUnderline"/>
          <w:szCs w:val="24"/>
          <w:highlight w:val="cyan"/>
        </w:rPr>
        <w:t>authoritarianism</w:t>
      </w:r>
      <w:r w:rsidRPr="00506B7B">
        <w:rPr>
          <w:sz w:val="16"/>
          <w:szCs w:val="24"/>
        </w:rPr>
        <w:t xml:space="preserve">. </w:t>
      </w:r>
      <w:r w:rsidRPr="00506B7B">
        <w:rPr>
          <w:rStyle w:val="StyleUnderline"/>
          <w:szCs w:val="24"/>
        </w:rPr>
        <w:t>A major shift by working-class voters in Brazil elected right-</w:t>
      </w:r>
      <w:r w:rsidRPr="00506B7B">
        <w:rPr>
          <w:rStyle w:val="StyleUnderline"/>
        </w:rPr>
        <w:t>winger Jair B</w:t>
      </w:r>
      <w:r w:rsidRPr="00506B7B">
        <w:rPr>
          <w:rStyle w:val="StyleUnderline"/>
          <w:szCs w:val="24"/>
        </w:rPr>
        <w:t>olsonaro</w:t>
      </w:r>
      <w:r w:rsidRPr="00506B7B">
        <w:rPr>
          <w:sz w:val="16"/>
          <w:szCs w:val="24"/>
        </w:rPr>
        <w:t xml:space="preserve"> in October 2018. Brazilian sociologist </w:t>
      </w:r>
      <w:proofErr w:type="spellStart"/>
      <w:r w:rsidRPr="00506B7B">
        <w:rPr>
          <w:sz w:val="16"/>
          <w:szCs w:val="24"/>
        </w:rPr>
        <w:t>Ruy</w:t>
      </w:r>
      <w:proofErr w:type="spellEnd"/>
      <w:r w:rsidRPr="00506B7B">
        <w:rPr>
          <w:sz w:val="16"/>
          <w:szCs w:val="24"/>
        </w:rPr>
        <w:t xml:space="preserve"> Braga (2019) argues that “</w:t>
      </w:r>
      <w:r w:rsidRPr="00506B7B">
        <w:rPr>
          <w:rStyle w:val="StyleUnderline"/>
          <w:szCs w:val="24"/>
        </w:rPr>
        <w:t>Bolsonaro’s election marked the decline of trade unions</w:t>
      </w:r>
      <w:r w:rsidRPr="00506B7B">
        <w:rPr>
          <w:sz w:val="16"/>
          <w:szCs w:val="24"/>
        </w:rPr>
        <w:t xml:space="preserve"> as the primary site of working-class organization; and the rise of Evangelical churches in their pla</w:t>
      </w:r>
      <w:r w:rsidRPr="00506B7B">
        <w:rPr>
          <w:sz w:val="16"/>
        </w:rPr>
        <w:t>ce” with collective identities being shaped by the church rather than by unions.</w:t>
      </w:r>
      <w:r w:rsidRPr="00506B7B">
        <w:rPr>
          <w:sz w:val="16"/>
          <w:szCs w:val="24"/>
        </w:rPr>
        <w:t xml:space="preserve">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w:t>
      </w:r>
      <w:proofErr w:type="gramStart"/>
      <w:r w:rsidRPr="00506B7B">
        <w:rPr>
          <w:sz w:val="16"/>
          <w:szCs w:val="24"/>
        </w:rPr>
        <w:t>tool box</w:t>
      </w:r>
      <w:proofErr w:type="gramEnd"/>
      <w:r w:rsidRPr="00506B7B">
        <w:rPr>
          <w:sz w:val="16"/>
          <w:szCs w:val="24"/>
        </w:rPr>
        <w:t xml:space="preserve">. I said, “We’re in this fight because it’s the right thing to do. We may not win. </w:t>
      </w:r>
      <w:r w:rsidRPr="00506B7B">
        <w:rPr>
          <w:sz w:val="16"/>
        </w:rPr>
        <w:t>But we are fighting fascism,</w:t>
      </w:r>
      <w:r w:rsidRPr="00506B7B">
        <w:rPr>
          <w:sz w:val="16"/>
          <w:szCs w:val="24"/>
        </w:rPr>
        <w:t xml:space="preserve"> staring down the beast.” We expect the hostility to be worse in 2020, when the worst racists will feel backed into a corner and come out even more. But I’m not going to let them get me down. The fire in my belly is too strong. </w:t>
      </w:r>
      <w:r w:rsidRPr="00506B7B">
        <w:rPr>
          <w:rStyle w:val="StyleUnderline"/>
          <w:szCs w:val="24"/>
        </w:rPr>
        <w:t xml:space="preserve">There is a </w:t>
      </w:r>
      <w:r w:rsidRPr="00B43248">
        <w:rPr>
          <w:rStyle w:val="StyleUnderline"/>
          <w:szCs w:val="24"/>
          <w:highlight w:val="cyan"/>
        </w:rPr>
        <w:t>crisis in democracy</w:t>
      </w:r>
      <w:r w:rsidRPr="00506B7B">
        <w:rPr>
          <w:sz w:val="16"/>
          <w:szCs w:val="24"/>
        </w:rPr>
        <w:t xml:space="preserve">. We should heed Bethany </w:t>
      </w:r>
      <w:proofErr w:type="spellStart"/>
      <w:r w:rsidRPr="00506B7B">
        <w:rPr>
          <w:sz w:val="16"/>
          <w:szCs w:val="24"/>
        </w:rPr>
        <w:t>Winkels</w:t>
      </w:r>
      <w:proofErr w:type="spellEnd"/>
      <w:r w:rsidRPr="00506B7B">
        <w:rPr>
          <w:sz w:val="16"/>
          <w:szCs w:val="24"/>
        </w:rPr>
        <w:t xml:space="preserve">’ call for democratic structures, and Josh Lewis’ challenge to have the passion and discipline that is needed. </w:t>
      </w:r>
      <w:r w:rsidRPr="00506B7B">
        <w:rPr>
          <w:rStyle w:val="StyleUnderline"/>
        </w:rPr>
        <w:t xml:space="preserve">We need </w:t>
      </w:r>
      <w:r w:rsidRPr="00B43248">
        <w:rPr>
          <w:rStyle w:val="StyleUnderline"/>
          <w:highlight w:val="cyan"/>
        </w:rPr>
        <w:t>unions</w:t>
      </w:r>
      <w:r w:rsidRPr="00506B7B">
        <w:rPr>
          <w:rStyle w:val="StyleUnderline"/>
        </w:rPr>
        <w:t>, not because they boost turnout and change a voter’s choice, but becau</w:t>
      </w:r>
      <w:r w:rsidRPr="00506B7B">
        <w:rPr>
          <w:rStyle w:val="StyleUnderline"/>
          <w:szCs w:val="24"/>
        </w:rPr>
        <w:t xml:space="preserve">se they </w:t>
      </w:r>
      <w:r w:rsidRPr="00B43248">
        <w:rPr>
          <w:rStyle w:val="StyleUnderline"/>
          <w:szCs w:val="24"/>
          <w:highlight w:val="cyan"/>
        </w:rPr>
        <w:t>create</w:t>
      </w:r>
      <w:r w:rsidRPr="00506B7B">
        <w:rPr>
          <w:rStyle w:val="StyleUnderline"/>
          <w:szCs w:val="24"/>
        </w:rPr>
        <w:t xml:space="preserve"> the muscle memory of </w:t>
      </w:r>
      <w:r w:rsidRPr="00B43248">
        <w:rPr>
          <w:rStyle w:val="StyleUnderline"/>
          <w:szCs w:val="24"/>
          <w:highlight w:val="cyan"/>
        </w:rPr>
        <w:t xml:space="preserve">democratic </w:t>
      </w:r>
      <w:r w:rsidRPr="00B43248">
        <w:rPr>
          <w:rStyle w:val="StyleUnderline"/>
          <w:highlight w:val="cyan"/>
        </w:rPr>
        <w:t>control</w:t>
      </w:r>
      <w:r w:rsidRPr="00506B7B">
        <w:rPr>
          <w:rStyle w:val="StyleUnderline"/>
        </w:rPr>
        <w:t>. Without</w:t>
      </w:r>
      <w:r w:rsidRPr="00506B7B">
        <w:rPr>
          <w:rStyle w:val="StyleUnderline"/>
          <w:szCs w:val="24"/>
        </w:rPr>
        <w:t xml:space="preserve"> that, democracy is lost.</w:t>
      </w:r>
    </w:p>
    <w:p w14:paraId="676EE421" w14:textId="77777777" w:rsidR="00315CDD" w:rsidRPr="00506B7B" w:rsidRDefault="00315CDD" w:rsidP="00315CDD">
      <w:pPr>
        <w:pStyle w:val="Heading4"/>
        <w:rPr>
          <w:rFonts w:cs="Calibri"/>
        </w:rPr>
      </w:pPr>
      <w:r w:rsidRPr="00506B7B">
        <w:rPr>
          <w:rFonts w:cs="Calibri"/>
        </w:rPr>
        <w:t xml:space="preserve">Populism causes </w:t>
      </w:r>
      <w:proofErr w:type="spellStart"/>
      <w:r w:rsidRPr="00506B7B">
        <w:rPr>
          <w:rFonts w:cs="Calibri"/>
        </w:rPr>
        <w:t>causes</w:t>
      </w:r>
      <w:proofErr w:type="spellEnd"/>
      <w:r w:rsidRPr="00506B7B">
        <w:rPr>
          <w:rFonts w:cs="Calibri"/>
        </w:rPr>
        <w:t xml:space="preserve"> great power war and extinction.</w:t>
      </w:r>
    </w:p>
    <w:p w14:paraId="2432C03C" w14:textId="77777777" w:rsidR="00315CDD" w:rsidRPr="00506B7B" w:rsidRDefault="00315CDD" w:rsidP="00315CDD">
      <w:r w:rsidRPr="00506B7B">
        <w:t xml:space="preserve">Richard N. </w:t>
      </w:r>
      <w:proofErr w:type="spellStart"/>
      <w:r w:rsidRPr="00506B7B">
        <w:rPr>
          <w:rStyle w:val="Style13ptBold"/>
        </w:rPr>
        <w:t>Haass</w:t>
      </w:r>
      <w:proofErr w:type="spellEnd"/>
      <w:r w:rsidRPr="00506B7B">
        <w:rPr>
          <w:rStyle w:val="Style13ptBold"/>
        </w:rPr>
        <w:t xml:space="preserve"> and</w:t>
      </w:r>
      <w:r w:rsidRPr="00506B7B">
        <w:t xml:space="preserve"> Charles A. </w:t>
      </w:r>
      <w:proofErr w:type="spellStart"/>
      <w:r w:rsidRPr="00506B7B">
        <w:rPr>
          <w:rStyle w:val="Style13ptBold"/>
        </w:rPr>
        <w:t>Kupchan</w:t>
      </w:r>
      <w:proofErr w:type="spellEnd"/>
      <w:r w:rsidRPr="00506B7B">
        <w:rPr>
          <w:rStyle w:val="Style13ptBold"/>
        </w:rPr>
        <w:t xml:space="preserve"> 21</w:t>
      </w:r>
      <w:r w:rsidRPr="00506B7B">
        <w:t xml:space="preserve">. Richard N. </w:t>
      </w:r>
      <w:proofErr w:type="spellStart"/>
      <w:r w:rsidRPr="00506B7B">
        <w:t>Haass</w:t>
      </w:r>
      <w:proofErr w:type="spellEnd"/>
      <w:r w:rsidRPr="00506B7B">
        <w:t xml:space="preserve"> is President of the Council on Foreign Relations, was Director of Policy Planning for the United States Department of State and a close advisor to Secretary of State Colin Powell. Charles A. </w:t>
      </w:r>
      <w:proofErr w:type="spellStart"/>
      <w:r w:rsidRPr="00506B7B">
        <w:t>Kupchan</w:t>
      </w:r>
      <w:proofErr w:type="spellEnd"/>
      <w:r w:rsidRPr="00506B7B">
        <w:t xml:space="preserve"> is Professor of International Affairs at Georgetown University, a Senior Fellow at the Council on Foreign Relations, and was Director for European Affairs on the National Security Council. “The New Concert of Powers”. Foreign Affairs. 3-23-21. https://www.foreignaffairs.com/articles/world/2021-03-23/new-concert-powers</w:t>
      </w:r>
    </w:p>
    <w:p w14:paraId="4A0591B7" w14:textId="77777777" w:rsidR="00315CDD" w:rsidRPr="00506B7B" w:rsidRDefault="00315CDD" w:rsidP="00315CDD">
      <w:pPr>
        <w:rPr>
          <w:sz w:val="16"/>
        </w:rPr>
      </w:pPr>
      <w:r w:rsidRPr="00506B7B">
        <w:rPr>
          <w:u w:val="single"/>
        </w:rPr>
        <w:t xml:space="preserve">The international system is at a </w:t>
      </w:r>
      <w:r w:rsidRPr="00506B7B">
        <w:rPr>
          <w:b/>
          <w:u w:val="single"/>
        </w:rPr>
        <w:t>historical inflection point</w:t>
      </w:r>
      <w:r w:rsidRPr="00506B7B">
        <w:rPr>
          <w:b/>
          <w:sz w:val="16"/>
        </w:rPr>
        <w:t>.</w:t>
      </w:r>
      <w:r w:rsidRPr="00506B7B">
        <w:rPr>
          <w:sz w:val="16"/>
        </w:rPr>
        <w:t xml:space="preserve"> </w:t>
      </w:r>
      <w:r w:rsidRPr="00506B7B">
        <w:rPr>
          <w:u w:val="single"/>
        </w:rPr>
        <w:t>As</w:t>
      </w:r>
      <w:r w:rsidRPr="00506B7B">
        <w:rPr>
          <w:sz w:val="16"/>
        </w:rPr>
        <w:t xml:space="preserve"> </w:t>
      </w:r>
      <w:r w:rsidRPr="00506B7B">
        <w:rPr>
          <w:u w:val="single"/>
        </w:rPr>
        <w:t>Asia continues its economic ascent</w:t>
      </w:r>
      <w:r w:rsidRPr="00506B7B">
        <w:rPr>
          <w:sz w:val="16"/>
        </w:rPr>
        <w:t xml:space="preserve">, </w:t>
      </w:r>
      <w:r w:rsidRPr="00506B7B">
        <w:rPr>
          <w:u w:val="single"/>
        </w:rPr>
        <w:t>two centuries of Western domination</w:t>
      </w:r>
      <w:r w:rsidRPr="00506B7B">
        <w:rPr>
          <w:sz w:val="16"/>
        </w:rPr>
        <w:t xml:space="preserve"> of the world, first under Pax Britannica and then under Pax Americana, </w:t>
      </w:r>
      <w:r w:rsidRPr="00506B7B">
        <w:rPr>
          <w:u w:val="single"/>
        </w:rPr>
        <w:t>are coming to an end.</w:t>
      </w:r>
      <w:r w:rsidRPr="00506B7B">
        <w:rPr>
          <w:sz w:val="16"/>
        </w:rPr>
        <w:t xml:space="preserve"> </w:t>
      </w:r>
      <w:r w:rsidRPr="00506B7B">
        <w:rPr>
          <w:u w:val="single"/>
        </w:rPr>
        <w:t>The West is losing</w:t>
      </w:r>
      <w:r w:rsidRPr="00506B7B">
        <w:rPr>
          <w:sz w:val="16"/>
        </w:rPr>
        <w:t xml:space="preserve"> not only its material dominance but also </w:t>
      </w:r>
      <w:r w:rsidRPr="00506B7B">
        <w:rPr>
          <w:u w:val="single"/>
        </w:rPr>
        <w:t>its ideological sway</w:t>
      </w:r>
      <w:r w:rsidRPr="00506B7B">
        <w:rPr>
          <w:sz w:val="16"/>
        </w:rPr>
        <w:t xml:space="preserve">. </w:t>
      </w:r>
      <w:r w:rsidRPr="00506B7B">
        <w:rPr>
          <w:u w:val="single"/>
        </w:rPr>
        <w:t xml:space="preserve">Around the world, </w:t>
      </w:r>
      <w:r w:rsidRPr="00B43248">
        <w:rPr>
          <w:highlight w:val="cyan"/>
          <w:u w:val="single"/>
        </w:rPr>
        <w:t>democracies</w:t>
      </w:r>
      <w:r w:rsidRPr="00506B7B">
        <w:rPr>
          <w:u w:val="single"/>
        </w:rPr>
        <w:t xml:space="preserve"> are </w:t>
      </w:r>
      <w:r w:rsidRPr="00B43248">
        <w:rPr>
          <w:b/>
          <w:highlight w:val="cyan"/>
          <w:u w:val="single"/>
        </w:rPr>
        <w:t>falling prey</w:t>
      </w:r>
      <w:r w:rsidRPr="00B43248">
        <w:rPr>
          <w:highlight w:val="cyan"/>
          <w:u w:val="single"/>
        </w:rPr>
        <w:t xml:space="preserve"> to </w:t>
      </w:r>
      <w:r w:rsidRPr="00506B7B">
        <w:rPr>
          <w:u w:val="single"/>
        </w:rPr>
        <w:t xml:space="preserve">illiberalism and </w:t>
      </w:r>
      <w:r w:rsidRPr="00B43248">
        <w:rPr>
          <w:b/>
          <w:bCs/>
          <w:highlight w:val="cyan"/>
          <w:u w:val="single"/>
        </w:rPr>
        <w:t>populist dissension</w:t>
      </w:r>
      <w:r w:rsidRPr="00506B7B">
        <w:rPr>
          <w:sz w:val="16"/>
        </w:rPr>
        <w:t xml:space="preserve"> </w:t>
      </w:r>
      <w:r w:rsidRPr="00B43248">
        <w:rPr>
          <w:highlight w:val="cyan"/>
          <w:u w:val="single"/>
        </w:rPr>
        <w:t>while</w:t>
      </w:r>
      <w:r w:rsidRPr="00506B7B">
        <w:rPr>
          <w:u w:val="single"/>
        </w:rPr>
        <w:t xml:space="preserve"> a </w:t>
      </w:r>
      <w:r w:rsidRPr="00B43248">
        <w:rPr>
          <w:highlight w:val="cyan"/>
          <w:u w:val="single"/>
        </w:rPr>
        <w:t>rising China, assisted by</w:t>
      </w:r>
      <w:r w:rsidRPr="00506B7B">
        <w:rPr>
          <w:u w:val="single"/>
        </w:rPr>
        <w:t xml:space="preserve"> a pugnacious </w:t>
      </w:r>
      <w:r w:rsidRPr="00B43248">
        <w:rPr>
          <w:highlight w:val="cyan"/>
          <w:u w:val="single"/>
        </w:rPr>
        <w:t>Russia</w:t>
      </w:r>
      <w:r w:rsidRPr="00506B7B">
        <w:rPr>
          <w:u w:val="single"/>
        </w:rPr>
        <w:t xml:space="preserve">, seeks to </w:t>
      </w:r>
      <w:r w:rsidRPr="00B43248">
        <w:rPr>
          <w:highlight w:val="cyan"/>
          <w:u w:val="single"/>
        </w:rPr>
        <w:t>challenge</w:t>
      </w:r>
      <w:r w:rsidRPr="00506B7B">
        <w:rPr>
          <w:u w:val="single"/>
        </w:rPr>
        <w:t xml:space="preserve"> the </w:t>
      </w:r>
      <w:r w:rsidRPr="00B43248">
        <w:rPr>
          <w:highlight w:val="cyan"/>
          <w:u w:val="single"/>
        </w:rPr>
        <w:t>West’s authority</w:t>
      </w:r>
      <w:r w:rsidRPr="00506B7B">
        <w:rPr>
          <w:sz w:val="16"/>
        </w:rPr>
        <w:t xml:space="preserve"> </w:t>
      </w:r>
      <w:r w:rsidRPr="00B43248">
        <w:rPr>
          <w:highlight w:val="cyan"/>
          <w:u w:val="single"/>
        </w:rPr>
        <w:t>and</w:t>
      </w:r>
      <w:r w:rsidRPr="00506B7B">
        <w:rPr>
          <w:sz w:val="16"/>
        </w:rPr>
        <w:t xml:space="preserve"> republican </w:t>
      </w:r>
      <w:r w:rsidRPr="00506B7B">
        <w:rPr>
          <w:u w:val="single"/>
        </w:rPr>
        <w:t>approaches to</w:t>
      </w:r>
      <w:r w:rsidRPr="00506B7B">
        <w:rPr>
          <w:sz w:val="16"/>
        </w:rPr>
        <w:t xml:space="preserve"> both domestic and </w:t>
      </w:r>
      <w:r w:rsidRPr="00B43248">
        <w:rPr>
          <w:highlight w:val="cyan"/>
          <w:u w:val="single"/>
        </w:rPr>
        <w:t>international governance</w:t>
      </w:r>
      <w:r w:rsidRPr="00506B7B">
        <w:rPr>
          <w:u w:val="single"/>
        </w:rPr>
        <w:t xml:space="preserve">. </w:t>
      </w:r>
      <w:r w:rsidRPr="00506B7B">
        <w:rPr>
          <w:sz w:val="16"/>
        </w:rPr>
        <w:t xml:space="preserve">U.S. President Joe Biden is committed to refurbishing American democracy, restoring U.S. leadership in the world, and taming a pandemic that has had devastating human and economic consequences. But </w:t>
      </w:r>
      <w:r w:rsidRPr="00506B7B">
        <w:rPr>
          <w:u w:val="single"/>
        </w:rPr>
        <w:t>Biden’s victory was a close call</w:t>
      </w:r>
      <w:r w:rsidRPr="00506B7B">
        <w:rPr>
          <w:sz w:val="16"/>
        </w:rPr>
        <w:t>;</w:t>
      </w:r>
      <w:r w:rsidRPr="00506B7B">
        <w:rPr>
          <w:b/>
          <w:bCs/>
          <w:sz w:val="16"/>
        </w:rPr>
        <w:t xml:space="preserve"> </w:t>
      </w:r>
      <w:r w:rsidRPr="00B43248">
        <w:rPr>
          <w:highlight w:val="cyan"/>
          <w:u w:val="single"/>
        </w:rPr>
        <w:t>on neither side</w:t>
      </w:r>
      <w:r w:rsidRPr="00506B7B">
        <w:rPr>
          <w:u w:val="single"/>
        </w:rPr>
        <w:t xml:space="preserve"> of the Atlantic </w:t>
      </w:r>
      <w:r w:rsidRPr="00B43248">
        <w:rPr>
          <w:highlight w:val="cyan"/>
          <w:u w:val="single"/>
        </w:rPr>
        <w:t>will</w:t>
      </w:r>
      <w:r w:rsidRPr="00B43248">
        <w:rPr>
          <w:b/>
          <w:bCs/>
          <w:highlight w:val="cyan"/>
          <w:u w:val="single"/>
        </w:rPr>
        <w:t xml:space="preserve"> </w:t>
      </w:r>
      <w:r w:rsidRPr="00506B7B">
        <w:rPr>
          <w:b/>
          <w:bCs/>
          <w:u w:val="single"/>
        </w:rPr>
        <w:t xml:space="preserve">angry </w:t>
      </w:r>
      <w:r w:rsidRPr="00B43248">
        <w:rPr>
          <w:b/>
          <w:bCs/>
          <w:highlight w:val="cyan"/>
          <w:u w:val="single"/>
        </w:rPr>
        <w:t xml:space="preserve">populism </w:t>
      </w:r>
      <w:r w:rsidRPr="00506B7B">
        <w:rPr>
          <w:b/>
          <w:bCs/>
          <w:u w:val="single"/>
        </w:rPr>
        <w:t xml:space="preserve">or illiberal temptations readily </w:t>
      </w:r>
      <w:r w:rsidRPr="00B43248">
        <w:rPr>
          <w:b/>
          <w:bCs/>
          <w:highlight w:val="cyan"/>
          <w:u w:val="single"/>
        </w:rPr>
        <w:t>abate</w:t>
      </w:r>
      <w:r w:rsidRPr="00506B7B">
        <w:rPr>
          <w:u w:val="single"/>
        </w:rPr>
        <w:t>.</w:t>
      </w:r>
      <w:r w:rsidRPr="00506B7B">
        <w:rPr>
          <w:sz w:val="16"/>
        </w:rPr>
        <w:t xml:space="preserve"> Moreover, even if Western democracies overcome polarization, beat back illiberalism, and pull off an economic rebound, they will not forestall the arrival of a world that is both multipolar and ideologically diverse. </w:t>
      </w:r>
      <w:r w:rsidRPr="00506B7B">
        <w:rPr>
          <w:u w:val="single"/>
        </w:rPr>
        <w:t xml:space="preserve">History makes clear that such </w:t>
      </w:r>
      <w:r w:rsidRPr="00B43248">
        <w:rPr>
          <w:b/>
          <w:highlight w:val="cyan"/>
          <w:u w:val="single"/>
        </w:rPr>
        <w:t>periods of tumultuous</w:t>
      </w:r>
      <w:r w:rsidRPr="00B43248">
        <w:rPr>
          <w:highlight w:val="cyan"/>
          <w:u w:val="single"/>
        </w:rPr>
        <w:t xml:space="preserve"> </w:t>
      </w:r>
      <w:r w:rsidRPr="00B43248">
        <w:rPr>
          <w:b/>
          <w:highlight w:val="cyan"/>
          <w:u w:val="single"/>
        </w:rPr>
        <w:t>change</w:t>
      </w:r>
      <w:r w:rsidRPr="00506B7B">
        <w:rPr>
          <w:u w:val="single"/>
        </w:rPr>
        <w:t xml:space="preserve"> </w:t>
      </w:r>
      <w:r w:rsidRPr="00B43248">
        <w:rPr>
          <w:highlight w:val="cyan"/>
          <w:u w:val="single"/>
        </w:rPr>
        <w:t xml:space="preserve">come with </w:t>
      </w:r>
      <w:r w:rsidRPr="00B43248">
        <w:rPr>
          <w:b/>
          <w:highlight w:val="cyan"/>
          <w:u w:val="single"/>
        </w:rPr>
        <w:t>great peril</w:t>
      </w:r>
      <w:r w:rsidRPr="00506B7B">
        <w:rPr>
          <w:u w:val="single"/>
        </w:rPr>
        <w:t>.</w:t>
      </w:r>
      <w:r w:rsidRPr="00506B7B">
        <w:rPr>
          <w:sz w:val="16"/>
        </w:rPr>
        <w:t xml:space="preserve"> Indeed, </w:t>
      </w:r>
      <w:r w:rsidRPr="00506B7B">
        <w:rPr>
          <w:b/>
          <w:u w:val="single"/>
        </w:rPr>
        <w:t>great-power</w:t>
      </w:r>
      <w:r w:rsidRPr="00506B7B">
        <w:rPr>
          <w:u w:val="single"/>
        </w:rPr>
        <w:t xml:space="preserve"> </w:t>
      </w:r>
      <w:r w:rsidRPr="00506B7B">
        <w:rPr>
          <w:b/>
          <w:u w:val="single"/>
        </w:rPr>
        <w:t>contests</w:t>
      </w:r>
      <w:r w:rsidRPr="00506B7B">
        <w:rPr>
          <w:u w:val="single"/>
        </w:rPr>
        <w:t xml:space="preserve"> over </w:t>
      </w:r>
      <w:r w:rsidRPr="00506B7B">
        <w:rPr>
          <w:sz w:val="16"/>
        </w:rPr>
        <w:t>hierarchy and</w:t>
      </w:r>
      <w:r w:rsidRPr="00506B7B">
        <w:rPr>
          <w:u w:val="single"/>
        </w:rPr>
        <w:t xml:space="preserve"> ideology regularly </w:t>
      </w:r>
      <w:r w:rsidRPr="00B43248">
        <w:rPr>
          <w:highlight w:val="cyan"/>
          <w:u w:val="single"/>
        </w:rPr>
        <w:t xml:space="preserve">lead to </w:t>
      </w:r>
      <w:r w:rsidRPr="00B43248">
        <w:rPr>
          <w:b/>
          <w:highlight w:val="cyan"/>
          <w:u w:val="single"/>
        </w:rPr>
        <w:t>major wars</w:t>
      </w:r>
      <w:r w:rsidRPr="00506B7B">
        <w:rPr>
          <w:u w:val="single"/>
        </w:rPr>
        <w:t xml:space="preserve">. </w:t>
      </w:r>
      <w:r w:rsidRPr="00506B7B">
        <w:rPr>
          <w:sz w:val="16"/>
        </w:rPr>
        <w:t xml:space="preserve">Averting this outcome requires soberly acknowledging that the Western-led liberal order that emerged after World War II cannot anchor global stability in the twenty-first century. The search is on for a viable and effective way forward. The best vehicle for promoting stability in the twenty-first century is a global concert of major powers. As the history of the nineteenth-century Concert of Europe demonstrated—its members were the United Kingdom, France, Russia, Prussia, and Austria—a steering group of leading countries can curb the geopolitical and ideological competition that usually accompanies multipolarity. Concerts have two characteristics that make them well suited to the emerging global landscape: political inclusivity and procedural informality. A concert’s inclusivity means that it puts at the table the geopolitically influential and powerful states that need to be there, regardless of their regime type. In so doing, it largely separates ideological differences over domestic governance from matters of international cooperation. A concert’s informality means that it eschews binding and enforceable procedures and agreements, clearly distinguishing it from the UN Security Council. The UNSC serves too often as a public forum for grandstanding and is regularly paralyzed by disputes among its veto-wielding permanent members. In contrast, a concert offers a private venue that combines consensus building with cajoling and jockeying—a must since major powers will have both common and competing interests. By providing a vehicle for genuine and sustained strategic dialogue, a global concert can realistically mute and manage inescapable geopolitical and ideological differences. A global concert would be a consultative, not a decision-making, body. It would address emerging crises yet ensure that urgent issues would not crowd out important ones, and it would deliberate on reforms to existing norms and institutions. This steering group would help fashion new rules of the road and build support for collective initiatives but leave operational matters, such as deploying peacekeeping missions, delivering pandemic relief, and concluding new climate deals, to the UN and other existing bodies. The concert would thus tee up decisions that could then be taken and implemented elsewhere. It would sit atop and backstop, not supplant, the current international architecture by maintaining a dialogue that does not now exist. The UN is too big, too bureaucratic, and too formalistic. Fly-in, fly-out G-7 or G-20 summits can be useful but even at their best are woefully inadequate, in part because so much effort goes toward haggling over detailed, but often anodyne, communiqués. Phone calls between heads of state, foreign ministers, and national security advisers are too episodic and often narrow in scope. Fashioning major-power consensus on the international norms that guide statecraft, accepting both liberal and illiberal governments as legitimate and authoritative, advancing shared approaches to crises—the Concert of Europe relied on these important innovations to preserve peace in a multipolar world. By drawing on lessons from its </w:t>
      </w:r>
      <w:proofErr w:type="gramStart"/>
      <w:r w:rsidRPr="00506B7B">
        <w:rPr>
          <w:sz w:val="16"/>
        </w:rPr>
        <w:t>nineteenth-century</w:t>
      </w:r>
      <w:proofErr w:type="gramEnd"/>
      <w:r w:rsidRPr="00506B7B">
        <w:rPr>
          <w:sz w:val="16"/>
        </w:rPr>
        <w:t xml:space="preserve"> forebearer, a twenty-first-century global concert can do the same. Concerts do lack the certitude, predictability, and enforceability of alliances and other formalized pacts. But in designing mechanisms to preserve peace amid geopolitical flux, policymakers should strive for the workable and the attainable, not the desirable but impossible. A GLOBAL CONCERT FOR THE TWENTY-FIRST CENTURY A global concert would have six members: China, the European Union, India, Japan, Russia, and the United States. Democracies and nondemocracies would have equal standing, and inclusion would be a function of power and influence, not values or regime type. The concert’s members would collectively represent roughly 70 percent of both global GDP and global military spending. Including these six heavyweights in the concert’s ranks would give it geopolitical clout while preventing it from becoming an unwieldy talk shop. Members would send permanent representatives of the highest diplomatic rank to the global concert’s standing headquarters. Although they would not be formal members of the concert, four regional organizations—the African Union, Arab League, Association of Southeast Asian Nations (ASEAN), and Organization of American States (OAS)—would maintain permanent delegations at the concert’s headquarters. These organizations would provide their regions with representation and the ability to help shape the concert’s agenda. When discussing issues affecting these regions, concert members would invite delegates from these bodies as well as select member states to join meetings. For example, were concert members to address a dispute in the Middle East, they could request the participation of the Arab League, its relevant members, and other involved parties, such as Iran, Israel, and Turkey. A global concert would shun codified rules, instead relying on dialogue to build consensus. Like the Concert of Europe, it would privilege the territorial status quo and a view of sovereignty that precludes, except in the case of international consensus, using military force or other coercive tools to alter existing borders or topple regimes. This relatively conservative baseline would encourage buy-in from all members. At the same time, the concert would provide an ideal venue for discussing globalization’s impact on sovereignty and the potential need to deny sovereign immunity to nations that engage in certain egregious activities. Those activities might include committing genocide, </w:t>
      </w:r>
      <w:proofErr w:type="gramStart"/>
      <w:r w:rsidRPr="00506B7B">
        <w:rPr>
          <w:sz w:val="16"/>
        </w:rPr>
        <w:t>harboring</w:t>
      </w:r>
      <w:proofErr w:type="gramEnd"/>
      <w:r w:rsidRPr="00506B7B">
        <w:rPr>
          <w:sz w:val="16"/>
        </w:rPr>
        <w:t xml:space="preserve"> or sponsoring terrorists, or severely exacerbating climate change by destroying rainforests. Policymakers should strive for the workable and the attainable, not the desirable but impossible. A global concert would thus put a premium on dialogue and consensus. The steering group would also acknowledge, however, that great powers in a multipolar world will be driven by realist concerns about hierarchy, security, and regime continuity, making discord inescapable. Members would reserve the right to take unilateral action, alone or through coalitions, when they deem their vital interests to be at stake. Direct strategic dialogue would, though, make surprise moves less common and, ideally, unilateral action less frequent. Regular and open consultation between Moscow and Washington, for example, might have produced less friction over NATO enlargement. China and the United States are better off directly communicating with each other over Taiwan than sidestepping the issue and risking a military mishap in the Taiwan Strait or provocations that could escalate tensions. A global concert could also make unilateral moves less disruptive. Conflicts of interest would hardly disappear, but a new vehicle devoted exclusively to great-power diplomacy would help make those conflicts more manageable. Although members would, in principle, endorse a norm-governed international order, they would also embrace realistic expectations about the limits of cooperation and compartmentalize their differences. During the nineteenth-century concert, its members frequently confronted stubborn disagreements over, for instance, how to respond to liberal revolts in Greece, Naples, and Spain. But they kept their differences at bay through dialogue and compromise, returning to the battlefield in the Crimean War in 1853 only after the revolutions of 1848 spawned destabilizing currents of nationalism. A global concert would give its members wide leeway when it comes to domestic governance. They would effectively agree to disagree on questions of democracy and political rights, ensuring that such differences do not hinder international cooperation. The United States and its democratic allies would not cease criticizing illiberalism in China, Russia, or anywhere else, and neither would they abandon their effort to spread democratic values and practices. On the contrary, they would continue to raise their voices and wield their influence to defend universal political and human rights. At the same time, China and Russia would be free to criticize the domestic policies of the concert’s democratic members and publicly promote their own vision of governance. But the concert would also work toward a shared understanding of what constitutes unacceptable interference in other countries’ domestic affairs and, as a result, are to be avoided. OUR BEST HOPE Establishing a global concert would admittedly constitute a setback to the liberalizing project launched by the world’s democracies after World War II. The proposed steering group’s aspirations set a modest bar compared with the West’s long-standing aim of spreading republican governance and globalizing a liberal international order. Nonetheless, this scaling back of expectations is unavoidable given the twenty-first century’s geopolitical realities. The international system, for one, will exhibit characteristics of both bipolarity and multipolarity. There will be two peer competitors—the United States and China. Unlike during the Cold War, however, </w:t>
      </w:r>
      <w:proofErr w:type="gramStart"/>
      <w:r w:rsidRPr="00506B7B">
        <w:rPr>
          <w:sz w:val="16"/>
        </w:rPr>
        <w:t>ideological</w:t>
      </w:r>
      <w:proofErr w:type="gramEnd"/>
      <w:r w:rsidRPr="00506B7B">
        <w:rPr>
          <w:sz w:val="16"/>
        </w:rPr>
        <w:t xml:space="preserve"> and geopolitical competition between them will not encompass the world. On the contrary, the EU, Russia, and India, as well as other large states such as Brazil, Indonesia, Nigeria, Turkey, and South Africa, will likely play the two superpowers off each other and seek to preserve a significant measure of autonomy. Both China and the United States will also likely limit their involvement in unstable zones of less strategic interest, leaving it to others—or no one—to manage potential conflicts. China has long been smart enough to keep its political distance from far-off conflict zones, while the United States, which is currently pulling back from the Middle East and Africa, has learned that the hard way. The international system of the twenty-first century will therefore resemble that of nineteenth-century Europe, which had two major powers—the United Kingdom and Russia—and three powers of lesser rank—France, Prussia, and Austria. The Concert of Europe’s primary objective was to preserve peace among its members through a mutual commitment to upholding the territorial settlement reached at the Congress of Vienna in 1815. The pact rested on good faith and a shared sense of obligation, not contractual agreement. Any actions required to enforce their mutual commitments, according to a British memorandum, “have been deliberately left to arise out of the circumstances of the time and of the case.” Concert members recognized their competing interests, especially when it came to Europe’s periphery, but sought to manage their differences and prevent them from jeopardizing group solidarity. The United Kingdom, for example, opposed Austria’s proposed intervention to reverse a liberal revolt that took place in Naples in 1820. Nonetheless, British Foreign Secretary Lord Castlereagh eventually assented to Austria’s plans provided that “they were ready to give every reasonable assurance that their views were not directed to purposes of aggrandizement subversive of the Territorial System of Europe.” A global concert would give its members wide leeway when it comes to domestic governance. A global concert, like the Concert of Europe, is well suited to promoting stability amid multipolarity. Concerts limit their membership to a manageable size. Their informality allows them to adapt to changing circumstances and prevents them from scaring off powers averse to binding commitments. Under conditions of rising populism and nationalism, widespread during the nineteenth century and again today, powerful countries prefer looser groupings and diplomatic flexibility to fixed formats and obligations. It is no accident that major states have already been turning to concert-like groupings or so-called contact groups to tackle tough challenges; examples include the six-party talks that addressed North Korea’s nuclear program, the P5+1 coalition that negotiated the 2015 Iran nuclear deal, and the Normandy grouping that has been seeking a diplomatic resolution to the conflict in eastern Ukraine. The concert can be understood as a standing contact group with a global purview. Separately, the twenty-first century will be politically and ideologically diverse. Depending on the trajectory of the populist revolts afflicting the West, </w:t>
      </w:r>
      <w:r w:rsidRPr="00506B7B">
        <w:rPr>
          <w:u w:val="single"/>
        </w:rPr>
        <w:t>liberal democracies may well be able to hold their own</w:t>
      </w:r>
      <w:r w:rsidRPr="00506B7B">
        <w:rPr>
          <w:sz w:val="16"/>
        </w:rPr>
        <w:t xml:space="preserve">. </w:t>
      </w:r>
      <w:r w:rsidRPr="00506B7B">
        <w:rPr>
          <w:u w:val="single"/>
        </w:rPr>
        <w:t>But so too will illiberal regimes</w:t>
      </w:r>
      <w:r w:rsidRPr="00506B7B">
        <w:rPr>
          <w:sz w:val="16"/>
        </w:rPr>
        <w:t xml:space="preserve">. </w:t>
      </w:r>
      <w:r w:rsidRPr="00B43248">
        <w:rPr>
          <w:highlight w:val="cyan"/>
          <w:u w:val="single"/>
        </w:rPr>
        <w:t>Moscow and Beijing</w:t>
      </w:r>
      <w:r w:rsidRPr="00506B7B">
        <w:rPr>
          <w:u w:val="single"/>
        </w:rPr>
        <w:t xml:space="preserve"> are </w:t>
      </w:r>
      <w:r w:rsidRPr="00B43248">
        <w:rPr>
          <w:highlight w:val="cyan"/>
          <w:u w:val="single"/>
        </w:rPr>
        <w:t>tightening their</w:t>
      </w:r>
      <w:r w:rsidRPr="00506B7B">
        <w:rPr>
          <w:u w:val="single"/>
        </w:rPr>
        <w:t xml:space="preserve"> </w:t>
      </w:r>
      <w:r w:rsidRPr="00B43248">
        <w:rPr>
          <w:highlight w:val="cyan"/>
          <w:u w:val="single"/>
        </w:rPr>
        <w:t>grip</w:t>
      </w:r>
      <w:r w:rsidRPr="00506B7B">
        <w:rPr>
          <w:u w:val="single"/>
        </w:rPr>
        <w:t xml:space="preserve"> at home, not opening up</w:t>
      </w:r>
      <w:r w:rsidRPr="00506B7B">
        <w:rPr>
          <w:sz w:val="16"/>
        </w:rPr>
        <w:t xml:space="preserve">. </w:t>
      </w:r>
      <w:r w:rsidRPr="00506B7B">
        <w:rPr>
          <w:u w:val="single"/>
        </w:rPr>
        <w:t xml:space="preserve">Stable democracy is </w:t>
      </w:r>
      <w:r w:rsidRPr="00506B7B">
        <w:rPr>
          <w:b/>
          <w:u w:val="single"/>
        </w:rPr>
        <w:t>hard to find</w:t>
      </w:r>
      <w:r w:rsidRPr="00506B7B">
        <w:rPr>
          <w:u w:val="single"/>
        </w:rPr>
        <w:t xml:space="preserve"> in the Middle East and Africa</w:t>
      </w:r>
      <w:r w:rsidRPr="00506B7B">
        <w:rPr>
          <w:sz w:val="16"/>
        </w:rPr>
        <w:t xml:space="preserve">. Indeed, </w:t>
      </w:r>
      <w:r w:rsidRPr="00506B7B">
        <w:rPr>
          <w:b/>
          <w:u w:val="single"/>
        </w:rPr>
        <w:t>democracy is receding,</w:t>
      </w:r>
      <w:r w:rsidRPr="00506B7B">
        <w:rPr>
          <w:u w:val="single"/>
        </w:rPr>
        <w:t xml:space="preserve"> not advancing, worldwide</w:t>
      </w:r>
      <w:r w:rsidRPr="00506B7B">
        <w:rPr>
          <w:sz w:val="16"/>
        </w:rPr>
        <w:t>—</w:t>
      </w:r>
      <w:r w:rsidRPr="00506B7B">
        <w:rPr>
          <w:u w:val="single"/>
        </w:rPr>
        <w:t>a trend that could well continue</w:t>
      </w:r>
      <w:r w:rsidRPr="00506B7B">
        <w:rPr>
          <w:sz w:val="16"/>
        </w:rPr>
        <w:t xml:space="preserve">. The international order that comes next must make room for ideological diversity. A concert has the necessary informality and flexibility to do so; it separates issues of domestic rule from those of international teamwork. During the nineteenth century, it was precisely this hands-off approach to regime type that enabled two liberalizing powers—the United Kingdom and France—to work with Russia, Prussia, and Austria, three countries determined to defend absolute monarchy. Finally, the inadequacies of the current international architecture underscore the need for a global concert. </w:t>
      </w:r>
      <w:r w:rsidRPr="00506B7B">
        <w:rPr>
          <w:u w:val="single"/>
        </w:rPr>
        <w:t xml:space="preserve">The </w:t>
      </w:r>
      <w:r w:rsidRPr="00B43248">
        <w:rPr>
          <w:highlight w:val="cyan"/>
          <w:u w:val="single"/>
        </w:rPr>
        <w:t>rivalry between the U</w:t>
      </w:r>
      <w:r w:rsidRPr="00506B7B">
        <w:rPr>
          <w:u w:val="single"/>
        </w:rPr>
        <w:t xml:space="preserve">nited </w:t>
      </w:r>
      <w:r w:rsidRPr="00B43248">
        <w:rPr>
          <w:highlight w:val="cyan"/>
          <w:u w:val="single"/>
        </w:rPr>
        <w:t>S</w:t>
      </w:r>
      <w:r w:rsidRPr="00506B7B">
        <w:rPr>
          <w:u w:val="single"/>
        </w:rPr>
        <w:t xml:space="preserve">tates </w:t>
      </w:r>
      <w:r w:rsidRPr="00B43248">
        <w:rPr>
          <w:highlight w:val="cyan"/>
          <w:u w:val="single"/>
        </w:rPr>
        <w:t>and China</w:t>
      </w:r>
      <w:r w:rsidRPr="00506B7B">
        <w:rPr>
          <w:u w:val="single"/>
        </w:rPr>
        <w:t xml:space="preserve"> is </w:t>
      </w:r>
      <w:r w:rsidRPr="00B43248">
        <w:rPr>
          <w:highlight w:val="cyan"/>
          <w:u w:val="single"/>
        </w:rPr>
        <w:t>heating up</w:t>
      </w:r>
      <w:r w:rsidRPr="00506B7B">
        <w:rPr>
          <w:u w:val="single"/>
        </w:rPr>
        <w:t xml:space="preserve"> fast, the </w:t>
      </w:r>
      <w:r w:rsidRPr="00B43248">
        <w:rPr>
          <w:b/>
          <w:highlight w:val="cyan"/>
          <w:u w:val="single"/>
        </w:rPr>
        <w:t xml:space="preserve">world is </w:t>
      </w:r>
      <w:r w:rsidRPr="00506B7B">
        <w:rPr>
          <w:b/>
          <w:u w:val="single"/>
        </w:rPr>
        <w:t>suffering</w:t>
      </w:r>
      <w:r w:rsidRPr="00506B7B">
        <w:rPr>
          <w:u w:val="single"/>
        </w:rPr>
        <w:t xml:space="preserve"> through a devastating pandemic, climate change is advancing, and the evolution of cyberspace poses new threats.</w:t>
      </w:r>
      <w:r w:rsidRPr="00506B7B">
        <w:rPr>
          <w:sz w:val="16"/>
        </w:rPr>
        <w:t xml:space="preserve"> These and other challenges mean that </w:t>
      </w:r>
      <w:r w:rsidRPr="00506B7B">
        <w:rPr>
          <w:u w:val="single"/>
        </w:rPr>
        <w:t>clinging to the status quo</w:t>
      </w:r>
      <w:r w:rsidRPr="00506B7B">
        <w:rPr>
          <w:sz w:val="16"/>
        </w:rPr>
        <w:t xml:space="preserve"> and banking on existing international norms and institutions </w:t>
      </w:r>
      <w:r w:rsidRPr="00506B7B">
        <w:rPr>
          <w:u w:val="single"/>
        </w:rPr>
        <w:t>would be dangerously naive</w:t>
      </w:r>
      <w:r w:rsidRPr="00506B7B">
        <w:rPr>
          <w:sz w:val="16"/>
        </w:rPr>
        <w:t xml:space="preserve">. The Concert of Europe was formed in 1815 owing to the years of devastation wrought by the Napoleonic Wars. But </w:t>
      </w:r>
      <w:r w:rsidRPr="00506B7B">
        <w:rPr>
          <w:u w:val="single"/>
        </w:rPr>
        <w:t>the lack of great-power war today should not be cause for complacency</w:t>
      </w:r>
      <w:r w:rsidRPr="00506B7B">
        <w:rPr>
          <w:sz w:val="16"/>
        </w:rPr>
        <w:t xml:space="preserve">. And even though the world has passed through previous eras of multipolarity, the advance of globalization increases the demand for and importance of new approaches to global governance. Globalization unfolded during Pax Britannica, with London overseeing it until World War I. After a dark interwar hiatus, the United States took up the mantle of global leadership from World War II into the twenty-first century. But </w:t>
      </w:r>
      <w:r w:rsidRPr="00506B7B">
        <w:rPr>
          <w:u w:val="single"/>
        </w:rPr>
        <w:t>Pax Americana is now running on fumes</w:t>
      </w:r>
      <w:r w:rsidRPr="00506B7B">
        <w:rPr>
          <w:sz w:val="16"/>
        </w:rPr>
        <w:t xml:space="preserve">. The United States and its traditional democratic partners have neither the capability nor the will to anchor an interdependent international system and universalize the liberal order that they erected after World War II. </w:t>
      </w:r>
      <w:r w:rsidRPr="00506B7B">
        <w:rPr>
          <w:u w:val="single"/>
        </w:rPr>
        <w:t>The absence of U.S. leadership during the COVID-19 crisis was striking; each country was on its own</w:t>
      </w:r>
      <w:r w:rsidRPr="00506B7B">
        <w:rPr>
          <w:sz w:val="16"/>
        </w:rPr>
        <w:t xml:space="preserve">. President Biden is guiding the United States back to being a team player, but the nation’s pressing domestic priorities and the onset of multipolarity will deny Washington the outsize influence it once enjoyed. </w:t>
      </w:r>
      <w:r w:rsidRPr="00B43248">
        <w:rPr>
          <w:highlight w:val="cyan"/>
          <w:u w:val="single"/>
        </w:rPr>
        <w:t>Allowing the world to slide</w:t>
      </w:r>
      <w:r w:rsidRPr="00506B7B">
        <w:rPr>
          <w:u w:val="single"/>
        </w:rPr>
        <w:t xml:space="preserve"> </w:t>
      </w:r>
      <w:r w:rsidRPr="00B43248">
        <w:rPr>
          <w:highlight w:val="cyan"/>
          <w:u w:val="single"/>
        </w:rPr>
        <w:t>toward</w:t>
      </w:r>
      <w:r w:rsidRPr="00506B7B">
        <w:rPr>
          <w:u w:val="single"/>
        </w:rPr>
        <w:t xml:space="preserve"> regional </w:t>
      </w:r>
      <w:r w:rsidRPr="00B43248">
        <w:rPr>
          <w:highlight w:val="cyan"/>
          <w:u w:val="single"/>
        </w:rPr>
        <w:t>blocs</w:t>
      </w:r>
      <w:r w:rsidRPr="00506B7B">
        <w:rPr>
          <w:u w:val="single"/>
        </w:rPr>
        <w:t xml:space="preserve"> or a two-bloc structure similar to that of the Cold War </w:t>
      </w:r>
      <w:r w:rsidRPr="00B43248">
        <w:rPr>
          <w:highlight w:val="cyan"/>
          <w:u w:val="single"/>
        </w:rPr>
        <w:t>is a nonstarter</w:t>
      </w:r>
      <w:r w:rsidRPr="00506B7B">
        <w:rPr>
          <w:u w:val="single"/>
        </w:rPr>
        <w:t>.</w:t>
      </w:r>
      <w:r w:rsidRPr="00506B7B">
        <w:rPr>
          <w:sz w:val="16"/>
        </w:rPr>
        <w:t xml:space="preserve"> The United States, China, and the rest of the globe cannot fully uncouple when national economies, financial markets, and supply chains are irreversibly tethered together. A great-power steering group is the best option for managing an integrated world no longer overseen by a hegemon. A global concert fits the bill.</w:t>
      </w:r>
    </w:p>
    <w:p w14:paraId="0D9493B1" w14:textId="77777777" w:rsidR="00315CDD" w:rsidRPr="00506B7B" w:rsidRDefault="00315CDD" w:rsidP="00315CDD">
      <w:pPr>
        <w:pStyle w:val="Heading4"/>
        <w:rPr>
          <w:rFonts w:cs="Calibri"/>
        </w:rPr>
      </w:pPr>
      <w:r w:rsidRPr="00506B7B">
        <w:rPr>
          <w:rFonts w:cs="Calibri"/>
        </w:rPr>
        <w:t xml:space="preserve">Democracies are key to solve climate change </w:t>
      </w:r>
    </w:p>
    <w:p w14:paraId="17F2B3BC" w14:textId="77777777" w:rsidR="00315CDD" w:rsidRPr="00506B7B" w:rsidRDefault="00315CDD" w:rsidP="00315CDD">
      <w:r w:rsidRPr="00506B7B">
        <w:rPr>
          <w:rStyle w:val="Style13ptBold"/>
        </w:rPr>
        <w:t>Fiorino 9/22</w:t>
      </w:r>
      <w:r w:rsidRPr="00506B7B">
        <w:t xml:space="preserve"> [Daniel J, is the Director of the Center for Environmental Policy at American University in Washington DC. He his author of Can Democracy Handle Climate Change? (Polity, 2018).  “Democracy is suited to tackle climate change,” Democracy Without Borders, 9/22/21. </w:t>
      </w:r>
      <w:hyperlink r:id="rId18" w:history="1">
        <w:r w:rsidRPr="00506B7B">
          <w:rPr>
            <w:rStyle w:val="Hyperlink"/>
          </w:rPr>
          <w:t>https://www.democracywithoutborders.org/20869/democracy-is-suited-to-tackle-climate-change/</w:t>
        </w:r>
      </w:hyperlink>
      <w:r w:rsidRPr="00506B7B">
        <w:t>] RR</w:t>
      </w:r>
    </w:p>
    <w:p w14:paraId="54E6033F" w14:textId="77777777" w:rsidR="00315CDD" w:rsidRPr="00506B7B" w:rsidRDefault="00315CDD" w:rsidP="00315CDD">
      <w:r w:rsidRPr="00506B7B">
        <w:t>Comparing democratic and authoritarian systems</w:t>
      </w:r>
    </w:p>
    <w:p w14:paraId="17175A76" w14:textId="77777777" w:rsidR="00315CDD" w:rsidRPr="00506B7B" w:rsidRDefault="00315CDD" w:rsidP="00315CDD">
      <w:pPr>
        <w:rPr>
          <w:rStyle w:val="StyleUnderline"/>
        </w:rPr>
      </w:pPr>
      <w:r w:rsidRPr="00B43248">
        <w:rPr>
          <w:rStyle w:val="StyleUnderline"/>
        </w:rPr>
        <w:t>Climate change is a complex challenge, the largest collective action problem in history</w:t>
      </w:r>
      <w:r w:rsidRPr="00B43248">
        <w:t>, and</w:t>
      </w:r>
      <w:r w:rsidRPr="00506B7B">
        <w:t xml:space="preserve"> a classic illustration of the concept of a wicked problem. </w:t>
      </w:r>
      <w:r w:rsidRPr="00506B7B">
        <w:rPr>
          <w:rStyle w:val="StyleUnderline"/>
        </w:rPr>
        <w:t>It is distinctive in many ways: unlike most forms of air or water pollution, the effects are not immediately obvious; harms occur mostly in the future, with a perceived temporal mismatch of costs and benefits.</w:t>
      </w:r>
      <w:r w:rsidRPr="00506B7B">
        <w:t xml:space="preserve"> </w:t>
      </w:r>
      <w:r w:rsidRPr="00506B7B">
        <w:rPr>
          <w:rStyle w:val="StyleUnderline"/>
        </w:rPr>
        <w:t>Scientific uncertainty allows opponents of action at least to raise doubt</w:t>
      </w:r>
      <w:r w:rsidRPr="00506B7B">
        <w:t xml:space="preserve">. Further, </w:t>
      </w:r>
      <w:r w:rsidRPr="00B43248">
        <w:rPr>
          <w:rStyle w:val="StyleUnderline"/>
          <w:highlight w:val="cyan"/>
        </w:rPr>
        <w:t xml:space="preserve">acting </w:t>
      </w:r>
      <w:r w:rsidRPr="00506B7B">
        <w:rPr>
          <w:rStyle w:val="StyleUnderline"/>
        </w:rPr>
        <w:t xml:space="preserve">on the causes of the problem </w:t>
      </w:r>
      <w:r w:rsidRPr="00B43248">
        <w:rPr>
          <w:rStyle w:val="StyleUnderline"/>
          <w:highlight w:val="cyan"/>
        </w:rPr>
        <w:t>requires basic changes in</w:t>
      </w:r>
      <w:r w:rsidRPr="00506B7B">
        <w:rPr>
          <w:rStyle w:val="StyleUnderline"/>
        </w:rPr>
        <w:t xml:space="preserve"> economic and </w:t>
      </w:r>
      <w:r w:rsidRPr="00B43248">
        <w:rPr>
          <w:rStyle w:val="StyleUnderline"/>
          <w:highlight w:val="cyan"/>
        </w:rPr>
        <w:t>social systems</w:t>
      </w:r>
      <w:r w:rsidRPr="00506B7B">
        <w:rPr>
          <w:rStyle w:val="StyleUnderline"/>
        </w:rPr>
        <w:t>, not just incremental fine-tuning.</w:t>
      </w:r>
    </w:p>
    <w:p w14:paraId="75F61AC9" w14:textId="77777777" w:rsidR="00315CDD" w:rsidRPr="00506B7B" w:rsidRDefault="00315CDD" w:rsidP="00315CDD">
      <w:pPr>
        <w:rPr>
          <w:rStyle w:val="Emphasis"/>
        </w:rPr>
      </w:pPr>
      <w:r w:rsidRPr="00B43248">
        <w:rPr>
          <w:rStyle w:val="Emphasis"/>
          <w:highlight w:val="cyan"/>
        </w:rPr>
        <w:t>Democracies</w:t>
      </w:r>
      <w:r w:rsidRPr="00506B7B">
        <w:rPr>
          <w:rStyle w:val="Emphasis"/>
        </w:rPr>
        <w:t xml:space="preserve"> overall </w:t>
      </w:r>
      <w:r w:rsidRPr="00B43248">
        <w:rPr>
          <w:rStyle w:val="Emphasis"/>
          <w:highlight w:val="cyan"/>
        </w:rPr>
        <w:t>are</w:t>
      </w:r>
      <w:r w:rsidRPr="00506B7B">
        <w:rPr>
          <w:rStyle w:val="Emphasis"/>
        </w:rPr>
        <w:t xml:space="preserve"> more </w:t>
      </w:r>
      <w:r w:rsidRPr="00B43248">
        <w:rPr>
          <w:rStyle w:val="Emphasis"/>
          <w:highlight w:val="cyan"/>
        </w:rPr>
        <w:t>suited to handling climate change</w:t>
      </w:r>
    </w:p>
    <w:p w14:paraId="7D6E7A84" w14:textId="77777777" w:rsidR="00315CDD" w:rsidRPr="00506B7B" w:rsidRDefault="00315CDD" w:rsidP="00315CDD">
      <w:r w:rsidRPr="00506B7B">
        <w:t xml:space="preserve">There is good reason to believe, however, </w:t>
      </w:r>
      <w:r w:rsidRPr="00506B7B">
        <w:rPr>
          <w:rStyle w:val="StyleUnderline"/>
        </w:rPr>
        <w:t xml:space="preserve">that democracies overall are more suited to handling climate change than their authoritarian counterparts. </w:t>
      </w:r>
      <w:r w:rsidRPr="00506B7B">
        <w:t xml:space="preserve">Among the reasons studied in the literature are the relatively </w:t>
      </w:r>
      <w:r w:rsidRPr="00B43248">
        <w:rPr>
          <w:rStyle w:val="StyleUnderline"/>
          <w:highlight w:val="cyan"/>
        </w:rPr>
        <w:t>free</w:t>
      </w:r>
      <w:r w:rsidRPr="00506B7B">
        <w:rPr>
          <w:rStyle w:val="StyleUnderline"/>
        </w:rPr>
        <w:t xml:space="preserve"> flows of </w:t>
      </w:r>
      <w:r w:rsidRPr="00B43248">
        <w:rPr>
          <w:rStyle w:val="StyleUnderline"/>
          <w:highlight w:val="cyan"/>
        </w:rPr>
        <w:t>information on</w:t>
      </w:r>
      <w:r w:rsidRPr="00506B7B">
        <w:rPr>
          <w:rStyle w:val="StyleUnderline"/>
        </w:rPr>
        <w:t xml:space="preserve"> </w:t>
      </w:r>
      <w:r w:rsidRPr="00B43248">
        <w:rPr>
          <w:rStyle w:val="StyleUnderline"/>
          <w:highlight w:val="cyan"/>
        </w:rPr>
        <w:t>problems</w:t>
      </w:r>
      <w:r w:rsidRPr="00506B7B">
        <w:rPr>
          <w:rStyle w:val="StyleUnderline"/>
        </w:rPr>
        <w:t xml:space="preserve"> and solutions in democracies; their </w:t>
      </w:r>
      <w:r w:rsidRPr="00B43248">
        <w:rPr>
          <w:rStyle w:val="StyleUnderline"/>
          <w:highlight w:val="cyan"/>
        </w:rPr>
        <w:t>administrative capacities</w:t>
      </w:r>
      <w:r w:rsidRPr="00506B7B">
        <w:rPr>
          <w:rStyle w:val="StyleUnderline"/>
        </w:rPr>
        <w:t xml:space="preserve"> </w:t>
      </w:r>
      <w:r w:rsidRPr="00B43248">
        <w:rPr>
          <w:rStyle w:val="StyleUnderline"/>
          <w:highlight w:val="cyan"/>
        </w:rPr>
        <w:t>and</w:t>
      </w:r>
      <w:r w:rsidRPr="00506B7B">
        <w:rPr>
          <w:rStyle w:val="StyleUnderline"/>
        </w:rPr>
        <w:t xml:space="preserve"> </w:t>
      </w:r>
      <w:r w:rsidRPr="00B43248">
        <w:rPr>
          <w:rStyle w:val="StyleUnderline"/>
          <w:highlight w:val="cyan"/>
        </w:rPr>
        <w:t>low</w:t>
      </w:r>
      <w:r w:rsidRPr="00506B7B">
        <w:rPr>
          <w:rStyle w:val="StyleUnderline"/>
        </w:rPr>
        <w:t xml:space="preserve">er levels of </w:t>
      </w:r>
      <w:r w:rsidRPr="00B43248">
        <w:rPr>
          <w:rStyle w:val="StyleUnderline"/>
          <w:highlight w:val="cyan"/>
        </w:rPr>
        <w:t>corruption</w:t>
      </w:r>
      <w:r w:rsidRPr="00506B7B">
        <w:rPr>
          <w:rStyle w:val="StyleUnderline"/>
        </w:rPr>
        <w:t>; their more active engagement in global problem-solving</w:t>
      </w:r>
      <w:r w:rsidRPr="00506B7B">
        <w:t xml:space="preserve">; </w:t>
      </w:r>
      <w:r w:rsidRPr="00506B7B">
        <w:rPr>
          <w:rStyle w:val="StyleUnderline"/>
        </w:rPr>
        <w:t>multiple points of access in policy making (pluralism)</w:t>
      </w:r>
      <w:r w:rsidRPr="00506B7B">
        <w:t xml:space="preserve">; </w:t>
      </w:r>
      <w:r w:rsidRPr="00506B7B">
        <w:rPr>
          <w:rStyle w:val="StyleUnderline"/>
        </w:rPr>
        <w:t xml:space="preserve">superior scientific and </w:t>
      </w:r>
      <w:r w:rsidRPr="00B43248">
        <w:rPr>
          <w:rStyle w:val="StyleUnderline"/>
          <w:highlight w:val="cyan"/>
        </w:rPr>
        <w:t>technical capacity</w:t>
      </w:r>
      <w:r w:rsidRPr="00506B7B">
        <w:rPr>
          <w:rStyle w:val="StyleUnderline"/>
        </w:rPr>
        <w:t xml:space="preserve">; and dynamic, </w:t>
      </w:r>
      <w:r w:rsidRPr="00B43248">
        <w:rPr>
          <w:rStyle w:val="StyleUnderline"/>
          <w:highlight w:val="cyan"/>
        </w:rPr>
        <w:t>innovative economies</w:t>
      </w:r>
      <w:r w:rsidRPr="00506B7B">
        <w:t xml:space="preserve">. Overall </w:t>
      </w:r>
      <w:r w:rsidRPr="00B43248">
        <w:rPr>
          <w:rStyle w:val="StyleUnderline"/>
          <w:highlight w:val="cyan"/>
        </w:rPr>
        <w:t>better governance</w:t>
      </w:r>
      <w:r w:rsidRPr="00506B7B">
        <w:rPr>
          <w:rStyle w:val="StyleUnderline"/>
        </w:rPr>
        <w:t xml:space="preserve"> capacities, such as less corruption, are part of their advantage</w:t>
      </w:r>
      <w:r w:rsidRPr="00506B7B">
        <w:t xml:space="preserve"> (see for instance Dasgupta and De Cian 2018 as well as </w:t>
      </w:r>
      <w:proofErr w:type="spellStart"/>
      <w:r w:rsidRPr="00506B7B">
        <w:t>Povitkina</w:t>
      </w:r>
      <w:proofErr w:type="spellEnd"/>
      <w:r w:rsidRPr="00506B7B">
        <w:t xml:space="preserve"> 2018).</w:t>
      </w:r>
    </w:p>
    <w:p w14:paraId="125F1091" w14:textId="77777777" w:rsidR="00315CDD" w:rsidRPr="00506B7B" w:rsidRDefault="00315CDD" w:rsidP="00315CDD">
      <w:r w:rsidRPr="00506B7B">
        <w:rPr>
          <w:rStyle w:val="StyleUnderline"/>
        </w:rPr>
        <w:t xml:space="preserve">The research on the </w:t>
      </w:r>
      <w:r w:rsidRPr="00B43248">
        <w:rPr>
          <w:rStyle w:val="StyleUnderline"/>
          <w:highlight w:val="cyan"/>
        </w:rPr>
        <w:t xml:space="preserve">climate capacities of </w:t>
      </w:r>
      <w:proofErr w:type="gramStart"/>
      <w:r w:rsidRPr="00B43248">
        <w:rPr>
          <w:rStyle w:val="StyleUnderline"/>
          <w:highlight w:val="cyan"/>
        </w:rPr>
        <w:t>democracies</w:t>
      </w:r>
      <w:r w:rsidRPr="00506B7B">
        <w:t xml:space="preserve">  </w:t>
      </w:r>
      <w:r w:rsidRPr="00506B7B">
        <w:rPr>
          <w:rStyle w:val="StyleUnderline"/>
        </w:rPr>
        <w:t>strongly</w:t>
      </w:r>
      <w:proofErr w:type="gramEnd"/>
      <w:r w:rsidRPr="00506B7B">
        <w:rPr>
          <w:rStyle w:val="StyleUnderline"/>
        </w:rPr>
        <w:t xml:space="preserve"> </w:t>
      </w:r>
      <w:r w:rsidRPr="00B43248">
        <w:rPr>
          <w:rStyle w:val="StyleUnderline"/>
          <w:highlight w:val="cyan"/>
        </w:rPr>
        <w:t>suggests they are</w:t>
      </w:r>
      <w:r w:rsidRPr="00506B7B">
        <w:rPr>
          <w:rStyle w:val="StyleUnderline"/>
        </w:rPr>
        <w:t xml:space="preserve"> no less and probably </w:t>
      </w:r>
      <w:r w:rsidRPr="00B43248">
        <w:rPr>
          <w:rStyle w:val="StyleUnderline"/>
          <w:highlight w:val="cyan"/>
        </w:rPr>
        <w:t>more</w:t>
      </w:r>
      <w:r w:rsidRPr="00506B7B">
        <w:rPr>
          <w:rStyle w:val="StyleUnderline"/>
        </w:rPr>
        <w:t xml:space="preserve"> </w:t>
      </w:r>
      <w:r w:rsidRPr="00B43248">
        <w:rPr>
          <w:rStyle w:val="StyleUnderline"/>
          <w:highlight w:val="cyan"/>
        </w:rPr>
        <w:t>capable then authoritarian regimes</w:t>
      </w:r>
      <w:r w:rsidRPr="00506B7B">
        <w:rPr>
          <w:rStyle w:val="StyleUnderline"/>
        </w:rPr>
        <w:t>.</w:t>
      </w:r>
      <w:r w:rsidRPr="00506B7B">
        <w:t xml:space="preserve"> A 2013 study of national policies found that </w:t>
      </w:r>
      <w:r w:rsidRPr="00506B7B">
        <w:rPr>
          <w:rStyle w:val="StyleUnderline"/>
        </w:rPr>
        <w:t xml:space="preserve">countries with a history of and experience with </w:t>
      </w:r>
      <w:proofErr w:type="gramStart"/>
      <w:r w:rsidRPr="00506B7B">
        <w:rPr>
          <w:rStyle w:val="StyleUnderline"/>
        </w:rPr>
        <w:t>democracy  generally</w:t>
      </w:r>
      <w:proofErr w:type="gramEnd"/>
      <w:r w:rsidRPr="00506B7B">
        <w:rPr>
          <w:rStyle w:val="StyleUnderline"/>
        </w:rPr>
        <w:t xml:space="preserve"> have better climate mitigation laws and policies.</w:t>
      </w:r>
      <w:r w:rsidRPr="00506B7B">
        <w:t xml:space="preserve"> In another study of climate policy, </w:t>
      </w:r>
      <w:r w:rsidRPr="00506B7B">
        <w:rPr>
          <w:rStyle w:val="Emphasis"/>
        </w:rPr>
        <w:t>authoritarian regimes did not perform better than established democracies and actually lag far behind</w:t>
      </w:r>
      <w:r w:rsidRPr="00506B7B">
        <w:t>.</w:t>
      </w:r>
    </w:p>
    <w:p w14:paraId="640B52D4" w14:textId="77777777" w:rsidR="00315CDD" w:rsidRPr="00506B7B" w:rsidRDefault="00315CDD" w:rsidP="00315CDD">
      <w:pPr>
        <w:rPr>
          <w:rStyle w:val="StyleUnderline"/>
        </w:rPr>
      </w:pPr>
      <w:r w:rsidRPr="00506B7B">
        <w:t xml:space="preserve">Democracy critics often point to </w:t>
      </w:r>
      <w:r w:rsidRPr="00506B7B">
        <w:rPr>
          <w:rStyle w:val="StyleUnderline"/>
        </w:rPr>
        <w:t>recent experience in the United States</w:t>
      </w:r>
      <w:r w:rsidRPr="00506B7B">
        <w:t xml:space="preserve">, where the Trump administration had reversed nearly every climate initiative of the Obama administration and withdrew from the 2015 Paris agreement. These policy reversals do not bode well for democratic arguments about climate change. </w:t>
      </w:r>
      <w:r w:rsidRPr="00506B7B">
        <w:rPr>
          <w:rStyle w:val="StyleUnderline"/>
        </w:rPr>
        <w:t xml:space="preserve">Nonetheless, only </w:t>
      </w:r>
      <w:r w:rsidRPr="00506B7B">
        <w:t xml:space="preserve">hours after being sworn in, </w:t>
      </w:r>
      <w:r w:rsidRPr="00506B7B">
        <w:rPr>
          <w:rStyle w:val="StyleUnderline"/>
        </w:rPr>
        <w:t xml:space="preserve">President </w:t>
      </w:r>
      <w:r w:rsidRPr="00B43248">
        <w:rPr>
          <w:rStyle w:val="StyleUnderline"/>
          <w:highlight w:val="cyan"/>
        </w:rPr>
        <w:t>Biden moved to reinstate</w:t>
      </w:r>
      <w:r w:rsidRPr="00506B7B">
        <w:rPr>
          <w:rStyle w:val="StyleUnderline"/>
        </w:rPr>
        <w:t xml:space="preserve"> the US to </w:t>
      </w:r>
      <w:r w:rsidRPr="00B43248">
        <w:rPr>
          <w:rStyle w:val="StyleUnderline"/>
          <w:highlight w:val="cyan"/>
        </w:rPr>
        <w:t>the Paris accord</w:t>
      </w:r>
      <w:r w:rsidRPr="00506B7B">
        <w:t xml:space="preserve">. Overall, </w:t>
      </w:r>
      <w:r w:rsidRPr="00B43248">
        <w:rPr>
          <w:rStyle w:val="Emphasis"/>
          <w:highlight w:val="cyan"/>
        </w:rPr>
        <w:t>the U</w:t>
      </w:r>
      <w:r w:rsidRPr="00506B7B">
        <w:rPr>
          <w:rStyle w:val="Emphasis"/>
        </w:rPr>
        <w:t xml:space="preserve">nited </w:t>
      </w:r>
      <w:r w:rsidRPr="00B43248">
        <w:rPr>
          <w:rStyle w:val="Emphasis"/>
          <w:highlight w:val="cyan"/>
        </w:rPr>
        <w:t>S</w:t>
      </w:r>
      <w:r w:rsidRPr="00506B7B">
        <w:rPr>
          <w:rStyle w:val="Emphasis"/>
        </w:rPr>
        <w:t xml:space="preserve">tates also </w:t>
      </w:r>
      <w:r w:rsidRPr="00B43248">
        <w:rPr>
          <w:rStyle w:val="Emphasis"/>
          <w:highlight w:val="cyan"/>
        </w:rPr>
        <w:t xml:space="preserve">illustrates </w:t>
      </w:r>
      <w:r w:rsidRPr="00506B7B">
        <w:rPr>
          <w:rStyle w:val="Emphasis"/>
        </w:rPr>
        <w:t xml:space="preserve">the </w:t>
      </w:r>
      <w:r w:rsidRPr="00B43248">
        <w:rPr>
          <w:rStyle w:val="Emphasis"/>
          <w:highlight w:val="cyan"/>
        </w:rPr>
        <w:t>strengths of democracies</w:t>
      </w:r>
      <w:r w:rsidRPr="00506B7B">
        <w:rPr>
          <w:rStyle w:val="StyleUnderline"/>
        </w:rPr>
        <w:t>:</w:t>
      </w:r>
      <w:r w:rsidRPr="00506B7B">
        <w:t xml:space="preserve"> pluralism, innovation, open flows of information, and political accountability. In particular, </w:t>
      </w:r>
      <w:r w:rsidRPr="00506B7B">
        <w:rPr>
          <w:rStyle w:val="StyleUnderline"/>
        </w:rPr>
        <w:t>federalism enables</w:t>
      </w:r>
      <w:r w:rsidRPr="00B43248">
        <w:rPr>
          <w:rStyle w:val="StyleUnderline"/>
          <w:highlight w:val="cyan"/>
        </w:rPr>
        <w:t xml:space="preserve"> states</w:t>
      </w:r>
      <w:r w:rsidRPr="00506B7B">
        <w:t>—California, New York, Washington, and Hawaii, among them—</w:t>
      </w:r>
      <w:r w:rsidRPr="00506B7B">
        <w:rPr>
          <w:rStyle w:val="StyleUnderline"/>
        </w:rPr>
        <w:t xml:space="preserve">to </w:t>
      </w:r>
      <w:r w:rsidRPr="00B43248">
        <w:rPr>
          <w:rStyle w:val="StyleUnderline"/>
          <w:highlight w:val="cyan"/>
        </w:rPr>
        <w:t>act as innovative clean energy and climate leaders</w:t>
      </w:r>
      <w:r w:rsidRPr="00506B7B">
        <w:rPr>
          <w:rStyle w:val="StyleUnderline"/>
        </w:rPr>
        <w:t>.</w:t>
      </w:r>
    </w:p>
    <w:p w14:paraId="21758C26" w14:textId="77777777" w:rsidR="00315CDD" w:rsidRPr="00506B7B" w:rsidRDefault="00315CDD" w:rsidP="00315CDD">
      <w:r w:rsidRPr="00506B7B">
        <w:t>Why the democracy issue matters</w:t>
      </w:r>
    </w:p>
    <w:p w14:paraId="358E4E52" w14:textId="77777777" w:rsidR="00315CDD" w:rsidRDefault="00315CDD" w:rsidP="00315CDD">
      <w:r w:rsidRPr="00506B7B">
        <w:t xml:space="preserve">Lovelock has said in this book that </w:t>
      </w:r>
      <w:r w:rsidRPr="00506B7B">
        <w:rPr>
          <w:rStyle w:val="StyleUnderline"/>
        </w:rPr>
        <w:t>surviving climate change “may require, as in a war, the suspension of democratic government for the duration of the survival emergency”</w:t>
      </w:r>
      <w:r w:rsidRPr="00506B7B">
        <w:t xml:space="preserve"> (p. 95). The problem is that this will be a perpetual war. </w:t>
      </w:r>
      <w:r w:rsidRPr="00506B7B">
        <w:rPr>
          <w:rStyle w:val="StyleUnderline"/>
        </w:rPr>
        <w:t>Climate change is not something one just solves. Mitigating its causes and adapting to its effects is a constant struggle</w:t>
      </w:r>
      <w:r w:rsidRPr="00506B7B">
        <w:t xml:space="preserve">. And </w:t>
      </w:r>
      <w:r w:rsidRPr="00B43248">
        <w:rPr>
          <w:rStyle w:val="Emphasis"/>
          <w:highlight w:val="cyan"/>
        </w:rPr>
        <w:t>democracy is not something we can put on the shelf</w:t>
      </w:r>
      <w:r w:rsidRPr="00506B7B">
        <w:rPr>
          <w:rStyle w:val="Emphasis"/>
        </w:rPr>
        <w:t xml:space="preserve"> and revive when a crisis </w:t>
      </w:r>
      <w:proofErr w:type="gramStart"/>
      <w:r w:rsidRPr="00506B7B">
        <w:rPr>
          <w:rStyle w:val="Emphasis"/>
        </w:rPr>
        <w:t>passes, if</w:t>
      </w:r>
      <w:proofErr w:type="gramEnd"/>
      <w:r w:rsidRPr="00506B7B">
        <w:rPr>
          <w:rStyle w:val="Emphasis"/>
        </w:rPr>
        <w:t xml:space="preserve"> it does</w:t>
      </w:r>
      <w:r w:rsidRPr="00506B7B">
        <w:t>.</w:t>
      </w:r>
    </w:p>
    <w:p w14:paraId="2F5F6254" w14:textId="77777777" w:rsidR="00315CDD" w:rsidRDefault="00315CDD" w:rsidP="00315CDD">
      <w:pPr>
        <w:pStyle w:val="Heading4"/>
        <w:rPr>
          <w:rFonts w:cs="Times New Roman"/>
        </w:rPr>
      </w:pPr>
      <w:r>
        <w:rPr>
          <w:rFonts w:cs="Times New Roman"/>
        </w:rPr>
        <w:t>Warming causes Extinction</w:t>
      </w:r>
    </w:p>
    <w:p w14:paraId="794BEF61" w14:textId="77777777" w:rsidR="00315CDD" w:rsidRPr="00601C82" w:rsidRDefault="00315CDD" w:rsidP="00315CDD">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12B4549" w14:textId="77777777" w:rsidR="00315CDD" w:rsidRDefault="00315CDD" w:rsidP="00315CDD">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B43248">
        <w:rPr>
          <w:b/>
          <w:sz w:val="26"/>
          <w:highlight w:val="cyan"/>
          <w:u w:val="single"/>
        </w:rPr>
        <w:t>climate</w:t>
      </w:r>
      <w:r w:rsidRPr="00F376F3">
        <w:rPr>
          <w:b/>
          <w:sz w:val="26"/>
          <w:u w:val="single"/>
        </w:rPr>
        <w:t xml:space="preserve"> </w:t>
      </w:r>
      <w:r w:rsidRPr="00B43248">
        <w:rPr>
          <w:b/>
          <w:sz w:val="26"/>
          <w:highlight w:val="cyan"/>
          <w:u w:val="single"/>
        </w:rPr>
        <w:t>change</w:t>
      </w:r>
      <w:r w:rsidRPr="00F376F3">
        <w:rPr>
          <w:u w:val="single"/>
        </w:rPr>
        <w:t xml:space="preserve">, global </w:t>
      </w:r>
      <w:r w:rsidRPr="00B43248">
        <w:rPr>
          <w:b/>
          <w:sz w:val="26"/>
          <w:highlight w:val="cyan"/>
          <w:u w:val="single"/>
        </w:rPr>
        <w:t>freshwater</w:t>
      </w:r>
      <w:r w:rsidRPr="00B43248">
        <w:rPr>
          <w:highlight w:val="cyan"/>
          <w:u w:val="single"/>
        </w:rPr>
        <w:t xml:space="preserve"> </w:t>
      </w:r>
      <w:r w:rsidRPr="00F376F3">
        <w:rPr>
          <w:u w:val="single"/>
        </w:rPr>
        <w:t xml:space="preserve">cycle, </w:t>
      </w:r>
      <w:r w:rsidRPr="00B43248">
        <w:rPr>
          <w:b/>
          <w:sz w:val="26"/>
          <w:highlight w:val="cyan"/>
          <w:u w:val="single"/>
        </w:rPr>
        <w:t>and</w:t>
      </w:r>
      <w:r w:rsidRPr="00F376F3">
        <w:rPr>
          <w:u w:val="single"/>
        </w:rPr>
        <w:t xml:space="preserve"> ocean </w:t>
      </w:r>
      <w:r w:rsidRPr="00B43248">
        <w:rPr>
          <w:b/>
          <w:sz w:val="26"/>
          <w:highlight w:val="cyan"/>
          <w:u w:val="single"/>
        </w:rPr>
        <w:t>acidification</w:t>
      </w:r>
      <w:r w:rsidRPr="00F376F3">
        <w:rPr>
          <w:u w:val="single"/>
        </w:rPr>
        <w:t xml:space="preserve">) do </w:t>
      </w:r>
      <w:r w:rsidRPr="00B43248">
        <w:rPr>
          <w:b/>
          <w:sz w:val="26"/>
          <w:highlight w:val="cyan"/>
          <w:u w:val="single"/>
          <w:bdr w:val="single" w:sz="4" w:space="0" w:color="auto"/>
        </w:rPr>
        <w:t>pose existential risks</w:t>
      </w:r>
      <w:r w:rsidRPr="00F376F3">
        <w:rPr>
          <w:u w:val="single"/>
        </w:rPr>
        <w:t xml:space="preserve">. </w:t>
      </w:r>
      <w:r w:rsidRPr="00B43248">
        <w:rPr>
          <w:highlight w:val="cyan"/>
          <w:u w:val="single"/>
        </w:rPr>
        <w:t>This is</w:t>
      </w:r>
      <w:r w:rsidRPr="00F376F3">
        <w:rPr>
          <w:u w:val="single"/>
        </w:rPr>
        <w:t xml:space="preserve"> </w:t>
      </w:r>
      <w:r w:rsidRPr="00B43248">
        <w:rPr>
          <w:b/>
          <w:sz w:val="26"/>
          <w:highlight w:val="cyan"/>
          <w:u w:val="single"/>
        </w:rPr>
        <w:t>because of</w:t>
      </w:r>
      <w:r w:rsidRPr="00F376F3">
        <w:rPr>
          <w:u w:val="single"/>
        </w:rPr>
        <w:t xml:space="preserve"> intrinsic </w:t>
      </w:r>
      <w:r w:rsidRPr="00B43248">
        <w:rPr>
          <w:b/>
          <w:sz w:val="26"/>
          <w:highlight w:val="cya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B43248">
        <w:rPr>
          <w:b/>
          <w:sz w:val="26"/>
          <w:highlight w:val="cyan"/>
          <w:u w:val="single"/>
        </w:rPr>
        <w:t>directly connected to</w:t>
      </w:r>
      <w:r w:rsidRPr="00F376F3">
        <w:rPr>
          <w:b/>
          <w:sz w:val="26"/>
          <w:u w:val="single"/>
        </w:rPr>
        <w:t xml:space="preserve"> </w:t>
      </w:r>
      <w:r w:rsidRPr="00F376F3">
        <w:rPr>
          <w:u w:val="single"/>
        </w:rPr>
        <w:t xml:space="preserve">the provision of </w:t>
      </w:r>
      <w:r w:rsidRPr="00B43248">
        <w:rPr>
          <w:b/>
          <w:sz w:val="26"/>
          <w:highlight w:val="cyan"/>
          <w:u w:val="single"/>
        </w:rPr>
        <w:t>food and water</w:t>
      </w:r>
      <w:r w:rsidRPr="00F376F3">
        <w:rPr>
          <w:u w:val="single"/>
        </w:rPr>
        <w:t xml:space="preserve">, and </w:t>
      </w:r>
      <w:r w:rsidRPr="00B43248">
        <w:rPr>
          <w:b/>
          <w:sz w:val="26"/>
          <w:highlight w:val="cyan"/>
          <w:u w:val="single"/>
        </w:rPr>
        <w:t>shortages</w:t>
      </w:r>
      <w:r w:rsidRPr="00F376F3">
        <w:rPr>
          <w:u w:val="single"/>
        </w:rPr>
        <w:t xml:space="preserve"> of food and water can </w:t>
      </w:r>
      <w:r w:rsidRPr="00B43248">
        <w:rPr>
          <w:b/>
          <w:sz w:val="26"/>
          <w:highlight w:val="cya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B43248">
        <w:rPr>
          <w:b/>
          <w:sz w:val="26"/>
          <w:highlight w:val="cyan"/>
          <w:u w:val="single"/>
        </w:rPr>
        <w:t>Ample clean water</w:t>
      </w:r>
      <w:r w:rsidRPr="00F376F3">
        <w:rPr>
          <w:u w:val="single"/>
        </w:rPr>
        <w:t xml:space="preserve"> is not a luxury—it </w:t>
      </w:r>
      <w:r w:rsidRPr="00B43248">
        <w:rPr>
          <w:b/>
          <w:sz w:val="26"/>
          <w:highlight w:val="cya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B43248">
        <w:rPr>
          <w:b/>
          <w:sz w:val="26"/>
          <w:highlight w:val="cya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B43248">
        <w:rPr>
          <w:b/>
          <w:sz w:val="26"/>
          <w:highlight w:val="cyan"/>
          <w:u w:val="single"/>
        </w:rPr>
        <w:t>have adapted</w:t>
      </w:r>
      <w:r w:rsidRPr="00F376F3">
        <w:rPr>
          <w:u w:val="single"/>
        </w:rPr>
        <w:t xml:space="preserve"> to crises </w:t>
      </w:r>
      <w:r w:rsidRPr="00B43248">
        <w:rPr>
          <w:b/>
          <w:sz w:val="26"/>
          <w:highlight w:val="cyan"/>
          <w:u w:val="single"/>
        </w:rPr>
        <w:t>throughout</w:t>
      </w:r>
      <w:r w:rsidRPr="00B43248">
        <w:rPr>
          <w:highlight w:val="cyan"/>
          <w:u w:val="single"/>
        </w:rPr>
        <w:t xml:space="preserve"> </w:t>
      </w:r>
      <w:r w:rsidRPr="00F376F3">
        <w:rPr>
          <w:u w:val="single"/>
        </w:rPr>
        <w:t xml:space="preserve">their </w:t>
      </w:r>
      <w:r w:rsidRPr="00B43248">
        <w:rPr>
          <w:b/>
          <w:sz w:val="26"/>
          <w:highlight w:val="cyan"/>
          <w:u w:val="single"/>
        </w:rPr>
        <w:t>history</w:t>
      </w:r>
      <w:r w:rsidRPr="00F376F3">
        <w:rPr>
          <w:u w:val="single"/>
        </w:rPr>
        <w:t xml:space="preserve">. Our doom has been repeatedly predicted, only to be averted by innovation (Ridley, 2011). </w:t>
      </w:r>
      <w:r w:rsidRPr="00B43248">
        <w:rPr>
          <w:b/>
          <w:sz w:val="26"/>
          <w:highlight w:val="cyan"/>
          <w:u w:val="single"/>
        </w:rPr>
        <w:t>However</w:t>
      </w:r>
      <w:r w:rsidRPr="00F376F3">
        <w:rPr>
          <w:u w:val="single"/>
        </w:rPr>
        <w:t xml:space="preserve">, the many </w:t>
      </w:r>
      <w:r w:rsidRPr="00B43248">
        <w:rPr>
          <w:b/>
          <w:sz w:val="26"/>
          <w:highlight w:val="cyan"/>
          <w:u w:val="single"/>
        </w:rPr>
        <w:t>stories</w:t>
      </w:r>
      <w:r w:rsidRPr="00B43248">
        <w:rPr>
          <w:highlight w:val="cyan"/>
          <w:u w:val="single"/>
        </w:rPr>
        <w:t xml:space="preserve"> </w:t>
      </w:r>
      <w:r w:rsidRPr="00B43248">
        <w:rPr>
          <w:b/>
          <w:sz w:val="26"/>
          <w:highlight w:val="cyan"/>
          <w:u w:val="single"/>
        </w:rPr>
        <w:t>of</w:t>
      </w:r>
      <w:r w:rsidRPr="00F376F3">
        <w:rPr>
          <w:u w:val="single"/>
        </w:rPr>
        <w:t xml:space="preserve"> human ingenuity </w:t>
      </w:r>
      <w:r w:rsidRPr="00B43248">
        <w:rPr>
          <w:b/>
          <w:sz w:val="26"/>
          <w:highlight w:val="cyan"/>
          <w:u w:val="single"/>
        </w:rPr>
        <w:t>successfully</w:t>
      </w:r>
      <w:r w:rsidRPr="00B43248">
        <w:rPr>
          <w:highlight w:val="cyan"/>
          <w:u w:val="single"/>
        </w:rPr>
        <w:t xml:space="preserve"> </w:t>
      </w:r>
      <w:r w:rsidRPr="00B43248">
        <w:rPr>
          <w:b/>
          <w:sz w:val="26"/>
          <w:highlight w:val="cyan"/>
          <w:u w:val="single"/>
        </w:rPr>
        <w:t>addressing</w:t>
      </w:r>
      <w:r w:rsidRPr="00B43248">
        <w:rPr>
          <w:highlight w:val="cyan"/>
          <w:u w:val="single"/>
        </w:rPr>
        <w:t xml:space="preserve"> </w:t>
      </w:r>
      <w:r w:rsidRPr="00B43248">
        <w:rPr>
          <w:b/>
          <w:sz w:val="26"/>
          <w:highlight w:val="cyan"/>
          <w:u w:val="single"/>
        </w:rPr>
        <w:t>existential risks</w:t>
      </w:r>
      <w:r w:rsidRPr="00F376F3">
        <w:rPr>
          <w:u w:val="single"/>
        </w:rPr>
        <w:t xml:space="preserve"> such as global famine or extreme air pollution </w:t>
      </w:r>
      <w:r w:rsidRPr="00B43248">
        <w:rPr>
          <w:b/>
          <w:sz w:val="26"/>
          <w:highlight w:val="cyan"/>
          <w:u w:val="single"/>
        </w:rPr>
        <w:t>represent</w:t>
      </w:r>
      <w:r w:rsidRPr="00F376F3">
        <w:rPr>
          <w:u w:val="single"/>
        </w:rPr>
        <w:t xml:space="preserve"> environmental </w:t>
      </w:r>
      <w:r w:rsidRPr="00B43248">
        <w:rPr>
          <w:highlight w:val="cyan"/>
          <w:u w:val="single"/>
        </w:rPr>
        <w:t>c</w:t>
      </w:r>
      <w:r w:rsidRPr="00B43248">
        <w:rPr>
          <w:b/>
          <w:sz w:val="26"/>
          <w:highlight w:val="cyan"/>
          <w:u w:val="single"/>
        </w:rPr>
        <w:t>hallenges that are</w:t>
      </w:r>
      <w:r w:rsidRPr="00B43248">
        <w:rPr>
          <w:highlight w:val="cyan"/>
          <w:u w:val="single"/>
        </w:rPr>
        <w:t xml:space="preserve"> </w:t>
      </w:r>
      <w:r w:rsidRPr="00F376F3">
        <w:rPr>
          <w:u w:val="single"/>
        </w:rPr>
        <w:t xml:space="preserve">largely </w:t>
      </w:r>
      <w:r w:rsidRPr="00B43248">
        <w:rPr>
          <w:b/>
          <w:sz w:val="26"/>
          <w:highlight w:val="cyan"/>
          <w:u w:val="single"/>
        </w:rPr>
        <w:t>linear</w:t>
      </w:r>
      <w:r w:rsidRPr="00B43248">
        <w:rPr>
          <w:highlight w:val="cyan"/>
          <w:u w:val="single"/>
        </w:rPr>
        <w:t xml:space="preserve">, </w:t>
      </w:r>
      <w:r w:rsidRPr="00F376F3">
        <w:rPr>
          <w:u w:val="single"/>
        </w:rPr>
        <w:t xml:space="preserve">have immediate consequences, </w:t>
      </w:r>
      <w:r w:rsidRPr="00B43248">
        <w:rPr>
          <w:b/>
          <w:sz w:val="26"/>
          <w:highlight w:val="cya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B43248">
        <w:rPr>
          <w:b/>
          <w:sz w:val="26"/>
          <w:highlight w:val="cyan"/>
          <w:u w:val="single"/>
        </w:rPr>
        <w:t>forest fires will become more</w:t>
      </w:r>
      <w:r w:rsidRPr="00F376F3">
        <w:rPr>
          <w:b/>
          <w:sz w:val="26"/>
          <w:u w:val="single"/>
        </w:rPr>
        <w:t xml:space="preserve"> </w:t>
      </w:r>
      <w:r w:rsidRPr="00B43248">
        <w:rPr>
          <w:b/>
          <w:sz w:val="26"/>
          <w:highlight w:val="cya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B43248">
        <w:rPr>
          <w:b/>
          <w:sz w:val="26"/>
          <w:highlight w:val="cyan"/>
          <w:u w:val="single"/>
        </w:rPr>
        <w:t>catastrophic fire</w:t>
      </w:r>
      <w:r w:rsidRPr="00F376F3">
        <w:rPr>
          <w:u w:val="single"/>
        </w:rPr>
        <w:t xml:space="preserve"> embodies the sorts of positive feedbacks and interacting factors that </w:t>
      </w:r>
      <w:r w:rsidRPr="00B43248">
        <w:rPr>
          <w:b/>
          <w:sz w:val="26"/>
          <w:highlight w:val="cyan"/>
          <w:u w:val="single"/>
        </w:rPr>
        <w:t>could catch humanity off-guard and produce a</w:t>
      </w:r>
      <w:r w:rsidRPr="00B43248">
        <w:rPr>
          <w:highlight w:val="cyan"/>
          <w:u w:val="single"/>
        </w:rPr>
        <w:t xml:space="preserve"> </w:t>
      </w:r>
      <w:r w:rsidRPr="00F376F3">
        <w:rPr>
          <w:u w:val="single"/>
        </w:rPr>
        <w:t xml:space="preserve">true </w:t>
      </w:r>
      <w:r w:rsidRPr="00B43248">
        <w:rPr>
          <w:b/>
          <w:sz w:val="26"/>
          <w:highlight w:val="cyan"/>
          <w:u w:val="single"/>
        </w:rPr>
        <w:t>apocalyptic event.</w:t>
      </w:r>
      <w:r w:rsidRPr="00B43248">
        <w:rPr>
          <w:highlight w:val="cya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B43248">
        <w:rPr>
          <w:b/>
          <w:sz w:val="26"/>
          <w:highlight w:val="cya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B43248">
        <w:rPr>
          <w:b/>
          <w:sz w:val="26"/>
          <w:highlight w:val="cyan"/>
          <w:u w:val="single"/>
        </w:rPr>
        <w:t>portends</w:t>
      </w:r>
      <w:r w:rsidRPr="00F376F3">
        <w:rPr>
          <w:u w:val="single"/>
        </w:rPr>
        <w:t xml:space="preserve"> even greater </w:t>
      </w:r>
      <w:r w:rsidRPr="00B43248">
        <w:rPr>
          <w:b/>
          <w:sz w:val="26"/>
          <w:highlight w:val="cya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40DF4D6" w14:textId="77777777" w:rsidR="00315CDD" w:rsidRDefault="00315CDD" w:rsidP="00315CDD"/>
    <w:p w14:paraId="46767E33" w14:textId="77777777" w:rsidR="00315CDD" w:rsidRPr="00506B7B" w:rsidRDefault="00315CDD" w:rsidP="00315CDD">
      <w:pPr>
        <w:pStyle w:val="Heading3"/>
        <w:rPr>
          <w:rFonts w:cs="Calibri"/>
        </w:rPr>
      </w:pPr>
      <w:r w:rsidRPr="00506B7B">
        <w:rPr>
          <w:rFonts w:cs="Calibri"/>
        </w:rPr>
        <w:t>1AC – Plan</w:t>
      </w:r>
    </w:p>
    <w:p w14:paraId="4AD436CE" w14:textId="77777777" w:rsidR="00315CDD" w:rsidRPr="00506B7B" w:rsidRDefault="00315CDD" w:rsidP="00315CDD">
      <w:pPr>
        <w:pStyle w:val="Heading4"/>
        <w:rPr>
          <w:rFonts w:cs="Calibri"/>
        </w:rPr>
      </w:pPr>
      <w:r w:rsidRPr="00506B7B">
        <w:rPr>
          <w:rFonts w:cs="Calibri"/>
        </w:rPr>
        <w:t>Plan – A just government ought to recognize an unconditional right of workers to strike.</w:t>
      </w:r>
    </w:p>
    <w:p w14:paraId="4A47533A" w14:textId="77777777" w:rsidR="00315CDD" w:rsidRPr="00506B7B" w:rsidRDefault="00315CDD" w:rsidP="00315CDD">
      <w:pPr>
        <w:pStyle w:val="Heading4"/>
        <w:rPr>
          <w:rFonts w:cs="Calibri"/>
        </w:rPr>
      </w:pPr>
      <w:bookmarkStart w:id="3" w:name="_Hlk87639313"/>
      <w:r w:rsidRPr="00506B7B">
        <w:rPr>
          <w:rFonts w:cs="Calibri"/>
        </w:rPr>
        <w:t xml:space="preserve">The Plan increases incentives to settle and makes collective bargaining more effective. </w:t>
      </w:r>
    </w:p>
    <w:p w14:paraId="2D50C278" w14:textId="77777777" w:rsidR="00315CDD" w:rsidRPr="00506B7B" w:rsidRDefault="00315CDD" w:rsidP="00315CDD">
      <w:proofErr w:type="spellStart"/>
      <w:r w:rsidRPr="00506B7B">
        <w:rPr>
          <w:rFonts w:eastAsiaTheme="majorEastAsia"/>
          <w:b/>
          <w:iCs/>
          <w:sz w:val="26"/>
        </w:rPr>
        <w:t>Malin</w:t>
      </w:r>
      <w:proofErr w:type="spellEnd"/>
      <w:r w:rsidRPr="00506B7B">
        <w:rPr>
          <w:rFonts w:eastAsiaTheme="majorEastAsia"/>
          <w:b/>
          <w:iCs/>
          <w:sz w:val="26"/>
        </w:rPr>
        <w:t xml:space="preserve"> 93</w:t>
      </w:r>
      <w:r w:rsidRPr="00506B7B">
        <w:t xml:space="preserve"> [Martin H. </w:t>
      </w:r>
      <w:proofErr w:type="spellStart"/>
      <w:r w:rsidRPr="00506B7B">
        <w:t>Malin</w:t>
      </w:r>
      <w:proofErr w:type="spellEnd"/>
      <w:r w:rsidRPr="00506B7B">
        <w:t xml:space="preserve">, Martin H. </w:t>
      </w:r>
      <w:proofErr w:type="spellStart"/>
      <w:r w:rsidRPr="00506B7B">
        <w:t>Malin</w:t>
      </w:r>
      <w:proofErr w:type="spellEnd"/>
      <w:r w:rsidRPr="00506B7B">
        <w:t xml:space="preserve"> is co-director of the </w:t>
      </w:r>
      <w:hyperlink r:id="rId19" w:history="1">
        <w:r w:rsidRPr="00506B7B">
          <w:rPr>
            <w:rStyle w:val="Hyperlink"/>
          </w:rPr>
          <w:t>Institute for Law and the Workplace</w:t>
        </w:r>
      </w:hyperlink>
      <w:r w:rsidRPr="00506B7B">
        <w:t xml:space="preserve">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w:t>
      </w:r>
      <w:proofErr w:type="spellStart"/>
      <w:r w:rsidRPr="00506B7B">
        <w:t>DeMascio</w:t>
      </w:r>
      <w:proofErr w:type="spellEnd"/>
      <w:r w:rsidRPr="00506B7B">
        <w:t xml:space="preserve"> in Detroit and on the faculty of Ohio State University. Chicago-Kent College </w:t>
      </w:r>
      <w:proofErr w:type="gramStart"/>
      <w:r w:rsidRPr="00506B7B">
        <w:t>Of</w:t>
      </w:r>
      <w:proofErr w:type="gramEnd"/>
      <w:r w:rsidRPr="00506B7B">
        <w:t xml:space="preserve"> Law, 1993, "Public Employees' Right to Strike: Law and Experience," University of Michigan Journal of Law Reform, https://repository.law.umich.edu/mjlr/vol26/iss2/3/, accessed 11-12-2021] Adam</w:t>
      </w:r>
    </w:p>
    <w:p w14:paraId="0E414CBD" w14:textId="77777777" w:rsidR="00315CDD" w:rsidRPr="00506B7B" w:rsidRDefault="00315CDD" w:rsidP="00315CDD">
      <w:pPr>
        <w:rPr>
          <w:sz w:val="16"/>
        </w:rPr>
      </w:pPr>
      <w:r w:rsidRPr="00506B7B">
        <w:rPr>
          <w:sz w:val="16"/>
        </w:rPr>
        <w:t xml:space="preserve">The </w:t>
      </w:r>
      <w:r w:rsidRPr="00063F90">
        <w:rPr>
          <w:rStyle w:val="StyleUnderline"/>
          <w:highlight w:val="cyan"/>
        </w:rPr>
        <w:t>ease of enjoining</w:t>
      </w:r>
      <w:r w:rsidRPr="00506B7B">
        <w:rPr>
          <w:rStyle w:val="StyleUnderline"/>
        </w:rPr>
        <w:t xml:space="preserve"> a </w:t>
      </w:r>
      <w:r w:rsidRPr="00063F90">
        <w:rPr>
          <w:rStyle w:val="StyleUnderline"/>
          <w:highlight w:val="cyan"/>
        </w:rPr>
        <w:t>lawful strike</w:t>
      </w:r>
      <w:r w:rsidRPr="00506B7B">
        <w:rPr>
          <w:rStyle w:val="StyleUnderline"/>
        </w:rPr>
        <w:t xml:space="preserve"> not only </w:t>
      </w:r>
      <w:r w:rsidRPr="00063F90">
        <w:rPr>
          <w:rStyle w:val="StyleUnderline"/>
          <w:highlight w:val="cyan"/>
        </w:rPr>
        <w:t>increases</w:t>
      </w:r>
      <w:r w:rsidRPr="00506B7B">
        <w:rPr>
          <w:rStyle w:val="StyleUnderline"/>
        </w:rPr>
        <w:t xml:space="preserve"> the </w:t>
      </w:r>
      <w:r w:rsidRPr="00063F90">
        <w:rPr>
          <w:rStyle w:val="StyleUnderline"/>
          <w:highlight w:val="cyan"/>
        </w:rPr>
        <w:t>probability of</w:t>
      </w:r>
      <w:r w:rsidRPr="00506B7B">
        <w:rPr>
          <w:rStyle w:val="StyleUnderline"/>
        </w:rPr>
        <w:t xml:space="preserve"> having a </w:t>
      </w:r>
      <w:r w:rsidRPr="00063F90">
        <w:rPr>
          <w:rStyle w:val="StyleUnderline"/>
          <w:highlight w:val="cyan"/>
        </w:rPr>
        <w:t>strike</w:t>
      </w:r>
      <w:r w:rsidRPr="00506B7B">
        <w:rPr>
          <w:sz w:val="16"/>
        </w:rPr>
        <w:t xml:space="preserve">, but it may also </w:t>
      </w:r>
      <w:r w:rsidRPr="00063F90">
        <w:rPr>
          <w:rStyle w:val="StyleUnderline"/>
          <w:highlight w:val="cyan"/>
        </w:rPr>
        <w:t>reduce</w:t>
      </w:r>
      <w:r w:rsidRPr="00506B7B">
        <w:rPr>
          <w:rStyle w:val="StyleUnderline"/>
        </w:rPr>
        <w:t xml:space="preserve"> the </w:t>
      </w:r>
      <w:r w:rsidRPr="00063F90">
        <w:rPr>
          <w:rStyle w:val="StyleUnderline"/>
          <w:highlight w:val="cyan"/>
        </w:rPr>
        <w:t>urgency for</w:t>
      </w:r>
      <w:r w:rsidRPr="00506B7B">
        <w:rPr>
          <w:rStyle w:val="StyleUnderline"/>
        </w:rPr>
        <w:t xml:space="preserve"> </w:t>
      </w:r>
      <w:r w:rsidRPr="00063F90">
        <w:rPr>
          <w:rStyle w:val="StyleUnderline"/>
          <w:highlight w:val="cyan"/>
        </w:rPr>
        <w:t>settling</w:t>
      </w:r>
      <w:r w:rsidRPr="00506B7B">
        <w:rPr>
          <w:rStyle w:val="StyleUnderline"/>
        </w:rPr>
        <w:t xml:space="preserve"> a </w:t>
      </w:r>
      <w:r w:rsidRPr="00063F90">
        <w:rPr>
          <w:rStyle w:val="StyleUnderline"/>
        </w:rPr>
        <w:t>strike</w:t>
      </w:r>
      <w:r w:rsidRPr="00506B7B">
        <w:rPr>
          <w:sz w:val="16"/>
        </w:rPr>
        <w:t xml:space="preserve">. As </w:t>
      </w:r>
      <w:r w:rsidRPr="00B43248">
        <w:rPr>
          <w:rStyle w:val="StyleUnderline"/>
          <w:highlight w:val="cyan"/>
        </w:rPr>
        <w:t>strike-induced losses</w:t>
      </w:r>
      <w:r w:rsidRPr="00506B7B">
        <w:rPr>
          <w:rStyle w:val="StyleUnderline"/>
        </w:rPr>
        <w:t xml:space="preserve"> </w:t>
      </w:r>
      <w:r w:rsidRPr="00B43248">
        <w:rPr>
          <w:rStyle w:val="StyleUnderline"/>
          <w:highlight w:val="cyan"/>
        </w:rPr>
        <w:t>mount</w:t>
      </w:r>
      <w:r w:rsidRPr="00506B7B">
        <w:rPr>
          <w:rStyle w:val="StyleUnderline"/>
        </w:rPr>
        <w:t xml:space="preserve"> and the parties approach the point where the </w:t>
      </w:r>
      <w:r w:rsidRPr="00B43248">
        <w:rPr>
          <w:rStyle w:val="StyleUnderline"/>
          <w:highlight w:val="cyan"/>
        </w:rPr>
        <w:t>strike will cause</w:t>
      </w:r>
      <w:r w:rsidRPr="00506B7B">
        <w:rPr>
          <w:rStyle w:val="StyleUnderline"/>
        </w:rPr>
        <w:t xml:space="preserve"> substantial </w:t>
      </w:r>
      <w:r w:rsidRPr="00B43248">
        <w:rPr>
          <w:rStyle w:val="StyleUnderline"/>
          <w:highlight w:val="cyan"/>
        </w:rPr>
        <w:t>damage</w:t>
      </w:r>
      <w:r w:rsidRPr="00506B7B">
        <w:rPr>
          <w:sz w:val="16"/>
        </w:rPr>
        <w:t xml:space="preserve">, </w:t>
      </w:r>
      <w:r w:rsidRPr="00506B7B">
        <w:rPr>
          <w:rStyle w:val="StyleUnderline"/>
        </w:rPr>
        <w:t xml:space="preserve">their </w:t>
      </w:r>
      <w:r w:rsidRPr="00B43248">
        <w:rPr>
          <w:rStyle w:val="StyleUnderline"/>
          <w:highlight w:val="cyan"/>
        </w:rPr>
        <w:t>interests in cutting losses</w:t>
      </w:r>
      <w:r w:rsidRPr="00506B7B">
        <w:rPr>
          <w:rStyle w:val="StyleUnderline"/>
        </w:rPr>
        <w:t xml:space="preserve"> and avoiding further damage </w:t>
      </w:r>
      <w:r w:rsidRPr="00B43248">
        <w:rPr>
          <w:rStyle w:val="StyleUnderline"/>
          <w:highlight w:val="cyan"/>
        </w:rPr>
        <w:t>increase</w:t>
      </w:r>
      <w:r w:rsidRPr="00506B7B">
        <w:rPr>
          <w:sz w:val="16"/>
        </w:rPr>
        <w:t xml:space="preserve"> </w:t>
      </w:r>
      <w:r w:rsidRPr="00506B7B">
        <w:rPr>
          <w:rStyle w:val="StyleUnderline"/>
        </w:rPr>
        <w:t>the</w:t>
      </w:r>
      <w:r w:rsidRPr="00506B7B">
        <w:rPr>
          <w:sz w:val="16"/>
        </w:rPr>
        <w:t xml:space="preserve"> </w:t>
      </w:r>
      <w:r w:rsidRPr="00B43248">
        <w:rPr>
          <w:rStyle w:val="StyleUnderline"/>
          <w:highlight w:val="cyan"/>
        </w:rPr>
        <w:t>pressure to settle</w:t>
      </w:r>
      <w:r w:rsidRPr="00506B7B">
        <w:rPr>
          <w:sz w:val="16"/>
        </w:rPr>
        <w:t xml:space="preserve">. Where, however, </w:t>
      </w:r>
      <w:r w:rsidRPr="00506B7B">
        <w:rPr>
          <w:rStyle w:val="StyleUnderline"/>
        </w:rPr>
        <w:t xml:space="preserve">the result of </w:t>
      </w:r>
      <w:r w:rsidRPr="00B43248">
        <w:rPr>
          <w:rStyle w:val="StyleUnderline"/>
          <w:highlight w:val="cyan"/>
        </w:rPr>
        <w:t>continuing</w:t>
      </w:r>
      <w:r w:rsidRPr="00506B7B">
        <w:rPr>
          <w:rStyle w:val="StyleUnderline"/>
        </w:rPr>
        <w:t xml:space="preserve"> the </w:t>
      </w:r>
      <w:r w:rsidRPr="00B43248">
        <w:rPr>
          <w:rStyle w:val="StyleUnderline"/>
          <w:highlight w:val="cyan"/>
        </w:rPr>
        <w:t>strike</w:t>
      </w:r>
      <w:r w:rsidRPr="00506B7B">
        <w:rPr>
          <w:rStyle w:val="StyleUnderline"/>
        </w:rPr>
        <w:t xml:space="preserve"> is not the </w:t>
      </w:r>
      <w:r w:rsidRPr="00B43248">
        <w:rPr>
          <w:rStyle w:val="StyleUnderline"/>
          <w:highlight w:val="cyan"/>
        </w:rPr>
        <w:t>risk of</w:t>
      </w:r>
      <w:r w:rsidRPr="00506B7B">
        <w:rPr>
          <w:rStyle w:val="StyleUnderline"/>
        </w:rPr>
        <w:t xml:space="preserve"> greatly escalating losses</w:t>
      </w:r>
      <w:r w:rsidRPr="00506B7B">
        <w:rPr>
          <w:sz w:val="16"/>
        </w:rPr>
        <w:t xml:space="preserve">, but </w:t>
      </w:r>
      <w:r w:rsidRPr="00506B7B">
        <w:rPr>
          <w:rStyle w:val="StyleUnderline"/>
        </w:rPr>
        <w:t xml:space="preserve">rather a </w:t>
      </w:r>
      <w:r w:rsidRPr="00B43248">
        <w:rPr>
          <w:rStyle w:val="StyleUnderline"/>
          <w:highlight w:val="cyan"/>
        </w:rPr>
        <w:t>judicial</w:t>
      </w:r>
      <w:r w:rsidRPr="00506B7B">
        <w:rPr>
          <w:rStyle w:val="StyleUnderline"/>
        </w:rPr>
        <w:t xml:space="preserve"> </w:t>
      </w:r>
      <w:r w:rsidRPr="00B43248">
        <w:rPr>
          <w:rStyle w:val="StyleUnderline"/>
          <w:highlight w:val="cyan"/>
        </w:rPr>
        <w:t>back-</w:t>
      </w:r>
      <w:proofErr w:type="spellStart"/>
      <w:r w:rsidRPr="00B43248">
        <w:rPr>
          <w:rStyle w:val="StyleUnderline"/>
          <w:highlight w:val="cyan"/>
        </w:rPr>
        <w:t>towork</w:t>
      </w:r>
      <w:proofErr w:type="spellEnd"/>
      <w:r w:rsidRPr="00B43248">
        <w:rPr>
          <w:rStyle w:val="StyleUnderline"/>
          <w:highlight w:val="cyan"/>
        </w:rPr>
        <w:t xml:space="preserve"> order</w:t>
      </w:r>
      <w:r w:rsidRPr="00506B7B">
        <w:rPr>
          <w:sz w:val="16"/>
        </w:rPr>
        <w:t xml:space="preserve">, the </w:t>
      </w:r>
      <w:r w:rsidRPr="00B43248">
        <w:rPr>
          <w:rStyle w:val="StyleUnderline"/>
          <w:highlight w:val="cyan"/>
        </w:rPr>
        <w:t>pressure and</w:t>
      </w:r>
      <w:r w:rsidRPr="00506B7B">
        <w:rPr>
          <w:rStyle w:val="StyleUnderline"/>
        </w:rPr>
        <w:t xml:space="preserve"> sense of </w:t>
      </w:r>
      <w:r w:rsidRPr="00063F90">
        <w:rPr>
          <w:rStyle w:val="StyleUnderline"/>
          <w:highlight w:val="cyan"/>
        </w:rPr>
        <w:t>urgency to settle</w:t>
      </w:r>
      <w:r w:rsidRPr="00506B7B">
        <w:rPr>
          <w:rStyle w:val="StyleUnderline"/>
        </w:rPr>
        <w:t xml:space="preserve"> is </w:t>
      </w:r>
      <w:r w:rsidRPr="00B43248">
        <w:rPr>
          <w:rStyle w:val="StyleUnderline"/>
          <w:highlight w:val="cyan"/>
        </w:rPr>
        <w:t>diminished</w:t>
      </w:r>
      <w:r w:rsidRPr="00506B7B">
        <w:rPr>
          <w:rStyle w:val="StyleUnderline"/>
        </w:rPr>
        <w:t>.</w:t>
      </w:r>
      <w:r w:rsidRPr="00506B7B">
        <w:rPr>
          <w:sz w:val="16"/>
        </w:rPr>
        <w:t>346</w:t>
      </w:r>
    </w:p>
    <w:p w14:paraId="7A29ABA6" w14:textId="77777777" w:rsidR="00315CDD" w:rsidRPr="00506B7B" w:rsidRDefault="00315CDD" w:rsidP="00315CDD">
      <w:pPr>
        <w:rPr>
          <w:sz w:val="16"/>
        </w:rPr>
      </w:pPr>
      <w:r w:rsidRPr="00506B7B">
        <w:rPr>
          <w:sz w:val="16"/>
        </w:rPr>
        <w:t xml:space="preserve">The </w:t>
      </w:r>
      <w:r w:rsidRPr="00506B7B">
        <w:rPr>
          <w:rStyle w:val="StyleUnderline"/>
        </w:rPr>
        <w:t xml:space="preserve">Illinois and Ohio </w:t>
      </w:r>
      <w:r w:rsidRPr="00B43248">
        <w:rPr>
          <w:rStyle w:val="StyleUnderline"/>
          <w:highlight w:val="cyan"/>
        </w:rPr>
        <w:t>approaches</w:t>
      </w:r>
      <w:r w:rsidRPr="00506B7B">
        <w:rPr>
          <w:sz w:val="16"/>
        </w:rPr>
        <w:t xml:space="preserve"> to enjoining lawful public employee strikes have much to commend them. First, both </w:t>
      </w:r>
      <w:r w:rsidRPr="00506B7B">
        <w:rPr>
          <w:rStyle w:val="StyleUnderline"/>
        </w:rPr>
        <w:t>states confine injunctions to the very narrow group of strikes that pose a clear and present danger to public health and safety</w:t>
      </w:r>
      <w:r w:rsidRPr="00506B7B">
        <w:rPr>
          <w:sz w:val="16"/>
        </w:rPr>
        <w:t xml:space="preserve">.3 47 Thus, they </w:t>
      </w:r>
      <w:r w:rsidRPr="00B43248">
        <w:rPr>
          <w:rStyle w:val="StyleUnderline"/>
          <w:highlight w:val="cyan"/>
        </w:rPr>
        <w:t>do not allow injunctive relief</w:t>
      </w:r>
      <w:r w:rsidRPr="00506B7B">
        <w:rPr>
          <w:rStyle w:val="StyleUnderline"/>
        </w:rPr>
        <w:t xml:space="preserve"> to significantly reduce the uncertainties of a strike's consequences</w:t>
      </w:r>
      <w:r w:rsidRPr="00506B7B">
        <w:rPr>
          <w:sz w:val="16"/>
        </w:rPr>
        <w:t xml:space="preserve"> and, accordingly, </w:t>
      </w:r>
      <w:r w:rsidRPr="00B43248">
        <w:rPr>
          <w:rStyle w:val="StyleUnderline"/>
          <w:highlight w:val="cyan"/>
        </w:rPr>
        <w:t>maintain</w:t>
      </w:r>
      <w:r w:rsidRPr="00506B7B">
        <w:rPr>
          <w:rStyle w:val="StyleUnderline"/>
        </w:rPr>
        <w:t xml:space="preserve"> maximum </w:t>
      </w:r>
      <w:r w:rsidRPr="00B43248">
        <w:rPr>
          <w:rStyle w:val="StyleUnderline"/>
          <w:highlight w:val="cyan"/>
        </w:rPr>
        <w:t>pressure</w:t>
      </w:r>
      <w:r w:rsidRPr="00506B7B">
        <w:rPr>
          <w:rStyle w:val="StyleUnderline"/>
        </w:rPr>
        <w:t xml:space="preserve"> on the parties </w:t>
      </w:r>
      <w:r w:rsidRPr="00B43248">
        <w:rPr>
          <w:rStyle w:val="StyleUnderline"/>
          <w:highlight w:val="cyan"/>
        </w:rPr>
        <w:t>to</w:t>
      </w:r>
      <w:r w:rsidRPr="00506B7B">
        <w:rPr>
          <w:rStyle w:val="StyleUnderline"/>
        </w:rPr>
        <w:t xml:space="preserve"> </w:t>
      </w:r>
      <w:r w:rsidRPr="00B43248">
        <w:rPr>
          <w:rStyle w:val="StyleUnderline"/>
          <w:highlight w:val="cyan"/>
        </w:rPr>
        <w:t>settle</w:t>
      </w:r>
      <w:r w:rsidRPr="00506B7B">
        <w:rPr>
          <w:sz w:val="16"/>
        </w:rPr>
        <w:t xml:space="preserve">. Second, Ohio and Illinois </w:t>
      </w:r>
      <w:r w:rsidRPr="00506B7B">
        <w:rPr>
          <w:rStyle w:val="StyleUnderline"/>
        </w:rPr>
        <w:t>place primary responsibility for determining whether a clear and present danger exists on the labor boards</w:t>
      </w:r>
      <w:r w:rsidRPr="00506B7B">
        <w:rPr>
          <w:sz w:val="16"/>
        </w:rPr>
        <w:t xml:space="preserve"> and provide </w:t>
      </w:r>
      <w:r w:rsidRPr="00506B7B">
        <w:rPr>
          <w:rStyle w:val="StyleUnderline"/>
        </w:rPr>
        <w:t xml:space="preserve">specific procedures for resolving </w:t>
      </w:r>
      <w:proofErr w:type="spellStart"/>
      <w:r w:rsidRPr="00506B7B">
        <w:rPr>
          <w:rStyle w:val="StyleUnderline"/>
        </w:rPr>
        <w:t>postinjunction</w:t>
      </w:r>
      <w:proofErr w:type="spellEnd"/>
      <w:r w:rsidRPr="00506B7B">
        <w:rPr>
          <w:rStyle w:val="StyleUnderline"/>
        </w:rPr>
        <w:t xml:space="preserve"> bargaining impasses</w:t>
      </w:r>
      <w:r w:rsidRPr="00506B7B">
        <w:rPr>
          <w:sz w:val="16"/>
        </w:rPr>
        <w:t xml:space="preserve">. 8 Thus, they remove the primary decision regarding whether to issue an injunction from the potentially </w:t>
      </w:r>
      <w:proofErr w:type="gramStart"/>
      <w:r w:rsidRPr="00506B7B">
        <w:rPr>
          <w:sz w:val="16"/>
        </w:rPr>
        <w:t>politically-charged</w:t>
      </w:r>
      <w:proofErr w:type="gramEnd"/>
      <w:r w:rsidRPr="00506B7B">
        <w:rPr>
          <w:sz w:val="16"/>
        </w:rPr>
        <w:t xml:space="preserve"> atmosphere of the state trial courts, thereby removing many of the concerns that tempt judges in other jurisdictions to mediate the contract talks. The </w:t>
      </w:r>
      <w:r w:rsidRPr="00506B7B">
        <w:rPr>
          <w:rStyle w:val="StyleUnderline"/>
        </w:rPr>
        <w:t>judge's role</w:t>
      </w:r>
      <w:r w:rsidRPr="00506B7B">
        <w:rPr>
          <w:sz w:val="16"/>
        </w:rPr>
        <w:t xml:space="preserve"> is </w:t>
      </w:r>
      <w:r w:rsidRPr="00506B7B">
        <w:rPr>
          <w:rStyle w:val="StyleUnderline"/>
        </w:rPr>
        <w:t>confined to a purely judicial function-reviewing the labor board's determination</w:t>
      </w:r>
      <w:r w:rsidRPr="00506B7B">
        <w:rPr>
          <w:sz w:val="16"/>
        </w:rPr>
        <w:t xml:space="preserve">, </w:t>
      </w:r>
      <w:r w:rsidRPr="00506B7B">
        <w:rPr>
          <w:rStyle w:val="StyleUnderline"/>
        </w:rPr>
        <w:t>issuing the injunction, and sending the parties to the next phase</w:t>
      </w:r>
      <w:r w:rsidRPr="00506B7B">
        <w:rPr>
          <w:sz w:val="16"/>
        </w:rPr>
        <w:t xml:space="preserve"> of the statutory procedures. CONCLUSION</w:t>
      </w:r>
    </w:p>
    <w:p w14:paraId="2BAAF9F7" w14:textId="77777777" w:rsidR="00315CDD" w:rsidRPr="00506B7B" w:rsidRDefault="00315CDD" w:rsidP="00315CDD">
      <w:pPr>
        <w:rPr>
          <w:rStyle w:val="StyleUnderline"/>
        </w:rPr>
      </w:pPr>
      <w:r w:rsidRPr="00506B7B">
        <w:rPr>
          <w:sz w:val="16"/>
        </w:rPr>
        <w:t xml:space="preserve">Experience shows that </w:t>
      </w:r>
      <w:r w:rsidRPr="00506B7B">
        <w:rPr>
          <w:rStyle w:val="StyleUnderline"/>
        </w:rPr>
        <w:t>granting public employees the right to strike is an appropriate policy. Public employee strikes do not distort the democratic process</w:t>
      </w:r>
      <w:r w:rsidRPr="00506B7B">
        <w:rPr>
          <w:sz w:val="16"/>
        </w:rPr>
        <w:t xml:space="preserve"> as once was feared. </w:t>
      </w:r>
      <w:r w:rsidRPr="00506B7B">
        <w:rPr>
          <w:rStyle w:val="StyleUnderline"/>
        </w:rPr>
        <w:t xml:space="preserve">Fact-finding coupled with </w:t>
      </w:r>
      <w:r w:rsidRPr="00B43248">
        <w:rPr>
          <w:rStyle w:val="StyleUnderline"/>
          <w:highlight w:val="cyan"/>
        </w:rPr>
        <w:t>artificial strike prohibitions</w:t>
      </w:r>
      <w:r w:rsidRPr="00506B7B">
        <w:rPr>
          <w:rStyle w:val="StyleUnderline"/>
        </w:rPr>
        <w:t xml:space="preserve"> do </w:t>
      </w:r>
      <w:r w:rsidRPr="00B43248">
        <w:rPr>
          <w:rStyle w:val="StyleUnderline"/>
          <w:highlight w:val="cyan"/>
        </w:rPr>
        <w:t>not</w:t>
      </w:r>
      <w:r w:rsidRPr="00506B7B">
        <w:rPr>
          <w:rStyle w:val="StyleUnderline"/>
        </w:rPr>
        <w:t xml:space="preserve"> provide </w:t>
      </w:r>
      <w:r w:rsidRPr="00B43248">
        <w:rPr>
          <w:rStyle w:val="StyleUnderline"/>
          <w:highlight w:val="cyan"/>
        </w:rPr>
        <w:t>a real</w:t>
      </w:r>
      <w:r w:rsidRPr="00506B7B">
        <w:rPr>
          <w:rStyle w:val="StyleUnderline"/>
        </w:rPr>
        <w:t xml:space="preserve"> </w:t>
      </w:r>
      <w:r w:rsidRPr="00B43248">
        <w:rPr>
          <w:rStyle w:val="StyleUnderline"/>
          <w:highlight w:val="cyan"/>
        </w:rPr>
        <w:t>alternative</w:t>
      </w:r>
      <w:r w:rsidRPr="00506B7B">
        <w:rPr>
          <w:rStyle w:val="StyleUnderline"/>
        </w:rPr>
        <w:t xml:space="preserve"> to the right to strike</w:t>
      </w:r>
      <w:r w:rsidRPr="00506B7B">
        <w:rPr>
          <w:sz w:val="16"/>
        </w:rPr>
        <w:t xml:space="preserve">. </w:t>
      </w:r>
      <w:r w:rsidRPr="00506B7B">
        <w:rPr>
          <w:rStyle w:val="StyleUnderline"/>
        </w:rPr>
        <w:t>States</w:t>
      </w:r>
      <w:r w:rsidRPr="00506B7B">
        <w:rPr>
          <w:sz w:val="16"/>
        </w:rPr>
        <w:t xml:space="preserve"> which </w:t>
      </w:r>
      <w:r w:rsidRPr="00506B7B">
        <w:rPr>
          <w:rStyle w:val="StyleUnderline"/>
        </w:rPr>
        <w:t>supposedly rely on fact-finding actually rely on the strike to motivate the parties to settle</w:t>
      </w:r>
      <w:r w:rsidRPr="00506B7B">
        <w:rPr>
          <w:sz w:val="16"/>
        </w:rPr>
        <w:t xml:space="preserve">. </w:t>
      </w:r>
      <w:r w:rsidRPr="00506B7B">
        <w:rPr>
          <w:rStyle w:val="StyleUnderline"/>
        </w:rPr>
        <w:t>Interest arbitration does provide a true strike substitute</w:t>
      </w:r>
      <w:r w:rsidRPr="00506B7B">
        <w:rPr>
          <w:sz w:val="16"/>
        </w:rPr>
        <w:t xml:space="preserve">, but </w:t>
      </w:r>
      <w:r w:rsidRPr="00506B7B">
        <w:rPr>
          <w:rStyle w:val="StyleUnderline"/>
        </w:rPr>
        <w:t>it is a poor one</w:t>
      </w:r>
      <w:r w:rsidRPr="00506B7B">
        <w:rPr>
          <w:sz w:val="16"/>
        </w:rPr>
        <w:t xml:space="preserve">, tending to </w:t>
      </w:r>
      <w:r w:rsidRPr="00506B7B">
        <w:rPr>
          <w:rStyle w:val="StyleUnderline"/>
        </w:rPr>
        <w:t>stifle innovation and creative problem solving in negotiations.</w:t>
      </w:r>
      <w:r w:rsidRPr="00506B7B">
        <w:rPr>
          <w:sz w:val="16"/>
        </w:rPr>
        <w:t xml:space="preserve"> Experiences in </w:t>
      </w:r>
      <w:r w:rsidRPr="00506B7B">
        <w:rPr>
          <w:rStyle w:val="StyleUnderline"/>
        </w:rPr>
        <w:t>Illinois and Ohio show</w:t>
      </w:r>
      <w:r w:rsidRPr="00506B7B">
        <w:rPr>
          <w:sz w:val="16"/>
        </w:rPr>
        <w:t xml:space="preserve"> that </w:t>
      </w:r>
      <w:r w:rsidRPr="00B43248">
        <w:rPr>
          <w:rStyle w:val="StyleUnderline"/>
          <w:highlight w:val="cyan"/>
        </w:rPr>
        <w:t>legalizing</w:t>
      </w:r>
      <w:r w:rsidRPr="00506B7B">
        <w:rPr>
          <w:rStyle w:val="StyleUnderline"/>
        </w:rPr>
        <w:t xml:space="preserve"> public employee </w:t>
      </w:r>
      <w:r w:rsidRPr="00B43248">
        <w:rPr>
          <w:rStyle w:val="StyleUnderline"/>
          <w:highlight w:val="cyan"/>
        </w:rPr>
        <w:t>strikes</w:t>
      </w:r>
      <w:r w:rsidRPr="00506B7B">
        <w:rPr>
          <w:rStyle w:val="StyleUnderline"/>
        </w:rPr>
        <w:t xml:space="preserve"> does not cause an increase in strikes</w:t>
      </w:r>
      <w:r w:rsidRPr="00506B7B">
        <w:rPr>
          <w:sz w:val="16"/>
        </w:rPr>
        <w:t xml:space="preserve"> and may </w:t>
      </w:r>
      <w:r w:rsidRPr="00B43248">
        <w:rPr>
          <w:rStyle w:val="StyleUnderline"/>
          <w:highlight w:val="cyan"/>
        </w:rPr>
        <w:t>encourage</w:t>
      </w:r>
      <w:r w:rsidRPr="00506B7B">
        <w:rPr>
          <w:rStyle w:val="StyleUnderline"/>
        </w:rPr>
        <w:t xml:space="preserve"> more </w:t>
      </w:r>
      <w:r w:rsidRPr="00B43248">
        <w:rPr>
          <w:rStyle w:val="StyleUnderline"/>
          <w:highlight w:val="cyan"/>
        </w:rPr>
        <w:t>realistic bargaining</w:t>
      </w:r>
      <w:r w:rsidRPr="00506B7B">
        <w:rPr>
          <w:rStyle w:val="StyleUnderline"/>
        </w:rPr>
        <w:t>.</w:t>
      </w:r>
    </w:p>
    <w:p w14:paraId="5944398B" w14:textId="77777777" w:rsidR="00315CDD" w:rsidRPr="00506B7B" w:rsidRDefault="00315CDD" w:rsidP="00315CDD">
      <w:pPr>
        <w:rPr>
          <w:sz w:val="16"/>
        </w:rPr>
      </w:pPr>
      <w:r w:rsidRPr="00506B7B">
        <w:rPr>
          <w:rStyle w:val="StyleUnderline"/>
        </w:rPr>
        <w:t>Legislatures</w:t>
      </w:r>
      <w:r w:rsidRPr="00506B7B">
        <w:rPr>
          <w:sz w:val="16"/>
        </w:rPr>
        <w:t xml:space="preserve"> which </w:t>
      </w:r>
      <w:r w:rsidRPr="00506B7B">
        <w:rPr>
          <w:rStyle w:val="StyleUnderline"/>
        </w:rPr>
        <w:t xml:space="preserve">recognize public employees' right to strike should </w:t>
      </w:r>
      <w:r w:rsidRPr="00B43248">
        <w:rPr>
          <w:rStyle w:val="StyleUnderline"/>
          <w:highlight w:val="cyan"/>
        </w:rPr>
        <w:t>subject</w:t>
      </w:r>
      <w:r w:rsidRPr="00506B7B">
        <w:rPr>
          <w:rStyle w:val="StyleUnderline"/>
        </w:rPr>
        <w:t xml:space="preserve"> them </w:t>
      </w:r>
      <w:r w:rsidRPr="00B43248">
        <w:rPr>
          <w:rStyle w:val="StyleUnderline"/>
          <w:highlight w:val="cyan"/>
        </w:rPr>
        <w:t>to</w:t>
      </w:r>
      <w:r w:rsidRPr="00506B7B">
        <w:rPr>
          <w:rStyle w:val="StyleUnderline"/>
        </w:rPr>
        <w:t xml:space="preserve"> only </w:t>
      </w:r>
      <w:r w:rsidRPr="00B43248">
        <w:rPr>
          <w:rStyle w:val="StyleUnderline"/>
          <w:highlight w:val="cyan"/>
        </w:rPr>
        <w:t>minimal regulation</w:t>
      </w:r>
      <w:r w:rsidRPr="00506B7B">
        <w:rPr>
          <w:rStyle w:val="StyleUnderline"/>
        </w:rPr>
        <w:t>. Mandatory prestrike fact-finding</w:t>
      </w:r>
      <w:r w:rsidRPr="00506B7B">
        <w:rPr>
          <w:sz w:val="16"/>
        </w:rPr>
        <w:t xml:space="preserve">, currently imposed in several states, </w:t>
      </w:r>
      <w:r w:rsidRPr="00506B7B">
        <w:rPr>
          <w:rStyle w:val="StyleUnderline"/>
        </w:rPr>
        <w:t>carries with it the danger of stifling bargaining in much the same way as interest arbitration</w:t>
      </w:r>
      <w:r w:rsidRPr="00506B7B">
        <w:rPr>
          <w:sz w:val="16"/>
        </w:rPr>
        <w:t xml:space="preserve">, while </w:t>
      </w:r>
      <w:r w:rsidRPr="00506B7B">
        <w:rPr>
          <w:rStyle w:val="StyleUnderline"/>
        </w:rPr>
        <w:t>making</w:t>
      </w:r>
      <w:r w:rsidRPr="00506B7B">
        <w:rPr>
          <w:sz w:val="16"/>
        </w:rPr>
        <w:t xml:space="preserve"> </w:t>
      </w:r>
      <w:r w:rsidRPr="00506B7B">
        <w:rPr>
          <w:rStyle w:val="StyleUnderline"/>
        </w:rPr>
        <w:t>those strikes which do occur more difficult to settle.</w:t>
      </w:r>
      <w:r w:rsidRPr="00506B7B">
        <w:rPr>
          <w:sz w:val="16"/>
        </w:rPr>
        <w:t xml:space="preserve"> If fact-finding is not required, </w:t>
      </w:r>
      <w:r w:rsidRPr="00506B7B">
        <w:rPr>
          <w:rStyle w:val="StyleUnderline"/>
        </w:rPr>
        <w:t xml:space="preserve">most strikes </w:t>
      </w:r>
      <w:r w:rsidRPr="00063F90">
        <w:rPr>
          <w:rStyle w:val="StyleUnderline"/>
          <w:highlight w:val="cyan"/>
        </w:rPr>
        <w:t>will</w:t>
      </w:r>
      <w:r w:rsidRPr="00506B7B">
        <w:rPr>
          <w:rStyle w:val="StyleUnderline"/>
        </w:rPr>
        <w:t xml:space="preserve"> </w:t>
      </w:r>
      <w:r w:rsidRPr="00B43248">
        <w:rPr>
          <w:rStyle w:val="StyleUnderline"/>
          <w:highlight w:val="cyan"/>
        </w:rPr>
        <w:t>settle quickly</w:t>
      </w:r>
      <w:r w:rsidRPr="00506B7B">
        <w:rPr>
          <w:sz w:val="16"/>
        </w:rPr>
        <w:t xml:space="preserve">. Those strikes that do not settle quickly usually should be allowed to run their courses. </w:t>
      </w:r>
      <w:r w:rsidRPr="00506B7B">
        <w:rPr>
          <w:rStyle w:val="StyleUnderline"/>
        </w:rPr>
        <w:t xml:space="preserve">Liberal standards for </w:t>
      </w:r>
      <w:r w:rsidRPr="00B43248">
        <w:rPr>
          <w:rStyle w:val="StyleUnderline"/>
          <w:highlight w:val="cyan"/>
        </w:rPr>
        <w:t>strike injunctions</w:t>
      </w:r>
      <w:r w:rsidRPr="00506B7B">
        <w:rPr>
          <w:rStyle w:val="StyleUnderline"/>
        </w:rPr>
        <w:t xml:space="preserve"> cause </w:t>
      </w:r>
      <w:r w:rsidRPr="00B43248">
        <w:rPr>
          <w:rStyle w:val="StyleUnderline"/>
          <w:highlight w:val="cyan"/>
        </w:rPr>
        <w:t>more harm</w:t>
      </w:r>
      <w:r w:rsidRPr="00506B7B">
        <w:rPr>
          <w:rStyle w:val="StyleUnderline"/>
        </w:rPr>
        <w:t xml:space="preserve"> than good. </w:t>
      </w:r>
      <w:r w:rsidRPr="00506B7B">
        <w:rPr>
          <w:sz w:val="16"/>
        </w:rPr>
        <w:t xml:space="preserve">They </w:t>
      </w:r>
      <w:r w:rsidRPr="00B43248">
        <w:rPr>
          <w:rStyle w:val="StyleUnderline"/>
          <w:highlight w:val="cyan"/>
        </w:rPr>
        <w:t>strain</w:t>
      </w:r>
      <w:r w:rsidRPr="00506B7B">
        <w:rPr>
          <w:rStyle w:val="StyleUnderline"/>
        </w:rPr>
        <w:t xml:space="preserve"> the </w:t>
      </w:r>
      <w:r w:rsidRPr="00B43248">
        <w:rPr>
          <w:rStyle w:val="StyleUnderline"/>
          <w:highlight w:val="cyan"/>
        </w:rPr>
        <w:t>judiciary</w:t>
      </w:r>
      <w:r w:rsidRPr="00506B7B">
        <w:rPr>
          <w:rStyle w:val="StyleUnderline"/>
        </w:rPr>
        <w:t xml:space="preserve"> and </w:t>
      </w:r>
      <w:r w:rsidRPr="00B43248">
        <w:rPr>
          <w:rStyle w:val="StyleUnderline"/>
          <w:highlight w:val="cyan"/>
        </w:rPr>
        <w:t>reduce</w:t>
      </w:r>
      <w:r w:rsidRPr="00506B7B">
        <w:rPr>
          <w:rStyle w:val="StyleUnderline"/>
        </w:rPr>
        <w:t xml:space="preserve"> the </w:t>
      </w:r>
      <w:r w:rsidRPr="00B43248">
        <w:rPr>
          <w:rStyle w:val="StyleUnderline"/>
          <w:highlight w:val="cyan"/>
        </w:rPr>
        <w:t>incentives to settle</w:t>
      </w:r>
      <w:r w:rsidRPr="00506B7B">
        <w:rPr>
          <w:rStyle w:val="StyleUnderline"/>
        </w:rPr>
        <w:t xml:space="preserve"> at the bargaining table.</w:t>
      </w:r>
      <w:r w:rsidRPr="00506B7B">
        <w:rPr>
          <w:sz w:val="16"/>
        </w:rPr>
        <w:t xml:space="preserve"> An injunction standard narrowly confined to strikes which endanger public health and safety, applied in the first instance by a labor relations board rather than a court, and coupled with specific </w:t>
      </w:r>
      <w:proofErr w:type="spellStart"/>
      <w:r w:rsidRPr="00506B7B">
        <w:rPr>
          <w:sz w:val="16"/>
        </w:rPr>
        <w:t>poststrike</w:t>
      </w:r>
      <w:proofErr w:type="spellEnd"/>
      <w:r w:rsidRPr="00506B7B">
        <w:rPr>
          <w:sz w:val="16"/>
        </w:rPr>
        <w:t xml:space="preserve"> impasse resolution procedures, relieves the strain on the judiciary and maximizes incentives to settle at the bargaining table.</w:t>
      </w:r>
    </w:p>
    <w:bookmarkEnd w:id="3"/>
    <w:p w14:paraId="296067E8" w14:textId="77777777" w:rsidR="00315CDD" w:rsidRPr="00506B7B" w:rsidRDefault="00315CDD" w:rsidP="00315CDD">
      <w:pPr>
        <w:pStyle w:val="Heading4"/>
        <w:rPr>
          <w:rFonts w:cs="Calibri"/>
        </w:rPr>
      </w:pPr>
      <w:r w:rsidRPr="00506B7B">
        <w:rPr>
          <w:rFonts w:cs="Calibri"/>
        </w:rPr>
        <w:t xml:space="preserve">That’s empirically proven to </w:t>
      </w:r>
      <w:r>
        <w:rPr>
          <w:rFonts w:cs="Calibri"/>
        </w:rPr>
        <w:t>make strikes more efficient</w:t>
      </w:r>
      <w:r w:rsidRPr="00506B7B">
        <w:rPr>
          <w:rFonts w:cs="Calibri"/>
        </w:rPr>
        <w:t xml:space="preserve"> while increasing collective bargaining.</w:t>
      </w:r>
    </w:p>
    <w:p w14:paraId="727F0406" w14:textId="77777777" w:rsidR="00315CDD" w:rsidRPr="00506B7B" w:rsidRDefault="00315CDD" w:rsidP="00315CDD">
      <w:proofErr w:type="spellStart"/>
      <w:r w:rsidRPr="00506B7B">
        <w:rPr>
          <w:rFonts w:eastAsiaTheme="majorEastAsia"/>
          <w:b/>
          <w:iCs/>
          <w:sz w:val="26"/>
        </w:rPr>
        <w:t>Malin</w:t>
      </w:r>
      <w:proofErr w:type="spellEnd"/>
      <w:r w:rsidRPr="00506B7B">
        <w:rPr>
          <w:rFonts w:eastAsiaTheme="majorEastAsia"/>
          <w:b/>
          <w:iCs/>
          <w:sz w:val="26"/>
        </w:rPr>
        <w:t xml:space="preserve"> 93</w:t>
      </w:r>
      <w:r w:rsidRPr="00506B7B">
        <w:t xml:space="preserve"> [Martin H. </w:t>
      </w:r>
      <w:proofErr w:type="spellStart"/>
      <w:r w:rsidRPr="00506B7B">
        <w:t>Malin</w:t>
      </w:r>
      <w:proofErr w:type="spellEnd"/>
      <w:r w:rsidRPr="00506B7B">
        <w:t xml:space="preserve">, Martin H. </w:t>
      </w:r>
      <w:proofErr w:type="spellStart"/>
      <w:r w:rsidRPr="00506B7B">
        <w:t>Malin</w:t>
      </w:r>
      <w:proofErr w:type="spellEnd"/>
      <w:r w:rsidRPr="00506B7B">
        <w:t xml:space="preserve"> is co-director of the </w:t>
      </w:r>
      <w:hyperlink r:id="rId20" w:history="1">
        <w:r w:rsidRPr="00506B7B">
          <w:rPr>
            <w:rStyle w:val="Hyperlink"/>
          </w:rPr>
          <w:t>Institute for Law and the Workplace</w:t>
        </w:r>
      </w:hyperlink>
      <w:r w:rsidRPr="00506B7B">
        <w:t xml:space="preserve">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w:t>
      </w:r>
      <w:proofErr w:type="spellStart"/>
      <w:r w:rsidRPr="00506B7B">
        <w:t>DeMascio</w:t>
      </w:r>
      <w:proofErr w:type="spellEnd"/>
      <w:r w:rsidRPr="00506B7B">
        <w:t xml:space="preserve"> in Detroit and on the faculty of Ohio State University. Chicago-Kent College </w:t>
      </w:r>
      <w:proofErr w:type="gramStart"/>
      <w:r w:rsidRPr="00506B7B">
        <w:t>Of</w:t>
      </w:r>
      <w:proofErr w:type="gramEnd"/>
      <w:r w:rsidRPr="00506B7B">
        <w:t xml:space="preserve"> Law, 1993, "Public Employees' Right to Strike: Law and Experience," University of Michigan Journal of Law Reform, https://repository.law.umich.edu/mjlr/vol26/iss2/3/, accessed 11-12-2021] Adam</w:t>
      </w:r>
    </w:p>
    <w:p w14:paraId="0DCA44BB" w14:textId="77777777" w:rsidR="00315CDD" w:rsidRPr="00506B7B" w:rsidRDefault="00315CDD" w:rsidP="00315CDD">
      <w:pPr>
        <w:rPr>
          <w:rStyle w:val="StyleUnderline"/>
        </w:rPr>
      </w:pPr>
      <w:r w:rsidRPr="00506B7B">
        <w:rPr>
          <w:rStyle w:val="StyleUnderline"/>
        </w:rPr>
        <w:t xml:space="preserve">During the </w:t>
      </w:r>
      <w:r w:rsidRPr="00B43248">
        <w:rPr>
          <w:rStyle w:val="StyleUnderline"/>
          <w:highlight w:val="cyan"/>
        </w:rPr>
        <w:t>first year of</w:t>
      </w:r>
      <w:r w:rsidRPr="00506B7B">
        <w:rPr>
          <w:rStyle w:val="StyleUnderline"/>
        </w:rPr>
        <w:t xml:space="preserve"> the </w:t>
      </w:r>
      <w:r w:rsidRPr="00B43248">
        <w:rPr>
          <w:rStyle w:val="StyleUnderline"/>
          <w:highlight w:val="cyan"/>
        </w:rPr>
        <w:t>IELRA</w:t>
      </w:r>
      <w:r w:rsidRPr="00506B7B">
        <w:rPr>
          <w:sz w:val="16"/>
        </w:rPr>
        <w:t xml:space="preserve">, 776 </w:t>
      </w:r>
      <w:r w:rsidRPr="00506B7B">
        <w:rPr>
          <w:rStyle w:val="StyleUnderline"/>
        </w:rPr>
        <w:t xml:space="preserve">K-12 school </w:t>
      </w:r>
      <w:r w:rsidRPr="00B43248">
        <w:rPr>
          <w:rStyle w:val="StyleUnderline"/>
          <w:highlight w:val="cyan"/>
        </w:rPr>
        <w:t>districts engaged in</w:t>
      </w:r>
      <w:r w:rsidRPr="00506B7B">
        <w:rPr>
          <w:rStyle w:val="StyleUnderline"/>
        </w:rPr>
        <w:t xml:space="preserve"> teacher </w:t>
      </w:r>
      <w:r w:rsidRPr="00B43248">
        <w:rPr>
          <w:rStyle w:val="StyleUnderline"/>
          <w:highlight w:val="cyan"/>
        </w:rPr>
        <w:t>bargaining</w:t>
      </w:r>
      <w:r w:rsidRPr="00506B7B">
        <w:rPr>
          <w:rStyle w:val="StyleUnderline"/>
        </w:rPr>
        <w:t xml:space="preserve">, representing a </w:t>
      </w:r>
      <w:r w:rsidRPr="00B43248">
        <w:rPr>
          <w:rStyle w:val="StyleUnderline"/>
          <w:highlight w:val="cyan"/>
        </w:rPr>
        <w:t>fifty-three percent increase</w:t>
      </w:r>
      <w:r w:rsidRPr="00506B7B">
        <w:rPr>
          <w:rStyle w:val="StyleUnderline"/>
        </w:rPr>
        <w:t xml:space="preserve"> over the pre-Act years.</w:t>
      </w:r>
      <w:r w:rsidRPr="00506B7B">
        <w:rPr>
          <w:sz w:val="16"/>
        </w:rPr>
        <w:t xml:space="preserve">28 9 The increase does not include the nonteaching staff and higher education units. </w:t>
      </w:r>
      <w:r w:rsidRPr="00506B7B">
        <w:rPr>
          <w:rStyle w:val="StyleUnderline"/>
        </w:rPr>
        <w:t xml:space="preserve">During the nine years </w:t>
      </w:r>
      <w:r w:rsidRPr="00B43248">
        <w:rPr>
          <w:rStyle w:val="StyleUnderline"/>
          <w:highlight w:val="cyan"/>
        </w:rPr>
        <w:t>preceding the statute</w:t>
      </w:r>
      <w:r w:rsidRPr="00506B7B">
        <w:rPr>
          <w:rStyle w:val="StyleUnderline"/>
        </w:rPr>
        <w:t xml:space="preserve">, K-12 teacher </w:t>
      </w:r>
      <w:r w:rsidRPr="00B43248">
        <w:rPr>
          <w:rStyle w:val="StyleUnderline"/>
          <w:highlight w:val="cyan"/>
        </w:rPr>
        <w:t xml:space="preserve">strikes </w:t>
      </w:r>
      <w:r w:rsidRPr="00506B7B">
        <w:rPr>
          <w:rStyle w:val="StyleUnderline"/>
        </w:rPr>
        <w:t xml:space="preserve">averaged </w:t>
      </w:r>
      <w:r w:rsidRPr="00B43248">
        <w:rPr>
          <w:rStyle w:val="StyleUnderline"/>
          <w:highlight w:val="cyan"/>
        </w:rPr>
        <w:t>24.56</w:t>
      </w:r>
      <w:r w:rsidRPr="00506B7B">
        <w:rPr>
          <w:rStyle w:val="StyleUnderline"/>
        </w:rPr>
        <w:t xml:space="preserve"> per </w:t>
      </w:r>
      <w:r w:rsidRPr="00B43248">
        <w:rPr>
          <w:rStyle w:val="StyleUnderline"/>
          <w:highlight w:val="cyan"/>
        </w:rPr>
        <w:t>year</w:t>
      </w:r>
      <w:r w:rsidRPr="00506B7B">
        <w:rPr>
          <w:rStyle w:val="StyleUnderline"/>
        </w:rPr>
        <w:t>.</w:t>
      </w:r>
      <w:r w:rsidRPr="00506B7B">
        <w:rPr>
          <w:sz w:val="16"/>
        </w:rPr>
        <w:t xml:space="preserve"> The </w:t>
      </w:r>
      <w:r w:rsidRPr="00506B7B">
        <w:rPr>
          <w:rStyle w:val="StyleUnderline"/>
        </w:rPr>
        <w:t>incidence of thirty-five strikes experienced in 1984-85 is roughly comparable, given the increase in bargaining</w:t>
      </w:r>
      <w:r w:rsidRPr="00506B7B">
        <w:rPr>
          <w:sz w:val="16"/>
        </w:rPr>
        <w:t xml:space="preserve">. </w:t>
      </w:r>
      <w:r w:rsidRPr="00506B7B">
        <w:rPr>
          <w:rStyle w:val="StyleUnderline"/>
        </w:rPr>
        <w:t xml:space="preserve">Since the first year of the IELRA, strike </w:t>
      </w:r>
      <w:r w:rsidRPr="00B43248">
        <w:rPr>
          <w:rStyle w:val="StyleUnderline"/>
          <w:highlight w:val="cyan"/>
        </w:rPr>
        <w:t>activity</w:t>
      </w:r>
      <w:r w:rsidRPr="00506B7B">
        <w:rPr>
          <w:rStyle w:val="StyleUnderline"/>
        </w:rPr>
        <w:t xml:space="preserve"> has </w:t>
      </w:r>
      <w:r w:rsidRPr="00B43248">
        <w:rPr>
          <w:rStyle w:val="StyleUnderline"/>
          <w:highlight w:val="cyan"/>
        </w:rPr>
        <w:t>dropped dramatically</w:t>
      </w:r>
      <w:r w:rsidRPr="00506B7B">
        <w:rPr>
          <w:sz w:val="16"/>
        </w:rPr>
        <w:t xml:space="preserve">, </w:t>
      </w:r>
      <w:r w:rsidRPr="00506B7B">
        <w:rPr>
          <w:rStyle w:val="StyleUnderline"/>
        </w:rPr>
        <w:t xml:space="preserve">hitting a </w:t>
      </w:r>
      <w:r w:rsidRPr="00B43248">
        <w:rPr>
          <w:rStyle w:val="StyleUnderline"/>
          <w:highlight w:val="cyan"/>
        </w:rPr>
        <w:t>low of</w:t>
      </w:r>
      <w:r w:rsidRPr="00506B7B">
        <w:rPr>
          <w:rStyle w:val="StyleUnderline"/>
        </w:rPr>
        <w:t xml:space="preserve"> </w:t>
      </w:r>
      <w:r w:rsidRPr="00B43248">
        <w:rPr>
          <w:rStyle w:val="StyleUnderline"/>
          <w:highlight w:val="cyan"/>
        </w:rPr>
        <w:t>six</w:t>
      </w:r>
      <w:r w:rsidRPr="00506B7B">
        <w:rPr>
          <w:rStyle w:val="StyleUnderline"/>
        </w:rPr>
        <w:t xml:space="preserve"> in the 1987-88 and 1988-89 school years</w:t>
      </w:r>
      <w:r w:rsidRPr="00506B7B">
        <w:rPr>
          <w:sz w:val="16"/>
        </w:rPr>
        <w:t xml:space="preserve">, even though </w:t>
      </w:r>
      <w:r w:rsidRPr="00506B7B">
        <w:rPr>
          <w:rStyle w:val="StyleUnderline"/>
        </w:rPr>
        <w:t>the number of bargaining units increased substantially.</w:t>
      </w:r>
      <w:r w:rsidRPr="00506B7B">
        <w:rPr>
          <w:sz w:val="16"/>
        </w:rPr>
        <w:t xml:space="preserve">29 ° Thus, the </w:t>
      </w:r>
      <w:r w:rsidRPr="00506B7B">
        <w:rPr>
          <w:rStyle w:val="StyleUnderline"/>
        </w:rPr>
        <w:t xml:space="preserve">experiences in Ohio and Illinois run </w:t>
      </w:r>
      <w:r w:rsidRPr="00B43248">
        <w:rPr>
          <w:rStyle w:val="StyleUnderline"/>
          <w:highlight w:val="cyan"/>
        </w:rPr>
        <w:t>counter</w:t>
      </w:r>
      <w:r w:rsidRPr="00506B7B">
        <w:rPr>
          <w:rStyle w:val="StyleUnderline"/>
        </w:rPr>
        <w:t xml:space="preserve"> to the </w:t>
      </w:r>
      <w:r w:rsidRPr="00B43248">
        <w:rPr>
          <w:rStyle w:val="StyleUnderline"/>
          <w:highlight w:val="cyan"/>
        </w:rPr>
        <w:t>expectation</w:t>
      </w:r>
      <w:r w:rsidRPr="00506B7B">
        <w:rPr>
          <w:rStyle w:val="StyleUnderline"/>
        </w:rPr>
        <w:t xml:space="preserve"> that </w:t>
      </w:r>
      <w:r w:rsidRPr="00B43248">
        <w:rPr>
          <w:rStyle w:val="StyleUnderline"/>
          <w:highlight w:val="cyan"/>
        </w:rPr>
        <w:t>enactment of</w:t>
      </w:r>
      <w:r w:rsidRPr="00506B7B">
        <w:rPr>
          <w:rStyle w:val="StyleUnderline"/>
        </w:rPr>
        <w:t xml:space="preserve"> comprehensive public sector bargaining laws containing a </w:t>
      </w:r>
      <w:r w:rsidRPr="00B43248">
        <w:rPr>
          <w:rStyle w:val="StyleUnderline"/>
          <w:highlight w:val="cyan"/>
        </w:rPr>
        <w:t>right to strike</w:t>
      </w:r>
      <w:r w:rsidRPr="00506B7B">
        <w:rPr>
          <w:rStyle w:val="StyleUnderline"/>
        </w:rPr>
        <w:t xml:space="preserve"> would </w:t>
      </w:r>
      <w:r w:rsidRPr="00B43248">
        <w:rPr>
          <w:rStyle w:val="StyleUnderline"/>
          <w:highlight w:val="cyan"/>
        </w:rPr>
        <w:t>increase</w:t>
      </w:r>
      <w:r w:rsidRPr="00506B7B">
        <w:rPr>
          <w:rStyle w:val="StyleUnderline"/>
        </w:rPr>
        <w:t xml:space="preserve"> the incidence of </w:t>
      </w:r>
      <w:r w:rsidRPr="00B43248">
        <w:rPr>
          <w:rStyle w:val="StyleUnderline"/>
          <w:highlight w:val="cyan"/>
        </w:rPr>
        <w:t>strikes</w:t>
      </w:r>
      <w:r w:rsidRPr="00506B7B">
        <w:rPr>
          <w:rStyle w:val="StyleUnderline"/>
        </w:rPr>
        <w:t>.</w:t>
      </w:r>
      <w:r w:rsidRPr="00506B7B">
        <w:rPr>
          <w:sz w:val="16"/>
        </w:rPr>
        <w:t xml:space="preserve"> Despite an increase in bargaining activity29' in the first eight years </w:t>
      </w:r>
      <w:r w:rsidRPr="00506B7B">
        <w:rPr>
          <w:rStyle w:val="StyleUnderline"/>
        </w:rPr>
        <w:t xml:space="preserve">under the </w:t>
      </w:r>
      <w:r w:rsidRPr="00B43248">
        <w:rPr>
          <w:rStyle w:val="StyleUnderline"/>
          <w:highlight w:val="cyan"/>
        </w:rPr>
        <w:t>Ohio statute</w:t>
      </w:r>
      <w:r w:rsidRPr="00506B7B">
        <w:rPr>
          <w:sz w:val="16"/>
        </w:rPr>
        <w:t xml:space="preserve">, </w:t>
      </w:r>
      <w:r w:rsidRPr="00506B7B">
        <w:rPr>
          <w:rStyle w:val="StyleUnderline"/>
        </w:rPr>
        <w:t xml:space="preserve">strikes averaged </w:t>
      </w:r>
      <w:r w:rsidRPr="00B43248">
        <w:rPr>
          <w:rStyle w:val="StyleUnderline"/>
          <w:highlight w:val="cyan"/>
        </w:rPr>
        <w:t>13.75 per year</w:t>
      </w:r>
      <w:r w:rsidRPr="00506B7B">
        <w:rPr>
          <w:rStyle w:val="StyleUnderline"/>
        </w:rPr>
        <w:t xml:space="preserve">, </w:t>
      </w:r>
      <w:r w:rsidRPr="00B43248">
        <w:rPr>
          <w:rStyle w:val="StyleUnderline"/>
          <w:highlight w:val="cyan"/>
        </w:rPr>
        <w:t>compared</w:t>
      </w:r>
      <w:r w:rsidRPr="00506B7B">
        <w:rPr>
          <w:rStyle w:val="StyleUnderline"/>
        </w:rPr>
        <w:t xml:space="preserve"> with an average of </w:t>
      </w:r>
      <w:r w:rsidRPr="00B43248">
        <w:rPr>
          <w:rStyle w:val="StyleUnderline"/>
          <w:highlight w:val="cyan"/>
        </w:rPr>
        <w:t>55.71 strikes</w:t>
      </w:r>
      <w:r w:rsidRPr="00506B7B">
        <w:rPr>
          <w:rStyle w:val="StyleUnderline"/>
        </w:rPr>
        <w:t xml:space="preserve"> per year from </w:t>
      </w:r>
      <w:r w:rsidRPr="00B43248">
        <w:rPr>
          <w:rStyle w:val="StyleUnderline"/>
          <w:highlight w:val="cyan"/>
        </w:rPr>
        <w:t>1974 to 1980</w:t>
      </w:r>
      <w:r w:rsidRPr="00506B7B">
        <w:rPr>
          <w:rStyle w:val="StyleUnderline"/>
        </w:rPr>
        <w:t>.</w:t>
      </w:r>
      <w:r w:rsidRPr="00506B7B">
        <w:rPr>
          <w:sz w:val="16"/>
        </w:rPr>
        <w:t xml:space="preserve"> </w:t>
      </w:r>
      <w:r w:rsidRPr="00506B7B">
        <w:rPr>
          <w:rStyle w:val="StyleUnderline"/>
        </w:rPr>
        <w:t xml:space="preserve">In the first eight years of the </w:t>
      </w:r>
      <w:r w:rsidRPr="00B43248">
        <w:rPr>
          <w:rStyle w:val="StyleUnderline"/>
          <w:highlight w:val="cyan"/>
        </w:rPr>
        <w:t>Illinois statute</w:t>
      </w:r>
      <w:r w:rsidRPr="00506B7B">
        <w:rPr>
          <w:rStyle w:val="StyleUnderline"/>
        </w:rPr>
        <w:t xml:space="preserve">, strikes averaged </w:t>
      </w:r>
      <w:r w:rsidRPr="00B43248">
        <w:rPr>
          <w:rStyle w:val="StyleUnderline"/>
          <w:highlight w:val="cyan"/>
        </w:rPr>
        <w:t>15.75</w:t>
      </w:r>
      <w:r w:rsidRPr="00506B7B">
        <w:rPr>
          <w:rStyle w:val="StyleUnderline"/>
        </w:rPr>
        <w:t xml:space="preserve"> throughout public education, despite an </w:t>
      </w:r>
      <w:r w:rsidRPr="00B43248">
        <w:rPr>
          <w:rStyle w:val="StyleUnderline"/>
          <w:highlight w:val="cyan"/>
        </w:rPr>
        <w:t>increase in bargaining</w:t>
      </w:r>
      <w:r w:rsidRPr="00506B7B">
        <w:rPr>
          <w:sz w:val="16"/>
        </w:rPr>
        <w:t xml:space="preserve">, </w:t>
      </w:r>
      <w:r w:rsidRPr="00506B7B">
        <w:rPr>
          <w:rStyle w:val="StyleUnderline"/>
        </w:rPr>
        <w:t>compared to</w:t>
      </w:r>
      <w:r w:rsidRPr="00506B7B">
        <w:rPr>
          <w:sz w:val="16"/>
        </w:rPr>
        <w:t xml:space="preserve"> an </w:t>
      </w:r>
      <w:r w:rsidRPr="00506B7B">
        <w:rPr>
          <w:rStyle w:val="StyleUnderline"/>
        </w:rPr>
        <w:t xml:space="preserve">average of </w:t>
      </w:r>
      <w:r w:rsidRPr="00B43248">
        <w:rPr>
          <w:rStyle w:val="StyleUnderline"/>
          <w:highlight w:val="cyan"/>
        </w:rPr>
        <w:t>24.56</w:t>
      </w:r>
      <w:r w:rsidRPr="00506B7B">
        <w:rPr>
          <w:sz w:val="16"/>
        </w:rPr>
        <w:t xml:space="preserve"> strikes per year among K-12 teachers </w:t>
      </w:r>
      <w:r w:rsidRPr="00B43248">
        <w:rPr>
          <w:rStyle w:val="StyleUnderline"/>
          <w:highlight w:val="cyan"/>
        </w:rPr>
        <w:t>prior to</w:t>
      </w:r>
      <w:r w:rsidRPr="00506B7B">
        <w:rPr>
          <w:rStyle w:val="StyleUnderline"/>
        </w:rPr>
        <w:t xml:space="preserve"> the </w:t>
      </w:r>
      <w:r w:rsidRPr="00B43248">
        <w:rPr>
          <w:rStyle w:val="StyleUnderline"/>
          <w:highlight w:val="cyan"/>
        </w:rPr>
        <w:t>IELRA</w:t>
      </w:r>
      <w:r w:rsidRPr="00506B7B">
        <w:rPr>
          <w:rStyle w:val="StyleUnderline"/>
        </w:rPr>
        <w:t>.</w:t>
      </w:r>
    </w:p>
    <w:p w14:paraId="23BB78CD" w14:textId="40AE06CC" w:rsidR="00315CDD" w:rsidRDefault="00315CDD" w:rsidP="00315CDD">
      <w:pPr>
        <w:pStyle w:val="Heading3"/>
      </w:pPr>
      <w:r>
        <w:t>1AC – Framing</w:t>
      </w:r>
    </w:p>
    <w:p w14:paraId="2D1A666C" w14:textId="77777777" w:rsidR="00315CDD" w:rsidRPr="00CA39EC" w:rsidRDefault="00315CDD" w:rsidP="00315CDD">
      <w:pPr>
        <w:pStyle w:val="Heading4"/>
      </w:pPr>
      <w:r w:rsidRPr="00CA39EC">
        <w:t>Ethics begin a posteriori.</w:t>
      </w:r>
    </w:p>
    <w:p w14:paraId="68D80FF4" w14:textId="77777777" w:rsidR="00315CDD" w:rsidRPr="00CA39EC" w:rsidRDefault="00315CDD" w:rsidP="00315CDD">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43E8F1DC" w14:textId="77777777" w:rsidR="00315CDD" w:rsidRPr="00DB0082" w:rsidRDefault="00315CDD" w:rsidP="00315CDD">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5A93662D" w14:textId="77777777" w:rsidR="00315CDD" w:rsidRPr="0072564D" w:rsidRDefault="00315CDD" w:rsidP="00315CDD">
      <w:pPr>
        <w:pStyle w:val="Heading4"/>
        <w:rPr>
          <w:rFonts w:cs="Calibri"/>
          <w:bCs/>
        </w:rPr>
      </w:pPr>
      <w:r w:rsidRPr="0072564D">
        <w:rPr>
          <w:rFonts w:cs="Calibri"/>
          <w:bCs/>
        </w:rPr>
        <w:t>The standard is maximizing expected wellbeing or act hedonistic util.</w:t>
      </w:r>
    </w:p>
    <w:p w14:paraId="63C3C3B5" w14:textId="77777777" w:rsidR="00315CDD" w:rsidRPr="0072564D" w:rsidRDefault="00315CDD" w:rsidP="00315CDD">
      <w:pPr>
        <w:pStyle w:val="Heading4"/>
        <w:rPr>
          <w:rFonts w:cs="Calibri"/>
          <w:bCs/>
        </w:rPr>
      </w:pPr>
      <w:r w:rsidRPr="0072564D">
        <w:rPr>
          <w:rFonts w:cs="Calibri"/>
          <w:bCs/>
        </w:rPr>
        <w:t>Prefer:</w:t>
      </w:r>
    </w:p>
    <w:p w14:paraId="6837DE27" w14:textId="77777777" w:rsidR="00315CDD" w:rsidRPr="0072564D" w:rsidRDefault="00315CDD" w:rsidP="00315CDD">
      <w:pPr>
        <w:pStyle w:val="Heading4"/>
        <w:rPr>
          <w:rFonts w:cs="Calibri"/>
          <w:bCs/>
          <w:u w:val="single"/>
        </w:rPr>
      </w:pPr>
      <w:r w:rsidRPr="0072564D">
        <w:rPr>
          <w:rFonts w:cs="Calibri"/>
          <w:bCs/>
        </w:rPr>
        <w:t xml:space="preserve">1] Pleasure and pain </w:t>
      </w:r>
      <w:r w:rsidRPr="0072564D">
        <w:rPr>
          <w:rFonts w:cs="Calibri"/>
          <w:bCs/>
          <w:i/>
          <w:iCs w:val="0"/>
        </w:rPr>
        <w:t>are</w:t>
      </w:r>
      <w:r w:rsidRPr="0072564D">
        <w:rPr>
          <w:rFonts w:cs="Calibri"/>
          <w:bCs/>
        </w:rPr>
        <w:t xml:space="preserve"> intrinsic </w:t>
      </w:r>
      <w:r w:rsidRPr="0072564D">
        <w:rPr>
          <w:rFonts w:cs="Calibri"/>
          <w:bCs/>
          <w:u w:val="single"/>
        </w:rPr>
        <w:t>value</w:t>
      </w:r>
      <w:r w:rsidRPr="0072564D">
        <w:rPr>
          <w:rFonts w:cs="Calibri"/>
          <w:bCs/>
        </w:rPr>
        <w:t xml:space="preserve"> and </w:t>
      </w:r>
      <w:r w:rsidRPr="0072564D">
        <w:rPr>
          <w:rFonts w:cs="Calibri"/>
          <w:bCs/>
          <w:u w:val="single"/>
        </w:rPr>
        <w:t>disvalue</w:t>
      </w:r>
      <w:r w:rsidRPr="0072564D">
        <w:rPr>
          <w:rFonts w:cs="Calibri"/>
          <w:bCs/>
        </w:rPr>
        <w:t xml:space="preserve"> – everything else </w:t>
      </w:r>
      <w:r w:rsidRPr="0072564D">
        <w:rPr>
          <w:rFonts w:cs="Calibri"/>
          <w:bCs/>
          <w:i/>
          <w:iCs w:val="0"/>
        </w:rPr>
        <w:t>regresses</w:t>
      </w:r>
      <w:r w:rsidRPr="0072564D">
        <w:rPr>
          <w:rFonts w:cs="Calibri"/>
          <w:bCs/>
        </w:rPr>
        <w:t xml:space="preserve"> – </w:t>
      </w:r>
      <w:r w:rsidRPr="0072564D">
        <w:rPr>
          <w:rFonts w:cs="Calibri"/>
          <w:bCs/>
          <w:u w:val="single"/>
        </w:rPr>
        <w:t>robust neuroscience.</w:t>
      </w:r>
    </w:p>
    <w:p w14:paraId="4252717C" w14:textId="77777777" w:rsidR="00315CDD" w:rsidRPr="0072564D" w:rsidRDefault="00315CDD" w:rsidP="00315CDD">
      <w:pPr>
        <w:rPr>
          <w:rStyle w:val="Style13ptBold"/>
        </w:rPr>
      </w:pPr>
      <w:r w:rsidRPr="0072564D">
        <w:rPr>
          <w:rStyle w:val="Style13ptBold"/>
        </w:rPr>
        <w:t>Blum et al. 18</w:t>
      </w:r>
    </w:p>
    <w:p w14:paraId="6FD86A6D" w14:textId="77777777" w:rsidR="00315CDD" w:rsidRPr="0072564D" w:rsidRDefault="00315CDD" w:rsidP="00315CDD">
      <w:pPr>
        <w:rPr>
          <w:sz w:val="16"/>
          <w:szCs w:val="16"/>
        </w:rPr>
      </w:pPr>
      <w:r w:rsidRPr="0072564D">
        <w:rPr>
          <w:sz w:val="16"/>
          <w:szCs w:val="16"/>
        </w:rPr>
        <w:t xml:space="preserve">Kenneth Blum, 1Department of Psychiatry, </w:t>
      </w:r>
      <w:proofErr w:type="spellStart"/>
      <w:r w:rsidRPr="0072564D">
        <w:rPr>
          <w:sz w:val="16"/>
          <w:szCs w:val="16"/>
        </w:rPr>
        <w:t>Boonshoft</w:t>
      </w:r>
      <w:proofErr w:type="spellEnd"/>
      <w:r w:rsidRPr="0072564D">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2564D">
        <w:rPr>
          <w:sz w:val="16"/>
          <w:szCs w:val="16"/>
        </w:rPr>
        <w:t>Geneus</w:t>
      </w:r>
      <w:proofErr w:type="spellEnd"/>
      <w:r w:rsidRPr="0072564D">
        <w:rPr>
          <w:sz w:val="16"/>
          <w:szCs w:val="16"/>
        </w:rPr>
        <w:t xml:space="preserve"> Health LLC, San Antonio, TX, USA 6Department of Addiction Research &amp; Therapy, </w:t>
      </w:r>
      <w:proofErr w:type="spellStart"/>
      <w:r w:rsidRPr="0072564D">
        <w:rPr>
          <w:sz w:val="16"/>
          <w:szCs w:val="16"/>
        </w:rPr>
        <w:t>Nupathways</w:t>
      </w:r>
      <w:proofErr w:type="spellEnd"/>
      <w:r w:rsidRPr="0072564D">
        <w:rPr>
          <w:sz w:val="16"/>
          <w:szCs w:val="16"/>
        </w:rPr>
        <w:t xml:space="preserve"> Inc., </w:t>
      </w:r>
      <w:proofErr w:type="spellStart"/>
      <w:r w:rsidRPr="0072564D">
        <w:rPr>
          <w:sz w:val="16"/>
          <w:szCs w:val="16"/>
        </w:rPr>
        <w:t>Innsbrook</w:t>
      </w:r>
      <w:proofErr w:type="spellEnd"/>
      <w:r w:rsidRPr="0072564D">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2564D">
        <w:rPr>
          <w:sz w:val="16"/>
          <w:szCs w:val="16"/>
        </w:rPr>
        <w:t>Eötvös</w:t>
      </w:r>
      <w:proofErr w:type="spellEnd"/>
      <w:r w:rsidRPr="0072564D">
        <w:rPr>
          <w:sz w:val="16"/>
          <w:szCs w:val="16"/>
        </w:rPr>
        <w:t xml:space="preserve"> </w:t>
      </w:r>
      <w:proofErr w:type="spellStart"/>
      <w:r w:rsidRPr="0072564D">
        <w:rPr>
          <w:sz w:val="16"/>
          <w:szCs w:val="16"/>
        </w:rPr>
        <w:t>Loránd</w:t>
      </w:r>
      <w:proofErr w:type="spellEnd"/>
      <w:r w:rsidRPr="0072564D">
        <w:rPr>
          <w:sz w:val="16"/>
          <w:szCs w:val="16"/>
        </w:rPr>
        <w:t xml:space="preserve"> University, Budapest, Hungary 10Division of Addiction Research, Dominion Diagnostics, LLC. North Kingston, RI, USA 11Victory Nutrition International, </w:t>
      </w:r>
      <w:proofErr w:type="spellStart"/>
      <w:r w:rsidRPr="0072564D">
        <w:rPr>
          <w:sz w:val="16"/>
          <w:szCs w:val="16"/>
        </w:rPr>
        <w:t>Lederach</w:t>
      </w:r>
      <w:proofErr w:type="spellEnd"/>
      <w:r w:rsidRPr="0072564D">
        <w:rPr>
          <w:sz w:val="16"/>
          <w:szCs w:val="16"/>
        </w:rPr>
        <w:t xml:space="preserve">, PA., USA 12National Human Genome Center at Howard University, Washington, DC., USA, Marjorie </w:t>
      </w:r>
      <w:proofErr w:type="spellStart"/>
      <w:r w:rsidRPr="0072564D">
        <w:rPr>
          <w:sz w:val="16"/>
          <w:szCs w:val="16"/>
        </w:rPr>
        <w:t>Gondré</w:t>
      </w:r>
      <w:proofErr w:type="spellEnd"/>
      <w:r w:rsidRPr="0072564D">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2564D">
        <w:rPr>
          <w:sz w:val="16"/>
          <w:szCs w:val="16"/>
        </w:rPr>
        <w:t>Modestino</w:t>
      </w:r>
      <w:proofErr w:type="spellEnd"/>
      <w:r w:rsidRPr="0072564D">
        <w:rPr>
          <w:sz w:val="16"/>
          <w:szCs w:val="16"/>
        </w:rPr>
        <w:t xml:space="preserve">, 14Department of Psychology, Curry College, Milton, MA, USA, Rajendra D </w:t>
      </w:r>
      <w:proofErr w:type="spellStart"/>
      <w:r w:rsidRPr="0072564D">
        <w:rPr>
          <w:sz w:val="16"/>
          <w:szCs w:val="16"/>
        </w:rPr>
        <w:t>Badgaiyan</w:t>
      </w:r>
      <w:proofErr w:type="spellEnd"/>
      <w:r w:rsidRPr="0072564D">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72564D">
          <w:rPr>
            <w:rStyle w:val="Hyperlink"/>
            <w:color w:val="000000"/>
            <w:sz w:val="16"/>
            <w:szCs w:val="16"/>
          </w:rPr>
          <w:t>https://www.ncbi.nlm.nih.gov/pmc/articles/PMC6446569/</w:t>
        </w:r>
      </w:hyperlink>
      <w:r w:rsidRPr="0072564D">
        <w:rPr>
          <w:sz w:val="16"/>
          <w:szCs w:val="16"/>
        </w:rPr>
        <w:t>, R.S.</w:t>
      </w:r>
    </w:p>
    <w:p w14:paraId="5C77C345" w14:textId="77777777" w:rsidR="00315CDD" w:rsidRPr="0072564D" w:rsidRDefault="00315CDD" w:rsidP="00315CDD">
      <w:pPr>
        <w:rPr>
          <w:sz w:val="16"/>
        </w:rPr>
      </w:pPr>
      <w:r w:rsidRPr="0052583F">
        <w:rPr>
          <w:b/>
          <w:bCs/>
          <w:highlight w:val="cyan"/>
          <w:u w:val="single"/>
        </w:rPr>
        <w:t>Pleasure</w:t>
      </w:r>
      <w:r w:rsidRPr="0072564D">
        <w:rPr>
          <w:u w:val="single"/>
        </w:rPr>
        <w:t xml:space="preserve"> is not only</w:t>
      </w:r>
      <w:r w:rsidRPr="0072564D">
        <w:rPr>
          <w:sz w:val="16"/>
        </w:rPr>
        <w:t xml:space="preserve"> one of the three </w:t>
      </w:r>
      <w:r w:rsidRPr="0072564D">
        <w:rPr>
          <w:u w:val="single"/>
        </w:rPr>
        <w:t xml:space="preserve">primary reward </w:t>
      </w:r>
      <w:proofErr w:type="gramStart"/>
      <w:r w:rsidRPr="0072564D">
        <w:rPr>
          <w:u w:val="single"/>
        </w:rPr>
        <w:t>functions</w:t>
      </w:r>
      <w:proofErr w:type="gramEnd"/>
      <w:r w:rsidRPr="0072564D">
        <w:rPr>
          <w:sz w:val="16"/>
        </w:rPr>
        <w:t xml:space="preserve"> but </w:t>
      </w:r>
      <w:r w:rsidRPr="0072564D">
        <w:rPr>
          <w:u w:val="single"/>
        </w:rPr>
        <w:t xml:space="preserve">it also </w:t>
      </w:r>
      <w:r w:rsidRPr="0052583F">
        <w:rPr>
          <w:b/>
          <w:bCs/>
          <w:highlight w:val="cya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52583F">
        <w:rPr>
          <w:highlight w:val="cyan"/>
          <w:u w:val="single"/>
        </w:rPr>
        <w:t>reason why particular stimuli</w:t>
      </w:r>
      <w:r w:rsidRPr="0072564D">
        <w:rPr>
          <w:u w:val="single"/>
        </w:rPr>
        <w:t xml:space="preserve">, objects, events, situations, and activities </w:t>
      </w:r>
      <w:r w:rsidRPr="0052583F">
        <w:rPr>
          <w:highlight w:val="cyan"/>
          <w:u w:val="single"/>
        </w:rPr>
        <w:t>are rewarding</w:t>
      </w:r>
      <w:r w:rsidRPr="0072564D">
        <w:rPr>
          <w:sz w:val="16"/>
        </w:rPr>
        <w:t xml:space="preserve"> may be </w:t>
      </w:r>
      <w:r w:rsidRPr="0052583F">
        <w:rPr>
          <w:highlight w:val="cyan"/>
          <w:u w:val="single"/>
        </w:rPr>
        <w:t>due to pleasure.</w:t>
      </w:r>
      <w:r w:rsidRPr="0072564D">
        <w:rPr>
          <w:sz w:val="16"/>
        </w:rPr>
        <w:t xml:space="preserve"> This applies first of all to sex and to the primary homeostatic rewards of food and liquid and extends to money, taste, beauty, social </w:t>
      </w:r>
      <w:proofErr w:type="gramStart"/>
      <w:r w:rsidRPr="0072564D">
        <w:rPr>
          <w:sz w:val="16"/>
        </w:rPr>
        <w:t>encounters</w:t>
      </w:r>
      <w:proofErr w:type="gramEnd"/>
      <w:r w:rsidRPr="0072564D">
        <w:rPr>
          <w:sz w:val="16"/>
        </w:rPr>
        <w:t xml:space="preserve">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52583F">
        <w:rPr>
          <w:highlight w:val="cyan"/>
          <w:u w:val="single"/>
        </w:rPr>
        <w:t xml:space="preserve">provides the </w:t>
      </w:r>
      <w:r w:rsidRPr="0052583F">
        <w:rPr>
          <w:b/>
          <w:bCs/>
          <w:highlight w:val="cyan"/>
          <w:u w:val="single"/>
        </w:rPr>
        <w:t>basis for hedonic theories</w:t>
      </w:r>
      <w:r w:rsidRPr="0052583F">
        <w:rPr>
          <w:highlight w:val="cya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798B08A7" w14:textId="77777777" w:rsidR="00315CDD" w:rsidRPr="0072564D" w:rsidRDefault="00315CDD" w:rsidP="00315CDD">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65D7DFA8" w14:textId="77777777" w:rsidR="00315CDD" w:rsidRPr="0072564D" w:rsidRDefault="00315CDD" w:rsidP="00315CDD">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5AC2CF0" w14:textId="77777777" w:rsidR="00315CDD" w:rsidRPr="0072564D" w:rsidRDefault="00315CDD" w:rsidP="00315CDD">
      <w:pPr>
        <w:rPr>
          <w:sz w:val="16"/>
        </w:rPr>
      </w:pPr>
      <w:r w:rsidRPr="0072564D">
        <w:rPr>
          <w:sz w:val="16"/>
        </w:rPr>
        <w:t xml:space="preserve">Evolutionary theories of pleasure: The love connection BO:D </w:t>
      </w:r>
    </w:p>
    <w:p w14:paraId="5944C528" w14:textId="77777777" w:rsidR="00315CDD" w:rsidRPr="0072564D" w:rsidRDefault="00315CDD" w:rsidP="00315CDD">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E4C84CB" w14:textId="77777777" w:rsidR="00315CDD" w:rsidRPr="0072564D" w:rsidRDefault="00315CDD" w:rsidP="00315CDD">
      <w:pPr>
        <w:rPr>
          <w:sz w:val="16"/>
        </w:rPr>
      </w:pPr>
      <w:r w:rsidRPr="0072564D">
        <w:rPr>
          <w:sz w:val="16"/>
        </w:rPr>
        <w:t xml:space="preserve">It is well established that modern biological theory conjectures that </w:t>
      </w:r>
      <w:r w:rsidRPr="0052583F">
        <w:rPr>
          <w:b/>
          <w:bCs/>
          <w:highlight w:val="cyan"/>
          <w:u w:val="single"/>
        </w:rPr>
        <w:t>organisms are</w:t>
      </w:r>
      <w:r w:rsidRPr="0072564D">
        <w:rPr>
          <w:u w:val="single"/>
        </w:rPr>
        <w:t xml:space="preserve"> the </w:t>
      </w:r>
      <w:r w:rsidRPr="0052583F">
        <w:rPr>
          <w:b/>
          <w:bCs/>
          <w:highlight w:val="cya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52583F">
        <w:rPr>
          <w:highlight w:val="cyan"/>
          <w:u w:val="single"/>
        </w:rPr>
        <w:t>rewards</w:t>
      </w:r>
      <w:r w:rsidRPr="0072564D">
        <w:rPr>
          <w:u w:val="single"/>
        </w:rPr>
        <w:t xml:space="preserve"> is to </w:t>
      </w:r>
      <w:r w:rsidRPr="0052583F">
        <w:rPr>
          <w:highlight w:val="cyan"/>
          <w:u w:val="single"/>
        </w:rPr>
        <w:t>increase</w:t>
      </w:r>
      <w:r w:rsidRPr="0072564D">
        <w:rPr>
          <w:u w:val="single"/>
        </w:rPr>
        <w:t xml:space="preserve"> evolutionary </w:t>
      </w:r>
      <w:r w:rsidRPr="0052583F">
        <w:rPr>
          <w:highlight w:val="cya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88F43DA" w14:textId="77777777" w:rsidR="00315CDD" w:rsidRPr="0072564D" w:rsidRDefault="00315CDD" w:rsidP="00315CDD">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2564D">
        <w:rPr>
          <w:u w:val="single"/>
        </w:rPr>
        <w:t>Thus</w:t>
      </w:r>
      <w:proofErr w:type="gramEnd"/>
      <w:r w:rsidRPr="0072564D">
        <w:rPr>
          <w:u w:val="single"/>
        </w:rPr>
        <w:t xml:space="preserve">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52583F">
        <w:rPr>
          <w:highlight w:val="cyan"/>
          <w:u w:val="single"/>
        </w:rPr>
        <w:t>foods, drinks, mates, and offspring are rewarding.</w:t>
      </w:r>
    </w:p>
    <w:p w14:paraId="4B2ACF72" w14:textId="77777777" w:rsidR="00315CDD" w:rsidRPr="0072564D" w:rsidRDefault="00315CDD" w:rsidP="00315CDD">
      <w:pPr>
        <w:rPr>
          <w:sz w:val="16"/>
        </w:rPr>
      </w:pPr>
      <w:r w:rsidRPr="0072564D">
        <w:rPr>
          <w:sz w:val="16"/>
        </w:rPr>
        <w:t xml:space="preserve">There have been theories linking pleasure as a required component of health benefits </w:t>
      </w:r>
      <w:proofErr w:type="spellStart"/>
      <w:r w:rsidRPr="0072564D">
        <w:rPr>
          <w:sz w:val="16"/>
        </w:rPr>
        <w:t>salutogenesis</w:t>
      </w:r>
      <w:proofErr w:type="spellEnd"/>
      <w:r w:rsidRPr="0072564D">
        <w:rPr>
          <w:sz w:val="16"/>
        </w:rPr>
        <w:t>, (</w:t>
      </w:r>
      <w:proofErr w:type="spellStart"/>
      <w:r w:rsidRPr="0072564D">
        <w:rPr>
          <w:sz w:val="16"/>
        </w:rPr>
        <w:t>salugenesis</w:t>
      </w:r>
      <w:proofErr w:type="spellEnd"/>
      <w:r w:rsidRPr="0072564D">
        <w:rPr>
          <w:sz w:val="16"/>
        </w:rPr>
        <w:t xml:space="preserve">).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2564D">
        <w:rPr>
          <w:sz w:val="16"/>
        </w:rPr>
        <w:t>morphinergic</w:t>
      </w:r>
      <w:proofErr w:type="spellEnd"/>
      <w:r w:rsidRPr="0072564D">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2564D">
        <w:rPr>
          <w:sz w:val="16"/>
        </w:rPr>
        <w:t>hypodopaminergia</w:t>
      </w:r>
      <w:proofErr w:type="spellEnd"/>
      <w:r w:rsidRPr="0072564D">
        <w:rPr>
          <w:sz w:val="16"/>
        </w:rPr>
        <w:t xml:space="preserve"> [24]. Most would agree that pleasurable activities can stimulate personal growth and may help to induce healthy behavioral changes, including stress management [25]. The work of </w:t>
      </w:r>
      <w:proofErr w:type="spellStart"/>
      <w:r w:rsidRPr="0072564D">
        <w:rPr>
          <w:sz w:val="16"/>
        </w:rPr>
        <w:t>Esch</w:t>
      </w:r>
      <w:proofErr w:type="spellEnd"/>
      <w:r w:rsidRPr="0072564D">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4652CAB" w14:textId="77777777" w:rsidR="00315CDD" w:rsidRPr="0072564D" w:rsidRDefault="00315CDD" w:rsidP="00315CDD">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86F774E" w14:textId="77777777" w:rsidR="00315CDD" w:rsidRPr="0072564D" w:rsidRDefault="00315CDD" w:rsidP="00315CDD">
      <w:pPr>
        <w:rPr>
          <w:sz w:val="16"/>
        </w:rPr>
      </w:pPr>
      <w:r w:rsidRPr="0072564D">
        <w:rPr>
          <w:sz w:val="16"/>
        </w:rPr>
        <w:t xml:space="preserve">Finding happiness is different between apes and humans </w:t>
      </w:r>
    </w:p>
    <w:p w14:paraId="6740EDB6" w14:textId="77777777" w:rsidR="00315CDD" w:rsidRPr="0072564D" w:rsidRDefault="00315CDD" w:rsidP="00315CDD">
      <w:pPr>
        <w:rPr>
          <w:sz w:val="16"/>
        </w:rPr>
      </w:pPr>
      <w:r w:rsidRPr="0072564D">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0EC3B0E" w14:textId="77777777" w:rsidR="00315CDD" w:rsidRPr="0072564D" w:rsidRDefault="00315CDD" w:rsidP="00315CDD">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52583F">
        <w:rPr>
          <w:b/>
          <w:bCs/>
          <w:highlight w:val="cyan"/>
          <w:u w:val="single"/>
        </w:rPr>
        <w:t>many brain regions</w:t>
      </w:r>
      <w:r w:rsidRPr="0072564D">
        <w:rPr>
          <w:sz w:val="16"/>
        </w:rPr>
        <w:t xml:space="preserve">, often termed hot and cold spots, </w:t>
      </w:r>
      <w:r w:rsidRPr="0072564D">
        <w:rPr>
          <w:u w:val="single"/>
        </w:rPr>
        <w:t xml:space="preserve">that significantly </w:t>
      </w:r>
      <w:r w:rsidRPr="0052583F">
        <w:rPr>
          <w:b/>
          <w:bCs/>
          <w:highlight w:val="cyan"/>
          <w:u w:val="single"/>
        </w:rPr>
        <w:t>modulate</w:t>
      </w:r>
      <w:r w:rsidRPr="0072564D">
        <w:rPr>
          <w:sz w:val="16"/>
        </w:rPr>
        <w:t xml:space="preserve"> (increase or decrease) </w:t>
      </w:r>
      <w:r w:rsidRPr="0072564D">
        <w:rPr>
          <w:u w:val="single"/>
        </w:rPr>
        <w:t xml:space="preserve">our </w:t>
      </w:r>
      <w:r w:rsidRPr="0052583F">
        <w:rPr>
          <w:b/>
          <w:bCs/>
          <w:highlight w:val="cyan"/>
          <w:u w:val="single"/>
        </w:rPr>
        <w:t>pleasure or</w:t>
      </w:r>
      <w:r w:rsidRPr="0072564D">
        <w:rPr>
          <w:u w:val="single"/>
        </w:rPr>
        <w:t xml:space="preserve"> even produce</w:t>
      </w:r>
      <w:r w:rsidRPr="0072564D">
        <w:rPr>
          <w:b/>
          <w:bCs/>
          <w:u w:val="single"/>
        </w:rPr>
        <w:t xml:space="preserve"> </w:t>
      </w:r>
      <w:r w:rsidRPr="0052583F">
        <w:rPr>
          <w:b/>
          <w:bCs/>
          <w:highlight w:val="cya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w:t>
      </w:r>
      <w:proofErr w:type="spellStart"/>
      <w:r w:rsidRPr="0072564D">
        <w:rPr>
          <w:sz w:val="16"/>
        </w:rPr>
        <w:t>accumbens</w:t>
      </w:r>
      <w:proofErr w:type="spellEnd"/>
      <w:r w:rsidRPr="0072564D">
        <w:rPr>
          <w:sz w:val="16"/>
        </w:rPr>
        <w:t xml:space="preserve">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41A25D0E" w14:textId="77777777" w:rsidR="00315CDD" w:rsidRPr="0072564D" w:rsidRDefault="00315CDD" w:rsidP="00315CDD">
      <w:pPr>
        <w:rPr>
          <w:sz w:val="16"/>
        </w:rPr>
      </w:pPr>
      <w:r w:rsidRPr="0072564D">
        <w:rPr>
          <w:sz w:val="16"/>
        </w:rPr>
        <w:t xml:space="preserve">Desire and reward centers </w:t>
      </w:r>
    </w:p>
    <w:p w14:paraId="0CD8BB2E" w14:textId="77777777" w:rsidR="00315CDD" w:rsidRPr="0072564D" w:rsidRDefault="00315CDD" w:rsidP="00315CDD">
      <w:pPr>
        <w:rPr>
          <w:sz w:val="16"/>
        </w:rPr>
      </w:pPr>
      <w:r w:rsidRPr="0072564D">
        <w:rPr>
          <w:sz w:val="16"/>
        </w:rPr>
        <w:t xml:space="preserve">It is surprising that many different sources of pleasure activate the same circuits between the </w:t>
      </w:r>
      <w:proofErr w:type="spellStart"/>
      <w:r w:rsidRPr="0072564D">
        <w:rPr>
          <w:sz w:val="16"/>
        </w:rPr>
        <w:t>mesocorticolimbic</w:t>
      </w:r>
      <w:proofErr w:type="spellEnd"/>
      <w:r w:rsidRPr="0072564D">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191860F" w14:textId="77777777" w:rsidR="00315CDD" w:rsidRPr="0072564D" w:rsidRDefault="00315CDD" w:rsidP="00315CDD">
      <w:pPr>
        <w:rPr>
          <w:sz w:val="16"/>
        </w:rPr>
      </w:pPr>
      <w:r w:rsidRPr="0072564D">
        <w:rPr>
          <w:sz w:val="16"/>
        </w:rPr>
        <w:t xml:space="preserve">In simplest terms, the well-established mesolimbic system is a dopamine circuit for reward. It starts in the ventral tegmental area (VTA) of the midbrain and travels to the nucleus </w:t>
      </w:r>
      <w:proofErr w:type="spellStart"/>
      <w:r w:rsidRPr="0072564D">
        <w:rPr>
          <w:sz w:val="16"/>
        </w:rPr>
        <w:t>accumbens</w:t>
      </w:r>
      <w:proofErr w:type="spellEnd"/>
      <w:r w:rsidRPr="0072564D">
        <w:rPr>
          <w:sz w:val="16"/>
        </w:rPr>
        <w:t xml:space="preserve"> (Figure 2). It is the cornerstone target to all addictions. The VTA is encompassed with neurons using glutamate, GABA, and dopamine. The nucleus </w:t>
      </w:r>
      <w:proofErr w:type="spellStart"/>
      <w:r w:rsidRPr="0072564D">
        <w:rPr>
          <w:sz w:val="16"/>
        </w:rPr>
        <w:t>accumbens</w:t>
      </w:r>
      <w:proofErr w:type="spellEnd"/>
      <w:r w:rsidRPr="0072564D">
        <w:rPr>
          <w:sz w:val="16"/>
        </w:rPr>
        <w:t xml:space="preserve"> (</w:t>
      </w:r>
      <w:proofErr w:type="spellStart"/>
      <w:r w:rsidRPr="0072564D">
        <w:rPr>
          <w:sz w:val="16"/>
        </w:rPr>
        <w:t>NAc</w:t>
      </w:r>
      <w:proofErr w:type="spellEnd"/>
      <w:r w:rsidRPr="0072564D">
        <w:rPr>
          <w:sz w:val="16"/>
        </w:rPr>
        <w:t xml:space="preserve">) is located within the ventral striatum and is divided into two sub-regions—the motor and limbic regions associated with its core and shell, respectively. The </w:t>
      </w:r>
      <w:proofErr w:type="spellStart"/>
      <w:r w:rsidRPr="0072564D">
        <w:rPr>
          <w:sz w:val="16"/>
        </w:rPr>
        <w:t>NAc</w:t>
      </w:r>
      <w:proofErr w:type="spellEnd"/>
      <w:r w:rsidRPr="0072564D">
        <w:rPr>
          <w:sz w:val="16"/>
        </w:rPr>
        <w:t xml:space="preserve"> has spiny neurons that receive dopamine from the VTA and glutamate (a dopamine driver) from the hippocampus, </w:t>
      </w:r>
      <w:proofErr w:type="gramStart"/>
      <w:r w:rsidRPr="0072564D">
        <w:rPr>
          <w:sz w:val="16"/>
        </w:rPr>
        <w:t>amygdala</w:t>
      </w:r>
      <w:proofErr w:type="gramEnd"/>
      <w:r w:rsidRPr="0072564D">
        <w:rPr>
          <w:sz w:val="16"/>
        </w:rPr>
        <w:t xml:space="preserve"> and medial prefrontal cortex. Subsequently, the </w:t>
      </w:r>
      <w:proofErr w:type="spellStart"/>
      <w:r w:rsidRPr="0072564D">
        <w:rPr>
          <w:sz w:val="16"/>
        </w:rPr>
        <w:t>NAc</w:t>
      </w:r>
      <w:proofErr w:type="spellEnd"/>
      <w:r w:rsidRPr="0072564D">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2564D">
        <w:rPr>
          <w:sz w:val="16"/>
        </w:rPr>
        <w:t>hypodopaminergia</w:t>
      </w:r>
      <w:proofErr w:type="spellEnd"/>
      <w:r w:rsidRPr="0072564D">
        <w:rPr>
          <w:sz w:val="16"/>
        </w:rPr>
        <w:t xml:space="preserve"> in the “Brain Reward Cascade” that contribute to addiction and compulsive behaviors [3,6,41]. </w:t>
      </w:r>
    </w:p>
    <w:p w14:paraId="76D0F00C" w14:textId="77777777" w:rsidR="00315CDD" w:rsidRPr="0072564D" w:rsidRDefault="00315CDD" w:rsidP="00315CDD">
      <w:pPr>
        <w:rPr>
          <w:sz w:val="16"/>
        </w:rPr>
      </w:pPr>
      <w:r w:rsidRPr="0072564D">
        <w:rPr>
          <w:sz w:val="16"/>
        </w:rPr>
        <w:t xml:space="preserve">Furthermore, ordinary </w:t>
      </w:r>
      <w:r w:rsidRPr="0072564D">
        <w:rPr>
          <w:u w:val="single"/>
        </w:rPr>
        <w:t>“</w:t>
      </w:r>
      <w:r w:rsidRPr="0052583F">
        <w:rPr>
          <w:highlight w:val="cyan"/>
          <w:u w:val="single"/>
        </w:rPr>
        <w:t>liking</w:t>
      </w:r>
      <w:r w:rsidRPr="0072564D">
        <w:rPr>
          <w:u w:val="single"/>
        </w:rPr>
        <w:t xml:space="preserve">” of </w:t>
      </w:r>
      <w:r w:rsidRPr="0052583F">
        <w:rPr>
          <w:highlight w:val="cyan"/>
          <w:u w:val="single"/>
        </w:rPr>
        <w:t>something</w:t>
      </w:r>
      <w:r w:rsidRPr="0072564D">
        <w:rPr>
          <w:u w:val="single"/>
        </w:rPr>
        <w:t xml:space="preserve">, or pure pleasure, is </w:t>
      </w:r>
      <w:r w:rsidRPr="0052583F">
        <w:rPr>
          <w:highlight w:val="cyan"/>
          <w:u w:val="single"/>
        </w:rPr>
        <w:t>represented by</w:t>
      </w:r>
      <w:r w:rsidRPr="0072564D">
        <w:rPr>
          <w:sz w:val="16"/>
        </w:rPr>
        <w:t xml:space="preserve"> small </w:t>
      </w:r>
      <w:r w:rsidRPr="0052583F">
        <w:rPr>
          <w:highlight w:val="cyan"/>
          <w:u w:val="single"/>
        </w:rPr>
        <w:t>regions</w:t>
      </w:r>
      <w:r w:rsidRPr="0072564D">
        <w:rPr>
          <w:sz w:val="16"/>
        </w:rPr>
        <w:t xml:space="preserve"> mainly </w:t>
      </w:r>
      <w:r w:rsidRPr="0052583F">
        <w:rPr>
          <w:highlight w:val="cya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w:t>
      </w:r>
      <w:proofErr w:type="spellStart"/>
      <w:r w:rsidRPr="0072564D">
        <w:rPr>
          <w:sz w:val="16"/>
        </w:rPr>
        <w:t>hedus</w:t>
      </w:r>
      <w:proofErr w:type="spellEnd"/>
      <w:r w:rsidRPr="0072564D">
        <w:rPr>
          <w:sz w:val="16"/>
        </w:rPr>
        <w:t xml:space="preserve"> is the term for “sweet”; and in Greek, </w:t>
      </w:r>
      <w:proofErr w:type="spellStart"/>
      <w:r w:rsidRPr="0072564D">
        <w:rPr>
          <w:sz w:val="16"/>
        </w:rPr>
        <w:t>hodone</w:t>
      </w:r>
      <w:proofErr w:type="spellEnd"/>
      <w:r w:rsidRPr="0072564D">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895ED47" w14:textId="77777777" w:rsidR="00315CDD" w:rsidRPr="0072564D" w:rsidRDefault="00315CDD" w:rsidP="00315CDD">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ABC8C71" w14:textId="77777777" w:rsidR="00315CDD" w:rsidRPr="0072564D" w:rsidRDefault="00315CDD" w:rsidP="00315CDD">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72564D">
        <w:rPr>
          <w:sz w:val="16"/>
        </w:rPr>
        <w:t>networks, and</w:t>
      </w:r>
      <w:proofErr w:type="gramEnd"/>
      <w:r w:rsidRPr="0072564D">
        <w:rPr>
          <w:sz w:val="16"/>
        </w:rPr>
        <w:t xml:space="preserve"> may not be unidirectional. Drugs of abuse enhance dopamine signaling which sensitizes mesolimbic brain mechanisms that apparently evolved explicitly to attribute incentive salience to various rewards [45]. </w:t>
      </w:r>
    </w:p>
    <w:p w14:paraId="6E64A81C" w14:textId="77777777" w:rsidR="00315CDD" w:rsidRPr="0072564D" w:rsidRDefault="00315CDD" w:rsidP="00315CDD">
      <w:pPr>
        <w:rPr>
          <w:sz w:val="16"/>
        </w:rPr>
      </w:pPr>
      <w:r w:rsidRPr="0072564D">
        <w:rPr>
          <w:sz w:val="16"/>
        </w:rPr>
        <w:t xml:space="preserve">Addictive substances are voluntarily self-administered, and they enhance (directly or indirectly) dopaminergic synaptic function in the </w:t>
      </w:r>
      <w:proofErr w:type="spellStart"/>
      <w:r w:rsidRPr="0072564D">
        <w:rPr>
          <w:sz w:val="16"/>
        </w:rPr>
        <w:t>NAc</w:t>
      </w:r>
      <w:proofErr w:type="spellEnd"/>
      <w:r w:rsidRPr="0072564D">
        <w:rPr>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2564D">
        <w:rPr>
          <w:sz w:val="16"/>
        </w:rPr>
        <w:t>), and</w:t>
      </w:r>
      <w:proofErr w:type="gramEnd"/>
      <w:r w:rsidRPr="0072564D">
        <w:rPr>
          <w:sz w:val="16"/>
        </w:rPr>
        <w:t xml:space="preserve"> may have an additive effect on vulnerability to various addictions [48]. In this regard, </w:t>
      </w:r>
      <w:proofErr w:type="spellStart"/>
      <w:r w:rsidRPr="0072564D">
        <w:rPr>
          <w:sz w:val="16"/>
        </w:rPr>
        <w:t>Vanyukov</w:t>
      </w:r>
      <w:proofErr w:type="spellEnd"/>
      <w:r w:rsidRPr="0072564D">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6922AF1" w14:textId="77777777" w:rsidR="00315CDD" w:rsidRPr="0072564D" w:rsidRDefault="00315CDD" w:rsidP="00315CDD">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0862143" w14:textId="77777777" w:rsidR="00315CDD" w:rsidRPr="0072564D" w:rsidRDefault="00315CDD" w:rsidP="00315CDD">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4B6ECA5" w14:textId="77777777" w:rsidR="00315CDD" w:rsidRPr="0072564D" w:rsidRDefault="00315CDD" w:rsidP="00315CDD">
      <w:pPr>
        <w:rPr>
          <w:sz w:val="16"/>
        </w:rPr>
      </w:pPr>
      <w:r w:rsidRPr="0072564D">
        <w:rPr>
          <w:sz w:val="16"/>
        </w:rPr>
        <w:t xml:space="preserve">In simpler terms, the system controls the production of dopamine, a chemical messenger that plays a significant role in pleasure and rewards. The senior author, Dr. </w:t>
      </w:r>
      <w:proofErr w:type="spellStart"/>
      <w:r w:rsidRPr="0072564D">
        <w:rPr>
          <w:sz w:val="16"/>
        </w:rPr>
        <w:t>Nenad</w:t>
      </w:r>
      <w:proofErr w:type="spellEnd"/>
      <w:r w:rsidRPr="0072564D">
        <w:rPr>
          <w:sz w:val="16"/>
        </w:rPr>
        <w:t xml:space="preserve"> </w:t>
      </w:r>
      <w:proofErr w:type="spellStart"/>
      <w:r w:rsidRPr="0072564D">
        <w:rPr>
          <w:sz w:val="16"/>
        </w:rPr>
        <w:t>Sestan</w:t>
      </w:r>
      <w:proofErr w:type="spellEnd"/>
      <w:r w:rsidRPr="0072564D">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2564D">
        <w:rPr>
          <w:sz w:val="16"/>
        </w:rPr>
        <w:t>Sestan</w:t>
      </w:r>
      <w:proofErr w:type="spellEnd"/>
      <w:r w:rsidRPr="0072564D">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2583F">
        <w:rPr>
          <w:highlight w:val="cyan"/>
          <w:u w:val="single"/>
        </w:rPr>
        <w:t>researchers examined</w:t>
      </w:r>
      <w:r w:rsidRPr="0072564D">
        <w:rPr>
          <w:u w:val="single"/>
        </w:rPr>
        <w:t xml:space="preserve"> 247 specimens of </w:t>
      </w:r>
      <w:r w:rsidRPr="0052583F">
        <w:rPr>
          <w:highlight w:val="cya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52583F">
        <w:rPr>
          <w:b/>
          <w:bCs/>
          <w:highlight w:val="cyan"/>
          <w:u w:val="single"/>
        </w:rPr>
        <w:t>there was</w:t>
      </w:r>
      <w:r w:rsidRPr="0072564D">
        <w:rPr>
          <w:u w:val="single"/>
        </w:rPr>
        <w:t xml:space="preserve"> a </w:t>
      </w:r>
      <w:r w:rsidRPr="0052583F">
        <w:rPr>
          <w:b/>
          <w:bCs/>
          <w:highlight w:val="cyan"/>
          <w:u w:val="single"/>
        </w:rPr>
        <w:t>remarkable contrast in</w:t>
      </w:r>
      <w:r w:rsidRPr="0072564D">
        <w:rPr>
          <w:u w:val="single"/>
        </w:rPr>
        <w:t xml:space="preserve"> the</w:t>
      </w:r>
      <w:r w:rsidRPr="0072564D">
        <w:rPr>
          <w:b/>
          <w:bCs/>
          <w:u w:val="single"/>
        </w:rPr>
        <w:t xml:space="preserve"> </w:t>
      </w:r>
      <w:r w:rsidRPr="0052583F">
        <w:rPr>
          <w:b/>
          <w:bCs/>
          <w:highlight w:val="cyan"/>
          <w:u w:val="single"/>
        </w:rPr>
        <w:t>neocortices</w:t>
      </w:r>
      <w:r w:rsidRPr="0072564D">
        <w:rPr>
          <w:sz w:val="16"/>
        </w:rPr>
        <w:t xml:space="preserve">, specifically </w:t>
      </w:r>
      <w:r w:rsidRPr="0072564D">
        <w:rPr>
          <w:u w:val="single"/>
        </w:rPr>
        <w:t xml:space="preserve">in an </w:t>
      </w:r>
      <w:r w:rsidRPr="0052583F">
        <w:rPr>
          <w:highlight w:val="cyan"/>
          <w:u w:val="single"/>
        </w:rPr>
        <w:t>area of the brain</w:t>
      </w:r>
      <w:r w:rsidRPr="0072564D">
        <w:rPr>
          <w:u w:val="single"/>
        </w:rPr>
        <w:t xml:space="preserve"> that is much </w:t>
      </w:r>
      <w:r w:rsidRPr="0052583F">
        <w:rPr>
          <w:highlight w:val="cya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w:t>
      </w:r>
      <w:proofErr w:type="gramStart"/>
      <w:r w:rsidRPr="0072564D">
        <w:rPr>
          <w:sz w:val="16"/>
        </w:rPr>
        <w:t>schizophrenia</w:t>
      </w:r>
      <w:proofErr w:type="gramEnd"/>
      <w:r w:rsidRPr="0072564D">
        <w:rPr>
          <w:sz w:val="16"/>
        </w:rPr>
        <w:t xml:space="preserve"> and spectrum disorders such as autism and addiction or RDS. </w:t>
      </w:r>
    </w:p>
    <w:p w14:paraId="38A13F99" w14:textId="77777777" w:rsidR="00315CDD" w:rsidRPr="0072564D" w:rsidRDefault="00315CDD" w:rsidP="00315CDD">
      <w:pPr>
        <w:rPr>
          <w:sz w:val="16"/>
        </w:rPr>
      </w:pPr>
      <w:r w:rsidRPr="0072564D">
        <w:rPr>
          <w:sz w:val="16"/>
        </w:rPr>
        <w:t xml:space="preserve">Nora Volkow, the director of NIDA, pointed out that one alluring possibility is that the neurotransmitter </w:t>
      </w:r>
      <w:r w:rsidRPr="0052583F">
        <w:rPr>
          <w:highlight w:val="cyan"/>
          <w:u w:val="single"/>
        </w:rPr>
        <w:t>dopamine plays</w:t>
      </w:r>
      <w:r w:rsidRPr="0072564D">
        <w:rPr>
          <w:u w:val="single"/>
        </w:rPr>
        <w:t xml:space="preserve"> a substantial </w:t>
      </w:r>
      <w:r w:rsidRPr="0052583F">
        <w:rPr>
          <w:highlight w:val="cyan"/>
          <w:u w:val="single"/>
        </w:rPr>
        <w:t>role in</w:t>
      </w:r>
      <w:r w:rsidRPr="0072564D">
        <w:rPr>
          <w:u w:val="single"/>
        </w:rPr>
        <w:t xml:space="preserve"> humans’ </w:t>
      </w:r>
      <w:r w:rsidRPr="0052583F">
        <w:rPr>
          <w:highlight w:val="cyan"/>
          <w:u w:val="single"/>
        </w:rPr>
        <w:t>ability to pursue</w:t>
      </w:r>
      <w:r w:rsidRPr="0072564D">
        <w:rPr>
          <w:u w:val="single"/>
        </w:rPr>
        <w:t xml:space="preserve"> various </w:t>
      </w:r>
      <w:r w:rsidRPr="0052583F">
        <w:rPr>
          <w:highlight w:val="cyan"/>
          <w:u w:val="single"/>
        </w:rPr>
        <w:t>rewards that are</w:t>
      </w:r>
      <w:r w:rsidRPr="0072564D">
        <w:rPr>
          <w:u w:val="single"/>
        </w:rPr>
        <w:t xml:space="preserve"> perhaps months or even </w:t>
      </w:r>
      <w:r w:rsidRPr="0052583F">
        <w:rPr>
          <w:highlight w:val="cya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2564D">
        <w:rPr>
          <w:sz w:val="16"/>
        </w:rPr>
        <w:t>alterlife</w:t>
      </w:r>
      <w:proofErr w:type="spellEnd"/>
      <w:r w:rsidRPr="0072564D">
        <w:rPr>
          <w:sz w:val="16"/>
        </w:rPr>
        <w:t xml:space="preserv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2564D">
        <w:rPr>
          <w:sz w:val="16"/>
        </w:rPr>
        <w:t>shilting</w:t>
      </w:r>
      <w:proofErr w:type="spellEnd"/>
      <w:r w:rsidRPr="0072564D">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D119944" w14:textId="77777777" w:rsidR="00315CDD" w:rsidRDefault="00315CDD" w:rsidP="00315CDD">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47318086" w14:textId="77777777" w:rsidR="00315CDD" w:rsidRPr="009847BA" w:rsidRDefault="00315CDD" w:rsidP="00315CDD">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57D9304D" w14:textId="4BCD6DF4" w:rsidR="00A95652" w:rsidRPr="00315CDD" w:rsidRDefault="00A95652" w:rsidP="00315CDD">
      <w:pPr>
        <w:pStyle w:val="Heading4"/>
        <w:rPr>
          <w:bCs/>
        </w:rPr>
      </w:pPr>
    </w:p>
    <w:sectPr w:rsidR="00A95652" w:rsidRPr="00315C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Lucida Grande">
    <w:altName w:val="﷽﷽﷽﷽﷽﷽﷽﷽rande"/>
    <w:charset w:val="00"/>
    <w:family w:val="swiss"/>
    <w:pitch w:val="variable"/>
    <w:sig w:usb0="E1000AEF" w:usb1="5000A1FF" w:usb2="00000000" w:usb3="00000000" w:csb0="000001B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GSSoeiKakugothicUB">
    <w:charset w:val="80"/>
    <w:family w:val="swiss"/>
    <w:pitch w:val="variable"/>
    <w:sig w:usb0="E00002FF" w:usb1="2AC7EDFE" w:usb2="00000012" w:usb3="00000000" w:csb0="00020001"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auto"/>
    <w:notTrueType/>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Perpetua">
    <w:panose1 w:val="02020502060401020303"/>
    <w:charset w:val="00"/>
    <w:family w:val="roman"/>
    <w:pitch w:val="variable"/>
    <w:sig w:usb0="00000003" w:usb1="00000000" w:usb2="00000000" w:usb3="00000000" w:csb0="00000001" w:csb1="00000000"/>
  </w:font>
  <w:font w:name="Scala">
    <w:altName w:val="Calibri"/>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 New Roman Bold">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Baskerville">
    <w:charset w:val="00"/>
    <w:family w:val="roman"/>
    <w:pitch w:val="variable"/>
    <w:sig w:usb0="80000067" w:usb1="02000000"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Estrangelo Edessa">
    <w:panose1 w:val="00000000000000000000"/>
    <w:charset w:val="01"/>
    <w:family w:val="roman"/>
    <w:notTrueType/>
    <w:pitch w:val="variable"/>
  </w:font>
  <w:font w:name="Helvetica Neue">
    <w:altName w:val="Sylfaen"/>
    <w:charset w:val="00"/>
    <w:family w:val="auto"/>
    <w:pitch w:val="variable"/>
    <w:sig w:usb0="E50002FF" w:usb1="500079DB" w:usb2="00000010" w:usb3="00000000" w:csb0="00000001" w:csb1="00000000"/>
  </w:font>
  <w:font w:name="Adobe Garamond Pro">
    <w:altName w:val="Calibri"/>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93490"/>
    <w:multiLevelType w:val="hybridMultilevel"/>
    <w:tmpl w:val="70C239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F26D9E"/>
    <w:multiLevelType w:val="hybridMultilevel"/>
    <w:tmpl w:val="3BFE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B47804"/>
    <w:multiLevelType w:val="hybridMultilevel"/>
    <w:tmpl w:val="18829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CE455B"/>
    <w:multiLevelType w:val="hybridMultilevel"/>
    <w:tmpl w:val="F75E9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956375"/>
    <w:multiLevelType w:val="hybridMultilevel"/>
    <w:tmpl w:val="9324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7A0EB1"/>
    <w:multiLevelType w:val="hybridMultilevel"/>
    <w:tmpl w:val="A2B8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5139BF"/>
    <w:multiLevelType w:val="hybridMultilevel"/>
    <w:tmpl w:val="4B405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4F0F3F"/>
    <w:multiLevelType w:val="hybridMultilevel"/>
    <w:tmpl w:val="388CC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F30A51"/>
    <w:multiLevelType w:val="hybridMultilevel"/>
    <w:tmpl w:val="2D708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104658"/>
    <w:multiLevelType w:val="hybridMultilevel"/>
    <w:tmpl w:val="E43C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A8206D"/>
    <w:multiLevelType w:val="hybridMultilevel"/>
    <w:tmpl w:val="4F56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BF01EC"/>
    <w:multiLevelType w:val="hybridMultilevel"/>
    <w:tmpl w:val="CF5CB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28"/>
  </w:num>
  <w:num w:numId="13">
    <w:abstractNumId w:val="22"/>
  </w:num>
  <w:num w:numId="14">
    <w:abstractNumId w:val="15"/>
  </w:num>
  <w:num w:numId="15">
    <w:abstractNumId w:val="24"/>
  </w:num>
  <w:num w:numId="16">
    <w:abstractNumId w:val="16"/>
  </w:num>
  <w:num w:numId="17">
    <w:abstractNumId w:val="12"/>
  </w:num>
  <w:num w:numId="18">
    <w:abstractNumId w:val="17"/>
  </w:num>
  <w:num w:numId="19">
    <w:abstractNumId w:val="11"/>
  </w:num>
  <w:num w:numId="20">
    <w:abstractNumId w:val="18"/>
  </w:num>
  <w:num w:numId="21">
    <w:abstractNumId w:val="13"/>
  </w:num>
  <w:num w:numId="22">
    <w:abstractNumId w:val="25"/>
  </w:num>
  <w:num w:numId="23">
    <w:abstractNumId w:val="21"/>
  </w:num>
  <w:num w:numId="24">
    <w:abstractNumId w:val="26"/>
  </w:num>
  <w:num w:numId="25">
    <w:abstractNumId w:val="19"/>
  </w:num>
  <w:num w:numId="26">
    <w:abstractNumId w:val="0"/>
  </w:num>
  <w:num w:numId="27">
    <w:abstractNumId w:val="23"/>
  </w:num>
  <w:num w:numId="28">
    <w:abstractNumId w:val="20"/>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315CDD"/>
    <w:rsid w:val="000139A3"/>
    <w:rsid w:val="0002181F"/>
    <w:rsid w:val="00044188"/>
    <w:rsid w:val="00100833"/>
    <w:rsid w:val="00104529"/>
    <w:rsid w:val="00105942"/>
    <w:rsid w:val="00107396"/>
    <w:rsid w:val="00144A4C"/>
    <w:rsid w:val="00176AB0"/>
    <w:rsid w:val="00177B7D"/>
    <w:rsid w:val="0018322D"/>
    <w:rsid w:val="001B5776"/>
    <w:rsid w:val="001E527A"/>
    <w:rsid w:val="001F78CE"/>
    <w:rsid w:val="00210DAC"/>
    <w:rsid w:val="00251FC7"/>
    <w:rsid w:val="002855A7"/>
    <w:rsid w:val="002B146A"/>
    <w:rsid w:val="002B5E17"/>
    <w:rsid w:val="002D32D2"/>
    <w:rsid w:val="00315690"/>
    <w:rsid w:val="00315CDD"/>
    <w:rsid w:val="00316B75"/>
    <w:rsid w:val="00325646"/>
    <w:rsid w:val="003460F2"/>
    <w:rsid w:val="0038158C"/>
    <w:rsid w:val="003902BA"/>
    <w:rsid w:val="003917D2"/>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928E4"/>
  <w15:chartTrackingRefBased/>
  <w15:docId w15:val="{BCB8F8FD-022D-480F-B315-632C948C7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5CDD"/>
    <w:rPr>
      <w:rFonts w:ascii="Calibri" w:hAnsi="Calibri" w:cs="Calibri"/>
      <w:sz w:val="24"/>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315C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Char Char Char, Char Char Char Char Char Char Char Char Char, Char Char Char Char Char Char Char Char Char Char Char Char Char Char Char,Char Char Char Char1,Char Char Char Char1 Char, Char Char Char Char1,Heading 2 Char1,Char2"/>
    <w:basedOn w:val="Normal"/>
    <w:next w:val="Normal"/>
    <w:link w:val="Heading2Char"/>
    <w:uiPriority w:val="1"/>
    <w:unhideWhenUsed/>
    <w:qFormat/>
    <w:rsid w:val="00315C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315C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3"/>
    <w:unhideWhenUsed/>
    <w:qFormat/>
    <w:rsid w:val="00315CDD"/>
    <w:pPr>
      <w:keepNext/>
      <w:keepLines/>
      <w:spacing w:before="40" w:after="0"/>
      <w:outlineLvl w:val="3"/>
    </w:pPr>
    <w:rPr>
      <w:rFonts w:eastAsiaTheme="majorEastAsia" w:cstheme="majorBidi"/>
      <w:b/>
      <w:iCs/>
      <w:sz w:val="26"/>
    </w:rPr>
  </w:style>
  <w:style w:type="paragraph" w:styleId="Heading5">
    <w:name w:val="heading 5"/>
    <w:aliases w:val="Text,Blocks"/>
    <w:basedOn w:val="Heading2"/>
    <w:next w:val="Normal"/>
    <w:link w:val="Heading5Char"/>
    <w:qFormat/>
    <w:rsid w:val="00315CDD"/>
    <w:pPr>
      <w:suppressAutoHyphens/>
      <w:spacing w:before="20"/>
      <w:outlineLvl w:val="4"/>
    </w:pPr>
    <w:rPr>
      <w:rFonts w:eastAsia="Times New Roman" w:cs="Arial"/>
      <w:bCs/>
      <w:kern w:val="32"/>
    </w:rPr>
  </w:style>
  <w:style w:type="paragraph" w:styleId="Heading6">
    <w:name w:val="heading 6"/>
    <w:aliases w:val="Title (no index)"/>
    <w:basedOn w:val="Heading3"/>
    <w:next w:val="Normal"/>
    <w:link w:val="Heading6Char"/>
    <w:uiPriority w:val="9"/>
    <w:qFormat/>
    <w:rsid w:val="00315CDD"/>
    <w:pPr>
      <w:suppressAutoHyphens/>
      <w:spacing w:before="20" w:after="120"/>
      <w:outlineLvl w:val="5"/>
    </w:pPr>
    <w:rPr>
      <w:rFonts w:eastAsia="Times New Roman" w:cs="Arial"/>
      <w:bCs/>
      <w:kern w:val="32"/>
    </w:rPr>
  </w:style>
  <w:style w:type="paragraph" w:styleId="Heading7">
    <w:name w:val="heading 7"/>
    <w:basedOn w:val="Heading1"/>
    <w:next w:val="Normal"/>
    <w:link w:val="Heading7Char"/>
    <w:qFormat/>
    <w:rsid w:val="00315CDD"/>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315CDD"/>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315CDD"/>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315C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5CDD"/>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rsid w:val="00315CDD"/>
    <w:rPr>
      <w:rFonts w:ascii="Calibri" w:eastAsiaTheme="majorEastAsia" w:hAnsi="Calibri" w:cstheme="majorBidi"/>
      <w:b/>
      <w:sz w:val="52"/>
      <w:szCs w:val="32"/>
    </w:rPr>
  </w:style>
  <w:style w:type="character" w:customStyle="1" w:styleId="Heading2Char">
    <w:name w:val="Heading 2 Char"/>
    <w:aliases w:val="Hat Char, Char Char Char Char, Char Char Char Char Char Char Char Char Char Char, Char Char Char Char Char Char Char Char Char Char Char Char Char Char Char Char,Char Char Char Char1 Char1,Char Char Char Char1 Char Char,Char2 Char"/>
    <w:basedOn w:val="DefaultParagraphFont"/>
    <w:link w:val="Heading2"/>
    <w:uiPriority w:val="1"/>
    <w:rsid w:val="00315CD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315CDD"/>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315CD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315CD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315CD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8"/>
    <w:basedOn w:val="DefaultParagraphFont"/>
    <w:uiPriority w:val="6"/>
    <w:qFormat/>
    <w:rsid w:val="00315CDD"/>
    <w:rPr>
      <w:b w:val="0"/>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15CDD"/>
    <w:rPr>
      <w:color w:val="auto"/>
      <w:u w:val="none"/>
    </w:rPr>
  </w:style>
  <w:style w:type="character" w:styleId="FollowedHyperlink">
    <w:name w:val="FollowedHyperlink"/>
    <w:basedOn w:val="DefaultParagraphFont"/>
    <w:uiPriority w:val="99"/>
    <w:unhideWhenUsed/>
    <w:rsid w:val="00315CDD"/>
    <w:rPr>
      <w:color w:val="auto"/>
      <w:u w:val="none"/>
    </w:rPr>
  </w:style>
  <w:style w:type="character" w:customStyle="1" w:styleId="Heading5Char">
    <w:name w:val="Heading 5 Char"/>
    <w:aliases w:val="Text Char,Blocks Char"/>
    <w:basedOn w:val="DefaultParagraphFont"/>
    <w:link w:val="Heading5"/>
    <w:rsid w:val="00315CDD"/>
    <w:rPr>
      <w:rFonts w:ascii="Calibri" w:eastAsia="Times New Roman" w:hAnsi="Calibri" w:cs="Arial"/>
      <w:b/>
      <w:bCs/>
      <w:kern w:val="32"/>
      <w:sz w:val="44"/>
      <w:szCs w:val="26"/>
      <w:u w:val="double"/>
    </w:rPr>
  </w:style>
  <w:style w:type="character" w:customStyle="1" w:styleId="Heading6Char">
    <w:name w:val="Heading 6 Char"/>
    <w:aliases w:val="Title (no index) Char"/>
    <w:basedOn w:val="DefaultParagraphFont"/>
    <w:link w:val="Heading6"/>
    <w:uiPriority w:val="9"/>
    <w:rsid w:val="00315CDD"/>
    <w:rPr>
      <w:rFonts w:ascii="Calibri" w:eastAsia="Times New Roman" w:hAnsi="Calibri" w:cs="Arial"/>
      <w:b/>
      <w:bCs/>
      <w:kern w:val="32"/>
      <w:sz w:val="32"/>
      <w:szCs w:val="24"/>
      <w:u w:val="single"/>
    </w:rPr>
  </w:style>
  <w:style w:type="character" w:customStyle="1" w:styleId="Heading7Char">
    <w:name w:val="Heading 7 Char"/>
    <w:basedOn w:val="DefaultParagraphFont"/>
    <w:link w:val="Heading7"/>
    <w:rsid w:val="00315CDD"/>
    <w:rPr>
      <w:rFonts w:ascii="Calibri" w:eastAsia="Times New Roman" w:hAnsi="Calibri" w:cs="Arial"/>
      <w:b/>
      <w:kern w:val="32"/>
      <w:sz w:val="24"/>
      <w:szCs w:val="24"/>
    </w:rPr>
  </w:style>
  <w:style w:type="character" w:customStyle="1" w:styleId="Heading8Char">
    <w:name w:val="Heading 8 Char"/>
    <w:basedOn w:val="DefaultParagraphFont"/>
    <w:link w:val="Heading8"/>
    <w:rsid w:val="00315CDD"/>
    <w:rPr>
      <w:rFonts w:ascii="Calibri" w:eastAsia="Times New Roman" w:hAnsi="Calibri" w:cs="Arial"/>
      <w:b/>
      <w:kern w:val="32"/>
      <w:sz w:val="24"/>
      <w:szCs w:val="24"/>
      <w:u w:val="double"/>
    </w:rPr>
  </w:style>
  <w:style w:type="character" w:customStyle="1" w:styleId="Heading9Char">
    <w:name w:val="Heading 9 Char"/>
    <w:basedOn w:val="DefaultParagraphFont"/>
    <w:link w:val="Heading9"/>
    <w:rsid w:val="00315CDD"/>
    <w:rPr>
      <w:rFonts w:ascii="Calibri" w:eastAsia="Times New Roman" w:hAnsi="Calibri" w:cs="Arial"/>
      <w:b/>
      <w:kern w:val="32"/>
      <w:sz w:val="32"/>
      <w:szCs w:val="24"/>
      <w:u w:val="single"/>
    </w:rPr>
  </w:style>
  <w:style w:type="paragraph" w:customStyle="1" w:styleId="textbold">
    <w:name w:val="text bold"/>
    <w:basedOn w:val="Normal"/>
    <w:link w:val="Emphasis"/>
    <w:autoRedefine/>
    <w:uiPriority w:val="7"/>
    <w:qFormat/>
    <w:rsid w:val="00315CD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lear,No Spacing111112,ca,card"/>
    <w:basedOn w:val="Heading1"/>
    <w:link w:val="Hyperlink"/>
    <w:autoRedefine/>
    <w:uiPriority w:val="99"/>
    <w:qFormat/>
    <w:rsid w:val="00315CD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315CDD"/>
    <w:pPr>
      <w:ind w:left="720"/>
      <w:contextualSpacing/>
    </w:pPr>
  </w:style>
  <w:style w:type="character" w:customStyle="1" w:styleId="Heading3Char2">
    <w:name w:val="Heading 3 Char2"/>
    <w:aliases w:val="Heading 3 Char Char Char4, Char Char1, Char Char Char4,Block Char1,Char Char Char Char Char Char Char Char1,Heading 3 Char1 Char1,No Underline Char1,3: Cite Char1,Index Headers Char1,Cite 1 Char1,Block Char2,Char Char Char4"/>
    <w:basedOn w:val="DefaultParagraphFont"/>
    <w:uiPriority w:val="6"/>
    <w:qFormat/>
    <w:rsid w:val="00315CDD"/>
    <w:rPr>
      <w:rFonts w:cs="Arial"/>
      <w:bCs/>
      <w:szCs w:val="26"/>
      <w:u w:val="single"/>
      <w:lang w:val="en-US" w:eastAsia="en-US" w:bidi="ar-SA"/>
    </w:rPr>
  </w:style>
  <w:style w:type="character" w:customStyle="1" w:styleId="LinedDown">
    <w:name w:val="Lined Down"/>
    <w:qFormat/>
    <w:rsid w:val="00315CDD"/>
    <w:rPr>
      <w:rFonts w:ascii="Times New Roman" w:hAnsi="Times New Roman" w:cs="Times New Roman" w:hint="default"/>
      <w:b w:val="0"/>
      <w:bCs w:val="0"/>
      <w:i w:val="0"/>
      <w:iCs w:val="0"/>
      <w:strike w:val="0"/>
      <w:dstrike w:val="0"/>
      <w:color w:val="000000"/>
      <w:sz w:val="12"/>
      <w:szCs w:val="12"/>
      <w:u w:val="none"/>
      <w:effect w:val="non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rsid w:val="00315CDD"/>
    <w:pPr>
      <w:spacing w:before="100" w:beforeAutospacing="1" w:after="100" w:afterAutospacing="1" w:line="240" w:lineRule="auto"/>
    </w:pPr>
    <w:rPr>
      <w:rFonts w:ascii="Times New Roman" w:eastAsia="Times New Roman" w:hAnsi="Times New Roman" w:cs="Times New Roman"/>
      <w:szCs w:val="24"/>
    </w:rPr>
  </w:style>
  <w:style w:type="character" w:styleId="UnresolvedMention">
    <w:name w:val="Unresolved Mention"/>
    <w:basedOn w:val="DefaultParagraphFont"/>
    <w:uiPriority w:val="99"/>
    <w:semiHidden/>
    <w:unhideWhenUsed/>
    <w:rsid w:val="00315CDD"/>
    <w:rPr>
      <w:color w:val="605E5C"/>
      <w:shd w:val="clear" w:color="auto" w:fill="E1DFDD"/>
    </w:rPr>
  </w:style>
  <w:style w:type="paragraph" w:customStyle="1" w:styleId="Analytics">
    <w:name w:val="Analytics"/>
    <w:next w:val="NormalWeb"/>
    <w:link w:val="AnalyticsChar"/>
    <w:uiPriority w:val="4"/>
    <w:qFormat/>
    <w:rsid w:val="00315CDD"/>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15CDD"/>
    <w:rPr>
      <w:rFonts w:ascii="Calibri" w:eastAsiaTheme="majorEastAsia" w:hAnsi="Calibri" w:cstheme="majorBidi"/>
      <w:b/>
      <w:iCs/>
      <w:sz w:val="26"/>
      <w:szCs w:val="28"/>
    </w:rPr>
  </w:style>
  <w:style w:type="character" w:customStyle="1" w:styleId="TitleChar">
    <w:name w:val="Title Char"/>
    <w:aliases w:val="Bold Underlined Char,UNDERLINE Char,Cites and Cards Char,title Char,Block Heading Char,Read This Char,Non Read Text Char1"/>
    <w:basedOn w:val="DefaultParagraphFont"/>
    <w:link w:val="Title"/>
    <w:uiPriority w:val="6"/>
    <w:qFormat/>
    <w:rsid w:val="00315CDD"/>
    <w:rPr>
      <w:sz w:val="20"/>
      <w:u w:val="single"/>
    </w:rPr>
  </w:style>
  <w:style w:type="paragraph" w:styleId="Title">
    <w:name w:val="Title"/>
    <w:aliases w:val="Bold Underlined,UNDERLINE,Cites and Cards,title,Block Heading,Read This,Non Read Text"/>
    <w:basedOn w:val="Normal"/>
    <w:next w:val="Normal"/>
    <w:link w:val="TitleChar"/>
    <w:uiPriority w:val="6"/>
    <w:qFormat/>
    <w:rsid w:val="00315CDD"/>
    <w:pPr>
      <w:outlineLvl w:val="0"/>
    </w:pPr>
    <w:rPr>
      <w:rFonts w:asciiTheme="minorHAnsi" w:hAnsiTheme="minorHAnsi" w:cstheme="minorBidi"/>
      <w:sz w:val="20"/>
      <w:u w:val="single"/>
    </w:rPr>
  </w:style>
  <w:style w:type="character" w:customStyle="1" w:styleId="TitleChar1">
    <w:name w:val="Title Char1"/>
    <w:aliases w:val="UNDERLINE Char1,Bold Underlined Char2,title Char1,Non Read Text Char"/>
    <w:basedOn w:val="DefaultParagraphFont"/>
    <w:uiPriority w:val="99"/>
    <w:qFormat/>
    <w:rsid w:val="00315CDD"/>
    <w:rPr>
      <w:rFonts w:asciiTheme="majorHAnsi" w:eastAsiaTheme="majorEastAsia" w:hAnsiTheme="majorHAnsi" w:cstheme="majorBidi"/>
      <w:spacing w:val="-10"/>
      <w:kern w:val="28"/>
      <w:sz w:val="56"/>
      <w:szCs w:val="56"/>
    </w:rPr>
  </w:style>
  <w:style w:type="paragraph" w:customStyle="1" w:styleId="p">
    <w:name w:val="p"/>
    <w:basedOn w:val="Normal"/>
    <w:qFormat/>
    <w:rsid w:val="00315CDD"/>
    <w:pPr>
      <w:spacing w:before="100" w:beforeAutospacing="1" w:after="100" w:afterAutospacing="1" w:line="240" w:lineRule="auto"/>
    </w:pPr>
    <w:rPr>
      <w:rFonts w:ascii="Times New Roman" w:eastAsia="Times New Roman" w:hAnsi="Times New Roman" w:cs="Times New Roman"/>
    </w:rPr>
  </w:style>
  <w:style w:type="paragraph" w:customStyle="1" w:styleId="Emphasis1">
    <w:name w:val="Emphasis1"/>
    <w:basedOn w:val="Normal"/>
    <w:uiPriority w:val="7"/>
    <w:qFormat/>
    <w:rsid w:val="00315CDD"/>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ssrcss-1q0x1qg-paragraph">
    <w:name w:val="ssrcss-1q0x1qg-paragraph"/>
    <w:basedOn w:val="Normal"/>
    <w:rsid w:val="00315CDD"/>
    <w:pPr>
      <w:spacing w:before="100" w:beforeAutospacing="1" w:after="100" w:afterAutospacing="1" w:line="240" w:lineRule="auto"/>
    </w:pPr>
    <w:rPr>
      <w:rFonts w:ascii="Times New Roman" w:eastAsia="Times New Roman" w:hAnsi="Times New Roman" w:cs="Times New Roman"/>
    </w:rPr>
  </w:style>
  <w:style w:type="paragraph" w:customStyle="1" w:styleId="paywall">
    <w:name w:val="paywall"/>
    <w:basedOn w:val="Normal"/>
    <w:rsid w:val="00315CDD"/>
    <w:pPr>
      <w:spacing w:before="100" w:beforeAutospacing="1" w:after="100" w:afterAutospacing="1" w:line="240" w:lineRule="auto"/>
    </w:pPr>
    <w:rPr>
      <w:rFonts w:ascii="Times New Roman" w:eastAsia="Times New Roman" w:hAnsi="Times New Roman" w:cs="Times New Roman"/>
    </w:rPr>
  </w:style>
  <w:style w:type="paragraph" w:customStyle="1" w:styleId="basewrap-sc-twddq">
    <w:name w:val="basewrap-sc-twddq"/>
    <w:basedOn w:val="Normal"/>
    <w:rsid w:val="00315CDD"/>
    <w:pPr>
      <w:spacing w:before="100" w:beforeAutospacing="1" w:after="100" w:afterAutospacing="1" w:line="240" w:lineRule="auto"/>
    </w:pPr>
    <w:rPr>
      <w:rFonts w:ascii="Times New Roman" w:eastAsia="Times New Roman" w:hAnsi="Times New Roman" w:cs="Times New Roman"/>
    </w:rPr>
  </w:style>
  <w:style w:type="paragraph" w:customStyle="1" w:styleId="cm-rail-header">
    <w:name w:val="cm-rail-header"/>
    <w:basedOn w:val="Normal"/>
    <w:rsid w:val="00315CDD"/>
    <w:pPr>
      <w:spacing w:before="100" w:beforeAutospacing="1" w:after="100" w:afterAutospacing="1" w:line="240" w:lineRule="auto"/>
    </w:pPr>
    <w:rPr>
      <w:rFonts w:ascii="Times New Roman" w:eastAsia="Times New Roman" w:hAnsi="Times New Roman" w:cs="Times New Roman"/>
    </w:rPr>
  </w:style>
  <w:style w:type="character" w:customStyle="1" w:styleId="cm-rail-subscribe">
    <w:name w:val="cm-rail-subscribe"/>
    <w:basedOn w:val="DefaultParagraphFont"/>
    <w:rsid w:val="00315CDD"/>
  </w:style>
  <w:style w:type="character" w:customStyle="1" w:styleId="basewrap-sc-twddq1">
    <w:name w:val="basewrap-sc-twddq1"/>
    <w:basedOn w:val="DefaultParagraphFont"/>
    <w:rsid w:val="00315CDD"/>
  </w:style>
  <w:style w:type="character" w:customStyle="1" w:styleId="rubricname-eybtuq">
    <w:name w:val="rubricname-eybtuq"/>
    <w:basedOn w:val="DefaultParagraphFont"/>
    <w:rsid w:val="00315CDD"/>
  </w:style>
  <w:style w:type="paragraph" w:customStyle="1" w:styleId="bylinewrapper-ijboum">
    <w:name w:val="bylinewrapper-ijboum"/>
    <w:basedOn w:val="Normal"/>
    <w:rsid w:val="00315CDD"/>
    <w:pPr>
      <w:spacing w:before="100" w:beforeAutospacing="1" w:after="100" w:afterAutospacing="1" w:line="240" w:lineRule="auto"/>
    </w:pPr>
    <w:rPr>
      <w:rFonts w:ascii="Times New Roman" w:eastAsia="Times New Roman" w:hAnsi="Times New Roman" w:cs="Times New Roman"/>
    </w:rPr>
  </w:style>
  <w:style w:type="character" w:customStyle="1" w:styleId="bylinename-clfbpm">
    <w:name w:val="bylinename-clfbpm"/>
    <w:basedOn w:val="DefaultParagraphFont"/>
    <w:rsid w:val="00315CDD"/>
  </w:style>
  <w:style w:type="character" w:styleId="CommentReference">
    <w:name w:val="annotation reference"/>
    <w:basedOn w:val="DefaultParagraphFont"/>
    <w:uiPriority w:val="99"/>
    <w:unhideWhenUsed/>
    <w:rsid w:val="00315CDD"/>
    <w:rPr>
      <w:sz w:val="16"/>
      <w:szCs w:val="16"/>
    </w:rPr>
  </w:style>
  <w:style w:type="paragraph" w:styleId="CommentText">
    <w:name w:val="annotation text"/>
    <w:basedOn w:val="Normal"/>
    <w:link w:val="CommentTextChar"/>
    <w:uiPriority w:val="99"/>
    <w:unhideWhenUsed/>
    <w:rsid w:val="00315CDD"/>
    <w:rPr>
      <w:sz w:val="20"/>
      <w:szCs w:val="20"/>
    </w:rPr>
  </w:style>
  <w:style w:type="character" w:customStyle="1" w:styleId="CommentTextChar">
    <w:name w:val="Comment Text Char"/>
    <w:basedOn w:val="DefaultParagraphFont"/>
    <w:link w:val="CommentText"/>
    <w:uiPriority w:val="99"/>
    <w:rsid w:val="00315CDD"/>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315CDD"/>
    <w:rPr>
      <w:b/>
      <w:bCs/>
    </w:rPr>
  </w:style>
  <w:style w:type="character" w:customStyle="1" w:styleId="CommentSubjectChar">
    <w:name w:val="Comment Subject Char"/>
    <w:basedOn w:val="CommentTextChar"/>
    <w:link w:val="CommentSubject"/>
    <w:uiPriority w:val="99"/>
    <w:rsid w:val="00315CDD"/>
    <w:rPr>
      <w:rFonts w:ascii="Calibri" w:hAnsi="Calibri" w:cs="Calibri"/>
      <w:b/>
      <w:bCs/>
      <w:sz w:val="20"/>
      <w:szCs w:val="20"/>
    </w:rPr>
  </w:style>
  <w:style w:type="paragraph" w:customStyle="1" w:styleId="Emphasize">
    <w:name w:val="Emphasize"/>
    <w:basedOn w:val="Normal"/>
    <w:uiPriority w:val="7"/>
    <w:qFormat/>
    <w:rsid w:val="00315CD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table-captionlabel">
    <w:name w:val="table-caption__label"/>
    <w:basedOn w:val="DefaultParagraphFont"/>
    <w:rsid w:val="00315CDD"/>
  </w:style>
  <w:style w:type="character" w:customStyle="1" w:styleId="underline">
    <w:name w:val="underline"/>
    <w:qFormat/>
    <w:rsid w:val="00315CDD"/>
    <w:rPr>
      <w:u w:val="single"/>
    </w:rPr>
  </w:style>
  <w:style w:type="character" w:styleId="IntenseEmphasis">
    <w:name w:val="Intense Emphasis"/>
    <w:aliases w:val="Title Cha,cites Char Ch,Underline Cha,Cards + Font: 12 pt Char,9.5 p,cite,Heading 3 Char1 Char Char Char,9.5 ,Cites and Cards Char1,Bold Underlined Char1,Intense Emphasis11111,Intense Emphasi,Box Out,Italic,Underline1,ci1,9.5 pt,Bol,B1"/>
    <w:basedOn w:val="DefaultParagraphFont"/>
    <w:qFormat/>
    <w:rsid w:val="00315CDD"/>
    <w:rPr>
      <w:b w:val="0"/>
      <w:sz w:val="22"/>
      <w:u w:val="single"/>
    </w:rPr>
  </w:style>
  <w:style w:type="paragraph" w:customStyle="1" w:styleId="cardtext">
    <w:name w:val="card text"/>
    <w:basedOn w:val="Normal"/>
    <w:link w:val="cardtextChar"/>
    <w:qFormat/>
    <w:rsid w:val="00315CDD"/>
    <w:pPr>
      <w:ind w:left="288" w:right="288"/>
    </w:pPr>
  </w:style>
  <w:style w:type="character" w:customStyle="1" w:styleId="cardtextChar">
    <w:name w:val="card text Char"/>
    <w:basedOn w:val="DefaultParagraphFont"/>
    <w:link w:val="cardtext"/>
    <w:rsid w:val="00315CDD"/>
    <w:rPr>
      <w:rFonts w:ascii="Calibri" w:hAnsi="Calibri" w:cs="Calibri"/>
      <w:sz w:val="24"/>
    </w:rPr>
  </w:style>
  <w:style w:type="paragraph" w:customStyle="1" w:styleId="UnderlinePara">
    <w:name w:val="Underline Para"/>
    <w:basedOn w:val="Normal"/>
    <w:uiPriority w:val="6"/>
    <w:qFormat/>
    <w:rsid w:val="00315CDD"/>
    <w:pPr>
      <w:widowControl w:val="0"/>
      <w:suppressAutoHyphens/>
      <w:spacing w:after="200" w:line="256" w:lineRule="auto"/>
      <w:contextualSpacing/>
    </w:pPr>
    <w:rPr>
      <w:rFonts w:asciiTheme="minorHAnsi" w:hAnsiTheme="minorHAnsi"/>
      <w:u w:val="single"/>
    </w:rPr>
  </w:style>
  <w:style w:type="paragraph" w:customStyle="1" w:styleId="Underline2">
    <w:name w:val="Underline2"/>
    <w:basedOn w:val="Normal"/>
    <w:link w:val="Underline2Char"/>
    <w:uiPriority w:val="4"/>
    <w:qFormat/>
    <w:rsid w:val="00315CDD"/>
    <w:rPr>
      <w:rFonts w:eastAsia="Calibri"/>
      <w:u w:val="single"/>
    </w:rPr>
  </w:style>
  <w:style w:type="character" w:customStyle="1" w:styleId="Underline2Char">
    <w:name w:val="Underline2 Char"/>
    <w:link w:val="Underline2"/>
    <w:uiPriority w:val="4"/>
    <w:rsid w:val="00315CDD"/>
    <w:rPr>
      <w:rFonts w:ascii="Calibri" w:eastAsia="Calibri" w:hAnsi="Calibri" w:cs="Calibri"/>
      <w:sz w:val="24"/>
      <w:u w:val="single"/>
    </w:rPr>
  </w:style>
  <w:style w:type="character" w:customStyle="1" w:styleId="apple-converted-space">
    <w:name w:val="apple-converted-space"/>
    <w:basedOn w:val="DefaultParagraphFont"/>
    <w:rsid w:val="00315CDD"/>
  </w:style>
  <w:style w:type="character" w:customStyle="1" w:styleId="Style11pt">
    <w:name w:val="Style 11 pt"/>
    <w:basedOn w:val="DefaultParagraphFont"/>
    <w:rsid w:val="00315CDD"/>
    <w:rPr>
      <w:sz w:val="20"/>
    </w:rPr>
  </w:style>
  <w:style w:type="character" w:customStyle="1" w:styleId="Style11ptUnderline">
    <w:name w:val="Style 11 pt Underline"/>
    <w:rsid w:val="00315CDD"/>
    <w:rPr>
      <w:sz w:val="20"/>
      <w:u w:val="single"/>
    </w:rPr>
  </w:style>
  <w:style w:type="character" w:customStyle="1" w:styleId="UnderliningChar">
    <w:name w:val="Underlining Char"/>
    <w:link w:val="Underlining"/>
    <w:uiPriority w:val="99"/>
    <w:rsid w:val="00315CDD"/>
    <w:rPr>
      <w:rFonts w:ascii="Georgia" w:hAnsi="Georgia"/>
      <w:u w:val="single"/>
    </w:rPr>
  </w:style>
  <w:style w:type="paragraph" w:customStyle="1" w:styleId="Underlining">
    <w:name w:val="Underlining"/>
    <w:basedOn w:val="Normal"/>
    <w:next w:val="Normal"/>
    <w:link w:val="UnderliningChar"/>
    <w:uiPriority w:val="99"/>
    <w:qFormat/>
    <w:rsid w:val="00315CDD"/>
    <w:pPr>
      <w:widowControl w:val="0"/>
    </w:pPr>
    <w:rPr>
      <w:rFonts w:ascii="Georgia" w:hAnsi="Georgia" w:cstheme="minorBidi"/>
      <w:sz w:val="22"/>
      <w:u w:val="single"/>
    </w:rPr>
  </w:style>
  <w:style w:type="paragraph" w:customStyle="1" w:styleId="StyleStyle411pt">
    <w:name w:val="Style Style4 + 11 pt"/>
    <w:basedOn w:val="Normal"/>
    <w:link w:val="StyleStyle411ptChar"/>
    <w:qFormat/>
    <w:rsid w:val="00315CDD"/>
    <w:rPr>
      <w:rFonts w:eastAsia="Times New Roman"/>
      <w:u w:val="single"/>
    </w:rPr>
  </w:style>
  <w:style w:type="character" w:customStyle="1" w:styleId="StyleStyle411ptChar">
    <w:name w:val="Style Style4 + 11 pt Char"/>
    <w:basedOn w:val="DefaultParagraphFont"/>
    <w:link w:val="StyleStyle411pt"/>
    <w:rsid w:val="00315CDD"/>
    <w:rPr>
      <w:rFonts w:ascii="Calibri" w:eastAsia="Times New Roman" w:hAnsi="Calibri" w:cs="Calibri"/>
      <w:sz w:val="24"/>
      <w:u w:val="single"/>
    </w:rPr>
  </w:style>
  <w:style w:type="paragraph" w:customStyle="1" w:styleId="StyleStyle411ptBold">
    <w:name w:val="Style Style4 + 11 pt Bold"/>
    <w:basedOn w:val="Normal"/>
    <w:link w:val="StyleStyle411ptBoldChar"/>
    <w:qFormat/>
    <w:rsid w:val="00315CDD"/>
    <w:rPr>
      <w:rFonts w:eastAsia="Times New Roman"/>
      <w:b/>
      <w:bCs/>
      <w:u w:val="single"/>
    </w:rPr>
  </w:style>
  <w:style w:type="character" w:customStyle="1" w:styleId="StyleStyle411ptBoldChar">
    <w:name w:val="Style Style4 + 11 pt Bold Char"/>
    <w:basedOn w:val="DefaultParagraphFont"/>
    <w:link w:val="StyleStyle411ptBold"/>
    <w:rsid w:val="00315CDD"/>
    <w:rPr>
      <w:rFonts w:ascii="Calibri" w:eastAsia="Times New Roman" w:hAnsi="Calibri" w:cs="Calibri"/>
      <w:b/>
      <w:bCs/>
      <w:sz w:val="24"/>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315CDD"/>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315CDD"/>
    <w:rPr>
      <w:rFonts w:ascii="Calibri" w:eastAsia="Times New Roman" w:hAnsi="Calibri" w:cs="Calibri"/>
      <w:sz w:val="24"/>
      <w:u w:val="single"/>
      <w:bdr w:val="single" w:sz="4" w:space="0" w:color="auto"/>
    </w:rPr>
  </w:style>
  <w:style w:type="character" w:customStyle="1" w:styleId="StyleUnderlinePatternClearYellow">
    <w:name w:val="Style Underline Pattern: Clear (Yellow)"/>
    <w:basedOn w:val="DefaultParagraphFont"/>
    <w:rsid w:val="00315CDD"/>
    <w:rPr>
      <w:u w:val="single"/>
      <w:shd w:val="clear" w:color="auto" w:fill="00FF00"/>
    </w:rPr>
  </w:style>
  <w:style w:type="character" w:customStyle="1" w:styleId="Style1Char">
    <w:name w:val="Style1 Char"/>
    <w:rsid w:val="00315CDD"/>
    <w:rPr>
      <w:rFonts w:ascii="Times New Roman" w:eastAsia="SimSun" w:hAnsi="Times New Roman" w:cs="Times New Roman"/>
      <w:sz w:val="20"/>
      <w:szCs w:val="24"/>
      <w:u w:val="single"/>
      <w:lang w:eastAsia="zh-CN"/>
    </w:rPr>
  </w:style>
  <w:style w:type="paragraph" w:customStyle="1" w:styleId="Style4">
    <w:name w:val="Style4"/>
    <w:basedOn w:val="Normal"/>
    <w:link w:val="Style4Char"/>
    <w:qFormat/>
    <w:rsid w:val="00315CDD"/>
    <w:rPr>
      <w:rFonts w:eastAsia="Times New Roman"/>
      <w:u w:val="single"/>
    </w:rPr>
  </w:style>
  <w:style w:type="character" w:customStyle="1" w:styleId="Style4Char">
    <w:name w:val="Style4 Char"/>
    <w:link w:val="Style4"/>
    <w:rsid w:val="00315CDD"/>
    <w:rPr>
      <w:rFonts w:ascii="Calibri" w:eastAsia="Times New Roman" w:hAnsi="Calibri" w:cs="Calibri"/>
      <w:sz w:val="24"/>
      <w:u w:val="single"/>
    </w:rPr>
  </w:style>
  <w:style w:type="character" w:customStyle="1" w:styleId="cardChar">
    <w:name w:val="card Char"/>
    <w:aliases w:val="Bold Cite Char Char,Speed Cite Char"/>
    <w:rsid w:val="00315CDD"/>
    <w:rPr>
      <w:rFonts w:ascii="Times New Roman" w:eastAsia="Times New Roman" w:hAnsi="Times New Roman" w:cs="Times New Roman"/>
      <w:sz w:val="20"/>
    </w:rPr>
  </w:style>
  <w:style w:type="character" w:customStyle="1" w:styleId="apple-style-span">
    <w:name w:val="apple-style-span"/>
    <w:rsid w:val="00315CDD"/>
  </w:style>
  <w:style w:type="paragraph" w:customStyle="1" w:styleId="StyleUnderlined11pt">
    <w:name w:val="Style Underlined + 11 pt"/>
    <w:basedOn w:val="Normal"/>
    <w:link w:val="StyleUnderlined11ptChar"/>
    <w:qFormat/>
    <w:rsid w:val="00315CDD"/>
    <w:rPr>
      <w:rFonts w:eastAsia="Times New Roman"/>
      <w:u w:val="single"/>
      <w:lang w:eastAsia="zh-CN"/>
    </w:rPr>
  </w:style>
  <w:style w:type="character" w:customStyle="1" w:styleId="StyleUnderlined11ptChar">
    <w:name w:val="Style Underlined + 11 pt Char"/>
    <w:basedOn w:val="DefaultParagraphFont"/>
    <w:link w:val="StyleUnderlined11pt"/>
    <w:rsid w:val="00315CDD"/>
    <w:rPr>
      <w:rFonts w:ascii="Calibri" w:eastAsia="Times New Roman" w:hAnsi="Calibri" w:cs="Calibri"/>
      <w:sz w:val="24"/>
      <w:u w:val="single"/>
      <w:lang w:eastAsia="zh-CN"/>
    </w:rPr>
  </w:style>
  <w:style w:type="character" w:customStyle="1" w:styleId="StyleThickunderline1">
    <w:name w:val="Style Thick underline1"/>
    <w:basedOn w:val="DefaultParagraphFont"/>
    <w:rsid w:val="00315CDD"/>
    <w:rPr>
      <w:u w:val="single"/>
    </w:rPr>
  </w:style>
  <w:style w:type="character" w:customStyle="1" w:styleId="post-author">
    <w:name w:val="post-author"/>
    <w:basedOn w:val="DefaultParagraphFont"/>
    <w:rsid w:val="00315CDD"/>
  </w:style>
  <w:style w:type="paragraph" w:customStyle="1" w:styleId="StyleUnderlineChar11pt">
    <w:name w:val="Style Underline Char + 11 pt"/>
    <w:basedOn w:val="Normal"/>
    <w:link w:val="StyleUnderlineChar11ptChar"/>
    <w:qFormat/>
    <w:rsid w:val="00315CDD"/>
    <w:rPr>
      <w:rFonts w:eastAsia="Times New Roman"/>
      <w:u w:val="single"/>
    </w:rPr>
  </w:style>
  <w:style w:type="character" w:customStyle="1" w:styleId="StyleUnderlineChar11ptChar">
    <w:name w:val="Style Underline Char + 11 pt Char"/>
    <w:link w:val="StyleUnderlineChar11pt"/>
    <w:rsid w:val="00315CDD"/>
    <w:rPr>
      <w:rFonts w:ascii="Calibri" w:eastAsia="Times New Roman" w:hAnsi="Calibri" w:cs="Calibri"/>
      <w:sz w:val="24"/>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315CDD"/>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15CDD"/>
    <w:rPr>
      <w:rFonts w:ascii="Calibri" w:eastAsia="Times New Roman" w:hAnsi="Calibri" w:cs="Calibri"/>
      <w:sz w:val="24"/>
      <w:u w:val="single"/>
      <w:bdr w:val="single" w:sz="4" w:space="0" w:color="auto"/>
    </w:rPr>
  </w:style>
  <w:style w:type="character" w:customStyle="1" w:styleId="StyleStyle11ptBoldUnderlineBorderSinglesolidlineAuto">
    <w:name w:val="Style Style 11 pt Bold Underline Border: : (Single solid line Auto ..."/>
    <w:basedOn w:val="DefaultParagraphFont"/>
    <w:rsid w:val="00315CDD"/>
    <w:rPr>
      <w:rFonts w:ascii="Times New Roman" w:hAnsi="Times New Roman"/>
      <w:b/>
      <w:bCs/>
      <w:sz w:val="20"/>
      <w:u w:val="none"/>
      <w:bdr w:val="none" w:sz="0" w:space="0" w:color="auto"/>
    </w:rPr>
  </w:style>
  <w:style w:type="character" w:customStyle="1" w:styleId="Style11ptBoldUnderline">
    <w:name w:val="Style 11 pt Bold Underline"/>
    <w:rsid w:val="00315CDD"/>
    <w:rPr>
      <w:b/>
      <w:bCs/>
      <w:sz w:val="20"/>
      <w:u w:val="single"/>
    </w:rPr>
  </w:style>
  <w:style w:type="character" w:customStyle="1" w:styleId="Style11ptUnderlineBorderSinglesolidlineAuto05pt">
    <w:name w:val="Style 11 pt Underline Border: : (Single solid line Auto  0.5 pt..."/>
    <w:rsid w:val="00315CDD"/>
    <w:rPr>
      <w:sz w:val="20"/>
      <w:u w:val="single"/>
      <w:bdr w:val="single" w:sz="4" w:space="0" w:color="auto"/>
    </w:rPr>
  </w:style>
  <w:style w:type="paragraph" w:customStyle="1" w:styleId="StyleUnderlineChar11ptBold">
    <w:name w:val="Style Underline Char + 11 pt Bold"/>
    <w:basedOn w:val="Normal"/>
    <w:link w:val="StyleUnderlineChar11ptBoldChar"/>
    <w:qFormat/>
    <w:rsid w:val="00315CDD"/>
    <w:rPr>
      <w:rFonts w:eastAsia="Times New Roman"/>
      <w:b/>
      <w:bCs/>
      <w:u w:val="single"/>
    </w:rPr>
  </w:style>
  <w:style w:type="character" w:customStyle="1" w:styleId="StyleUnderlineChar11ptBoldChar">
    <w:name w:val="Style Underline Char + 11 pt Bold Char"/>
    <w:basedOn w:val="DefaultParagraphFont"/>
    <w:link w:val="StyleUnderlineChar11ptBold"/>
    <w:rsid w:val="00315CDD"/>
    <w:rPr>
      <w:rFonts w:ascii="Calibri" w:eastAsia="Times New Roman" w:hAnsi="Calibri" w:cs="Calibri"/>
      <w:b/>
      <w:bCs/>
      <w:sz w:val="24"/>
      <w:u w:val="single"/>
    </w:rPr>
  </w:style>
  <w:style w:type="paragraph" w:customStyle="1" w:styleId="MinimizedText">
    <w:name w:val="Minimized Text"/>
    <w:link w:val="MinimizedTextChar"/>
    <w:qFormat/>
    <w:rsid w:val="00315CDD"/>
    <w:pPr>
      <w:spacing w:line="240" w:lineRule="auto"/>
    </w:pPr>
    <w:rPr>
      <w:rFonts w:eastAsia="Times New Roman"/>
      <w:sz w:val="16"/>
      <w:szCs w:val="24"/>
    </w:rPr>
  </w:style>
  <w:style w:type="character" w:customStyle="1" w:styleId="MinimizedTextChar">
    <w:name w:val="Minimized Text Char"/>
    <w:link w:val="MinimizedText"/>
    <w:rsid w:val="00315CDD"/>
    <w:rPr>
      <w:rFonts w:eastAsia="Times New Roman"/>
      <w:sz w:val="16"/>
      <w:szCs w:val="24"/>
    </w:rPr>
  </w:style>
  <w:style w:type="character" w:customStyle="1" w:styleId="StyleUnderlineChar6CharCharCharCharCharCharCharChar11">
    <w:name w:val="Style Underline Char6 Char Char Char Char Char Char Char Char + 11 ..."/>
    <w:rsid w:val="00315CD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15CD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15CD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15CDD"/>
    <w:rPr>
      <w:sz w:val="20"/>
      <w:szCs w:val="24"/>
      <w:u w:val="single"/>
      <w:bdr w:val="single" w:sz="4" w:space="0" w:color="auto"/>
      <w:lang w:val="en-US" w:eastAsia="en-US" w:bidi="ar-SA"/>
    </w:rPr>
  </w:style>
  <w:style w:type="paragraph" w:customStyle="1" w:styleId="Tag2">
    <w:name w:val="Tag2"/>
    <w:basedOn w:val="Normal"/>
    <w:autoRedefine/>
    <w:uiPriority w:val="99"/>
    <w:qFormat/>
    <w:rsid w:val="00315CDD"/>
    <w:rPr>
      <w:b/>
    </w:rPr>
  </w:style>
  <w:style w:type="character" w:customStyle="1" w:styleId="UnderlineCharChar">
    <w:name w:val="Underline Char Char"/>
    <w:aliases w:val="Cite Char1,Char Char Char1,Char Char Char Char Char Char Char Char Char, Char Char Char Char Char Char Char Char Char2"/>
    <w:qFormat/>
    <w:rsid w:val="00315CDD"/>
    <w:rPr>
      <w:rFonts w:ascii="Calibri" w:eastAsia="Times New Roman" w:hAnsi="Calibri"/>
      <w:szCs w:val="24"/>
      <w:u w:val="single"/>
    </w:rPr>
  </w:style>
  <w:style w:type="paragraph" w:customStyle="1" w:styleId="StyleUnderlineChar11pt3">
    <w:name w:val="Style Underline Char + 11 pt3"/>
    <w:link w:val="StyleUnderlineChar11pt3Char"/>
    <w:qFormat/>
    <w:rsid w:val="00315CDD"/>
    <w:rPr>
      <w:rFonts w:ascii="Calibri" w:eastAsia="Times New Roman" w:hAnsi="Calibri"/>
      <w:szCs w:val="24"/>
      <w:u w:val="single"/>
    </w:rPr>
  </w:style>
  <w:style w:type="character" w:customStyle="1" w:styleId="StyleUnderlineChar11pt3Char">
    <w:name w:val="Style Underline Char + 11 pt3 Char"/>
    <w:basedOn w:val="UnderlineCharChar"/>
    <w:link w:val="StyleUnderlineChar11pt3"/>
    <w:rsid w:val="00315CDD"/>
    <w:rPr>
      <w:rFonts w:ascii="Calibri" w:eastAsia="Times New Roman" w:hAnsi="Calibri"/>
      <w:szCs w:val="24"/>
      <w:u w:val="single"/>
    </w:rPr>
  </w:style>
  <w:style w:type="character" w:customStyle="1" w:styleId="UnderlineBold">
    <w:name w:val="Underline + Bold"/>
    <w:uiPriority w:val="1"/>
    <w:qFormat/>
    <w:rsid w:val="00315CDD"/>
    <w:rPr>
      <w:b/>
      <w:sz w:val="20"/>
      <w:u w:val="single"/>
    </w:rPr>
  </w:style>
  <w:style w:type="paragraph" w:customStyle="1" w:styleId="TagText">
    <w:name w:val="TagText"/>
    <w:basedOn w:val="Normal"/>
    <w:uiPriority w:val="99"/>
    <w:qFormat/>
    <w:rsid w:val="00315CDD"/>
    <w:rPr>
      <w:b/>
    </w:rPr>
  </w:style>
  <w:style w:type="character" w:customStyle="1" w:styleId="Heading3CharCharCharChar">
    <w:name w:val="Heading 3 Char Char Char Char"/>
    <w:rsid w:val="00315CDD"/>
    <w:rPr>
      <w:rFonts w:cs="Arial"/>
      <w:bCs/>
      <w:szCs w:val="26"/>
      <w:u w:val="single"/>
      <w:lang w:val="en-US" w:eastAsia="en-US" w:bidi="ar-SA"/>
    </w:rPr>
  </w:style>
  <w:style w:type="character" w:customStyle="1" w:styleId="term">
    <w:name w:val="term"/>
    <w:rsid w:val="00315CDD"/>
  </w:style>
  <w:style w:type="character" w:customStyle="1" w:styleId="caps">
    <w:name w:val="caps"/>
    <w:basedOn w:val="DefaultParagraphFont"/>
    <w:rsid w:val="00315CDD"/>
  </w:style>
  <w:style w:type="character" w:customStyle="1" w:styleId="UnderlineChar1">
    <w:name w:val="Underline Char1"/>
    <w:basedOn w:val="DefaultParagraphFont"/>
    <w:locked/>
    <w:rsid w:val="00315CDD"/>
    <w:rPr>
      <w:rFonts w:ascii="Arial Narrow" w:hAnsi="Arial Narrow"/>
      <w:szCs w:val="24"/>
      <w:u w:val="single"/>
      <w:lang w:val="en-US" w:eastAsia="en-US" w:bidi="ar-SA"/>
    </w:rPr>
  </w:style>
  <w:style w:type="character" w:customStyle="1" w:styleId="pmterms1">
    <w:name w:val="pmterms1"/>
    <w:basedOn w:val="DefaultParagraphFont"/>
    <w:rsid w:val="00315CDD"/>
  </w:style>
  <w:style w:type="paragraph" w:customStyle="1" w:styleId="StyleStyle411ptBoldBorderSinglesolidlineAuto0">
    <w:name w:val="Style Style4 + 11 pt Bold Border: : (Single solid line Auto  0...."/>
    <w:basedOn w:val="Style4"/>
    <w:link w:val="StyleStyle411ptBoldBorderSinglesolidlineAuto0Char"/>
    <w:qFormat/>
    <w:rsid w:val="00315CDD"/>
    <w:rPr>
      <w:b/>
      <w:bCs/>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15CDD"/>
    <w:rPr>
      <w:rFonts w:ascii="Calibri" w:eastAsia="Times New Roman" w:hAnsi="Calibri" w:cs="Calibri"/>
      <w:b/>
      <w:bCs/>
      <w:sz w:val="24"/>
      <w:u w:val="single"/>
      <w:bdr w:val="single" w:sz="4" w:space="0" w:color="auto"/>
    </w:rPr>
  </w:style>
  <w:style w:type="paragraph" w:customStyle="1" w:styleId="Small">
    <w:name w:val="Small"/>
    <w:basedOn w:val="Normal"/>
    <w:uiPriority w:val="99"/>
    <w:qFormat/>
    <w:rsid w:val="00315CDD"/>
    <w:rPr>
      <w:rFonts w:ascii="Times" w:eastAsia="Times New Roman" w:hAnsi="Times"/>
      <w:sz w:val="16"/>
    </w:rPr>
  </w:style>
  <w:style w:type="character" w:styleId="Strong">
    <w:name w:val="Strong"/>
    <w:aliases w:val="8 pt font,Citation Char Char1 Char Char Char Char Char,Cut,Small 1"/>
    <w:uiPriority w:val="22"/>
    <w:qFormat/>
    <w:rsid w:val="00315CDD"/>
    <w:rPr>
      <w:b/>
      <w:bCs/>
    </w:rPr>
  </w:style>
  <w:style w:type="paragraph" w:customStyle="1" w:styleId="CARD">
    <w:name w:val="CARD"/>
    <w:basedOn w:val="Normal"/>
    <w:link w:val="CARDChar0"/>
    <w:qFormat/>
    <w:rsid w:val="00315CDD"/>
    <w:rPr>
      <w:rFonts w:eastAsia="Times New Roman"/>
      <w:u w:val="single"/>
    </w:rPr>
  </w:style>
  <w:style w:type="character" w:customStyle="1" w:styleId="CARDChar0">
    <w:name w:val="CARD Char"/>
    <w:link w:val="CARD"/>
    <w:rsid w:val="00315CDD"/>
    <w:rPr>
      <w:rFonts w:ascii="Calibri" w:eastAsia="Times New Roman" w:hAnsi="Calibri" w:cs="Calibri"/>
      <w:sz w:val="24"/>
      <w:u w:val="single"/>
    </w:rPr>
  </w:style>
  <w:style w:type="character" w:customStyle="1" w:styleId="addmd">
    <w:name w:val="addmd"/>
    <w:basedOn w:val="DefaultParagraphFont"/>
    <w:rsid w:val="00315CDD"/>
  </w:style>
  <w:style w:type="character" w:customStyle="1" w:styleId="Brief-Smalltext">
    <w:name w:val="Brief - Small text"/>
    <w:basedOn w:val="CommentReference"/>
    <w:rsid w:val="00315CDD"/>
    <w:rPr>
      <w:sz w:val="14"/>
      <w:szCs w:val="18"/>
    </w:rPr>
  </w:style>
  <w:style w:type="character" w:customStyle="1" w:styleId="beriefunderline">
    <w:name w:val="berief = underline"/>
    <w:basedOn w:val="DefaultParagraphFont"/>
    <w:rsid w:val="00315CDD"/>
    <w:rPr>
      <w:rFonts w:eastAsia="Times New Roman"/>
      <w:sz w:val="20"/>
      <w:u w:val="single"/>
    </w:rPr>
  </w:style>
  <w:style w:type="character" w:customStyle="1" w:styleId="Emph">
    <w:name w:val="Emph"/>
    <w:uiPriority w:val="1"/>
    <w:qFormat/>
    <w:rsid w:val="00315CDD"/>
    <w:rPr>
      <w:rFonts w:ascii="Arial" w:hAnsi="Arial"/>
      <w:b/>
      <w:sz w:val="20"/>
      <w:u w:val="single"/>
      <w:bdr w:val="single" w:sz="8" w:space="0" w:color="auto"/>
    </w:rPr>
  </w:style>
  <w:style w:type="character" w:customStyle="1" w:styleId="Boxed">
    <w:name w:val="Boxed"/>
    <w:qFormat/>
    <w:rsid w:val="00315CDD"/>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15CDD"/>
    <w:pPr>
      <w:spacing w:after="0" w:line="240" w:lineRule="auto"/>
    </w:pPr>
    <w:rPr>
      <w:sz w:val="20"/>
      <w:u w:val="single"/>
    </w:rPr>
  </w:style>
  <w:style w:type="paragraph" w:customStyle="1" w:styleId="Cards">
    <w:name w:val="Cards"/>
    <w:next w:val="Normal"/>
    <w:link w:val="CardsChar"/>
    <w:qFormat/>
    <w:rsid w:val="00315CDD"/>
    <w:pPr>
      <w:spacing w:after="0" w:line="240" w:lineRule="auto"/>
      <w:jc w:val="both"/>
    </w:pPr>
    <w:rPr>
      <w:rFonts w:ascii="Times New Roman" w:eastAsia="Calibri" w:hAnsi="Times New Roman" w:cs="Times New Roman"/>
      <w:sz w:val="20"/>
      <w:szCs w:val="20"/>
    </w:rPr>
  </w:style>
  <w:style w:type="character" w:customStyle="1" w:styleId="CardsChar">
    <w:name w:val="Cards Char"/>
    <w:link w:val="Cards"/>
    <w:rsid w:val="00315CDD"/>
    <w:rPr>
      <w:rFonts w:ascii="Times New Roman" w:eastAsia="Calibri" w:hAnsi="Times New Roman" w:cs="Times New Roman"/>
      <w:sz w:val="20"/>
      <w:szCs w:val="20"/>
    </w:rPr>
  </w:style>
  <w:style w:type="character" w:customStyle="1" w:styleId="CardsFont12pt0">
    <w:name w:val="Cards + Font 12pt"/>
    <w:uiPriority w:val="1"/>
    <w:rsid w:val="00315CDD"/>
    <w:rPr>
      <w:rFonts w:ascii="Times New Roman" w:hAnsi="Times New Roman"/>
      <w:sz w:val="24"/>
      <w:u w:val="single"/>
      <w:lang w:val="en-US" w:eastAsia="en-US" w:bidi="ar-SA"/>
    </w:rPr>
  </w:style>
  <w:style w:type="character" w:customStyle="1" w:styleId="StyleBold">
    <w:name w:val="Style Bold"/>
    <w:basedOn w:val="DefaultParagraphFont"/>
    <w:uiPriority w:val="9"/>
    <w:semiHidden/>
    <w:qFormat/>
    <w:rsid w:val="00315CDD"/>
    <w:rPr>
      <w:rFonts w:ascii="Arial" w:hAnsi="Arial"/>
      <w:b/>
      <w:bCs/>
      <w:sz w:val="20"/>
      <w:u w:val="single"/>
    </w:rPr>
  </w:style>
  <w:style w:type="paragraph" w:styleId="BalloonText">
    <w:name w:val="Balloon Text"/>
    <w:basedOn w:val="Normal"/>
    <w:link w:val="BalloonTextChar"/>
    <w:uiPriority w:val="99"/>
    <w:unhideWhenUsed/>
    <w:rsid w:val="00315CDD"/>
    <w:rPr>
      <w:rFonts w:ascii="Segoe UI" w:hAnsi="Segoe UI" w:cs="Segoe UI"/>
      <w:sz w:val="18"/>
      <w:szCs w:val="18"/>
    </w:rPr>
  </w:style>
  <w:style w:type="character" w:customStyle="1" w:styleId="BalloonTextChar">
    <w:name w:val="Balloon Text Char"/>
    <w:basedOn w:val="DefaultParagraphFont"/>
    <w:link w:val="BalloonText"/>
    <w:uiPriority w:val="99"/>
    <w:rsid w:val="00315CDD"/>
    <w:rPr>
      <w:rFonts w:ascii="Segoe UI" w:hAnsi="Segoe UI" w:cs="Segoe UI"/>
      <w:sz w:val="18"/>
      <w:szCs w:val="18"/>
    </w:rPr>
  </w:style>
  <w:style w:type="paragraph" w:customStyle="1" w:styleId="Cite2">
    <w:name w:val="Cite 2"/>
    <w:basedOn w:val="Normal"/>
    <w:uiPriority w:val="99"/>
    <w:qFormat/>
    <w:rsid w:val="00315CDD"/>
    <w:rPr>
      <w:rFonts w:eastAsia="Calibri"/>
      <w:b/>
      <w:u w:val="single"/>
    </w:rPr>
  </w:style>
  <w:style w:type="paragraph" w:styleId="ListBullet">
    <w:name w:val="List Bullet"/>
    <w:basedOn w:val="Normal"/>
    <w:link w:val="ListBulletChar"/>
    <w:uiPriority w:val="99"/>
    <w:unhideWhenUsed/>
    <w:rsid w:val="00315CDD"/>
    <w:pPr>
      <w:tabs>
        <w:tab w:val="num" w:pos="360"/>
      </w:tabs>
      <w:ind w:left="360" w:hanging="360"/>
      <w:contextualSpacing/>
    </w:pPr>
  </w:style>
  <w:style w:type="paragraph" w:customStyle="1" w:styleId="Analytic">
    <w:name w:val="Analytic"/>
    <w:basedOn w:val="Normal"/>
    <w:link w:val="AnalyticChar"/>
    <w:uiPriority w:val="4"/>
    <w:qFormat/>
    <w:rsid w:val="00315CDD"/>
    <w:pPr>
      <w:spacing w:before="40"/>
      <w:outlineLvl w:val="3"/>
    </w:pPr>
    <w:rPr>
      <w:b/>
      <w:sz w:val="26"/>
    </w:rPr>
  </w:style>
  <w:style w:type="character" w:customStyle="1" w:styleId="AnalyticChar">
    <w:name w:val="Analytic Char"/>
    <w:basedOn w:val="DefaultParagraphFont"/>
    <w:link w:val="Analytic"/>
    <w:uiPriority w:val="4"/>
    <w:rsid w:val="00315CDD"/>
    <w:rPr>
      <w:rFonts w:ascii="Calibri" w:hAnsi="Calibri" w:cs="Calibri"/>
      <w:b/>
      <w:sz w:val="26"/>
    </w:rPr>
  </w:style>
  <w:style w:type="character" w:customStyle="1" w:styleId="CommentSubjectChar1">
    <w:name w:val="Comment Subject Char1"/>
    <w:basedOn w:val="CommentTextChar"/>
    <w:uiPriority w:val="99"/>
    <w:rsid w:val="00315CDD"/>
    <w:rPr>
      <w:rFonts w:ascii="Arial" w:hAnsi="Arial" w:cs="Arial"/>
      <w:b/>
      <w:bCs/>
      <w:sz w:val="20"/>
      <w:szCs w:val="20"/>
    </w:rPr>
  </w:style>
  <w:style w:type="paragraph" w:customStyle="1" w:styleId="CiteSpacing">
    <w:name w:val="Cite Spacing"/>
    <w:basedOn w:val="Normal"/>
    <w:uiPriority w:val="4"/>
    <w:qFormat/>
    <w:rsid w:val="00315CDD"/>
    <w:pPr>
      <w:spacing w:before="60" w:after="60"/>
    </w:pPr>
  </w:style>
  <w:style w:type="character" w:customStyle="1" w:styleId="qlabel">
    <w:name w:val="q_label"/>
    <w:basedOn w:val="DefaultParagraphFont"/>
    <w:rsid w:val="00315CDD"/>
  </w:style>
  <w:style w:type="character" w:customStyle="1" w:styleId="alabel">
    <w:name w:val="a_label"/>
    <w:basedOn w:val="DefaultParagraphFont"/>
    <w:rsid w:val="00315CDD"/>
  </w:style>
  <w:style w:type="character" w:customStyle="1" w:styleId="a">
    <w:name w:val="a"/>
    <w:basedOn w:val="DefaultParagraphFont"/>
    <w:rsid w:val="00315CDD"/>
  </w:style>
  <w:style w:type="paragraph" w:customStyle="1" w:styleId="BoldUnderline">
    <w:name w:val="BoldUnderline"/>
    <w:basedOn w:val="Normal"/>
    <w:link w:val="BoldUnderlineChar"/>
    <w:qFormat/>
    <w:rsid w:val="00315CDD"/>
    <w:rPr>
      <w:rFonts w:eastAsia="Times New Roman"/>
      <w:b/>
      <w:u w:val="single"/>
    </w:rPr>
  </w:style>
  <w:style w:type="character" w:customStyle="1" w:styleId="BoldUnderlineChar">
    <w:name w:val="BoldUnderline Char"/>
    <w:basedOn w:val="DefaultParagraphFont"/>
    <w:link w:val="BoldUnderline"/>
    <w:rsid w:val="00315CDD"/>
    <w:rPr>
      <w:rFonts w:ascii="Calibri" w:eastAsia="Times New Roman" w:hAnsi="Calibri" w:cs="Calibri"/>
      <w:b/>
      <w:sz w:val="24"/>
      <w:u w:val="single"/>
    </w:rPr>
  </w:style>
  <w:style w:type="character" w:styleId="PlaceholderText">
    <w:name w:val="Placeholder Text"/>
    <w:basedOn w:val="DefaultParagraphFont"/>
    <w:uiPriority w:val="99"/>
    <w:unhideWhenUsed/>
    <w:rsid w:val="00315CDD"/>
    <w:rPr>
      <w:color w:val="808080"/>
    </w:rPr>
  </w:style>
  <w:style w:type="character" w:customStyle="1" w:styleId="BalloonTextChar1">
    <w:name w:val="Balloon Text Char1"/>
    <w:basedOn w:val="DefaultParagraphFont"/>
    <w:uiPriority w:val="99"/>
    <w:rsid w:val="00315CDD"/>
    <w:rPr>
      <w:rFonts w:ascii="Segoe UI" w:hAnsi="Segoe UI" w:cs="Segoe UI"/>
      <w:sz w:val="18"/>
      <w:szCs w:val="18"/>
    </w:rPr>
  </w:style>
  <w:style w:type="character" w:customStyle="1" w:styleId="CommentTextChar1">
    <w:name w:val="Comment Text Char1"/>
    <w:basedOn w:val="DefaultParagraphFont"/>
    <w:uiPriority w:val="99"/>
    <w:rsid w:val="00315CDD"/>
    <w:rPr>
      <w:rFonts w:ascii="Arial Narrow" w:hAnsi="Arial Narrow"/>
      <w:sz w:val="20"/>
      <w:szCs w:val="20"/>
    </w:rPr>
  </w:style>
  <w:style w:type="character" w:customStyle="1" w:styleId="Heading3CharCharCharChar2">
    <w:name w:val="Heading 3 Char Char Char Char2"/>
    <w:basedOn w:val="DefaultParagraphFont"/>
    <w:rsid w:val="00315CDD"/>
    <w:rPr>
      <w:rFonts w:ascii="Arial" w:hAnsi="Arial" w:cs="Arial" w:hint="default"/>
      <w:bCs/>
      <w:szCs w:val="26"/>
      <w:u w:val="single"/>
      <w:lang w:val="en-US" w:eastAsia="en-US" w:bidi="ar-SA"/>
    </w:rPr>
  </w:style>
  <w:style w:type="character" w:customStyle="1" w:styleId="StyleStyleUnderline411pt">
    <w:name w:val="Style Style Underline4 + 11 pt"/>
    <w:basedOn w:val="DefaultParagraphFont"/>
    <w:rsid w:val="00315CDD"/>
    <w:rPr>
      <w:sz w:val="20"/>
      <w:u w:val="single"/>
    </w:rPr>
  </w:style>
  <w:style w:type="character" w:customStyle="1" w:styleId="StyleStyleUnderline411ptBold">
    <w:name w:val="Style Style Underline4 + 11 pt Bold"/>
    <w:basedOn w:val="DefaultParagraphFont"/>
    <w:rsid w:val="00315CDD"/>
    <w:rPr>
      <w:b/>
      <w:bCs/>
      <w:sz w:val="20"/>
      <w:u w:val="single"/>
    </w:rPr>
  </w:style>
  <w:style w:type="character" w:customStyle="1" w:styleId="StyleStyleUnderline311pt">
    <w:name w:val="Style Style Underline3 + 11 pt"/>
    <w:basedOn w:val="DefaultParagraphFont"/>
    <w:rsid w:val="00315CDD"/>
    <w:rPr>
      <w:sz w:val="20"/>
      <w:u w:val="single"/>
    </w:rPr>
  </w:style>
  <w:style w:type="character" w:customStyle="1" w:styleId="StyleStyleUnderline311ptBold">
    <w:name w:val="Style Style Underline3 + 11 pt Bold"/>
    <w:basedOn w:val="DefaultParagraphFont"/>
    <w:rsid w:val="00315CDD"/>
    <w:rPr>
      <w:b/>
      <w:bCs/>
      <w:sz w:val="20"/>
      <w:u w:val="single"/>
    </w:rPr>
  </w:style>
  <w:style w:type="character" w:customStyle="1" w:styleId="StyleUnderline3">
    <w:name w:val="Style Underline3"/>
    <w:basedOn w:val="DefaultParagraphFont"/>
    <w:rsid w:val="00315CDD"/>
    <w:rPr>
      <w:u w:val="single"/>
    </w:rPr>
  </w:style>
  <w:style w:type="character" w:customStyle="1" w:styleId="Style1Char1">
    <w:name w:val="Style1 Char1"/>
    <w:basedOn w:val="DefaultParagraphFont"/>
    <w:rsid w:val="00315CDD"/>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315CDD"/>
  </w:style>
  <w:style w:type="paragraph" w:customStyle="1" w:styleId="StyleStyle112pt">
    <w:name w:val="Style Style1 + 12 pt"/>
    <w:basedOn w:val="Normal"/>
    <w:link w:val="StyleStyle112ptChar"/>
    <w:qFormat/>
    <w:rsid w:val="00315CDD"/>
    <w:rPr>
      <w:rFonts w:eastAsia="SimSun"/>
      <w:u w:val="single"/>
      <w:lang w:eastAsia="zh-CN"/>
    </w:rPr>
  </w:style>
  <w:style w:type="character" w:customStyle="1" w:styleId="StyleStyle112ptChar">
    <w:name w:val="Style Style1 + 12 pt Char"/>
    <w:basedOn w:val="DefaultParagraphFont"/>
    <w:link w:val="StyleStyle112pt"/>
    <w:rsid w:val="00315CDD"/>
    <w:rPr>
      <w:rFonts w:ascii="Calibri" w:eastAsia="SimSun" w:hAnsi="Calibri" w:cs="Calibri"/>
      <w:sz w:val="24"/>
      <w:u w:val="single"/>
      <w:lang w:eastAsia="zh-CN"/>
    </w:rPr>
  </w:style>
  <w:style w:type="character" w:customStyle="1" w:styleId="UnresolvedMention1">
    <w:name w:val="Unresolved Mention1"/>
    <w:basedOn w:val="DefaultParagraphFont"/>
    <w:uiPriority w:val="99"/>
    <w:unhideWhenUsed/>
    <w:rsid w:val="00315CDD"/>
    <w:rPr>
      <w:color w:val="605E5C"/>
      <w:shd w:val="clear" w:color="auto" w:fill="E1DFDD"/>
    </w:rPr>
  </w:style>
  <w:style w:type="paragraph" w:customStyle="1" w:styleId="Nothing">
    <w:name w:val="Nothing"/>
    <w:link w:val="NothingChar"/>
    <w:uiPriority w:val="99"/>
    <w:qFormat/>
    <w:rsid w:val="00315CDD"/>
    <w:pPr>
      <w:spacing w:after="0" w:line="240" w:lineRule="auto"/>
      <w:jc w:val="both"/>
    </w:pPr>
    <w:rPr>
      <w:rFonts w:ascii="Times New Roman" w:eastAsia="Calibri" w:hAnsi="Times New Roman" w:cs="Times New Roman"/>
      <w:sz w:val="20"/>
      <w:szCs w:val="20"/>
    </w:rPr>
  </w:style>
  <w:style w:type="character" w:customStyle="1" w:styleId="NothingChar">
    <w:name w:val="Nothing Char"/>
    <w:basedOn w:val="DefaultParagraphFont"/>
    <w:link w:val="Nothing"/>
    <w:uiPriority w:val="99"/>
    <w:rsid w:val="00315CDD"/>
    <w:rPr>
      <w:rFonts w:ascii="Times New Roman" w:eastAsia="Calibri" w:hAnsi="Times New Roman" w:cs="Times New Roman"/>
      <w:sz w:val="20"/>
      <w:szCs w:val="20"/>
    </w:rPr>
  </w:style>
  <w:style w:type="paragraph" w:customStyle="1" w:styleId="AuthorDate">
    <w:name w:val="AuthorDate"/>
    <w:next w:val="Nothing"/>
    <w:link w:val="AuthorDateChar"/>
    <w:qFormat/>
    <w:rsid w:val="00315CDD"/>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315CDD"/>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315CDD"/>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315CDD"/>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315CDD"/>
    <w:rPr>
      <w:color w:val="605E5C"/>
      <w:shd w:val="clear" w:color="auto" w:fill="E1DFDD"/>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qFormat/>
    <w:rsid w:val="00315CDD"/>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rsid w:val="00315CDD"/>
    <w:rPr>
      <w:rFonts w:ascii="Calibri" w:eastAsia="Calibri" w:hAnsi="Calibri" w:cs="Calibri"/>
      <w:sz w:val="24"/>
    </w:rPr>
  </w:style>
  <w:style w:type="paragraph" w:styleId="Footer">
    <w:name w:val="footer"/>
    <w:basedOn w:val="Normal"/>
    <w:link w:val="FooterChar"/>
    <w:uiPriority w:val="99"/>
    <w:rsid w:val="00315CDD"/>
    <w:pPr>
      <w:tabs>
        <w:tab w:val="center" w:pos="4680"/>
        <w:tab w:val="right" w:pos="9360"/>
      </w:tabs>
    </w:pPr>
    <w:rPr>
      <w:rFonts w:eastAsia="Calibri"/>
    </w:rPr>
  </w:style>
  <w:style w:type="character" w:customStyle="1" w:styleId="FooterChar">
    <w:name w:val="Footer Char"/>
    <w:basedOn w:val="DefaultParagraphFont"/>
    <w:link w:val="Footer"/>
    <w:uiPriority w:val="99"/>
    <w:rsid w:val="00315CDD"/>
    <w:rPr>
      <w:rFonts w:ascii="Calibri" w:eastAsia="Calibri" w:hAnsi="Calibri" w:cs="Calibri"/>
      <w:sz w:val="24"/>
    </w:rPr>
  </w:style>
  <w:style w:type="character" w:customStyle="1" w:styleId="Style8pt">
    <w:name w:val="Style 8 pt"/>
    <w:rsid w:val="00315CDD"/>
    <w:rPr>
      <w:sz w:val="14"/>
    </w:rPr>
  </w:style>
  <w:style w:type="paragraph" w:styleId="Revision">
    <w:name w:val="Revision"/>
    <w:hidden/>
    <w:uiPriority w:val="99"/>
    <w:semiHidden/>
    <w:rsid w:val="00315CDD"/>
    <w:pPr>
      <w:spacing w:after="0" w:line="240" w:lineRule="auto"/>
    </w:pPr>
    <w:rPr>
      <w:rFonts w:ascii="Arial Narrow" w:eastAsia="SimSun" w:hAnsi="Arial Narrow" w:cs="Calibri"/>
      <w:sz w:val="20"/>
    </w:rPr>
  </w:style>
  <w:style w:type="paragraph" w:customStyle="1" w:styleId="CiteReal">
    <w:name w:val="Cite Real"/>
    <w:basedOn w:val="Normal"/>
    <w:next w:val="Normal"/>
    <w:uiPriority w:val="99"/>
    <w:qFormat/>
    <w:rsid w:val="00315CDD"/>
    <w:rPr>
      <w:rFonts w:eastAsia="MS Mincho"/>
      <w:b/>
      <w:u w:val="single"/>
    </w:rPr>
  </w:style>
  <w:style w:type="character" w:customStyle="1" w:styleId="BoldUnderlineChar0">
    <w:name w:val="Bold Underline Char"/>
    <w:rsid w:val="00315CDD"/>
    <w:rPr>
      <w:rFonts w:ascii="Georgia" w:hAnsi="Georgia" w:cs="Times New Roman"/>
      <w:b/>
      <w:sz w:val="20"/>
      <w:u w:val="single"/>
    </w:rPr>
  </w:style>
  <w:style w:type="character" w:styleId="PageNumber">
    <w:name w:val="page number"/>
    <w:aliases w:val="card ununderlined"/>
    <w:uiPriority w:val="99"/>
    <w:rsid w:val="00315CDD"/>
  </w:style>
  <w:style w:type="paragraph" w:customStyle="1" w:styleId="BlockTitle">
    <w:name w:val="Block Title"/>
    <w:basedOn w:val="Heading1"/>
    <w:next w:val="Normal"/>
    <w:uiPriority w:val="99"/>
    <w:qFormat/>
    <w:rsid w:val="00315CDD"/>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kern w:val="32"/>
      <w:sz w:val="28"/>
    </w:rPr>
  </w:style>
  <w:style w:type="paragraph" w:customStyle="1" w:styleId="citenon-bold">
    <w:name w:val="cite non-bold"/>
    <w:basedOn w:val="Normal"/>
    <w:link w:val="citenon-boldChar"/>
    <w:qFormat/>
    <w:rsid w:val="00315CDD"/>
    <w:rPr>
      <w:rFonts w:eastAsia="Times New Roman"/>
      <w:szCs w:val="20"/>
    </w:rPr>
  </w:style>
  <w:style w:type="character" w:customStyle="1" w:styleId="citenon-boldChar">
    <w:name w:val="cite non-bold Char"/>
    <w:link w:val="citenon-bold"/>
    <w:rsid w:val="00315CDD"/>
    <w:rPr>
      <w:rFonts w:ascii="Calibri" w:eastAsia="Times New Roman" w:hAnsi="Calibri" w:cs="Calibri"/>
      <w:sz w:val="24"/>
      <w:szCs w:val="20"/>
    </w:rPr>
  </w:style>
  <w:style w:type="character" w:customStyle="1" w:styleId="pnumber">
    <w:name w:val="pnumber"/>
    <w:rsid w:val="00315CDD"/>
  </w:style>
  <w:style w:type="character" w:customStyle="1" w:styleId="ital">
    <w:name w:val="ital"/>
    <w:rsid w:val="00315CDD"/>
  </w:style>
  <w:style w:type="character" w:customStyle="1" w:styleId="orgdiv">
    <w:name w:val="orgdiv"/>
    <w:rsid w:val="00315CDD"/>
  </w:style>
  <w:style w:type="character" w:customStyle="1" w:styleId="orgname">
    <w:name w:val="orgname"/>
    <w:rsid w:val="00315CDD"/>
  </w:style>
  <w:style w:type="character" w:customStyle="1" w:styleId="city">
    <w:name w:val="city"/>
    <w:rsid w:val="00315CDD"/>
  </w:style>
  <w:style w:type="character" w:customStyle="1" w:styleId="state">
    <w:name w:val="state"/>
    <w:rsid w:val="00315CDD"/>
  </w:style>
  <w:style w:type="character" w:customStyle="1" w:styleId="country">
    <w:name w:val="country"/>
    <w:rsid w:val="00315CDD"/>
  </w:style>
  <w:style w:type="character" w:customStyle="1" w:styleId="il">
    <w:name w:val="il"/>
    <w:rsid w:val="00315CDD"/>
  </w:style>
  <w:style w:type="character" w:customStyle="1" w:styleId="Style8pt1">
    <w:name w:val="Style 8 pt1"/>
    <w:rsid w:val="00315CDD"/>
    <w:rPr>
      <w:rFonts w:ascii="Georgia" w:hAnsi="Georgia" w:hint="default"/>
      <w:sz w:val="16"/>
    </w:rPr>
  </w:style>
  <w:style w:type="numbering" w:customStyle="1" w:styleId="NoList1">
    <w:name w:val="No List1"/>
    <w:next w:val="NoList"/>
    <w:uiPriority w:val="99"/>
    <w:semiHidden/>
    <w:unhideWhenUsed/>
    <w:rsid w:val="00315CDD"/>
  </w:style>
  <w:style w:type="paragraph" w:customStyle="1" w:styleId="2909F619802848F09E01365C32F34654">
    <w:name w:val="2909F619802848F09E01365C32F34654"/>
    <w:uiPriority w:val="99"/>
    <w:qFormat/>
    <w:rsid w:val="00315CDD"/>
    <w:pPr>
      <w:spacing w:after="200" w:line="276" w:lineRule="auto"/>
    </w:pPr>
    <w:rPr>
      <w:rFonts w:ascii="Calibri" w:eastAsia="Times New Roman" w:hAnsi="Calibri" w:cs="Times New Roman"/>
      <w:lang w:eastAsia="ja-JP"/>
    </w:rPr>
  </w:style>
  <w:style w:type="paragraph" w:customStyle="1" w:styleId="Tagtemplate">
    <w:name w:val="Tagtemplate"/>
    <w:basedOn w:val="Normal"/>
    <w:link w:val="TagtemplateChar"/>
    <w:autoRedefine/>
    <w:qFormat/>
    <w:rsid w:val="00315CDD"/>
    <w:pPr>
      <w:keepNext/>
      <w:keepLines/>
    </w:pPr>
    <w:rPr>
      <w:rFonts w:eastAsia="Calibri"/>
      <w:b/>
    </w:rPr>
  </w:style>
  <w:style w:type="character" w:customStyle="1" w:styleId="TagtemplateChar">
    <w:name w:val="Tagtemplate Char"/>
    <w:link w:val="Tagtemplate"/>
    <w:rsid w:val="00315CDD"/>
    <w:rPr>
      <w:rFonts w:ascii="Calibri" w:eastAsia="Calibri" w:hAnsi="Calibri" w:cs="Calibri"/>
      <w:b/>
      <w:sz w:val="24"/>
    </w:rPr>
  </w:style>
  <w:style w:type="character" w:customStyle="1" w:styleId="texto1">
    <w:name w:val="texto1"/>
    <w:rsid w:val="00315CDD"/>
  </w:style>
  <w:style w:type="character" w:customStyle="1" w:styleId="EmphasizeThis">
    <w:name w:val="EmphasizeThis"/>
    <w:rsid w:val="00315CDD"/>
    <w:rPr>
      <w:rFonts w:ascii="Georgia" w:hAnsi="Georgia"/>
      <w:b/>
      <w:iCs/>
      <w:sz w:val="24"/>
      <w:u w:val="thick"/>
    </w:rPr>
  </w:style>
  <w:style w:type="character" w:customStyle="1" w:styleId="DebateUnderline">
    <w:name w:val="Debate Underline"/>
    <w:qFormat/>
    <w:rsid w:val="00315CDD"/>
    <w:rPr>
      <w:rFonts w:ascii="Times New Roman" w:hAnsi="Times New Roman"/>
      <w:sz w:val="20"/>
      <w:u w:val="thick"/>
    </w:rPr>
  </w:style>
  <w:style w:type="character" w:customStyle="1" w:styleId="Author-Date">
    <w:name w:val="Author-Date"/>
    <w:qFormat/>
    <w:rsid w:val="00315CDD"/>
    <w:rPr>
      <w:rFonts w:ascii="Georgia" w:hAnsi="Georgia"/>
      <w:b/>
      <w:sz w:val="24"/>
    </w:rPr>
  </w:style>
  <w:style w:type="character" w:customStyle="1" w:styleId="CardsChar1">
    <w:name w:val="Cards Char1"/>
    <w:locked/>
    <w:rsid w:val="00315CDD"/>
  </w:style>
  <w:style w:type="character" w:customStyle="1" w:styleId="MicroTextChar">
    <w:name w:val="MicroText Char"/>
    <w:link w:val="MicroText"/>
    <w:rsid w:val="00315CDD"/>
    <w:rPr>
      <w:rFonts w:ascii="Arial Narrow" w:hAnsi="Arial Narrow"/>
      <w:sz w:val="12"/>
      <w:szCs w:val="24"/>
    </w:rPr>
  </w:style>
  <w:style w:type="paragraph" w:customStyle="1" w:styleId="MicroText">
    <w:name w:val="MicroText"/>
    <w:basedOn w:val="Normal"/>
    <w:next w:val="Normal"/>
    <w:link w:val="MicroTextChar"/>
    <w:qFormat/>
    <w:rsid w:val="00315CDD"/>
    <w:rPr>
      <w:rFonts w:ascii="Arial Narrow" w:hAnsi="Arial Narrow" w:cstheme="minorBidi"/>
      <w:sz w:val="12"/>
      <w:szCs w:val="24"/>
    </w:rPr>
  </w:style>
  <w:style w:type="paragraph" w:customStyle="1" w:styleId="UnderlineS">
    <w:name w:val="Underline S"/>
    <w:basedOn w:val="Normal"/>
    <w:link w:val="UnderlineSChar"/>
    <w:qFormat/>
    <w:rsid w:val="00315CDD"/>
    <w:pPr>
      <w:spacing w:after="200"/>
    </w:pPr>
    <w:rPr>
      <w:rFonts w:eastAsia="Calibri"/>
      <w:u w:val="single"/>
      <w:lang w:val="x-none" w:eastAsia="zh-CN"/>
    </w:rPr>
  </w:style>
  <w:style w:type="character" w:customStyle="1" w:styleId="UnderlineSChar">
    <w:name w:val="Underline S Char"/>
    <w:link w:val="UnderlineS"/>
    <w:rsid w:val="00315CDD"/>
    <w:rPr>
      <w:rFonts w:ascii="Calibri" w:eastAsia="Calibri" w:hAnsi="Calibri" w:cs="Calibri"/>
      <w:sz w:val="24"/>
      <w:u w:val="single"/>
      <w:lang w:val="x-none" w:eastAsia="zh-CN"/>
    </w:rPr>
  </w:style>
  <w:style w:type="character" w:customStyle="1" w:styleId="BoldUnderlineCharChar">
    <w:name w:val="BoldUnderline Char Char"/>
    <w:locked/>
    <w:rsid w:val="00315CDD"/>
    <w:rPr>
      <w:rFonts w:ascii="Calibri" w:eastAsia="Times New Roman" w:hAnsi="Calibri" w:cs="Times New Roman"/>
      <w:b/>
      <w:sz w:val="20"/>
      <w:szCs w:val="24"/>
      <w:u w:val="single"/>
    </w:rPr>
  </w:style>
  <w:style w:type="character" w:customStyle="1" w:styleId="CardChar1">
    <w:name w:val="Card Char"/>
    <w:locked/>
    <w:rsid w:val="00315CDD"/>
    <w:rPr>
      <w:rFonts w:ascii="Calibri" w:eastAsia="Times New Roman" w:hAnsi="Calibri" w:cs="Times New Roman"/>
      <w:sz w:val="20"/>
      <w:szCs w:val="20"/>
    </w:rPr>
  </w:style>
  <w:style w:type="paragraph" w:styleId="BodyTextIndent3">
    <w:name w:val="Body Text Indent 3"/>
    <w:basedOn w:val="Normal"/>
    <w:link w:val="BodyTextIndent3Char"/>
    <w:uiPriority w:val="99"/>
    <w:rsid w:val="00315CDD"/>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315CDD"/>
    <w:rPr>
      <w:rFonts w:ascii="Calibri" w:eastAsia="Calibri" w:hAnsi="Calibri" w:cs="Calibri"/>
      <w:sz w:val="16"/>
      <w:szCs w:val="16"/>
    </w:rPr>
  </w:style>
  <w:style w:type="character" w:customStyle="1" w:styleId="A5">
    <w:name w:val="A5"/>
    <w:uiPriority w:val="99"/>
    <w:rsid w:val="00315CDD"/>
    <w:rPr>
      <w:rFonts w:ascii="Times New Roman" w:hAnsi="Times New Roman" w:cs="Times New Roman"/>
      <w:color w:val="000000"/>
      <w:sz w:val="13"/>
      <w:szCs w:val="13"/>
    </w:rPr>
  </w:style>
  <w:style w:type="paragraph" w:styleId="BodyText">
    <w:name w:val="Body Text"/>
    <w:aliases w:val="BT"/>
    <w:basedOn w:val="Normal"/>
    <w:link w:val="BodyTextChar"/>
    <w:qFormat/>
    <w:rsid w:val="00315CDD"/>
    <w:rPr>
      <w:rFonts w:eastAsia="Times New Roman"/>
      <w:sz w:val="16"/>
      <w:szCs w:val="20"/>
    </w:rPr>
  </w:style>
  <w:style w:type="character" w:customStyle="1" w:styleId="BodyTextChar">
    <w:name w:val="Body Text Char"/>
    <w:aliases w:val="BT Char"/>
    <w:basedOn w:val="DefaultParagraphFont"/>
    <w:link w:val="BodyText"/>
    <w:rsid w:val="00315CDD"/>
    <w:rPr>
      <w:rFonts w:ascii="Calibri" w:eastAsia="Times New Roman" w:hAnsi="Calibri" w:cs="Calibri"/>
      <w:sz w:val="16"/>
      <w:szCs w:val="20"/>
    </w:rPr>
  </w:style>
  <w:style w:type="paragraph" w:styleId="BodyText2">
    <w:name w:val="Body Text 2"/>
    <w:basedOn w:val="Normal"/>
    <w:link w:val="BodyText2Char"/>
    <w:rsid w:val="00315CDD"/>
    <w:rPr>
      <w:rFonts w:eastAsia="Times New Roman"/>
      <w:sz w:val="18"/>
      <w:szCs w:val="20"/>
    </w:rPr>
  </w:style>
  <w:style w:type="character" w:customStyle="1" w:styleId="BodyText2Char">
    <w:name w:val="Body Text 2 Char"/>
    <w:basedOn w:val="DefaultParagraphFont"/>
    <w:link w:val="BodyText2"/>
    <w:rsid w:val="00315CDD"/>
    <w:rPr>
      <w:rFonts w:ascii="Calibri" w:eastAsia="Times New Roman" w:hAnsi="Calibri" w:cs="Calibri"/>
      <w:sz w:val="18"/>
      <w:szCs w:val="20"/>
    </w:rPr>
  </w:style>
  <w:style w:type="character" w:customStyle="1" w:styleId="smallChar">
    <w:name w:val="small Char"/>
    <w:rsid w:val="00315CDD"/>
    <w:rPr>
      <w:rFonts w:eastAsia="Calibri"/>
      <w:sz w:val="16"/>
      <w:szCs w:val="22"/>
      <w:lang w:val="en-US" w:eastAsia="en-US" w:bidi="ar-SA"/>
    </w:rPr>
  </w:style>
  <w:style w:type="character" w:customStyle="1" w:styleId="CardTextChar0">
    <w:name w:val="Card Text Char"/>
    <w:rsid w:val="00315CDD"/>
    <w:rPr>
      <w:rFonts w:ascii="Georgia" w:hAnsi="Georgia" w:cs="Times New Roman"/>
      <w:sz w:val="24"/>
    </w:rPr>
  </w:style>
  <w:style w:type="character" w:customStyle="1" w:styleId="underline20">
    <w:name w:val="underline2"/>
    <w:rsid w:val="00315CDD"/>
    <w:rPr>
      <w:u w:val="single"/>
      <w:bdr w:val="none" w:sz="0" w:space="0" w:color="auto"/>
      <w:shd w:val="clear" w:color="auto" w:fill="B3B3B3"/>
    </w:rPr>
  </w:style>
  <w:style w:type="paragraph" w:styleId="TOC1">
    <w:name w:val="toc 1"/>
    <w:aliases w:val="Index Basic,good index"/>
    <w:basedOn w:val="Normal"/>
    <w:next w:val="Normal"/>
    <w:autoRedefine/>
    <w:uiPriority w:val="39"/>
    <w:qFormat/>
    <w:rsid w:val="00315CDD"/>
    <w:rPr>
      <w:rFonts w:eastAsia="Times New Roman"/>
      <w:kern w:val="32"/>
      <w:szCs w:val="20"/>
    </w:rPr>
  </w:style>
  <w:style w:type="character" w:customStyle="1" w:styleId="StyleUnderlineBold">
    <w:name w:val="Style Underline + Bold"/>
    <w:rsid w:val="00315CDD"/>
    <w:rPr>
      <w:b/>
      <w:bCs/>
      <w:u w:val="single"/>
    </w:rPr>
  </w:style>
  <w:style w:type="character" w:customStyle="1" w:styleId="st">
    <w:name w:val="st"/>
    <w:rsid w:val="00315CDD"/>
  </w:style>
  <w:style w:type="character" w:customStyle="1" w:styleId="Underline-Highlighted">
    <w:name w:val="Underline-Highlighted"/>
    <w:uiPriority w:val="1"/>
    <w:qFormat/>
    <w:rsid w:val="00315CDD"/>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315CDD"/>
    <w:rPr>
      <w:rFonts w:ascii="Arial Narrow" w:hAnsi="Arial Narrow"/>
      <w:b/>
      <w:sz w:val="26"/>
      <w:szCs w:val="24"/>
    </w:rPr>
  </w:style>
  <w:style w:type="character" w:customStyle="1" w:styleId="CardText1Char">
    <w:name w:val="Card Text 1 Char"/>
    <w:link w:val="CardText1"/>
    <w:rsid w:val="00315CDD"/>
    <w:rPr>
      <w:rFonts w:ascii="Arial Narrow" w:hAnsi="Arial Narrow"/>
      <w:color w:val="000000"/>
      <w:u w:val="single"/>
    </w:rPr>
  </w:style>
  <w:style w:type="character" w:customStyle="1" w:styleId="CardText2Char">
    <w:name w:val="Card Text 2 Char"/>
    <w:link w:val="CardText2"/>
    <w:rsid w:val="00315CDD"/>
    <w:rPr>
      <w:rFonts w:ascii="Arial Narrow" w:hAnsi="Arial Narrow"/>
      <w:b/>
      <w:color w:val="000000"/>
      <w:u w:val="single"/>
    </w:rPr>
  </w:style>
  <w:style w:type="character" w:customStyle="1" w:styleId="SmallText">
    <w:name w:val="SmallText"/>
    <w:rsid w:val="00315CDD"/>
    <w:rPr>
      <w:color w:val="000000"/>
    </w:rPr>
  </w:style>
  <w:style w:type="character" w:customStyle="1" w:styleId="CitesChar1">
    <w:name w:val="Cites Char1"/>
    <w:rsid w:val="00315CDD"/>
    <w:rPr>
      <w:b/>
      <w:szCs w:val="24"/>
      <w:u w:val="single"/>
      <w:lang w:val="en-US" w:eastAsia="en-US" w:bidi="ar-SA"/>
    </w:rPr>
  </w:style>
  <w:style w:type="character" w:customStyle="1" w:styleId="CardUnderlinedChar">
    <w:name w:val="Card Underlined Char"/>
    <w:rsid w:val="00315CDD"/>
    <w:rPr>
      <w:rFonts w:ascii="Arial Narrow" w:hAnsi="Arial Narrow"/>
      <w:sz w:val="22"/>
      <w:szCs w:val="24"/>
      <w:u w:val="single"/>
      <w:lang w:val="en-US" w:eastAsia="en-US" w:bidi="ar-SA"/>
    </w:rPr>
  </w:style>
  <w:style w:type="paragraph" w:customStyle="1" w:styleId="TagCite">
    <w:name w:val="TagCite"/>
    <w:basedOn w:val="Normal"/>
    <w:uiPriority w:val="99"/>
    <w:qFormat/>
    <w:rsid w:val="00315CDD"/>
    <w:rPr>
      <w:rFonts w:ascii="Garamond" w:eastAsia="Times New Roman" w:hAnsi="Garamond"/>
      <w:b/>
    </w:rPr>
  </w:style>
  <w:style w:type="paragraph" w:customStyle="1" w:styleId="HeadingsBase">
    <w:name w:val="Headings Base"/>
    <w:basedOn w:val="Normal"/>
    <w:link w:val="HeadingsBaseChar"/>
    <w:qFormat/>
    <w:rsid w:val="00315CDD"/>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315CDD"/>
    <w:rPr>
      <w:rFonts w:ascii="Calibri" w:eastAsia="Times New Roman" w:hAnsi="Calibri" w:cs="Calibri"/>
      <w:b/>
      <w:kern w:val="32"/>
      <w:sz w:val="32"/>
      <w:szCs w:val="20"/>
    </w:rPr>
  </w:style>
  <w:style w:type="character" w:customStyle="1" w:styleId="underline3">
    <w:name w:val="underline3"/>
    <w:rsid w:val="00315CDD"/>
    <w:rPr>
      <w:u w:val="single"/>
      <w:bdr w:val="none" w:sz="0" w:space="0" w:color="auto"/>
      <w:shd w:val="clear" w:color="auto" w:fill="FFFF00"/>
    </w:rPr>
  </w:style>
  <w:style w:type="paragraph" w:customStyle="1" w:styleId="HeadingFake">
    <w:name w:val="Heading Fake"/>
    <w:basedOn w:val="Heading3"/>
    <w:uiPriority w:val="99"/>
    <w:qFormat/>
    <w:rsid w:val="00315CDD"/>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315CDD"/>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315CDD"/>
  </w:style>
  <w:style w:type="paragraph" w:customStyle="1" w:styleId="SchoolWorksCited">
    <w:name w:val="School Works Cited"/>
    <w:basedOn w:val="SchoolPaper"/>
    <w:uiPriority w:val="99"/>
    <w:qFormat/>
    <w:rsid w:val="00315CDD"/>
  </w:style>
  <w:style w:type="paragraph" w:styleId="TOC2">
    <w:name w:val="toc 2"/>
    <w:basedOn w:val="Normal"/>
    <w:next w:val="Normal"/>
    <w:uiPriority w:val="39"/>
    <w:qFormat/>
    <w:rsid w:val="00315CDD"/>
    <w:pPr>
      <w:ind w:left="200"/>
    </w:pPr>
    <w:rPr>
      <w:rFonts w:eastAsia="Times New Roman"/>
      <w:b/>
      <w:kern w:val="32"/>
      <w:szCs w:val="20"/>
    </w:rPr>
  </w:style>
  <w:style w:type="paragraph" w:customStyle="1" w:styleId="BlockQuote">
    <w:name w:val="Block Quote"/>
    <w:basedOn w:val="Normal"/>
    <w:uiPriority w:val="99"/>
    <w:qFormat/>
    <w:rsid w:val="00315CDD"/>
    <w:pPr>
      <w:ind w:left="720" w:right="720"/>
    </w:pPr>
    <w:rPr>
      <w:rFonts w:eastAsia="Times New Roman"/>
      <w:kern w:val="32"/>
      <w:szCs w:val="20"/>
    </w:rPr>
  </w:style>
  <w:style w:type="paragraph" w:styleId="DocumentMap">
    <w:name w:val="Document Map"/>
    <w:basedOn w:val="Normal"/>
    <w:link w:val="DocumentMapChar"/>
    <w:uiPriority w:val="99"/>
    <w:unhideWhenUsed/>
    <w:rsid w:val="00315CD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rsid w:val="00315CDD"/>
    <w:rPr>
      <w:rFonts w:ascii="Lucida Grande" w:hAnsi="Lucida Grande" w:cs="Lucida Grande"/>
      <w:sz w:val="24"/>
    </w:rPr>
  </w:style>
  <w:style w:type="character" w:customStyle="1" w:styleId="menu">
    <w:name w:val="menu"/>
    <w:rsid w:val="00315CDD"/>
  </w:style>
  <w:style w:type="paragraph" w:customStyle="1" w:styleId="PaperBody">
    <w:name w:val="Paper Body"/>
    <w:basedOn w:val="Normal"/>
    <w:uiPriority w:val="99"/>
    <w:qFormat/>
    <w:rsid w:val="00315CDD"/>
    <w:pPr>
      <w:spacing w:line="480" w:lineRule="auto"/>
      <w:ind w:firstLine="720"/>
    </w:pPr>
    <w:rPr>
      <w:rFonts w:eastAsia="Times New Roman"/>
      <w:kern w:val="32"/>
    </w:rPr>
  </w:style>
  <w:style w:type="paragraph" w:customStyle="1" w:styleId="PaperCitation">
    <w:name w:val="Paper Citation"/>
    <w:basedOn w:val="Normal"/>
    <w:uiPriority w:val="99"/>
    <w:qFormat/>
    <w:rsid w:val="00315CDD"/>
    <w:pPr>
      <w:spacing w:line="480" w:lineRule="auto"/>
      <w:ind w:left="720" w:hanging="720"/>
    </w:pPr>
    <w:rPr>
      <w:rFonts w:eastAsia="Times New Roman"/>
      <w:kern w:val="32"/>
      <w:szCs w:val="20"/>
    </w:rPr>
  </w:style>
  <w:style w:type="character" w:customStyle="1" w:styleId="Emphasis2">
    <w:name w:val="Emphasis2"/>
    <w:rsid w:val="00315CDD"/>
    <w:rPr>
      <w:rFonts w:ascii="Franklin Gothic Heavy" w:hAnsi="Franklin Gothic Heavy"/>
      <w:u w:val="single"/>
    </w:rPr>
  </w:style>
  <w:style w:type="paragraph" w:customStyle="1" w:styleId="hat">
    <w:name w:val="hat"/>
    <w:basedOn w:val="Heading1"/>
    <w:link w:val="hatChar"/>
    <w:qFormat/>
    <w:rsid w:val="00315CDD"/>
    <w:pPr>
      <w:suppressAutoHyphens/>
      <w:spacing w:before="6600" w:after="240"/>
    </w:pPr>
    <w:rPr>
      <w:rFonts w:eastAsia="Times New Roman" w:cs="Arial"/>
      <w:kern w:val="32"/>
    </w:rPr>
  </w:style>
  <w:style w:type="character" w:customStyle="1" w:styleId="hatChar">
    <w:name w:val="hat Char"/>
    <w:link w:val="hat"/>
    <w:rsid w:val="00315CDD"/>
    <w:rPr>
      <w:rFonts w:ascii="Calibri" w:eastAsia="Times New Roman" w:hAnsi="Calibri" w:cs="Arial"/>
      <w:b/>
      <w:kern w:val="32"/>
      <w:sz w:val="52"/>
      <w:szCs w:val="32"/>
    </w:rPr>
  </w:style>
  <w:style w:type="character" w:customStyle="1" w:styleId="BoldUnderlining">
    <w:name w:val="Bold Underlining"/>
    <w:rsid w:val="00315CDD"/>
    <w:rPr>
      <w:b/>
      <w:u w:val="single"/>
    </w:rPr>
  </w:style>
  <w:style w:type="paragraph" w:styleId="TOC4">
    <w:name w:val="toc 4"/>
    <w:basedOn w:val="Normal"/>
    <w:next w:val="Normal"/>
    <w:autoRedefine/>
    <w:uiPriority w:val="39"/>
    <w:rsid w:val="00315CDD"/>
    <w:pPr>
      <w:spacing w:after="100"/>
      <w:ind w:left="600"/>
    </w:pPr>
    <w:rPr>
      <w:rFonts w:eastAsia="Times New Roman"/>
      <w:kern w:val="32"/>
      <w:szCs w:val="20"/>
    </w:rPr>
  </w:style>
  <w:style w:type="paragraph" w:styleId="TOC5">
    <w:name w:val="toc 5"/>
    <w:basedOn w:val="Normal"/>
    <w:next w:val="Normal"/>
    <w:autoRedefine/>
    <w:uiPriority w:val="39"/>
    <w:rsid w:val="00315CDD"/>
    <w:pPr>
      <w:spacing w:after="100"/>
      <w:ind w:left="800"/>
    </w:pPr>
    <w:rPr>
      <w:rFonts w:eastAsia="Times New Roman"/>
      <w:kern w:val="32"/>
      <w:szCs w:val="20"/>
    </w:rPr>
  </w:style>
  <w:style w:type="paragraph" w:styleId="TOC6">
    <w:name w:val="toc 6"/>
    <w:basedOn w:val="Normal"/>
    <w:next w:val="Normal"/>
    <w:autoRedefine/>
    <w:uiPriority w:val="39"/>
    <w:rsid w:val="00315CDD"/>
    <w:pPr>
      <w:spacing w:after="100"/>
      <w:ind w:left="1000"/>
    </w:pPr>
    <w:rPr>
      <w:rFonts w:eastAsia="Times New Roman"/>
      <w:kern w:val="32"/>
      <w:szCs w:val="20"/>
    </w:rPr>
  </w:style>
  <w:style w:type="paragraph" w:styleId="TOC7">
    <w:name w:val="toc 7"/>
    <w:basedOn w:val="Normal"/>
    <w:next w:val="Normal"/>
    <w:autoRedefine/>
    <w:uiPriority w:val="39"/>
    <w:rsid w:val="00315CDD"/>
    <w:pPr>
      <w:spacing w:after="100"/>
      <w:ind w:left="1200"/>
    </w:pPr>
    <w:rPr>
      <w:rFonts w:eastAsia="Times New Roman"/>
      <w:kern w:val="32"/>
      <w:szCs w:val="20"/>
    </w:rPr>
  </w:style>
  <w:style w:type="paragraph" w:styleId="TOC8">
    <w:name w:val="toc 8"/>
    <w:basedOn w:val="Normal"/>
    <w:next w:val="Normal"/>
    <w:autoRedefine/>
    <w:uiPriority w:val="39"/>
    <w:rsid w:val="00315CDD"/>
    <w:pPr>
      <w:spacing w:after="100"/>
      <w:ind w:left="1400"/>
    </w:pPr>
    <w:rPr>
      <w:rFonts w:eastAsia="Times New Roman"/>
      <w:kern w:val="32"/>
      <w:szCs w:val="20"/>
    </w:rPr>
  </w:style>
  <w:style w:type="paragraph" w:styleId="TOC9">
    <w:name w:val="toc 9"/>
    <w:basedOn w:val="Normal"/>
    <w:next w:val="Normal"/>
    <w:autoRedefine/>
    <w:uiPriority w:val="39"/>
    <w:rsid w:val="00315CDD"/>
    <w:pPr>
      <w:spacing w:after="100"/>
      <w:ind w:left="1600"/>
    </w:pPr>
    <w:rPr>
      <w:rFonts w:eastAsia="Times New Roman"/>
      <w:kern w:val="32"/>
      <w:szCs w:val="20"/>
    </w:rPr>
  </w:style>
  <w:style w:type="paragraph" w:customStyle="1" w:styleId="WW-Default">
    <w:name w:val="WW-Default"/>
    <w:uiPriority w:val="99"/>
    <w:qFormat/>
    <w:rsid w:val="00315CDD"/>
    <w:pPr>
      <w:suppressAutoHyphens/>
      <w:spacing w:after="0" w:line="240" w:lineRule="auto"/>
    </w:pPr>
    <w:rPr>
      <w:rFonts w:ascii="Georgia" w:eastAsia="Calibri" w:hAnsi="Georgia" w:cs="Calibri"/>
      <w:lang w:eastAsia="ar-SA"/>
    </w:rPr>
  </w:style>
  <w:style w:type="paragraph" w:styleId="Subtitle">
    <w:name w:val="Subtitle"/>
    <w:aliases w:val="Underlined card text"/>
    <w:basedOn w:val="Normal"/>
    <w:next w:val="Normal"/>
    <w:link w:val="SubtitleChar"/>
    <w:uiPriority w:val="11"/>
    <w:qFormat/>
    <w:rsid w:val="00315CDD"/>
    <w:rPr>
      <w:rFonts w:ascii="Cambria" w:eastAsia="Times New Roman" w:hAnsi="Cambria"/>
      <w:i/>
      <w:iCs/>
      <w:color w:val="4F81BD"/>
      <w:spacing w:val="15"/>
    </w:rPr>
  </w:style>
  <w:style w:type="character" w:customStyle="1" w:styleId="SubtitleChar">
    <w:name w:val="Subtitle Char"/>
    <w:aliases w:val="Underlined card text Char"/>
    <w:basedOn w:val="DefaultParagraphFont"/>
    <w:link w:val="Subtitle"/>
    <w:uiPriority w:val="11"/>
    <w:rsid w:val="00315CDD"/>
    <w:rPr>
      <w:rFonts w:ascii="Cambria" w:eastAsia="Times New Roman" w:hAnsi="Cambria" w:cs="Calibri"/>
      <w:i/>
      <w:iCs/>
      <w:color w:val="4F81BD"/>
      <w:spacing w:val="15"/>
      <w:sz w:val="24"/>
    </w:rPr>
  </w:style>
  <w:style w:type="paragraph" w:styleId="TOC3">
    <w:name w:val="toc 3"/>
    <w:basedOn w:val="Normal"/>
    <w:next w:val="Normal"/>
    <w:uiPriority w:val="39"/>
    <w:qFormat/>
    <w:rsid w:val="00315CDD"/>
    <w:pPr>
      <w:ind w:left="400"/>
    </w:pPr>
    <w:rPr>
      <w:rFonts w:eastAsia="Times New Roman"/>
      <w:kern w:val="32"/>
      <w:szCs w:val="20"/>
    </w:rPr>
  </w:style>
  <w:style w:type="table" w:styleId="TableGrid">
    <w:name w:val="Table Grid"/>
    <w:basedOn w:val="TableNormal"/>
    <w:rsid w:val="00315C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315CDD"/>
  </w:style>
  <w:style w:type="character" w:customStyle="1" w:styleId="storyby">
    <w:name w:val="storyby"/>
    <w:rsid w:val="00315CDD"/>
  </w:style>
  <w:style w:type="character" w:customStyle="1" w:styleId="7TimesNewRoman">
    <w:name w:val="7 Times New Roman"/>
    <w:rsid w:val="00315CDD"/>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315CDD"/>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TOCHeading">
    <w:name w:val="TOC Heading"/>
    <w:basedOn w:val="Heading1"/>
    <w:next w:val="Normal"/>
    <w:uiPriority w:val="39"/>
    <w:unhideWhenUsed/>
    <w:qFormat/>
    <w:rsid w:val="00315CDD"/>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315CDD"/>
    <w:rPr>
      <w:kern w:val="32"/>
      <w:sz w:val="24"/>
    </w:rPr>
  </w:style>
  <w:style w:type="character" w:customStyle="1" w:styleId="CitesChar2">
    <w:name w:val="Cites Char2"/>
    <w:locked/>
    <w:rsid w:val="00315CDD"/>
    <w:rPr>
      <w:rFonts w:ascii="Times New Roman" w:eastAsia="Times New Roman" w:hAnsi="Times New Roman"/>
      <w:b/>
      <w:bCs/>
    </w:rPr>
  </w:style>
  <w:style w:type="character" w:customStyle="1" w:styleId="itxtrst">
    <w:name w:val="itxtrst"/>
    <w:rsid w:val="00315CDD"/>
  </w:style>
  <w:style w:type="character" w:customStyle="1" w:styleId="A-Underlining">
    <w:name w:val="A-Underlining"/>
    <w:rsid w:val="00315CDD"/>
    <w:rPr>
      <w:rFonts w:ascii="Garamond" w:hAnsi="Garamond"/>
      <w:color w:val="auto"/>
      <w:sz w:val="24"/>
      <w:u w:val="single"/>
    </w:rPr>
  </w:style>
  <w:style w:type="paragraph" w:customStyle="1" w:styleId="B-TagCite">
    <w:name w:val="B-TagCite"/>
    <w:uiPriority w:val="99"/>
    <w:qFormat/>
    <w:rsid w:val="00315CDD"/>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rsid w:val="00315CDD"/>
    <w:rPr>
      <w:b/>
      <w:noProof w:val="0"/>
      <w:sz w:val="22"/>
      <w:lang w:val="en-US" w:eastAsia="en-US" w:bidi="ar-SA"/>
    </w:rPr>
  </w:style>
  <w:style w:type="character" w:customStyle="1" w:styleId="fn">
    <w:name w:val="fn"/>
    <w:rsid w:val="00315CDD"/>
  </w:style>
  <w:style w:type="character" w:customStyle="1" w:styleId="newsmain">
    <w:name w:val="news_main"/>
    <w:rsid w:val="00315CDD"/>
  </w:style>
  <w:style w:type="paragraph" w:customStyle="1" w:styleId="UnderlinedText">
    <w:name w:val="Underlined Text"/>
    <w:basedOn w:val="Normal"/>
    <w:autoRedefine/>
    <w:uiPriority w:val="99"/>
    <w:qFormat/>
    <w:rsid w:val="00315CDD"/>
    <w:pPr>
      <w:jc w:val="both"/>
    </w:pPr>
    <w:rPr>
      <w:rFonts w:eastAsia="Calibri"/>
      <w:b/>
    </w:rPr>
  </w:style>
  <w:style w:type="character" w:customStyle="1" w:styleId="verdana">
    <w:name w:val="verdana"/>
    <w:rsid w:val="00315CDD"/>
  </w:style>
  <w:style w:type="character" w:customStyle="1" w:styleId="vitstoryheadline">
    <w:name w:val="vitstoryheadline"/>
    <w:rsid w:val="00315CDD"/>
  </w:style>
  <w:style w:type="paragraph" w:customStyle="1" w:styleId="NormalText">
    <w:name w:val="Normal Text"/>
    <w:basedOn w:val="Normal"/>
    <w:link w:val="NormalTextChar"/>
    <w:autoRedefine/>
    <w:qFormat/>
    <w:rsid w:val="00315CDD"/>
    <w:pPr>
      <w:jc w:val="both"/>
    </w:pPr>
    <w:rPr>
      <w:rFonts w:eastAsia="Times New Roman"/>
      <w:szCs w:val="26"/>
      <w:lang w:val="x-none" w:eastAsia="ja-JP"/>
    </w:rPr>
  </w:style>
  <w:style w:type="character" w:customStyle="1" w:styleId="NormalTextChar">
    <w:name w:val="Normal Text Char"/>
    <w:link w:val="NormalText"/>
    <w:rsid w:val="00315CDD"/>
    <w:rPr>
      <w:rFonts w:ascii="Calibri" w:eastAsia="Times New Roman" w:hAnsi="Calibri" w:cs="Calibri"/>
      <w:sz w:val="24"/>
      <w:szCs w:val="26"/>
      <w:lang w:val="x-none" w:eastAsia="ja-JP"/>
    </w:rPr>
  </w:style>
  <w:style w:type="character" w:customStyle="1" w:styleId="AuthorDate0">
    <w:name w:val="Author Date"/>
    <w:rsid w:val="00315CDD"/>
    <w:rPr>
      <w:b/>
      <w:sz w:val="24"/>
      <w:u w:val="thick"/>
    </w:rPr>
  </w:style>
  <w:style w:type="paragraph" w:customStyle="1" w:styleId="HotRoute">
    <w:name w:val="Hot Route!"/>
    <w:basedOn w:val="Normal"/>
    <w:link w:val="HotRouteChar"/>
    <w:uiPriority w:val="99"/>
    <w:qFormat/>
    <w:rsid w:val="00315CDD"/>
    <w:pPr>
      <w:ind w:left="144"/>
    </w:pPr>
    <w:rPr>
      <w:rFonts w:eastAsia="Times New Roman"/>
    </w:rPr>
  </w:style>
  <w:style w:type="character" w:customStyle="1" w:styleId="UnderlinedTextCharChar">
    <w:name w:val="Underlined Text Char Char"/>
    <w:rsid w:val="00315CDD"/>
    <w:rPr>
      <w:rFonts w:cs="Arial"/>
      <w:bCs/>
      <w:noProof w:val="0"/>
      <w:szCs w:val="26"/>
      <w:u w:val="single"/>
      <w:lang w:val="en-US" w:eastAsia="en-US" w:bidi="ar-SA"/>
    </w:rPr>
  </w:style>
  <w:style w:type="character" w:customStyle="1" w:styleId="DocumentMapChar1">
    <w:name w:val="Document Map Char1"/>
    <w:uiPriority w:val="99"/>
    <w:rsid w:val="00315CDD"/>
    <w:rPr>
      <w:rFonts w:ascii="Tahoma" w:hAnsi="Tahoma" w:cs="Tahoma"/>
      <w:sz w:val="16"/>
      <w:szCs w:val="16"/>
    </w:rPr>
  </w:style>
  <w:style w:type="character" w:customStyle="1" w:styleId="Author">
    <w:name w:val="Author"/>
    <w:aliases w:val="Style Date"/>
    <w:qFormat/>
    <w:rsid w:val="00315CDD"/>
    <w:rPr>
      <w:b/>
      <w:sz w:val="24"/>
    </w:rPr>
  </w:style>
  <w:style w:type="character" w:customStyle="1" w:styleId="author0">
    <w:name w:val="author"/>
    <w:rsid w:val="00315CDD"/>
    <w:rPr>
      <w:rFonts w:ascii="Times New Roman" w:hAnsi="Times New Roman"/>
      <w:b/>
      <w:sz w:val="24"/>
    </w:rPr>
  </w:style>
  <w:style w:type="character" w:customStyle="1" w:styleId="articletitle">
    <w:name w:val="articletitle"/>
    <w:rsid w:val="00315CDD"/>
    <w:rPr>
      <w:rFonts w:cs="Times New Roman"/>
    </w:rPr>
  </w:style>
  <w:style w:type="character" w:customStyle="1" w:styleId="6pointChar">
    <w:name w:val="6 point Char"/>
    <w:rsid w:val="00315CDD"/>
    <w:rPr>
      <w:rFonts w:cs="Times New Roman"/>
      <w:sz w:val="12"/>
      <w:lang w:val="en-US" w:eastAsia="en-US"/>
    </w:rPr>
  </w:style>
  <w:style w:type="character" w:customStyle="1" w:styleId="term1">
    <w:name w:val="term1"/>
    <w:rsid w:val="00315CDD"/>
    <w:rPr>
      <w:b/>
      <w:bCs/>
    </w:rPr>
  </w:style>
  <w:style w:type="paragraph" w:customStyle="1" w:styleId="Minimize">
    <w:name w:val="Minimize"/>
    <w:basedOn w:val="Normal"/>
    <w:next w:val="Normal"/>
    <w:qFormat/>
    <w:rsid w:val="00315CDD"/>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315CDD"/>
    <w:rPr>
      <w:sz w:val="12"/>
      <w:szCs w:val="24"/>
    </w:rPr>
  </w:style>
  <w:style w:type="character" w:customStyle="1" w:styleId="StyleThickunderline">
    <w:name w:val="Style Thick underline"/>
    <w:qFormat/>
    <w:rsid w:val="00315CDD"/>
    <w:rPr>
      <w:u w:val="thick"/>
    </w:rPr>
  </w:style>
  <w:style w:type="character" w:customStyle="1" w:styleId="UnderlineTextChar">
    <w:name w:val="Underline Text Char"/>
    <w:link w:val="UnderlineText"/>
    <w:rsid w:val="00315CDD"/>
    <w:rPr>
      <w:szCs w:val="24"/>
      <w:u w:val="single"/>
    </w:rPr>
  </w:style>
  <w:style w:type="numbering" w:customStyle="1" w:styleId="NoList2">
    <w:name w:val="No List2"/>
    <w:next w:val="NoList"/>
    <w:uiPriority w:val="99"/>
    <w:semiHidden/>
    <w:rsid w:val="00315CDD"/>
  </w:style>
  <w:style w:type="paragraph" w:customStyle="1" w:styleId="underlined">
    <w:name w:val="underlined"/>
    <w:next w:val="Normal"/>
    <w:link w:val="underlinedChar"/>
    <w:autoRedefine/>
    <w:qFormat/>
    <w:rsid w:val="00315CDD"/>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315CDD"/>
    <w:rPr>
      <w:rFonts w:ascii="Times New Roman" w:eastAsia="Malgun Gothic" w:hAnsi="Times New Roman" w:cs="Times New Roman"/>
      <w:sz w:val="24"/>
      <w:szCs w:val="24"/>
      <w:u w:val="single"/>
    </w:rPr>
  </w:style>
  <w:style w:type="character" w:customStyle="1" w:styleId="Box">
    <w:name w:val="Box!"/>
    <w:uiPriority w:val="1"/>
    <w:rsid w:val="00315CDD"/>
    <w:rPr>
      <w:rFonts w:ascii="Garamond" w:hAnsi="Garamond"/>
      <w:sz w:val="24"/>
      <w:u w:val="single"/>
      <w:bdr w:val="single" w:sz="4" w:space="0" w:color="auto"/>
    </w:rPr>
  </w:style>
  <w:style w:type="character" w:customStyle="1" w:styleId="citechar">
    <w:name w:val="citechar"/>
    <w:rsid w:val="00315CDD"/>
  </w:style>
  <w:style w:type="character" w:customStyle="1" w:styleId="underlinechar">
    <w:name w:val="underlinechar"/>
    <w:rsid w:val="00315CDD"/>
  </w:style>
  <w:style w:type="character" w:customStyle="1" w:styleId="CardUnderlineChar">
    <w:name w:val="Card Underline Char"/>
    <w:rsid w:val="00315CDD"/>
    <w:rPr>
      <w:szCs w:val="24"/>
      <w:u w:val="single"/>
      <w:lang w:val="en-US" w:eastAsia="en-US" w:bidi="ar-SA"/>
    </w:rPr>
  </w:style>
  <w:style w:type="paragraph" w:customStyle="1" w:styleId="Default">
    <w:name w:val="Default"/>
    <w:uiPriority w:val="99"/>
    <w:qFormat/>
    <w:rsid w:val="00315CD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lue">
    <w:name w:val="blue"/>
    <w:rsid w:val="00315CDD"/>
  </w:style>
  <w:style w:type="character" w:customStyle="1" w:styleId="tagciteChar">
    <w:name w:val="tag/cite Char"/>
    <w:rsid w:val="00315CDD"/>
    <w:rPr>
      <w:b/>
      <w:sz w:val="24"/>
      <w:lang w:val="en-US" w:eastAsia="en-US" w:bidi="ar-SA"/>
    </w:rPr>
  </w:style>
  <w:style w:type="character" w:customStyle="1" w:styleId="8pointChar">
    <w:name w:val="8 point Char"/>
    <w:rsid w:val="00315CDD"/>
    <w:rPr>
      <w:sz w:val="16"/>
      <w:lang w:val="en-US" w:eastAsia="en-US" w:bidi="ar-SA"/>
    </w:rPr>
  </w:style>
  <w:style w:type="character" w:customStyle="1" w:styleId="BoldText12pt">
    <w:name w:val="Bold Text 12 pt"/>
    <w:rsid w:val="00315CDD"/>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person-name">
    <w:name w:val="person-name"/>
    <w:rsid w:val="00315CDD"/>
  </w:style>
  <w:style w:type="paragraph" w:customStyle="1" w:styleId="Ununderlined">
    <w:name w:val="Ununderlined"/>
    <w:basedOn w:val="Normal"/>
    <w:link w:val="UnunderlinedChar"/>
    <w:qFormat/>
    <w:rsid w:val="00315CDD"/>
    <w:pPr>
      <w:jc w:val="both"/>
    </w:pPr>
    <w:rPr>
      <w:rFonts w:eastAsia="SimSun"/>
      <w:sz w:val="12"/>
    </w:rPr>
  </w:style>
  <w:style w:type="character" w:customStyle="1" w:styleId="UnunderlinedChar">
    <w:name w:val="Ununderlined Char"/>
    <w:link w:val="Ununderlined"/>
    <w:rsid w:val="00315CDD"/>
    <w:rPr>
      <w:rFonts w:ascii="Calibri" w:eastAsia="SimSun" w:hAnsi="Calibri" w:cs="Calibri"/>
      <w:sz w:val="12"/>
    </w:rPr>
  </w:style>
  <w:style w:type="paragraph" w:customStyle="1" w:styleId="Highlighting">
    <w:name w:val="Highlighting"/>
    <w:basedOn w:val="Normal"/>
    <w:link w:val="HighlightingChar"/>
    <w:autoRedefine/>
    <w:qFormat/>
    <w:rsid w:val="00315CDD"/>
    <w:rPr>
      <w:rFonts w:eastAsia="SimSun"/>
      <w:u w:val="thick"/>
    </w:rPr>
  </w:style>
  <w:style w:type="character" w:customStyle="1" w:styleId="HighlightingChar">
    <w:name w:val="Highlighting Char"/>
    <w:link w:val="Highlighting"/>
    <w:rsid w:val="00315CDD"/>
    <w:rPr>
      <w:rFonts w:ascii="Calibri" w:eastAsia="SimSun" w:hAnsi="Calibri" w:cs="Calibri"/>
      <w:sz w:val="24"/>
      <w:u w:val="thick"/>
    </w:rPr>
  </w:style>
  <w:style w:type="paragraph" w:customStyle="1" w:styleId="evidencetext">
    <w:name w:val="evidence text"/>
    <w:basedOn w:val="Normal"/>
    <w:next w:val="Normal"/>
    <w:link w:val="evidencetextChar1"/>
    <w:uiPriority w:val="99"/>
    <w:qFormat/>
    <w:rsid w:val="00315CDD"/>
    <w:pPr>
      <w:ind w:left="432" w:right="432"/>
    </w:pPr>
    <w:rPr>
      <w:rFonts w:eastAsia="Times New Roman"/>
      <w:color w:val="000000"/>
      <w:sz w:val="16"/>
      <w:lang w:val="x-none" w:eastAsia="x-none"/>
    </w:rPr>
  </w:style>
  <w:style w:type="character" w:customStyle="1" w:styleId="evidencetextChar1">
    <w:name w:val="evidence text Char1"/>
    <w:link w:val="evidencetext"/>
    <w:uiPriority w:val="99"/>
    <w:rsid w:val="00315CDD"/>
    <w:rPr>
      <w:rFonts w:ascii="Calibri" w:eastAsia="Times New Roman" w:hAnsi="Calibri" w:cs="Calibri"/>
      <w:color w:val="000000"/>
      <w:sz w:val="16"/>
      <w:lang w:val="x-none" w:eastAsia="x-none"/>
    </w:rPr>
  </w:style>
  <w:style w:type="character" w:customStyle="1" w:styleId="highlight2">
    <w:name w:val="highlight2"/>
    <w:rsid w:val="00315CDD"/>
    <w:rPr>
      <w:rFonts w:ascii="Arial" w:hAnsi="Arial"/>
      <w:b/>
      <w:sz w:val="19"/>
      <w:u w:val="thick"/>
      <w:bdr w:val="none" w:sz="0" w:space="0" w:color="auto"/>
      <w:shd w:val="clear" w:color="auto" w:fill="auto"/>
    </w:rPr>
  </w:style>
  <w:style w:type="character" w:customStyle="1" w:styleId="box0">
    <w:name w:val="box"/>
    <w:rsid w:val="00315CDD"/>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315CDD"/>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315CDD"/>
    <w:rPr>
      <w:rFonts w:ascii="Calibri" w:eastAsia="Times New Roman" w:hAnsi="Calibri" w:cs="Arial"/>
      <w:iCs/>
      <w:smallCaps/>
      <w:sz w:val="20"/>
      <w:szCs w:val="20"/>
      <w:u w:val="double"/>
    </w:rPr>
  </w:style>
  <w:style w:type="character" w:customStyle="1" w:styleId="CharacterStyle1">
    <w:name w:val="Character Style 1"/>
    <w:rsid w:val="00315CDD"/>
    <w:rPr>
      <w:rFonts w:ascii="Tahoma" w:hAnsi="Tahoma" w:cs="Tahoma" w:hint="default"/>
      <w:sz w:val="18"/>
      <w:szCs w:val="18"/>
    </w:rPr>
  </w:style>
  <w:style w:type="character" w:customStyle="1" w:styleId="UnderlineStyleChar7">
    <w:name w:val="Underline Style Char7"/>
    <w:rsid w:val="00315CDD"/>
    <w:rPr>
      <w:rFonts w:ascii="Garamond" w:hAnsi="Garamond" w:hint="default"/>
      <w:sz w:val="22"/>
      <w:szCs w:val="24"/>
      <w:u w:val="single"/>
      <w:lang w:val="en-US" w:eastAsia="en-US" w:bidi="ar-SA"/>
    </w:rPr>
  </w:style>
  <w:style w:type="character" w:customStyle="1" w:styleId="StyleArial6ptBold">
    <w:name w:val="Style Arial 6 pt Bold"/>
    <w:rsid w:val="00315CDD"/>
    <w:rPr>
      <w:rFonts w:ascii="Arial" w:hAnsi="Arial" w:cs="Arial" w:hint="default"/>
      <w:bCs/>
      <w:sz w:val="12"/>
    </w:rPr>
  </w:style>
  <w:style w:type="paragraph" w:customStyle="1" w:styleId="teaserpermalink">
    <w:name w:val="teaser_permalink"/>
    <w:basedOn w:val="Normal"/>
    <w:uiPriority w:val="99"/>
    <w:qFormat/>
    <w:rsid w:val="00315CDD"/>
    <w:pPr>
      <w:spacing w:before="100" w:beforeAutospacing="1" w:after="100" w:afterAutospacing="1"/>
    </w:pPr>
    <w:rPr>
      <w:rFonts w:eastAsia="Times New Roman"/>
      <w:lang w:eastAsia="zh-CN"/>
    </w:rPr>
  </w:style>
  <w:style w:type="character" w:customStyle="1" w:styleId="Heading2Char5">
    <w:name w:val="Heading 2 Char5"/>
    <w:rsid w:val="00315CDD"/>
    <w:rPr>
      <w:rFonts w:ascii="Garamond" w:hAnsi="Garamond" w:cs="Arial" w:hint="default"/>
      <w:b/>
      <w:bCs/>
      <w:iCs/>
      <w:sz w:val="24"/>
      <w:szCs w:val="28"/>
      <w:lang w:val="en-US" w:eastAsia="en-US" w:bidi="ar-SA"/>
    </w:rPr>
  </w:style>
  <w:style w:type="paragraph" w:customStyle="1" w:styleId="Smalltext0">
    <w:name w:val="Small text"/>
    <w:aliases w:val="Quote1,Quote11"/>
    <w:basedOn w:val="Normal"/>
    <w:link w:val="SmalltextChar"/>
    <w:qFormat/>
    <w:rsid w:val="00315CDD"/>
    <w:rPr>
      <w:rFonts w:eastAsia="Calibri"/>
      <w:sz w:val="14"/>
    </w:rPr>
  </w:style>
  <w:style w:type="character" w:customStyle="1" w:styleId="SmalltextChar">
    <w:name w:val="Small text Char"/>
    <w:aliases w:val="Quote Char,Quote1 Char1"/>
    <w:link w:val="Smalltext0"/>
    <w:rsid w:val="00315CDD"/>
    <w:rPr>
      <w:rFonts w:ascii="Calibri" w:eastAsia="Calibri" w:hAnsi="Calibri" w:cs="Calibri"/>
      <w:sz w:val="14"/>
    </w:rPr>
  </w:style>
  <w:style w:type="character" w:customStyle="1" w:styleId="TagGreg">
    <w:name w:val="TagGreg"/>
    <w:uiPriority w:val="1"/>
    <w:qFormat/>
    <w:rsid w:val="00315CDD"/>
    <w:rPr>
      <w:b/>
      <w:sz w:val="24"/>
    </w:rPr>
  </w:style>
  <w:style w:type="character" w:customStyle="1" w:styleId="SmallText-New">
    <w:name w:val="Small Text - New"/>
    <w:rsid w:val="00315CDD"/>
    <w:rPr>
      <w:rFonts w:ascii="Arial Narrow" w:hAnsi="Arial Narrow"/>
      <w:sz w:val="14"/>
    </w:rPr>
  </w:style>
  <w:style w:type="character" w:customStyle="1" w:styleId="Underlined-New">
    <w:name w:val="Underlined - New"/>
    <w:rsid w:val="00315CDD"/>
    <w:rPr>
      <w:rFonts w:ascii="Arial Narrow" w:hAnsi="Arial Narrow"/>
      <w:sz w:val="16"/>
      <w:u w:val="single"/>
    </w:rPr>
  </w:style>
  <w:style w:type="character" w:customStyle="1" w:styleId="Boxing-New">
    <w:name w:val="Boxing - New"/>
    <w:rsid w:val="00315CDD"/>
    <w:rPr>
      <w:rFonts w:ascii="Arial Narrow" w:hAnsi="Arial Narrow"/>
      <w:sz w:val="16"/>
      <w:u w:val="none"/>
      <w:bdr w:val="single" w:sz="4" w:space="0" w:color="auto"/>
    </w:rPr>
  </w:style>
  <w:style w:type="character" w:customStyle="1" w:styleId="hilite1">
    <w:name w:val="hilite1"/>
    <w:rsid w:val="00315CDD"/>
    <w:rPr>
      <w:rFonts w:ascii="Arial Narrow" w:hAnsi="Arial Narrow"/>
      <w:sz w:val="18"/>
      <w:u w:val="single"/>
      <w:bdr w:val="none" w:sz="0" w:space="0" w:color="auto"/>
      <w:shd w:val="clear" w:color="auto" w:fill="00FF00"/>
    </w:rPr>
  </w:style>
  <w:style w:type="character" w:customStyle="1" w:styleId="f">
    <w:name w:val="f"/>
    <w:rsid w:val="00315CDD"/>
  </w:style>
  <w:style w:type="paragraph" w:customStyle="1" w:styleId="StyleStyle49pt">
    <w:name w:val="Style Style4 + 9 pt"/>
    <w:basedOn w:val="Style4"/>
    <w:link w:val="StyleStyle49ptChar"/>
    <w:qFormat/>
    <w:rsid w:val="00315CDD"/>
  </w:style>
  <w:style w:type="character" w:customStyle="1" w:styleId="StyleStyle49ptChar">
    <w:name w:val="Style Style4 + 9 pt Char"/>
    <w:link w:val="StyleStyle49pt"/>
    <w:rsid w:val="00315CDD"/>
    <w:rPr>
      <w:rFonts w:ascii="Calibri" w:eastAsia="Times New Roman" w:hAnsi="Calibri" w:cs="Calibri"/>
      <w:sz w:val="24"/>
      <w:u w:val="single"/>
    </w:rPr>
  </w:style>
  <w:style w:type="paragraph" w:customStyle="1" w:styleId="StyleStyle49ptBold">
    <w:name w:val="Style Style4 + 9 pt Bold"/>
    <w:basedOn w:val="Style4"/>
    <w:link w:val="StyleStyle49ptBoldChar"/>
    <w:qFormat/>
    <w:rsid w:val="00315CDD"/>
    <w:rPr>
      <w:b/>
      <w:bCs/>
    </w:rPr>
  </w:style>
  <w:style w:type="character" w:customStyle="1" w:styleId="StyleStyle49ptBoldChar">
    <w:name w:val="Style Style4 + 9 pt Bold Char"/>
    <w:link w:val="StyleStyle49ptBold"/>
    <w:rsid w:val="00315CDD"/>
    <w:rPr>
      <w:rFonts w:ascii="Calibri" w:eastAsia="Times New Roman" w:hAnsi="Calibri" w:cs="Calibri"/>
      <w:b/>
      <w:bCs/>
      <w:sz w:val="24"/>
      <w:u w:val="single"/>
    </w:rPr>
  </w:style>
  <w:style w:type="character" w:customStyle="1" w:styleId="StyleDebateUnderline10pt">
    <w:name w:val="Style Debate Underline + 10 pt"/>
    <w:rsid w:val="00315CDD"/>
    <w:rPr>
      <w:rFonts w:ascii="Times New Roman" w:hAnsi="Times New Roman"/>
      <w:sz w:val="20"/>
      <w:szCs w:val="20"/>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315CDD"/>
    <w:rPr>
      <w:rFonts w:ascii="Times New Roman" w:eastAsia="Times New Roman" w:hAnsi="Times New Roman" w:cs="Times New Roman"/>
      <w:sz w:val="24"/>
      <w:szCs w:val="24"/>
    </w:rPr>
  </w:style>
  <w:style w:type="character" w:customStyle="1" w:styleId="ssl01">
    <w:name w:val="ss_l01"/>
    <w:rsid w:val="00315CDD"/>
    <w:rPr>
      <w:color w:val="000000"/>
      <w:sz w:val="32"/>
      <w:szCs w:val="32"/>
    </w:rPr>
  </w:style>
  <w:style w:type="paragraph" w:customStyle="1" w:styleId="Normaltag">
    <w:name w:val="Normal tag"/>
    <w:basedOn w:val="Normal"/>
    <w:link w:val="NormaltagChar"/>
    <w:qFormat/>
    <w:rsid w:val="00315CDD"/>
    <w:rPr>
      <w:rFonts w:eastAsia="Times New Roman"/>
      <w:b/>
      <w:szCs w:val="20"/>
    </w:rPr>
  </w:style>
  <w:style w:type="character" w:customStyle="1" w:styleId="NormaltagChar">
    <w:name w:val="Normal tag Char"/>
    <w:link w:val="Normaltag"/>
    <w:rsid w:val="00315CDD"/>
    <w:rPr>
      <w:rFonts w:ascii="Calibri" w:eastAsia="Times New Roman" w:hAnsi="Calibri" w:cs="Calibri"/>
      <w:b/>
      <w:sz w:val="24"/>
      <w:szCs w:val="20"/>
    </w:rPr>
  </w:style>
  <w:style w:type="paragraph" w:customStyle="1" w:styleId="Cardnon-underlined">
    <w:name w:val="Card non-underlined"/>
    <w:basedOn w:val="Normal"/>
    <w:link w:val="Cardnon-underlinedChar"/>
    <w:autoRedefine/>
    <w:qFormat/>
    <w:rsid w:val="00315CDD"/>
    <w:rPr>
      <w:rFonts w:eastAsia="Times New Roman"/>
      <w:szCs w:val="20"/>
    </w:rPr>
  </w:style>
  <w:style w:type="character" w:customStyle="1" w:styleId="Cardnon-underlinedChar">
    <w:name w:val="Card non-underlined Char"/>
    <w:link w:val="Cardnon-underlined"/>
    <w:rsid w:val="00315CDD"/>
    <w:rPr>
      <w:rFonts w:ascii="Calibri" w:eastAsia="Times New Roman" w:hAnsi="Calibri" w:cs="Calibri"/>
      <w:sz w:val="24"/>
      <w:szCs w:val="20"/>
    </w:rPr>
  </w:style>
  <w:style w:type="paragraph" w:customStyle="1" w:styleId="tiny">
    <w:name w:val="tiny"/>
    <w:next w:val="Normal"/>
    <w:link w:val="tinyChar"/>
    <w:autoRedefine/>
    <w:qFormat/>
    <w:rsid w:val="00315CDD"/>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315CDD"/>
    <w:rPr>
      <w:rFonts w:ascii="Times New Roman" w:eastAsia="Malgun Gothic" w:hAnsi="Times New Roman" w:cs="Times New Roman"/>
      <w:sz w:val="20"/>
      <w:szCs w:val="20"/>
    </w:rPr>
  </w:style>
  <w:style w:type="character" w:customStyle="1" w:styleId="Style11Char">
    <w:name w:val="Style11 Char"/>
    <w:link w:val="Style11"/>
    <w:rsid w:val="00315CDD"/>
    <w:rPr>
      <w:b/>
      <w:u w:val="thick"/>
    </w:rPr>
  </w:style>
  <w:style w:type="character" w:customStyle="1" w:styleId="Style12Char">
    <w:name w:val="Style12 Char"/>
    <w:link w:val="Style12"/>
    <w:rsid w:val="00315CDD"/>
    <w:rPr>
      <w:b/>
      <w:sz w:val="24"/>
      <w:szCs w:val="24"/>
      <w:u w:val="thick"/>
    </w:rPr>
  </w:style>
  <w:style w:type="character" w:customStyle="1" w:styleId="Heading4Char1">
    <w:name w:val="Heading 4 Char1"/>
    <w:rsid w:val="00315CDD"/>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315CDD"/>
    <w:pPr>
      <w:spacing w:after="240"/>
      <w:jc w:val="center"/>
    </w:pPr>
    <w:rPr>
      <w:rFonts w:eastAsia="Times New Roman"/>
      <w:b/>
      <w:sz w:val="32"/>
      <w:szCs w:val="20"/>
      <w:u w:val="single"/>
    </w:rPr>
  </w:style>
  <w:style w:type="paragraph" w:customStyle="1" w:styleId="TxBrp1">
    <w:name w:val="TxBr_p1"/>
    <w:basedOn w:val="Normal"/>
    <w:uiPriority w:val="99"/>
    <w:qFormat/>
    <w:rsid w:val="00315CDD"/>
    <w:pPr>
      <w:tabs>
        <w:tab w:val="left" w:pos="204"/>
      </w:tabs>
      <w:autoSpaceDE w:val="0"/>
      <w:autoSpaceDN w:val="0"/>
      <w:adjustRightInd w:val="0"/>
      <w:spacing w:line="272" w:lineRule="atLeast"/>
      <w:jc w:val="both"/>
    </w:pPr>
    <w:rPr>
      <w:rFonts w:eastAsia="Times New Roman"/>
    </w:rPr>
  </w:style>
  <w:style w:type="paragraph" w:customStyle="1" w:styleId="fullstory">
    <w:name w:val="fullstory"/>
    <w:basedOn w:val="Normal"/>
    <w:uiPriority w:val="99"/>
    <w:qFormat/>
    <w:rsid w:val="00315CDD"/>
    <w:pPr>
      <w:spacing w:before="100" w:beforeAutospacing="1" w:after="100" w:afterAutospacing="1"/>
    </w:pPr>
    <w:rPr>
      <w:rFonts w:eastAsia="Times New Roman"/>
    </w:rPr>
  </w:style>
  <w:style w:type="paragraph" w:styleId="BodyTextIndent">
    <w:name w:val="Body Text Indent"/>
    <w:basedOn w:val="Default"/>
    <w:next w:val="Default"/>
    <w:link w:val="BodyTextIndentChar"/>
    <w:uiPriority w:val="99"/>
    <w:rsid w:val="00315CDD"/>
    <w:rPr>
      <w:color w:val="auto"/>
    </w:rPr>
  </w:style>
  <w:style w:type="character" w:customStyle="1" w:styleId="BodyTextIndentChar">
    <w:name w:val="Body Text Indent Char"/>
    <w:basedOn w:val="DefaultParagraphFont"/>
    <w:link w:val="BodyTextIndent"/>
    <w:uiPriority w:val="99"/>
    <w:rsid w:val="00315CDD"/>
    <w:rPr>
      <w:rFonts w:ascii="Times New Roman" w:eastAsia="Times New Roman" w:hAnsi="Times New Roman" w:cs="Times New Roman"/>
      <w:sz w:val="24"/>
      <w:szCs w:val="24"/>
    </w:rPr>
  </w:style>
  <w:style w:type="character" w:styleId="FootnoteReference">
    <w:name w:val="footnote reference"/>
    <w:uiPriority w:val="99"/>
    <w:rsid w:val="00315CDD"/>
    <w:rPr>
      <w:color w:val="000000"/>
    </w:rPr>
  </w:style>
  <w:style w:type="character" w:customStyle="1" w:styleId="allocatoragentsleft">
    <w:name w:val="al_locatoragentsleft"/>
    <w:rsid w:val="00315CDD"/>
  </w:style>
  <w:style w:type="character" w:customStyle="1" w:styleId="grey10">
    <w:name w:val="grey10"/>
    <w:rsid w:val="00315CDD"/>
  </w:style>
  <w:style w:type="character" w:styleId="HTMLTypewriter">
    <w:name w:val="HTML Typewriter"/>
    <w:unhideWhenUsed/>
    <w:rsid w:val="00315CDD"/>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315C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315CDD"/>
    <w:rPr>
      <w:rFonts w:ascii="Courier New" w:eastAsia="Times New Roman" w:hAnsi="Courier New" w:cs="Courier New"/>
      <w:sz w:val="24"/>
      <w:szCs w:val="20"/>
    </w:rPr>
  </w:style>
  <w:style w:type="character" w:customStyle="1" w:styleId="hit">
    <w:name w:val="hit"/>
    <w:rsid w:val="00315CDD"/>
    <w:rPr>
      <w:rFonts w:cs="Times New Roman"/>
    </w:rPr>
  </w:style>
  <w:style w:type="character" w:customStyle="1" w:styleId="Style12ptBoldUnderline1">
    <w:name w:val="Style 12 pt Bold Underline1"/>
    <w:rsid w:val="00315CDD"/>
    <w:rPr>
      <w:b/>
      <w:bCs/>
      <w:sz w:val="24"/>
      <w:u w:val="single"/>
    </w:rPr>
  </w:style>
  <w:style w:type="character" w:customStyle="1" w:styleId="UnderlinesCharChar">
    <w:name w:val="Underlines Char Char"/>
    <w:rsid w:val="00315CDD"/>
    <w:rPr>
      <w:rFonts w:cs="Arial"/>
      <w:b/>
      <w:bCs/>
      <w:noProof w:val="0"/>
      <w:sz w:val="22"/>
      <w:szCs w:val="26"/>
      <w:u w:val="single"/>
      <w:lang w:val="en-US" w:eastAsia="en-US" w:bidi="ar-SA"/>
    </w:rPr>
  </w:style>
  <w:style w:type="paragraph" w:customStyle="1" w:styleId="Carding">
    <w:name w:val="Carding"/>
    <w:basedOn w:val="Normal"/>
    <w:uiPriority w:val="99"/>
    <w:qFormat/>
    <w:rsid w:val="00315CDD"/>
    <w:rPr>
      <w:rFonts w:eastAsia="Times New Roman"/>
      <w:sz w:val="18"/>
    </w:rPr>
  </w:style>
  <w:style w:type="paragraph" w:customStyle="1" w:styleId="Style3">
    <w:name w:val="Style3"/>
    <w:basedOn w:val="Normal"/>
    <w:link w:val="Style3Char"/>
    <w:uiPriority w:val="99"/>
    <w:qFormat/>
    <w:rsid w:val="00315CDD"/>
    <w:rPr>
      <w:rFonts w:eastAsia="Times New Roman"/>
      <w:b/>
    </w:rPr>
  </w:style>
  <w:style w:type="character" w:customStyle="1" w:styleId="Style3Char">
    <w:name w:val="Style3 Char"/>
    <w:link w:val="Style3"/>
    <w:uiPriority w:val="99"/>
    <w:rsid w:val="00315CDD"/>
    <w:rPr>
      <w:rFonts w:ascii="Calibri" w:eastAsia="Times New Roman" w:hAnsi="Calibri" w:cs="Calibri"/>
      <w:b/>
      <w:sz w:val="24"/>
    </w:rPr>
  </w:style>
  <w:style w:type="character" w:customStyle="1" w:styleId="aunderline">
    <w:name w:val="aunderline"/>
    <w:qFormat/>
    <w:rsid w:val="00315CDD"/>
    <w:rPr>
      <w:rFonts w:ascii="Times New Roman" w:hAnsi="Times New Roman"/>
      <w:sz w:val="20"/>
      <w:szCs w:val="24"/>
      <w:u w:val="thick"/>
    </w:rPr>
  </w:style>
  <w:style w:type="character" w:customStyle="1" w:styleId="tagChar2">
    <w:name w:val="tag Char2"/>
    <w:uiPriority w:val="9"/>
    <w:qFormat/>
    <w:rsid w:val="00315CDD"/>
    <w:rPr>
      <w:b/>
      <w:noProof w:val="0"/>
      <w:sz w:val="24"/>
      <w:lang w:val="en-US" w:eastAsia="en-US" w:bidi="ar-SA"/>
    </w:rPr>
  </w:style>
  <w:style w:type="character" w:customStyle="1" w:styleId="Taggin-New">
    <w:name w:val="Taggin - New"/>
    <w:rsid w:val="00315CDD"/>
    <w:rPr>
      <w:rFonts w:ascii="Arial Narrow" w:hAnsi="Arial Narrow"/>
      <w:b/>
      <w:sz w:val="22"/>
    </w:rPr>
  </w:style>
  <w:style w:type="character" w:customStyle="1" w:styleId="27">
    <w:name w:val="27"/>
    <w:rsid w:val="00315CDD"/>
    <w:rPr>
      <w:rFonts w:cs="Arial"/>
      <w:bCs/>
      <w:sz w:val="20"/>
      <w:u w:val="single"/>
      <w:lang w:val="en-US" w:eastAsia="en-US" w:bidi="ar-SA"/>
    </w:rPr>
  </w:style>
  <w:style w:type="character" w:customStyle="1" w:styleId="ilad">
    <w:name w:val="il_ad"/>
    <w:rsid w:val="00315CDD"/>
  </w:style>
  <w:style w:type="paragraph" w:customStyle="1" w:styleId="CardsHighlighted">
    <w:name w:val="Cards Highlighted"/>
    <w:next w:val="Normal"/>
    <w:link w:val="CardsHighlightedChar"/>
    <w:qFormat/>
    <w:rsid w:val="00315CDD"/>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315CDD"/>
    <w:rPr>
      <w:rFonts w:ascii="Times New Roman" w:eastAsia="Calibri" w:hAnsi="Times New Roman" w:cs="Times New Roman"/>
      <w:sz w:val="24"/>
      <w:szCs w:val="20"/>
      <w:u w:val="single"/>
      <w:shd w:val="clear" w:color="auto" w:fill="00FFFF"/>
    </w:rPr>
  </w:style>
  <w:style w:type="character" w:customStyle="1" w:styleId="CardUnderlined">
    <w:name w:val="Card Underlined"/>
    <w:rsid w:val="00315CDD"/>
    <w:rPr>
      <w:rFonts w:ascii="Garamond" w:hAnsi="Garamond"/>
      <w:sz w:val="22"/>
      <w:szCs w:val="24"/>
      <w:u w:val="single"/>
      <w:lang w:val="en-US" w:eastAsia="en-US" w:bidi="ar-SA"/>
    </w:rPr>
  </w:style>
  <w:style w:type="paragraph" w:customStyle="1" w:styleId="Style2">
    <w:name w:val="Style2"/>
    <w:basedOn w:val="Heading4"/>
    <w:uiPriority w:val="99"/>
    <w:qFormat/>
    <w:rsid w:val="00315CDD"/>
    <w:pPr>
      <w:spacing w:before="0"/>
    </w:pPr>
    <w:rPr>
      <w:rFonts w:eastAsia="Times New Roman" w:cs="Times New Roman"/>
      <w:caps/>
      <w:szCs w:val="20"/>
    </w:rPr>
  </w:style>
  <w:style w:type="character" w:customStyle="1" w:styleId="StyleStyle4CharTimesNewRoman11pt">
    <w:name w:val="Style Style4 Char + Times New Roman 11 pt"/>
    <w:rsid w:val="00315CDD"/>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315CDD"/>
    <w:rPr>
      <w:rFonts w:ascii="Times New Roman" w:hAnsi="Times New Roman"/>
      <w:b/>
      <w:bCs/>
      <w:sz w:val="20"/>
      <w:szCs w:val="24"/>
      <w:u w:val="single"/>
      <w:lang w:val="en-US" w:eastAsia="en-US" w:bidi="ar-SA"/>
    </w:rPr>
  </w:style>
  <w:style w:type="character" w:customStyle="1" w:styleId="SmallFontChar">
    <w:name w:val="Small Font Char"/>
    <w:link w:val="SmallFont"/>
    <w:rsid w:val="00315CDD"/>
    <w:rPr>
      <w:sz w:val="14"/>
      <w:szCs w:val="18"/>
    </w:rPr>
  </w:style>
  <w:style w:type="paragraph" w:customStyle="1" w:styleId="SmallFont">
    <w:name w:val="Small Font"/>
    <w:basedOn w:val="Normal"/>
    <w:link w:val="SmallFontChar"/>
    <w:qFormat/>
    <w:rsid w:val="00315CDD"/>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qFormat/>
    <w:rsid w:val="00315CDD"/>
    <w:pPr>
      <w:spacing w:after="0" w:line="240" w:lineRule="auto"/>
      <w:contextualSpacing/>
    </w:pPr>
    <w:rPr>
      <w:rFonts w:ascii="Times New Roman" w:eastAsia="Malgun Gothic" w:hAnsi="Times New Roman" w:cs="Times New Roman"/>
      <w:b/>
      <w:szCs w:val="24"/>
      <w:u w:val="single"/>
    </w:rPr>
  </w:style>
  <w:style w:type="character" w:customStyle="1" w:styleId="citesChar">
    <w:name w:val="cites Char"/>
    <w:aliases w:val="Heading 1 Char3"/>
    <w:link w:val="cites"/>
    <w:rsid w:val="00315CDD"/>
    <w:rPr>
      <w:rFonts w:ascii="Times New Roman" w:eastAsia="Malgun Gothic" w:hAnsi="Times New Roman" w:cs="Times New Roman"/>
      <w:b/>
      <w:szCs w:val="24"/>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locked/>
    <w:rsid w:val="00315CDD"/>
    <w:rPr>
      <w:b/>
      <w:sz w:val="22"/>
    </w:rPr>
  </w:style>
  <w:style w:type="character" w:customStyle="1" w:styleId="wikiexternallink">
    <w:name w:val="wikiexternallink"/>
    <w:rsid w:val="00315CDD"/>
  </w:style>
  <w:style w:type="character" w:customStyle="1" w:styleId="senselabelstart">
    <w:name w:val="sense_label start"/>
    <w:rsid w:val="00315CDD"/>
  </w:style>
  <w:style w:type="character" w:customStyle="1" w:styleId="sensecontent">
    <w:name w:val="sense_content"/>
    <w:rsid w:val="00315CDD"/>
  </w:style>
  <w:style w:type="character" w:customStyle="1" w:styleId="vi">
    <w:name w:val="vi"/>
    <w:rsid w:val="00315CDD"/>
  </w:style>
  <w:style w:type="character" w:customStyle="1" w:styleId="pagetitle">
    <w:name w:val="pagetitle"/>
    <w:rsid w:val="00315CDD"/>
  </w:style>
  <w:style w:type="paragraph" w:customStyle="1" w:styleId="text">
    <w:name w:val="text"/>
    <w:basedOn w:val="Normal"/>
    <w:uiPriority w:val="99"/>
    <w:qFormat/>
    <w:rsid w:val="00315CDD"/>
    <w:pPr>
      <w:spacing w:before="100" w:beforeAutospacing="1" w:after="100" w:afterAutospacing="1"/>
    </w:pPr>
    <w:rPr>
      <w:rFonts w:eastAsia="Times New Roman"/>
    </w:rPr>
  </w:style>
  <w:style w:type="character" w:customStyle="1" w:styleId="wikigeneratedlinkcontent">
    <w:name w:val="wikigeneratedlinkcontent"/>
    <w:rsid w:val="00315CDD"/>
  </w:style>
  <w:style w:type="character" w:customStyle="1" w:styleId="StyleUnderlineCharChar9ptBold1">
    <w:name w:val="Style Underline Char Char + 9 pt Bold1"/>
    <w:rsid w:val="00315CD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15CDD"/>
    <w:rPr>
      <w:rFonts w:ascii="Times New Roman" w:hAnsi="Times New Roman"/>
      <w:sz w:val="20"/>
      <w:szCs w:val="24"/>
      <w:u w:val="single"/>
      <w:lang w:val="en-US" w:eastAsia="en-US" w:bidi="ar-SA"/>
    </w:rPr>
  </w:style>
  <w:style w:type="character" w:customStyle="1" w:styleId="StyleUnderlineChar9pt">
    <w:name w:val="Style Underline Char + 9 pt"/>
    <w:rsid w:val="00315CDD"/>
    <w:rPr>
      <w:rFonts w:ascii="Times New Roman" w:hAnsi="Times New Roman"/>
      <w:sz w:val="20"/>
      <w:u w:val="single"/>
      <w:lang w:val="en-US" w:eastAsia="en-US" w:bidi="ar-SA"/>
    </w:rPr>
  </w:style>
  <w:style w:type="character" w:customStyle="1" w:styleId="Style9ptUnderline">
    <w:name w:val="Style 9 pt Underline"/>
    <w:rsid w:val="00315CDD"/>
    <w:rPr>
      <w:sz w:val="20"/>
      <w:u w:val="single"/>
    </w:rPr>
  </w:style>
  <w:style w:type="character" w:customStyle="1" w:styleId="Style9ptBoldUnderline">
    <w:name w:val="Style 9 pt Bold Underline"/>
    <w:rsid w:val="00315CDD"/>
    <w:rPr>
      <w:b/>
      <w:bCs/>
      <w:sz w:val="20"/>
      <w:u w:val="single"/>
    </w:rPr>
  </w:style>
  <w:style w:type="paragraph" w:customStyle="1" w:styleId="StyleUnderline9pt">
    <w:name w:val="Style Underline + 9 pt"/>
    <w:link w:val="StyleUnderline9ptChar"/>
    <w:qFormat/>
    <w:rsid w:val="00315CDD"/>
    <w:pPr>
      <w:spacing w:after="200" w:line="276" w:lineRule="auto"/>
    </w:pPr>
    <w:rPr>
      <w:rFonts w:ascii="Calibri" w:eastAsia="Times New Roman" w:hAnsi="Calibri" w:cs="Times New Roman"/>
      <w:szCs w:val="20"/>
      <w:u w:val="single"/>
    </w:rPr>
  </w:style>
  <w:style w:type="character" w:customStyle="1" w:styleId="StyleUnderline9ptChar">
    <w:name w:val="Style Underline + 9 pt Char"/>
    <w:link w:val="StyleUnderline9pt"/>
    <w:rsid w:val="00315CDD"/>
    <w:rPr>
      <w:rFonts w:ascii="Calibri" w:eastAsia="Times New Roman" w:hAnsi="Calibri" w:cs="Times New Roman"/>
      <w:szCs w:val="20"/>
      <w:u w:val="single"/>
    </w:rPr>
  </w:style>
  <w:style w:type="character" w:customStyle="1" w:styleId="StyleUnderlineChar9ptBold">
    <w:name w:val="Style Underline Char + 9 pt Bold"/>
    <w:rsid w:val="00315CDD"/>
    <w:rPr>
      <w:rFonts w:ascii="Times New Roman" w:hAnsi="Times New Roman"/>
      <w:b/>
      <w:bCs/>
      <w:sz w:val="20"/>
      <w:u w:val="single"/>
      <w:lang w:val="en-US" w:eastAsia="en-US" w:bidi="ar-SA"/>
    </w:rPr>
  </w:style>
  <w:style w:type="character" w:customStyle="1" w:styleId="StyleUnderlineChar1Bold">
    <w:name w:val="Style Underline Char1 + Bold"/>
    <w:rsid w:val="00315CDD"/>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315CDD"/>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315CDD"/>
    <w:rPr>
      <w:rFonts w:ascii="Arial Narrow" w:eastAsia="Times New Roman" w:hAnsi="Arial Narrow" w:cs="Calibri"/>
      <w:kern w:val="32"/>
      <w:sz w:val="24"/>
      <w:szCs w:val="20"/>
    </w:rPr>
  </w:style>
  <w:style w:type="paragraph" w:customStyle="1" w:styleId="TagsCharChar">
    <w:name w:val="Tags Char Char"/>
    <w:basedOn w:val="Normal"/>
    <w:uiPriority w:val="99"/>
    <w:qFormat/>
    <w:rsid w:val="00315CDD"/>
    <w:rPr>
      <w:rFonts w:ascii="Times" w:eastAsia="Times" w:hAnsi="Times"/>
      <w:b/>
    </w:rPr>
  </w:style>
  <w:style w:type="character" w:customStyle="1" w:styleId="TagsCharCharChar">
    <w:name w:val="Tags Char Char Char"/>
    <w:rsid w:val="00315CD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315CDD"/>
    <w:pPr>
      <w:spacing w:before="100" w:beforeAutospacing="1" w:after="100" w:afterAutospacing="1"/>
    </w:pPr>
    <w:rPr>
      <w:rFonts w:eastAsia="Times New Roman"/>
      <w:sz w:val="18"/>
      <w:szCs w:val="18"/>
    </w:rPr>
  </w:style>
  <w:style w:type="character" w:customStyle="1" w:styleId="Style11ptBlackUnderline">
    <w:name w:val="Style 11 pt Black Underline"/>
    <w:rsid w:val="00315CDD"/>
    <w:rPr>
      <w:color w:val="000000"/>
      <w:sz w:val="20"/>
      <w:u w:val="single"/>
    </w:rPr>
  </w:style>
  <w:style w:type="character" w:customStyle="1" w:styleId="Style11ptBlack">
    <w:name w:val="Style 11 pt Black"/>
    <w:rsid w:val="00315CDD"/>
    <w:rPr>
      <w:color w:val="000000"/>
      <w:sz w:val="20"/>
    </w:rPr>
  </w:style>
  <w:style w:type="character" w:customStyle="1" w:styleId="Heading2Char1CharCharCharCharCharC">
    <w:name w:val="Heading 2 Char1 Char Char Char Char Char C"/>
    <w:rsid w:val="00315CDD"/>
    <w:rPr>
      <w:rFonts w:cs="Arial"/>
      <w:b/>
      <w:bCs/>
      <w:iCs/>
      <w:sz w:val="24"/>
      <w:szCs w:val="28"/>
      <w:lang w:val="en-US" w:eastAsia="en-US" w:bidi="ar-SA"/>
    </w:rPr>
  </w:style>
  <w:style w:type="character" w:customStyle="1" w:styleId="StyleUnderlineCharTimesBold">
    <w:name w:val="Style Underline Char + Times Bold"/>
    <w:rsid w:val="00315CDD"/>
    <w:rPr>
      <w:rFonts w:ascii="Times" w:hAnsi="Times"/>
      <w:b w:val="0"/>
      <w:bCs/>
      <w:sz w:val="20"/>
      <w:u w:val="single"/>
    </w:rPr>
  </w:style>
  <w:style w:type="character" w:customStyle="1" w:styleId="blubigktbiz">
    <w:name w:val="blubigktbiz"/>
    <w:rsid w:val="00315CDD"/>
  </w:style>
  <w:style w:type="character" w:customStyle="1" w:styleId="evidencetextChar">
    <w:name w:val="evidence text Char"/>
    <w:rsid w:val="00315CDD"/>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15CDD"/>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315CDD"/>
    <w:rPr>
      <w:rFonts w:ascii="Calibri" w:eastAsia="Times New Roman" w:hAnsi="Calibri" w:cs="Calibri"/>
      <w:sz w:val="24"/>
      <w:szCs w:val="20"/>
      <w:u w:val="thick"/>
      <w:bdr w:val="single" w:sz="4" w:space="0" w:color="auto"/>
    </w:rPr>
  </w:style>
  <w:style w:type="paragraph" w:styleId="Caption">
    <w:name w:val="caption"/>
    <w:aliases w:val="caption"/>
    <w:basedOn w:val="Normal"/>
    <w:next w:val="Normal"/>
    <w:qFormat/>
    <w:rsid w:val="00315CDD"/>
    <w:rPr>
      <w:rFonts w:eastAsia="Times New Roman"/>
      <w:b/>
      <w:bCs/>
      <w:sz w:val="18"/>
      <w:szCs w:val="18"/>
      <w:lang w:bidi="en-US"/>
    </w:rPr>
  </w:style>
  <w:style w:type="character" w:customStyle="1" w:styleId="Style4CharChar">
    <w:name w:val="Style4 Char Char"/>
    <w:rsid w:val="00315CDD"/>
    <w:rPr>
      <w:rFonts w:ascii="Arial Narrow" w:hAnsi="Arial Narrow"/>
      <w:noProof w:val="0"/>
      <w:szCs w:val="24"/>
      <w:u w:val="single"/>
      <w:lang w:val="en-US" w:eastAsia="en-US" w:bidi="ar-SA"/>
    </w:rPr>
  </w:style>
  <w:style w:type="character" w:customStyle="1" w:styleId="StyleUnderline4">
    <w:name w:val="Style Underline4"/>
    <w:rsid w:val="00315CDD"/>
    <w:rPr>
      <w:u w:val="single"/>
    </w:rPr>
  </w:style>
  <w:style w:type="character" w:customStyle="1" w:styleId="BodyText3Char">
    <w:name w:val="Body Text 3 Char"/>
    <w:link w:val="BodyText3"/>
    <w:rsid w:val="00315CDD"/>
    <w:rPr>
      <w:rFonts w:ascii="Arial Narrow" w:eastAsia="Times New Roman" w:hAnsi="Arial Narrow"/>
      <w:sz w:val="16"/>
      <w:szCs w:val="16"/>
    </w:rPr>
  </w:style>
  <w:style w:type="paragraph" w:styleId="BodyText3">
    <w:name w:val="Body Text 3"/>
    <w:basedOn w:val="Normal"/>
    <w:link w:val="BodyText3Char"/>
    <w:rsid w:val="00315CDD"/>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315CDD"/>
    <w:rPr>
      <w:rFonts w:ascii="Calibri" w:hAnsi="Calibri" w:cs="Calibri"/>
      <w:sz w:val="16"/>
      <w:szCs w:val="16"/>
    </w:rPr>
  </w:style>
  <w:style w:type="character" w:customStyle="1" w:styleId="StyleEmphasisArial12ptBold">
    <w:name w:val="Style Emphasis + Arial 12 pt Bold"/>
    <w:rsid w:val="00315CDD"/>
    <w:rPr>
      <w:rFonts w:ascii="Arial" w:hAnsi="Arial"/>
      <w:b/>
      <w:bCs/>
      <w:i/>
      <w:iCs/>
      <w:sz w:val="24"/>
    </w:rPr>
  </w:style>
  <w:style w:type="character" w:customStyle="1" w:styleId="super">
    <w:name w:val="super"/>
    <w:rsid w:val="00315CDD"/>
  </w:style>
  <w:style w:type="character" w:customStyle="1" w:styleId="text30">
    <w:name w:val="text30"/>
    <w:rsid w:val="00315CDD"/>
  </w:style>
  <w:style w:type="character" w:customStyle="1" w:styleId="uppercase">
    <w:name w:val="uppercase"/>
    <w:rsid w:val="00315CDD"/>
  </w:style>
  <w:style w:type="character" w:customStyle="1" w:styleId="bodytext0">
    <w:name w:val="bodytext"/>
    <w:rsid w:val="00315CDD"/>
  </w:style>
  <w:style w:type="character" w:customStyle="1" w:styleId="entry-title">
    <w:name w:val="entry-title"/>
    <w:rsid w:val="00315CDD"/>
  </w:style>
  <w:style w:type="character" w:customStyle="1" w:styleId="BodyTextIndentChar1">
    <w:name w:val="Body Text Indent Char1"/>
    <w:uiPriority w:val="99"/>
    <w:rsid w:val="00315CDD"/>
    <w:rPr>
      <w:rFonts w:ascii="Times New Roman" w:hAnsi="Times New Roman" w:cs="Times New Roman"/>
      <w:sz w:val="20"/>
    </w:rPr>
  </w:style>
  <w:style w:type="character" w:customStyle="1" w:styleId="HTMLPreformattedChar1">
    <w:name w:val="HTML Preformatted Char1"/>
    <w:uiPriority w:val="99"/>
    <w:rsid w:val="00315CDD"/>
    <w:rPr>
      <w:rFonts w:ascii="Consolas" w:hAnsi="Consolas" w:cs="Consolas"/>
      <w:sz w:val="20"/>
      <w:szCs w:val="20"/>
    </w:rPr>
  </w:style>
  <w:style w:type="character" w:customStyle="1" w:styleId="DebateHighlighted">
    <w:name w:val="Debate Highlighted"/>
    <w:qFormat/>
    <w:rsid w:val="00315CDD"/>
    <w:rPr>
      <w:rFonts w:ascii="Times New Roman" w:hAnsi="Times New Roman"/>
      <w:sz w:val="20"/>
      <w:u w:val="thick"/>
      <w:bdr w:val="none" w:sz="0" w:space="0" w:color="auto"/>
      <w:shd w:val="clear" w:color="auto" w:fill="00FFFF"/>
    </w:rPr>
  </w:style>
  <w:style w:type="character" w:customStyle="1" w:styleId="Style6pt">
    <w:name w:val="Style 6 pt"/>
    <w:qFormat/>
    <w:rsid w:val="00315CDD"/>
    <w:rPr>
      <w:sz w:val="12"/>
    </w:rPr>
  </w:style>
  <w:style w:type="character" w:customStyle="1" w:styleId="CiteCharCharCharCharCharChar">
    <w:name w:val="Cite Char Char Char Char Char Char"/>
    <w:rsid w:val="00315CDD"/>
    <w:rPr>
      <w:b/>
      <w:noProof w:val="0"/>
      <w:sz w:val="22"/>
      <w:szCs w:val="24"/>
      <w:u w:val="single"/>
      <w:lang w:val="en-US" w:eastAsia="en-US" w:bidi="ar-SA"/>
    </w:rPr>
  </w:style>
  <w:style w:type="character" w:customStyle="1" w:styleId="mainbody1">
    <w:name w:val="mainbody1"/>
    <w:rsid w:val="00315CDD"/>
    <w:rPr>
      <w:rFonts w:ascii="Verdana" w:hAnsi="Verdana" w:hint="default"/>
      <w:color w:val="000000"/>
      <w:sz w:val="22"/>
      <w:szCs w:val="22"/>
    </w:rPr>
  </w:style>
  <w:style w:type="paragraph" w:customStyle="1" w:styleId="author-name">
    <w:name w:val="author-name"/>
    <w:basedOn w:val="Normal"/>
    <w:uiPriority w:val="99"/>
    <w:qFormat/>
    <w:rsid w:val="00315CDD"/>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315CDD"/>
    <w:pPr>
      <w:spacing w:before="100" w:beforeAutospacing="1" w:after="100" w:afterAutospacing="1"/>
    </w:pPr>
    <w:rPr>
      <w:rFonts w:eastAsia="Times New Roman"/>
    </w:rPr>
  </w:style>
  <w:style w:type="paragraph" w:customStyle="1" w:styleId="Style23">
    <w:name w:val="Style23"/>
    <w:basedOn w:val="Normal"/>
    <w:uiPriority w:val="99"/>
    <w:qFormat/>
    <w:rsid w:val="00315CDD"/>
    <w:pPr>
      <w:widowControl w:val="0"/>
      <w:autoSpaceDE w:val="0"/>
      <w:autoSpaceDN w:val="0"/>
      <w:adjustRightInd w:val="0"/>
      <w:spacing w:line="209" w:lineRule="exact"/>
    </w:pPr>
    <w:rPr>
      <w:rFonts w:eastAsia="SimSun"/>
    </w:rPr>
  </w:style>
  <w:style w:type="character" w:customStyle="1" w:styleId="underlinedCharChar">
    <w:name w:val="underlined Char Char"/>
    <w:locked/>
    <w:rsid w:val="00315CDD"/>
    <w:rPr>
      <w:u w:val="single"/>
    </w:rPr>
  </w:style>
  <w:style w:type="character" w:customStyle="1" w:styleId="StyleUnderlined11ptBoldChar">
    <w:name w:val="Style Underlined + 11 pt Bold Char"/>
    <w:link w:val="StyleUnderlined11ptBold"/>
    <w:locked/>
    <w:rsid w:val="00315CDD"/>
    <w:rPr>
      <w:b/>
      <w:bCs/>
      <w:szCs w:val="24"/>
      <w:u w:val="single"/>
    </w:rPr>
  </w:style>
  <w:style w:type="paragraph" w:customStyle="1" w:styleId="StyleUnderlined11ptBold">
    <w:name w:val="Style Underlined + 11 pt Bold"/>
    <w:basedOn w:val="underlined"/>
    <w:link w:val="StyleUnderlined11ptBoldChar"/>
    <w:qFormat/>
    <w:rsid w:val="00315CDD"/>
    <w:pPr>
      <w:contextualSpacing w:val="0"/>
    </w:pPr>
    <w:rPr>
      <w:rFonts w:asciiTheme="minorHAnsi" w:eastAsiaTheme="minorHAnsi" w:hAnsiTheme="minorHAnsi" w:cstheme="minorBidi"/>
      <w:b/>
      <w:bCs/>
      <w:sz w:val="22"/>
    </w:rPr>
  </w:style>
  <w:style w:type="character" w:styleId="HTMLCite">
    <w:name w:val="HTML Cite"/>
    <w:unhideWhenUsed/>
    <w:rsid w:val="00315CDD"/>
    <w:rPr>
      <w:i/>
      <w:iCs/>
    </w:rPr>
  </w:style>
  <w:style w:type="paragraph" w:customStyle="1" w:styleId="CardText0">
    <w:name w:val="CardText"/>
    <w:basedOn w:val="Normal"/>
    <w:link w:val="CardTextChar1"/>
    <w:qFormat/>
    <w:rsid w:val="00315CDD"/>
    <w:pPr>
      <w:ind w:left="288"/>
    </w:pPr>
    <w:rPr>
      <w:rFonts w:eastAsia="Calibri"/>
    </w:rPr>
  </w:style>
  <w:style w:type="character" w:customStyle="1" w:styleId="CardTextChar1">
    <w:name w:val="CardText Char"/>
    <w:link w:val="CardText0"/>
    <w:rsid w:val="00315CDD"/>
    <w:rPr>
      <w:rFonts w:ascii="Calibri" w:eastAsia="Calibri" w:hAnsi="Calibri" w:cs="Calibri"/>
      <w:sz w:val="24"/>
    </w:rPr>
  </w:style>
  <w:style w:type="paragraph" w:customStyle="1" w:styleId="StyleCardTextTimesNewRoman11ptUnderline">
    <w:name w:val="Style Card Text + Times New Roman 11 pt Underline"/>
    <w:link w:val="StyleCardTextTimesNewRoman11ptUnderlineChar"/>
    <w:qFormat/>
    <w:rsid w:val="00315CDD"/>
    <w:pPr>
      <w:spacing w:after="200" w:line="276" w:lineRule="auto"/>
      <w:contextualSpacing/>
    </w:pPr>
    <w:rPr>
      <w:rFonts w:ascii="Calibri" w:eastAsia="Calibri" w:hAnsi="Calibri" w:cs="Times New Roman"/>
      <w:u w:val="single"/>
    </w:rPr>
  </w:style>
  <w:style w:type="character" w:customStyle="1" w:styleId="StyleCardTextTimesNewRoman11ptUnderlineChar">
    <w:name w:val="Style Card Text + Times New Roman 11 pt Underline Char"/>
    <w:link w:val="StyleCardTextTimesNewRoman11ptUnderline"/>
    <w:rsid w:val="00315CDD"/>
    <w:rPr>
      <w:rFonts w:ascii="Calibri" w:eastAsia="Calibri" w:hAnsi="Calibri" w:cs="Times New Roman"/>
      <w:u w:val="single"/>
    </w:rPr>
  </w:style>
  <w:style w:type="paragraph" w:customStyle="1" w:styleId="Cards1">
    <w:name w:val="Cards1"/>
    <w:basedOn w:val="Normal"/>
    <w:link w:val="Cards1Char"/>
    <w:qFormat/>
    <w:rsid w:val="00315CDD"/>
    <w:pPr>
      <w:ind w:left="288"/>
    </w:pPr>
    <w:rPr>
      <w:rFonts w:eastAsia="Times New Roman"/>
      <w:u w:val="single"/>
    </w:rPr>
  </w:style>
  <w:style w:type="character" w:customStyle="1" w:styleId="Cards1Char">
    <w:name w:val="Cards1 Char"/>
    <w:link w:val="Cards1"/>
    <w:rsid w:val="00315CDD"/>
    <w:rPr>
      <w:rFonts w:ascii="Calibri" w:eastAsia="Times New Roman" w:hAnsi="Calibri" w:cs="Calibri"/>
      <w:sz w:val="24"/>
      <w:u w:val="single"/>
    </w:rPr>
  </w:style>
  <w:style w:type="paragraph" w:customStyle="1" w:styleId="StyleLeft02">
    <w:name w:val="Style Left:  0.2&quot;"/>
    <w:basedOn w:val="Normal"/>
    <w:uiPriority w:val="99"/>
    <w:qFormat/>
    <w:rsid w:val="00315CDD"/>
    <w:rPr>
      <w:rFonts w:eastAsia="Calibri"/>
      <w:szCs w:val="20"/>
    </w:rPr>
  </w:style>
  <w:style w:type="paragraph" w:styleId="List">
    <w:name w:val="List"/>
    <w:basedOn w:val="Normal"/>
    <w:uiPriority w:val="99"/>
    <w:unhideWhenUsed/>
    <w:rsid w:val="00315CDD"/>
    <w:pPr>
      <w:contextualSpacing/>
    </w:pPr>
    <w:rPr>
      <w:rFonts w:eastAsia="Calibri"/>
    </w:rPr>
  </w:style>
  <w:style w:type="paragraph" w:customStyle="1" w:styleId="PageHeaderLine1">
    <w:name w:val="PageHeaderLine1"/>
    <w:basedOn w:val="Normal"/>
    <w:uiPriority w:val="99"/>
    <w:qFormat/>
    <w:rsid w:val="00315CDD"/>
    <w:pPr>
      <w:tabs>
        <w:tab w:val="right" w:pos="10800"/>
      </w:tabs>
    </w:pPr>
    <w:rPr>
      <w:rFonts w:eastAsia="Calibri"/>
      <w:b/>
      <w:sz w:val="28"/>
    </w:rPr>
  </w:style>
  <w:style w:type="paragraph" w:customStyle="1" w:styleId="PageHeaderLine2">
    <w:name w:val="PageHeaderLine2"/>
    <w:basedOn w:val="Normal"/>
    <w:next w:val="Normal"/>
    <w:link w:val="PageHeaderLine2Char"/>
    <w:qFormat/>
    <w:rsid w:val="00315CDD"/>
    <w:pPr>
      <w:tabs>
        <w:tab w:val="right" w:pos="10800"/>
      </w:tabs>
      <w:spacing w:line="480" w:lineRule="auto"/>
    </w:pPr>
    <w:rPr>
      <w:rFonts w:eastAsia="Calibri"/>
      <w:b/>
    </w:rPr>
  </w:style>
  <w:style w:type="character" w:customStyle="1" w:styleId="EndnoteTextChar">
    <w:name w:val="Endnote Text Char"/>
    <w:link w:val="EndnoteText"/>
    <w:rsid w:val="00315CDD"/>
    <w:rPr>
      <w:rFonts w:ascii="Arial" w:hAnsi="Arial" w:cs="Arial"/>
      <w:lang w:val="x-none" w:eastAsia="x-none"/>
    </w:rPr>
  </w:style>
  <w:style w:type="paragraph" w:styleId="EndnoteText">
    <w:name w:val="endnote text"/>
    <w:basedOn w:val="Normal"/>
    <w:link w:val="EndnoteTextChar"/>
    <w:unhideWhenUsed/>
    <w:rsid w:val="00315CDD"/>
    <w:rPr>
      <w:rFonts w:ascii="Arial" w:hAnsi="Arial" w:cs="Arial"/>
      <w:sz w:val="22"/>
      <w:lang w:val="x-none" w:eastAsia="x-none"/>
    </w:rPr>
  </w:style>
  <w:style w:type="character" w:customStyle="1" w:styleId="EndnoteTextChar1">
    <w:name w:val="Endnote Text Char1"/>
    <w:basedOn w:val="DefaultParagraphFont"/>
    <w:rsid w:val="00315CDD"/>
    <w:rPr>
      <w:rFonts w:ascii="Calibri" w:hAnsi="Calibri" w:cs="Calibri"/>
      <w:sz w:val="20"/>
      <w:szCs w:val="20"/>
    </w:rPr>
  </w:style>
  <w:style w:type="paragraph" w:customStyle="1" w:styleId="D345FF3D873148C5AE3FBF3267827368">
    <w:name w:val="D345FF3D873148C5AE3FBF3267827368"/>
    <w:uiPriority w:val="99"/>
    <w:qFormat/>
    <w:rsid w:val="00315CDD"/>
    <w:pPr>
      <w:spacing w:after="200" w:line="276" w:lineRule="auto"/>
    </w:pPr>
    <w:rPr>
      <w:rFonts w:ascii="Calibri" w:eastAsia="Times New Roman" w:hAnsi="Calibri" w:cs="Times New Roman"/>
      <w:lang w:eastAsia="ja-JP"/>
    </w:rPr>
  </w:style>
  <w:style w:type="paragraph" w:customStyle="1" w:styleId="Normaltext0">
    <w:name w:val="Normal text"/>
    <w:basedOn w:val="Normal"/>
    <w:link w:val="NormaltextCharChar"/>
    <w:autoRedefine/>
    <w:qFormat/>
    <w:rsid w:val="00315CDD"/>
    <w:pPr>
      <w:ind w:left="432"/>
    </w:pPr>
    <w:rPr>
      <w:rFonts w:eastAsia="SimSun"/>
      <w:color w:val="000000"/>
      <w:sz w:val="16"/>
      <w:szCs w:val="20"/>
      <w:lang w:val="x-none" w:eastAsia="x-none"/>
    </w:rPr>
  </w:style>
  <w:style w:type="character" w:customStyle="1" w:styleId="NormaltextCharChar">
    <w:name w:val="Normal text Char Char"/>
    <w:link w:val="Normaltext0"/>
    <w:rsid w:val="00315CDD"/>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315CDD"/>
    <w:rPr>
      <w:b/>
      <w:sz w:val="28"/>
    </w:rPr>
  </w:style>
  <w:style w:type="character" w:customStyle="1" w:styleId="TagofCardChar">
    <w:name w:val="Tag of Card Char"/>
    <w:link w:val="TagofCard"/>
    <w:rsid w:val="00315CDD"/>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315CDD"/>
    <w:rPr>
      <w:b/>
      <w:bCs/>
      <w:sz w:val="20"/>
    </w:rPr>
  </w:style>
  <w:style w:type="character" w:customStyle="1" w:styleId="SourcenameChar">
    <w:name w:val="Source name Char"/>
    <w:link w:val="Sourcename"/>
    <w:rsid w:val="00315CDD"/>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315CDD"/>
    <w:rPr>
      <w:sz w:val="22"/>
      <w:u w:val="single"/>
    </w:rPr>
  </w:style>
  <w:style w:type="character" w:customStyle="1" w:styleId="underlinedcardChar">
    <w:name w:val="underlined card Char"/>
    <w:link w:val="underlinedcard"/>
    <w:rsid w:val="00315CDD"/>
    <w:rPr>
      <w:rFonts w:ascii="Calibri" w:eastAsia="SimSun" w:hAnsi="Calibri" w:cs="Calibri"/>
      <w:color w:val="000000"/>
      <w:szCs w:val="20"/>
      <w:u w:val="single"/>
      <w:lang w:val="x-none" w:eastAsia="x-none"/>
    </w:rPr>
  </w:style>
  <w:style w:type="paragraph" w:customStyle="1" w:styleId="FullText">
    <w:name w:val="Full Text"/>
    <w:basedOn w:val="Normal"/>
    <w:uiPriority w:val="99"/>
    <w:qFormat/>
    <w:rsid w:val="00315CDD"/>
    <w:rPr>
      <w:rFonts w:eastAsia="Times New Roman"/>
      <w:sz w:val="16"/>
    </w:rPr>
  </w:style>
  <w:style w:type="character" w:customStyle="1" w:styleId="SourceBold">
    <w:name w:val="Source Bold"/>
    <w:rsid w:val="00315CDD"/>
    <w:rPr>
      <w:rFonts w:ascii="Arial Narrow" w:hAnsi="Arial Narrow"/>
      <w:b/>
      <w:sz w:val="24"/>
      <w:u w:val="none"/>
    </w:rPr>
  </w:style>
  <w:style w:type="paragraph" w:customStyle="1" w:styleId="TextUnderline">
    <w:name w:val="Text Underline"/>
    <w:basedOn w:val="Normal"/>
    <w:link w:val="TextUnderlineChar"/>
    <w:qFormat/>
    <w:rsid w:val="00315CDD"/>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315CDD"/>
    <w:rPr>
      <w:rFonts w:ascii="Garamond" w:eastAsia="Times New Roman" w:hAnsi="Garamond" w:cs="Calibri"/>
      <w:bCs/>
      <w:kern w:val="20"/>
      <w:sz w:val="24"/>
      <w:szCs w:val="32"/>
      <w:u w:val="single"/>
      <w:lang w:val="x-none" w:eastAsia="x-none"/>
    </w:rPr>
  </w:style>
  <w:style w:type="paragraph" w:customStyle="1" w:styleId="CardTagandCite">
    <w:name w:val="Card Tag and Cite"/>
    <w:basedOn w:val="Normal"/>
    <w:next w:val="Normal"/>
    <w:link w:val="CardTagandCiteChar"/>
    <w:qFormat/>
    <w:rsid w:val="00315CDD"/>
    <w:rPr>
      <w:rFonts w:ascii="Arial Narrow" w:hAnsi="Arial Narrow" w:cstheme="minorBidi"/>
      <w:b/>
      <w:sz w:val="26"/>
      <w:szCs w:val="24"/>
    </w:rPr>
  </w:style>
  <w:style w:type="paragraph" w:customStyle="1" w:styleId="CardText1">
    <w:name w:val="Card Text 1"/>
    <w:basedOn w:val="Normal"/>
    <w:link w:val="CardText1Char"/>
    <w:autoRedefine/>
    <w:qFormat/>
    <w:rsid w:val="00315CDD"/>
    <w:rPr>
      <w:rFonts w:ascii="Arial Narrow" w:hAnsi="Arial Narrow" w:cstheme="minorBidi"/>
      <w:color w:val="000000"/>
      <w:sz w:val="22"/>
      <w:u w:val="single"/>
    </w:rPr>
  </w:style>
  <w:style w:type="paragraph" w:customStyle="1" w:styleId="CardText2">
    <w:name w:val="Card Text 2"/>
    <w:basedOn w:val="CardText1"/>
    <w:link w:val="CardText2Char"/>
    <w:qFormat/>
    <w:rsid w:val="00315CDD"/>
    <w:rPr>
      <w:b/>
    </w:rPr>
  </w:style>
  <w:style w:type="character" w:customStyle="1" w:styleId="2xBoldUnderline">
    <w:name w:val="2x_Bold_Underline"/>
    <w:rsid w:val="00315CDD"/>
    <w:rPr>
      <w:b/>
      <w:bCs/>
      <w:sz w:val="24"/>
      <w:u w:val="thick"/>
    </w:rPr>
  </w:style>
  <w:style w:type="character" w:customStyle="1" w:styleId="Dottedunderline">
    <w:name w:val="Dotted underline"/>
    <w:rsid w:val="00315CDD"/>
    <w:rPr>
      <w:u w:val="dotted"/>
    </w:rPr>
  </w:style>
  <w:style w:type="character" w:customStyle="1" w:styleId="loose">
    <w:name w:val="loose"/>
    <w:rsid w:val="00315CDD"/>
  </w:style>
  <w:style w:type="paragraph" w:customStyle="1" w:styleId="citeunread">
    <w:name w:val="cite unread"/>
    <w:basedOn w:val="Normal"/>
    <w:link w:val="citeunreadChar"/>
    <w:qFormat/>
    <w:rsid w:val="00315CDD"/>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315CDD"/>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315CDD"/>
    <w:rPr>
      <w:rFonts w:eastAsia="Times New Roman"/>
      <w:b/>
      <w:szCs w:val="20"/>
      <w:u w:val="single"/>
      <w:lang w:val="x-none" w:eastAsia="x-none"/>
    </w:rPr>
  </w:style>
  <w:style w:type="character" w:customStyle="1" w:styleId="readCharChar">
    <w:name w:val="read Char Char"/>
    <w:link w:val="read"/>
    <w:locked/>
    <w:rsid w:val="00315CDD"/>
    <w:rPr>
      <w:rFonts w:ascii="Calibri" w:eastAsia="Times New Roman" w:hAnsi="Calibri" w:cs="Calibri"/>
      <w:b/>
      <w:sz w:val="24"/>
      <w:szCs w:val="20"/>
      <w:u w:val="single"/>
      <w:lang w:val="x-none" w:eastAsia="x-none"/>
    </w:rPr>
  </w:style>
  <w:style w:type="paragraph" w:customStyle="1" w:styleId="2ndLevel-TAG">
    <w:name w:val="2nd Level - TAG"/>
    <w:basedOn w:val="Normal"/>
    <w:next w:val="Normal"/>
    <w:uiPriority w:val="99"/>
    <w:qFormat/>
    <w:rsid w:val="00315CDD"/>
    <w:pPr>
      <w:spacing w:before="240"/>
      <w:outlineLvl w:val="2"/>
    </w:pPr>
    <w:rPr>
      <w:rFonts w:eastAsia="Times New Roman"/>
      <w:b/>
    </w:rPr>
  </w:style>
  <w:style w:type="character" w:customStyle="1" w:styleId="readChar">
    <w:name w:val="read Char"/>
    <w:rsid w:val="00315CDD"/>
    <w:rPr>
      <w:szCs w:val="22"/>
      <w:u w:val="single"/>
      <w:lang w:val="en-US" w:eastAsia="en-US" w:bidi="ar-SA"/>
    </w:rPr>
  </w:style>
  <w:style w:type="character" w:customStyle="1" w:styleId="underlining0">
    <w:name w:val="underlining"/>
    <w:rsid w:val="00315CDD"/>
    <w:rPr>
      <w:u w:val="single"/>
    </w:rPr>
  </w:style>
  <w:style w:type="paragraph" w:styleId="BodyTextIndent2">
    <w:name w:val="Body Text Indent 2"/>
    <w:basedOn w:val="Normal"/>
    <w:link w:val="BodyTextIndent2Char"/>
    <w:rsid w:val="00315CDD"/>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315CDD"/>
    <w:rPr>
      <w:rFonts w:ascii="HGSSoeiKakugothicUB" w:eastAsia="MS Mincho" w:hAnsi="Calibri" w:cs="Calibri"/>
      <w:sz w:val="24"/>
      <w:szCs w:val="20"/>
      <w:lang w:val="x-none" w:eastAsia="ja-JP"/>
    </w:rPr>
  </w:style>
  <w:style w:type="character" w:customStyle="1" w:styleId="A6">
    <w:name w:val="A6"/>
    <w:uiPriority w:val="99"/>
    <w:rsid w:val="00315CDD"/>
    <w:rPr>
      <w:rFonts w:ascii="Times New Roman" w:hAnsi="Times New Roman"/>
      <w:color w:val="000000"/>
      <w:sz w:val="14"/>
      <w:szCs w:val="14"/>
    </w:rPr>
  </w:style>
  <w:style w:type="paragraph" w:customStyle="1" w:styleId="CiteCard">
    <w:name w:val="Cite_Card"/>
    <w:link w:val="CiteCardChar"/>
    <w:qFormat/>
    <w:rsid w:val="00315CDD"/>
    <w:pPr>
      <w:spacing w:after="0" w:line="240" w:lineRule="auto"/>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315CDD"/>
    <w:rPr>
      <w:rFonts w:ascii="Times New Roman" w:eastAsia="Times New Roman" w:hAnsi="Times New Roman" w:cs="Arial"/>
      <w:bCs/>
      <w:sz w:val="20"/>
      <w:szCs w:val="20"/>
    </w:rPr>
  </w:style>
  <w:style w:type="character" w:customStyle="1" w:styleId="btitle">
    <w:name w:val="btitle"/>
    <w:rsid w:val="00315CDD"/>
  </w:style>
  <w:style w:type="character" w:customStyle="1" w:styleId="green">
    <w:name w:val="green"/>
    <w:rsid w:val="00315CDD"/>
  </w:style>
  <w:style w:type="paragraph" w:customStyle="1" w:styleId="CM5">
    <w:name w:val="CM5"/>
    <w:basedOn w:val="Default"/>
    <w:next w:val="Default"/>
    <w:uiPriority w:val="99"/>
    <w:qFormat/>
    <w:rsid w:val="00315CDD"/>
    <w:pPr>
      <w:widowControl w:val="0"/>
    </w:pPr>
    <w:rPr>
      <w:rFonts w:eastAsia="MS Mincho"/>
      <w:color w:val="auto"/>
    </w:rPr>
  </w:style>
  <w:style w:type="paragraph" w:customStyle="1" w:styleId="CM14">
    <w:name w:val="CM14"/>
    <w:basedOn w:val="Default"/>
    <w:next w:val="Default"/>
    <w:uiPriority w:val="99"/>
    <w:qFormat/>
    <w:rsid w:val="00315CDD"/>
    <w:pPr>
      <w:widowControl w:val="0"/>
    </w:pPr>
    <w:rPr>
      <w:rFonts w:eastAsia="MS Mincho"/>
      <w:color w:val="auto"/>
    </w:rPr>
  </w:style>
  <w:style w:type="character" w:customStyle="1" w:styleId="BodyText1">
    <w:name w:val="Body Text1"/>
    <w:rsid w:val="00315CD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315CD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
    <w:uiPriority w:val="99"/>
    <w:rsid w:val="00315CD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15CD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15CD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15CD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315CD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rsid w:val="00315CDD"/>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315CDD"/>
    <w:rPr>
      <w:rFonts w:ascii="Sylfaen" w:hAnsi="Sylfaen" w:cs="Sylfaen"/>
      <w:i/>
      <w:iCs/>
      <w:sz w:val="19"/>
      <w:szCs w:val="19"/>
      <w:u w:val="none"/>
      <w:shd w:val="clear" w:color="auto" w:fill="FFFFFF"/>
    </w:rPr>
  </w:style>
  <w:style w:type="character" w:customStyle="1" w:styleId="AuthorYear">
    <w:name w:val="AuthorYear"/>
    <w:uiPriority w:val="1"/>
    <w:qFormat/>
    <w:rsid w:val="00315CDD"/>
    <w:rPr>
      <w:rFonts w:ascii="Georgia" w:hAnsi="Georgia"/>
      <w:b/>
      <w:sz w:val="24"/>
    </w:rPr>
  </w:style>
  <w:style w:type="character" w:customStyle="1" w:styleId="ssl4">
    <w:name w:val="ss_l4"/>
    <w:rsid w:val="00315CDD"/>
  </w:style>
  <w:style w:type="character" w:customStyle="1" w:styleId="italic">
    <w:name w:val="italic"/>
    <w:rsid w:val="00315CDD"/>
  </w:style>
  <w:style w:type="character" w:customStyle="1" w:styleId="tl8wme">
    <w:name w:val="tl8wme"/>
    <w:basedOn w:val="DefaultParagraphFont"/>
    <w:rsid w:val="00315CDD"/>
  </w:style>
  <w:style w:type="paragraph" w:customStyle="1" w:styleId="CardIndented">
    <w:name w:val="Card (Indented)"/>
    <w:basedOn w:val="Normal"/>
    <w:link w:val="CardIndentedChar"/>
    <w:qFormat/>
    <w:rsid w:val="00315CDD"/>
    <w:pPr>
      <w:ind w:left="288"/>
    </w:pPr>
    <w:rPr>
      <w:rFonts w:eastAsia="Calibri"/>
    </w:rPr>
  </w:style>
  <w:style w:type="character" w:customStyle="1" w:styleId="CardIndentedChar">
    <w:name w:val="Card (Indented) Char"/>
    <w:link w:val="CardIndented"/>
    <w:rsid w:val="00315CDD"/>
    <w:rPr>
      <w:rFonts w:ascii="Calibri" w:eastAsia="Calibri" w:hAnsi="Calibri" w:cs="Calibri"/>
      <w:sz w:val="24"/>
    </w:rPr>
  </w:style>
  <w:style w:type="character" w:customStyle="1" w:styleId="cardchar00">
    <w:name w:val="cardchar0"/>
    <w:basedOn w:val="DefaultParagraphFont"/>
    <w:rsid w:val="00315CDD"/>
  </w:style>
  <w:style w:type="character" w:customStyle="1" w:styleId="UnderlineNon-bold">
    <w:name w:val="Underline Non - bold"/>
    <w:rsid w:val="00315CDD"/>
    <w:rPr>
      <w:rFonts w:ascii="Times New Roman" w:hAnsi="Times New Roman"/>
      <w:iCs/>
      <w:sz w:val="22"/>
      <w:u w:val="single"/>
    </w:rPr>
  </w:style>
  <w:style w:type="character" w:customStyle="1" w:styleId="UnderlineBold0">
    <w:name w:val="Underline Bold"/>
    <w:qFormat/>
    <w:rsid w:val="00315CDD"/>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315CDD"/>
    <w:rPr>
      <w:rFonts w:ascii="Garamond" w:eastAsia="Times New Roman" w:hAnsi="Garamond" w:cs="Times New Roman"/>
      <w:b w:val="0"/>
      <w:bCs/>
      <w:iCs w:val="0"/>
      <w:szCs w:val="20"/>
      <w:u w:val="single"/>
    </w:rPr>
  </w:style>
  <w:style w:type="character" w:customStyle="1" w:styleId="StyleHeading4UnderlinedsmalltextGaramondChar">
    <w:name w:val="Style Heading 4Underlinedsmall text + Garamond Char"/>
    <w:link w:val="StyleHeading4UnderlinedsmalltextGaramond"/>
    <w:rsid w:val="00315CDD"/>
    <w:rPr>
      <w:rFonts w:ascii="Garamond" w:eastAsia="Times New Roman" w:hAnsi="Garamond" w:cs="Times New Roman"/>
      <w:b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315CDD"/>
    <w:rPr>
      <w:rFonts w:ascii="Bell MT" w:eastAsia="Times New Roman" w:hAnsi="Bell MT"/>
      <w:bCs/>
      <w:iCs/>
      <w:sz w:val="22"/>
      <w:u w:val="single"/>
    </w:rPr>
  </w:style>
  <w:style w:type="character" w:customStyle="1" w:styleId="Heading5Char2">
    <w:name w:val="Heading 5 Char2"/>
    <w:rsid w:val="00315CDD"/>
    <w:rPr>
      <w:rFonts w:ascii="Bell MT" w:eastAsia="Times New Roman" w:hAnsi="Bell MT"/>
      <w:bCs/>
      <w:iCs/>
      <w:sz w:val="10"/>
      <w:szCs w:val="26"/>
    </w:rPr>
  </w:style>
  <w:style w:type="paragraph" w:customStyle="1" w:styleId="Heading2-NotBold">
    <w:name w:val="Heading 2 - Not Bold"/>
    <w:basedOn w:val="Heading2"/>
    <w:autoRedefine/>
    <w:uiPriority w:val="99"/>
    <w:qFormat/>
    <w:rsid w:val="00315CDD"/>
    <w:pPr>
      <w:keepNext w:val="0"/>
      <w:keepLines w:val="0"/>
      <w:pageBreakBefore w:val="0"/>
      <w:jc w:val="left"/>
    </w:pPr>
    <w:rPr>
      <w:rFonts w:ascii="Garamond" w:eastAsia="Calibri" w:hAnsi="Garamond" w:cs="Times New Roman"/>
      <w:b w:val="0"/>
      <w:bCs/>
      <w:sz w:val="22"/>
      <w:u w:val="none"/>
    </w:rPr>
  </w:style>
  <w:style w:type="character" w:customStyle="1" w:styleId="z-TopofFormChar">
    <w:name w:val="z-Top of Form Char"/>
    <w:link w:val="z-TopofForm"/>
    <w:uiPriority w:val="99"/>
    <w:rsid w:val="00315CDD"/>
    <w:rPr>
      <w:rFonts w:ascii="Arial" w:hAnsi="Arial"/>
      <w:vanish/>
      <w:sz w:val="16"/>
      <w:szCs w:val="16"/>
    </w:rPr>
  </w:style>
  <w:style w:type="paragraph" w:styleId="z-TopofForm">
    <w:name w:val="HTML Top of Form"/>
    <w:basedOn w:val="Normal"/>
    <w:next w:val="Normal"/>
    <w:link w:val="z-TopofFormChar"/>
    <w:hidden/>
    <w:uiPriority w:val="99"/>
    <w:unhideWhenUsed/>
    <w:rsid w:val="00315CDD"/>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315CDD"/>
    <w:rPr>
      <w:rFonts w:ascii="Arial" w:hAnsi="Arial" w:cs="Arial"/>
      <w:vanish/>
      <w:sz w:val="16"/>
      <w:szCs w:val="16"/>
    </w:rPr>
  </w:style>
  <w:style w:type="character" w:customStyle="1" w:styleId="z-BottomofFormChar">
    <w:name w:val="z-Bottom of Form Char"/>
    <w:link w:val="z-BottomofForm"/>
    <w:uiPriority w:val="99"/>
    <w:rsid w:val="00315CDD"/>
    <w:rPr>
      <w:rFonts w:ascii="Arial" w:hAnsi="Arial"/>
      <w:vanish/>
      <w:sz w:val="16"/>
      <w:szCs w:val="16"/>
    </w:rPr>
  </w:style>
  <w:style w:type="paragraph" w:styleId="z-BottomofForm">
    <w:name w:val="HTML Bottom of Form"/>
    <w:basedOn w:val="Normal"/>
    <w:next w:val="Normal"/>
    <w:link w:val="z-BottomofFormChar"/>
    <w:hidden/>
    <w:uiPriority w:val="99"/>
    <w:unhideWhenUsed/>
    <w:rsid w:val="00315CDD"/>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315CDD"/>
    <w:rPr>
      <w:rFonts w:ascii="Arial" w:hAnsi="Arial" w:cs="Arial"/>
      <w:vanish/>
      <w:sz w:val="16"/>
      <w:szCs w:val="16"/>
    </w:rPr>
  </w:style>
  <w:style w:type="paragraph" w:customStyle="1" w:styleId="Heading2-Bold">
    <w:name w:val="Heading 2 - Bold"/>
    <w:basedOn w:val="Normal"/>
    <w:autoRedefine/>
    <w:uiPriority w:val="99"/>
    <w:qFormat/>
    <w:rsid w:val="00315CDD"/>
    <w:rPr>
      <w:rFonts w:ascii="Garamond" w:eastAsia="Calibri" w:hAnsi="Garamond"/>
      <w:b/>
    </w:rPr>
  </w:style>
  <w:style w:type="paragraph" w:customStyle="1" w:styleId="Microtext0">
    <w:name w:val="Microtext"/>
    <w:basedOn w:val="Normal"/>
    <w:next w:val="Normal"/>
    <w:link w:val="MicrotextChar0"/>
    <w:qFormat/>
    <w:rsid w:val="00315CDD"/>
    <w:rPr>
      <w:rFonts w:eastAsia="Calibri"/>
      <w:sz w:val="12"/>
      <w:lang w:val="x-none" w:eastAsia="x-none"/>
    </w:rPr>
  </w:style>
  <w:style w:type="character" w:customStyle="1" w:styleId="MicrotextChar0">
    <w:name w:val="Microtext Char"/>
    <w:link w:val="Microtext0"/>
    <w:rsid w:val="00315CDD"/>
    <w:rPr>
      <w:rFonts w:ascii="Calibri" w:eastAsia="Calibri" w:hAnsi="Calibri" w:cs="Calibri"/>
      <w:sz w:val="12"/>
      <w:lang w:val="x-none" w:eastAsia="x-none"/>
    </w:rPr>
  </w:style>
  <w:style w:type="character" w:customStyle="1" w:styleId="Style2CharChar">
    <w:name w:val="Style2 Char Char"/>
    <w:rsid w:val="00315CDD"/>
    <w:rPr>
      <w:u w:val="thick"/>
      <w:lang w:val="en-US" w:eastAsia="en-US" w:bidi="ar-SA"/>
    </w:rPr>
  </w:style>
  <w:style w:type="character" w:customStyle="1" w:styleId="authordate1">
    <w:name w:val="authordate"/>
    <w:rsid w:val="00315CDD"/>
  </w:style>
  <w:style w:type="paragraph" w:customStyle="1" w:styleId="tag">
    <w:name w:val="%tag"/>
    <w:basedOn w:val="Normal"/>
    <w:next w:val="Normal"/>
    <w:link w:val="tagChar"/>
    <w:uiPriority w:val="99"/>
    <w:qFormat/>
    <w:rsid w:val="00315CDD"/>
    <w:rPr>
      <w:rFonts w:ascii="Garamond" w:eastAsia="Calibri" w:hAnsi="Garamond"/>
      <w:bCs/>
      <w:sz w:val="18"/>
    </w:rPr>
  </w:style>
  <w:style w:type="character" w:customStyle="1" w:styleId="underline0">
    <w:name w:val="%underline"/>
    <w:qFormat/>
    <w:rsid w:val="00315CDD"/>
    <w:rPr>
      <w:rFonts w:ascii="Times New Roman" w:hAnsi="Times New Roman"/>
      <w:sz w:val="16"/>
      <w:u w:val="none"/>
    </w:rPr>
  </w:style>
  <w:style w:type="character" w:customStyle="1" w:styleId="AUNDERLINE0">
    <w:name w:val="AUNDERLINE"/>
    <w:qFormat/>
    <w:rsid w:val="00315CDD"/>
    <w:rPr>
      <w:rFonts w:ascii="Times New Roman" w:hAnsi="Times New Roman"/>
      <w:sz w:val="20"/>
      <w:u w:val="single"/>
    </w:rPr>
  </w:style>
  <w:style w:type="paragraph" w:customStyle="1" w:styleId="Style20">
    <w:name w:val="Style 2"/>
    <w:basedOn w:val="Normal"/>
    <w:link w:val="Style2Char"/>
    <w:uiPriority w:val="99"/>
    <w:qFormat/>
    <w:rsid w:val="00315CDD"/>
    <w:pPr>
      <w:ind w:left="432"/>
    </w:pPr>
    <w:rPr>
      <w:rFonts w:eastAsia="Times New Roman"/>
      <w:szCs w:val="20"/>
      <w:u w:val="single"/>
      <w:lang w:val="x-none" w:eastAsia="x-none"/>
    </w:rPr>
  </w:style>
  <w:style w:type="character" w:customStyle="1" w:styleId="Style2Char">
    <w:name w:val="Style 2 Char"/>
    <w:link w:val="Style20"/>
    <w:uiPriority w:val="99"/>
    <w:rsid w:val="00315CDD"/>
    <w:rPr>
      <w:rFonts w:ascii="Calibri" w:eastAsia="Times New Roman" w:hAnsi="Calibri" w:cs="Calibri"/>
      <w:sz w:val="24"/>
      <w:szCs w:val="20"/>
      <w:u w:val="single"/>
      <w:lang w:val="x-none" w:eastAsia="x-none"/>
    </w:rPr>
  </w:style>
  <w:style w:type="paragraph" w:customStyle="1" w:styleId="GAUnderline">
    <w:name w:val="GA Underline"/>
    <w:basedOn w:val="Normal"/>
    <w:link w:val="GAUnderlineChar"/>
    <w:qFormat/>
    <w:rsid w:val="00315CDD"/>
    <w:rPr>
      <w:rFonts w:ascii="Garamond" w:eastAsia="Times New Roman" w:hAnsi="Garamond"/>
      <w:szCs w:val="20"/>
      <w:u w:val="single"/>
      <w:lang w:val="x-none" w:eastAsia="x-none"/>
    </w:rPr>
  </w:style>
  <w:style w:type="character" w:customStyle="1" w:styleId="GAUnderlineChar">
    <w:name w:val="GA Underline Char"/>
    <w:link w:val="GAUnderline"/>
    <w:rsid w:val="00315CDD"/>
    <w:rPr>
      <w:rFonts w:ascii="Garamond" w:eastAsia="Times New Roman" w:hAnsi="Garamond" w:cs="Calibri"/>
      <w:sz w:val="24"/>
      <w:szCs w:val="20"/>
      <w:u w:val="single"/>
      <w:lang w:val="x-none" w:eastAsia="x-none"/>
    </w:rPr>
  </w:style>
  <w:style w:type="paragraph" w:customStyle="1" w:styleId="textsmall">
    <w:name w:val="textsmall"/>
    <w:basedOn w:val="Normal"/>
    <w:link w:val="textsmallChar"/>
    <w:qFormat/>
    <w:rsid w:val="00315CDD"/>
    <w:rPr>
      <w:rFonts w:eastAsia="Times New Roman"/>
      <w:sz w:val="18"/>
      <w:szCs w:val="20"/>
      <w:lang w:val="x-none" w:eastAsia="x-none"/>
    </w:rPr>
  </w:style>
  <w:style w:type="character" w:customStyle="1" w:styleId="textsmallChar">
    <w:name w:val="textsmall Char"/>
    <w:link w:val="textsmall"/>
    <w:rsid w:val="00315CDD"/>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315CDD"/>
    <w:rPr>
      <w:rFonts w:eastAsia="Times New Roman"/>
      <w:szCs w:val="20"/>
      <w:u w:val="single"/>
      <w:lang w:val="x-none" w:eastAsia="x-none"/>
    </w:rPr>
  </w:style>
  <w:style w:type="character" w:customStyle="1" w:styleId="cardtextChar2">
    <w:name w:val="cardtext Char"/>
    <w:link w:val="cardtext3"/>
    <w:rsid w:val="00315CDD"/>
    <w:rPr>
      <w:rFonts w:ascii="Calibri" w:eastAsia="Times New Roman" w:hAnsi="Calibri" w:cs="Calibri"/>
      <w:sz w:val="24"/>
      <w:szCs w:val="20"/>
      <w:u w:val="single"/>
      <w:lang w:val="x-none" w:eastAsia="x-none"/>
    </w:rPr>
  </w:style>
  <w:style w:type="paragraph" w:customStyle="1" w:styleId="cardtextemphasis">
    <w:name w:val="card text emphasis"/>
    <w:basedOn w:val="Normal"/>
    <w:link w:val="cardtextemphasisChar"/>
    <w:qFormat/>
    <w:rsid w:val="00315CDD"/>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315CDD"/>
    <w:rPr>
      <w:rFonts w:ascii="Calibri" w:eastAsia="Calibri" w:hAnsi="Calibri" w:cs="Calibri"/>
      <w:b/>
      <w:sz w:val="18"/>
      <w:u w:val="single"/>
      <w:lang w:val="x-none" w:eastAsia="x-none"/>
    </w:rPr>
  </w:style>
  <w:style w:type="paragraph" w:customStyle="1" w:styleId="Micro">
    <w:name w:val="Micro"/>
    <w:basedOn w:val="Normal"/>
    <w:next w:val="Normal"/>
    <w:link w:val="MicroChar"/>
    <w:qFormat/>
    <w:rsid w:val="00315CDD"/>
    <w:rPr>
      <w:rFonts w:eastAsia="Times New Roman"/>
      <w:sz w:val="12"/>
    </w:rPr>
  </w:style>
  <w:style w:type="character" w:customStyle="1" w:styleId="MicroChar">
    <w:name w:val="Micro Char"/>
    <w:link w:val="Micro"/>
    <w:rsid w:val="00315CDD"/>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315CDD"/>
    <w:rPr>
      <w:rFonts w:ascii="Bell MT" w:eastAsia="Calibri" w:hAnsi="Bell MT"/>
      <w:szCs w:val="20"/>
    </w:rPr>
  </w:style>
  <w:style w:type="character" w:customStyle="1" w:styleId="UnderlinedCharChar0">
    <w:name w:val="Underlined Char Char"/>
    <w:rsid w:val="00315CDD"/>
    <w:rPr>
      <w:rFonts w:ascii="Garamond" w:hAnsi="Garamond"/>
      <w:szCs w:val="28"/>
      <w:u w:val="single"/>
      <w:lang w:val="en-US" w:eastAsia="en-US" w:bidi="ar-SA"/>
    </w:rPr>
  </w:style>
  <w:style w:type="character" w:customStyle="1" w:styleId="ssl0">
    <w:name w:val="ss_l0"/>
    <w:basedOn w:val="DefaultParagraphFont"/>
    <w:rsid w:val="00315CDD"/>
  </w:style>
  <w:style w:type="paragraph" w:customStyle="1" w:styleId="h-lead">
    <w:name w:val="h-lead"/>
    <w:basedOn w:val="Normal"/>
    <w:uiPriority w:val="99"/>
    <w:qFormat/>
    <w:rsid w:val="00315CDD"/>
    <w:pPr>
      <w:spacing w:before="100" w:beforeAutospacing="1" w:after="100" w:afterAutospacing="1"/>
    </w:pPr>
    <w:rPr>
      <w:rFonts w:eastAsia="Times New Roman"/>
    </w:rPr>
  </w:style>
  <w:style w:type="character" w:customStyle="1" w:styleId="slug-doi">
    <w:name w:val="slug-doi"/>
    <w:basedOn w:val="DefaultParagraphFont"/>
    <w:rsid w:val="00315CDD"/>
  </w:style>
  <w:style w:type="character" w:customStyle="1" w:styleId="slug-pub-date">
    <w:name w:val="slug-pub-date"/>
    <w:basedOn w:val="DefaultParagraphFont"/>
    <w:rsid w:val="00315CDD"/>
  </w:style>
  <w:style w:type="character" w:customStyle="1" w:styleId="slug-vol">
    <w:name w:val="slug-vol"/>
    <w:basedOn w:val="DefaultParagraphFont"/>
    <w:rsid w:val="00315CDD"/>
  </w:style>
  <w:style w:type="character" w:customStyle="1" w:styleId="slug-issue">
    <w:name w:val="slug-issue"/>
    <w:basedOn w:val="DefaultParagraphFont"/>
    <w:rsid w:val="00315CDD"/>
  </w:style>
  <w:style w:type="character" w:customStyle="1" w:styleId="slug-pages">
    <w:name w:val="slug-pages"/>
    <w:basedOn w:val="DefaultParagraphFont"/>
    <w:rsid w:val="00315CDD"/>
  </w:style>
  <w:style w:type="paragraph" w:customStyle="1" w:styleId="intro">
    <w:name w:val="intro"/>
    <w:basedOn w:val="Normal"/>
    <w:uiPriority w:val="99"/>
    <w:qFormat/>
    <w:rsid w:val="00315CDD"/>
    <w:pPr>
      <w:spacing w:before="100" w:beforeAutospacing="1" w:after="100" w:afterAutospacing="1"/>
    </w:pPr>
    <w:rPr>
      <w:rFonts w:eastAsia="Times New Roman"/>
    </w:rPr>
  </w:style>
  <w:style w:type="character" w:customStyle="1" w:styleId="af">
    <w:name w:val="af"/>
    <w:basedOn w:val="DefaultParagraphFont"/>
    <w:rsid w:val="00315CDD"/>
  </w:style>
  <w:style w:type="character" w:customStyle="1" w:styleId="ab">
    <w:name w:val="ab"/>
    <w:basedOn w:val="DefaultParagraphFont"/>
    <w:rsid w:val="00315CDD"/>
  </w:style>
  <w:style w:type="character" w:customStyle="1" w:styleId="em">
    <w:name w:val="em"/>
    <w:basedOn w:val="DefaultParagraphFont"/>
    <w:rsid w:val="00315CDD"/>
  </w:style>
  <w:style w:type="character" w:customStyle="1" w:styleId="au">
    <w:name w:val="au"/>
    <w:basedOn w:val="DefaultParagraphFont"/>
    <w:rsid w:val="00315CDD"/>
  </w:style>
  <w:style w:type="character" w:customStyle="1" w:styleId="ti">
    <w:name w:val="ti"/>
    <w:basedOn w:val="DefaultParagraphFont"/>
    <w:rsid w:val="00315CDD"/>
  </w:style>
  <w:style w:type="character" w:customStyle="1" w:styleId="subheadblue">
    <w:name w:val="subhead_blue"/>
    <w:basedOn w:val="DefaultParagraphFont"/>
    <w:rsid w:val="00315CDD"/>
  </w:style>
  <w:style w:type="paragraph" w:customStyle="1" w:styleId="body-paragraph">
    <w:name w:val="body-paragraph"/>
    <w:basedOn w:val="Normal"/>
    <w:uiPriority w:val="99"/>
    <w:qFormat/>
    <w:rsid w:val="00315CDD"/>
    <w:pPr>
      <w:spacing w:before="100" w:beforeAutospacing="1" w:after="100" w:afterAutospacing="1"/>
    </w:pPr>
    <w:rPr>
      <w:rFonts w:eastAsia="Times New Roman"/>
    </w:rPr>
  </w:style>
  <w:style w:type="character" w:customStyle="1" w:styleId="affiliation">
    <w:name w:val="affiliation"/>
    <w:basedOn w:val="DefaultParagraphFont"/>
    <w:rsid w:val="00315CDD"/>
  </w:style>
  <w:style w:type="character" w:customStyle="1" w:styleId="slug-doi-wrapper">
    <w:name w:val="slug-doi-wrapper"/>
    <w:basedOn w:val="DefaultParagraphFont"/>
    <w:rsid w:val="00315CDD"/>
  </w:style>
  <w:style w:type="character" w:customStyle="1" w:styleId="slug-metadata-noteahead-of-print">
    <w:name w:val="slug-metadata-note ahead-of-print"/>
    <w:basedOn w:val="DefaultParagraphFont"/>
    <w:rsid w:val="00315CDD"/>
  </w:style>
  <w:style w:type="character" w:customStyle="1" w:styleId="slug-ahead-of-print-date">
    <w:name w:val="slug-ahead-of-print-date"/>
    <w:basedOn w:val="DefaultParagraphFont"/>
    <w:rsid w:val="00315CDD"/>
  </w:style>
  <w:style w:type="character" w:customStyle="1" w:styleId="medium-bold">
    <w:name w:val="medium-bold"/>
    <w:basedOn w:val="DefaultParagraphFont"/>
    <w:rsid w:val="00315CDD"/>
  </w:style>
  <w:style w:type="character" w:customStyle="1" w:styleId="updated-short-citation">
    <w:name w:val="updated-short-citation"/>
    <w:basedOn w:val="DefaultParagraphFont"/>
    <w:rsid w:val="00315CDD"/>
  </w:style>
  <w:style w:type="character" w:customStyle="1" w:styleId="goohl0">
    <w:name w:val="goohl0"/>
    <w:basedOn w:val="DefaultParagraphFont"/>
    <w:rsid w:val="00315CDD"/>
  </w:style>
  <w:style w:type="character" w:customStyle="1" w:styleId="CharChar6">
    <w:name w:val="Char Char6"/>
    <w:rsid w:val="00315CDD"/>
    <w:rPr>
      <w:rFonts w:cs="Arial"/>
      <w:bCs/>
      <w:sz w:val="16"/>
      <w:szCs w:val="26"/>
      <w:lang w:val="en-US" w:eastAsia="en-US" w:bidi="ar-SA"/>
    </w:rPr>
  </w:style>
  <w:style w:type="character" w:customStyle="1" w:styleId="CharChar3">
    <w:name w:val="Char Char3"/>
    <w:rsid w:val="00315CDD"/>
    <w:rPr>
      <w:szCs w:val="24"/>
    </w:rPr>
  </w:style>
  <w:style w:type="character" w:customStyle="1" w:styleId="TagCharChar1">
    <w:name w:val="Tag Char Char1"/>
    <w:rsid w:val="00315CDD"/>
    <w:rPr>
      <w:b/>
      <w:sz w:val="24"/>
      <w:szCs w:val="24"/>
      <w:lang w:val="en-US" w:eastAsia="en-US" w:bidi="ar-SA"/>
    </w:rPr>
  </w:style>
  <w:style w:type="numbering" w:customStyle="1" w:styleId="NoList3">
    <w:name w:val="No List3"/>
    <w:next w:val="NoList"/>
    <w:uiPriority w:val="99"/>
    <w:semiHidden/>
    <w:unhideWhenUsed/>
    <w:rsid w:val="00315CDD"/>
  </w:style>
  <w:style w:type="numbering" w:customStyle="1" w:styleId="NoList4">
    <w:name w:val="No List4"/>
    <w:next w:val="NoList"/>
    <w:uiPriority w:val="99"/>
    <w:semiHidden/>
    <w:unhideWhenUsed/>
    <w:rsid w:val="00315CDD"/>
  </w:style>
  <w:style w:type="character" w:customStyle="1" w:styleId="12TimesNewRoman">
    <w:name w:val="12 Times New Roman"/>
    <w:rsid w:val="00315CDD"/>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315CDD"/>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315CDD"/>
    <w:rPr>
      <w:rFonts w:ascii="Bell MT" w:eastAsia="Times New Roman" w:hAnsi="Bell MT" w:cs="Times New Roman"/>
      <w:b/>
      <w:szCs w:val="28"/>
    </w:rPr>
  </w:style>
  <w:style w:type="paragraph" w:customStyle="1" w:styleId="F4-NormalText">
    <w:name w:val="F4 - Normal Text"/>
    <w:basedOn w:val="Normal"/>
    <w:uiPriority w:val="99"/>
    <w:qFormat/>
    <w:rsid w:val="00315CDD"/>
    <w:rPr>
      <w:rFonts w:eastAsia="Calibri"/>
    </w:rPr>
  </w:style>
  <w:style w:type="character" w:customStyle="1" w:styleId="berief">
    <w:name w:val="berief"/>
    <w:rsid w:val="00315CDD"/>
    <w:rPr>
      <w:rFonts w:ascii="Times New Roman" w:eastAsia="Times New Roman" w:hAnsi="Times New Roman" w:cs="Times New Roman"/>
      <w:sz w:val="20"/>
      <w:u w:val="none"/>
    </w:rPr>
  </w:style>
  <w:style w:type="numbering" w:customStyle="1" w:styleId="NoList5">
    <w:name w:val="No List5"/>
    <w:next w:val="NoList"/>
    <w:semiHidden/>
    <w:unhideWhenUsed/>
    <w:rsid w:val="00315CDD"/>
  </w:style>
  <w:style w:type="paragraph" w:customStyle="1" w:styleId="F3-TagAuthor">
    <w:name w:val="F3 - Tag/Author"/>
    <w:basedOn w:val="Normal"/>
    <w:uiPriority w:val="99"/>
    <w:qFormat/>
    <w:rsid w:val="00315CDD"/>
    <w:rPr>
      <w:rFonts w:eastAsia="Times New Roman"/>
      <w:b/>
    </w:rPr>
  </w:style>
  <w:style w:type="paragraph" w:customStyle="1" w:styleId="F5-UnderlineNormal">
    <w:name w:val="F5 - Underline Normal"/>
    <w:basedOn w:val="Normal"/>
    <w:uiPriority w:val="99"/>
    <w:qFormat/>
    <w:rsid w:val="00315CDD"/>
    <w:rPr>
      <w:rFonts w:eastAsia="Calibri"/>
      <w:u w:val="single"/>
    </w:rPr>
  </w:style>
  <w:style w:type="character" w:customStyle="1" w:styleId="F8-UnderlineBold">
    <w:name w:val="F8 - Underline/Bold"/>
    <w:rsid w:val="00315CDD"/>
    <w:rPr>
      <w:rFonts w:ascii="Times New Roman" w:hAnsi="Times New Roman"/>
      <w:b/>
      <w:sz w:val="20"/>
      <w:u w:val="single"/>
    </w:rPr>
  </w:style>
  <w:style w:type="character" w:customStyle="1" w:styleId="F7-SmallFont">
    <w:name w:val="F7 - Small Font"/>
    <w:rsid w:val="00315CDD"/>
    <w:rPr>
      <w:rFonts w:ascii="Times New Roman" w:hAnsi="Times New Roman"/>
      <w:sz w:val="14"/>
    </w:rPr>
  </w:style>
  <w:style w:type="paragraph" w:customStyle="1" w:styleId="Brief-PrimarySource">
    <w:name w:val="Brief - Primary Source"/>
    <w:basedOn w:val="Normal"/>
    <w:uiPriority w:val="99"/>
    <w:qFormat/>
    <w:rsid w:val="00315CDD"/>
    <w:rPr>
      <w:rFonts w:eastAsia="Times New Roman"/>
      <w:b/>
      <w:u w:val="single"/>
    </w:rPr>
  </w:style>
  <w:style w:type="paragraph" w:customStyle="1" w:styleId="Brief-Underline">
    <w:name w:val="Brief - Underline"/>
    <w:basedOn w:val="Normal"/>
    <w:uiPriority w:val="99"/>
    <w:qFormat/>
    <w:rsid w:val="00315CDD"/>
    <w:rPr>
      <w:rFonts w:eastAsia="Times New Roman"/>
      <w:u w:val="single"/>
    </w:rPr>
  </w:style>
  <w:style w:type="character" w:customStyle="1" w:styleId="Brief-Bold">
    <w:name w:val="Brief - Bold"/>
    <w:rsid w:val="00315CDD"/>
    <w:rPr>
      <w:rFonts w:cs="Times New Roman"/>
      <w:b/>
    </w:rPr>
  </w:style>
  <w:style w:type="character" w:customStyle="1" w:styleId="Card-Underline">
    <w:name w:val="Card - Underline"/>
    <w:rsid w:val="00315CDD"/>
    <w:rPr>
      <w:rFonts w:cs="Times New Roman"/>
      <w:u w:val="single"/>
    </w:rPr>
  </w:style>
  <w:style w:type="paragraph" w:customStyle="1" w:styleId="Brief">
    <w:name w:val="Brief"/>
    <w:basedOn w:val="Brief-PrimarySource"/>
    <w:uiPriority w:val="99"/>
    <w:qFormat/>
    <w:rsid w:val="00315CDD"/>
    <w:rPr>
      <w:b w:val="0"/>
    </w:rPr>
  </w:style>
  <w:style w:type="character" w:customStyle="1" w:styleId="BoldText10pt">
    <w:name w:val="Bold Text 10 pt"/>
    <w:rsid w:val="00315CDD"/>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315CDD"/>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315CDD"/>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315CDD"/>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315CDD"/>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315CDD"/>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315CDD"/>
    <w:pPr>
      <w:widowControl w:val="0"/>
      <w:spacing w:line="276" w:lineRule="atLeast"/>
    </w:pPr>
    <w:rPr>
      <w:color w:val="auto"/>
    </w:rPr>
  </w:style>
  <w:style w:type="paragraph" w:customStyle="1" w:styleId="CM34">
    <w:name w:val="CM34"/>
    <w:basedOn w:val="Default"/>
    <w:next w:val="Default"/>
    <w:uiPriority w:val="99"/>
    <w:qFormat/>
    <w:rsid w:val="00315CDD"/>
    <w:pPr>
      <w:widowControl w:val="0"/>
    </w:pPr>
    <w:rPr>
      <w:color w:val="auto"/>
    </w:rPr>
  </w:style>
  <w:style w:type="paragraph" w:customStyle="1" w:styleId="CM56">
    <w:name w:val="CM56"/>
    <w:basedOn w:val="Default"/>
    <w:next w:val="Default"/>
    <w:uiPriority w:val="99"/>
    <w:qFormat/>
    <w:rsid w:val="00315CDD"/>
    <w:pPr>
      <w:widowControl w:val="0"/>
    </w:pPr>
    <w:rPr>
      <w:rFonts w:eastAsia="Calibri"/>
      <w:color w:val="auto"/>
    </w:rPr>
  </w:style>
  <w:style w:type="paragraph" w:customStyle="1" w:styleId="CM58">
    <w:name w:val="CM58"/>
    <w:basedOn w:val="Default"/>
    <w:next w:val="Default"/>
    <w:uiPriority w:val="99"/>
    <w:qFormat/>
    <w:rsid w:val="00315CDD"/>
    <w:pPr>
      <w:widowControl w:val="0"/>
    </w:pPr>
    <w:rPr>
      <w:rFonts w:eastAsia="Calibri"/>
      <w:color w:val="auto"/>
    </w:rPr>
  </w:style>
  <w:style w:type="paragraph" w:customStyle="1" w:styleId="CM57">
    <w:name w:val="CM57"/>
    <w:basedOn w:val="Default"/>
    <w:next w:val="Default"/>
    <w:uiPriority w:val="99"/>
    <w:qFormat/>
    <w:rsid w:val="00315CDD"/>
    <w:pPr>
      <w:widowControl w:val="0"/>
    </w:pPr>
    <w:rPr>
      <w:rFonts w:eastAsia="Calibri"/>
      <w:color w:val="auto"/>
    </w:rPr>
  </w:style>
  <w:style w:type="paragraph" w:customStyle="1" w:styleId="CM1">
    <w:name w:val="CM1"/>
    <w:basedOn w:val="Default"/>
    <w:next w:val="Default"/>
    <w:uiPriority w:val="99"/>
    <w:qFormat/>
    <w:rsid w:val="00315CDD"/>
    <w:pPr>
      <w:widowControl w:val="0"/>
    </w:pPr>
    <w:rPr>
      <w:rFonts w:eastAsia="Calibri"/>
      <w:color w:val="auto"/>
    </w:rPr>
  </w:style>
  <w:style w:type="paragraph" w:customStyle="1" w:styleId="CM49">
    <w:name w:val="CM49"/>
    <w:basedOn w:val="Default"/>
    <w:next w:val="Default"/>
    <w:uiPriority w:val="99"/>
    <w:qFormat/>
    <w:rsid w:val="00315CDD"/>
    <w:pPr>
      <w:widowControl w:val="0"/>
    </w:pPr>
    <w:rPr>
      <w:rFonts w:eastAsia="Calibri"/>
      <w:color w:val="auto"/>
    </w:rPr>
  </w:style>
  <w:style w:type="paragraph" w:customStyle="1" w:styleId="CM41">
    <w:name w:val="CM41"/>
    <w:basedOn w:val="Default"/>
    <w:next w:val="Default"/>
    <w:uiPriority w:val="99"/>
    <w:qFormat/>
    <w:rsid w:val="00315CDD"/>
    <w:pPr>
      <w:widowControl w:val="0"/>
    </w:pPr>
    <w:rPr>
      <w:rFonts w:eastAsia="Calibri"/>
      <w:color w:val="auto"/>
    </w:rPr>
  </w:style>
  <w:style w:type="paragraph" w:customStyle="1" w:styleId="3rdOrderPara">
    <w:name w:val="3rd Order Para"/>
    <w:basedOn w:val="Default"/>
    <w:next w:val="Default"/>
    <w:uiPriority w:val="99"/>
    <w:qFormat/>
    <w:rsid w:val="00315CDD"/>
    <w:pPr>
      <w:widowControl w:val="0"/>
    </w:pPr>
    <w:rPr>
      <w:rFonts w:eastAsia="Calibri"/>
      <w:color w:val="auto"/>
    </w:rPr>
  </w:style>
  <w:style w:type="paragraph" w:customStyle="1" w:styleId="2ndOrderPara">
    <w:name w:val="2nd Order Para"/>
    <w:basedOn w:val="Default"/>
    <w:next w:val="Default"/>
    <w:uiPriority w:val="99"/>
    <w:qFormat/>
    <w:rsid w:val="00315CDD"/>
    <w:pPr>
      <w:widowControl w:val="0"/>
    </w:pPr>
    <w:rPr>
      <w:rFonts w:eastAsia="Calibri"/>
      <w:color w:val="auto"/>
    </w:rPr>
  </w:style>
  <w:style w:type="paragraph" w:customStyle="1" w:styleId="Normal-SIGN2">
    <w:name w:val="Normal-SIGN2"/>
    <w:basedOn w:val="Default"/>
    <w:next w:val="Default"/>
    <w:uiPriority w:val="99"/>
    <w:qFormat/>
    <w:rsid w:val="00315CDD"/>
    <w:pPr>
      <w:widowControl w:val="0"/>
    </w:pPr>
    <w:rPr>
      <w:rFonts w:eastAsia="Calibri"/>
      <w:color w:val="auto"/>
    </w:rPr>
  </w:style>
  <w:style w:type="paragraph" w:customStyle="1" w:styleId="Normal-SIGN1">
    <w:name w:val="Normal-SIGN1"/>
    <w:basedOn w:val="Default"/>
    <w:next w:val="Default"/>
    <w:uiPriority w:val="99"/>
    <w:qFormat/>
    <w:rsid w:val="00315CDD"/>
    <w:pPr>
      <w:widowControl w:val="0"/>
    </w:pPr>
    <w:rPr>
      <w:rFonts w:eastAsia="Calibri"/>
      <w:color w:val="auto"/>
    </w:rPr>
  </w:style>
  <w:style w:type="paragraph" w:customStyle="1" w:styleId="CM3">
    <w:name w:val="CM3"/>
    <w:basedOn w:val="Default"/>
    <w:next w:val="Default"/>
    <w:uiPriority w:val="99"/>
    <w:qFormat/>
    <w:rsid w:val="00315CDD"/>
    <w:pPr>
      <w:widowControl w:val="0"/>
      <w:spacing w:line="553" w:lineRule="atLeast"/>
    </w:pPr>
    <w:rPr>
      <w:rFonts w:eastAsia="Calibri"/>
      <w:color w:val="auto"/>
    </w:rPr>
  </w:style>
  <w:style w:type="paragraph" w:customStyle="1" w:styleId="CM33">
    <w:name w:val="CM33"/>
    <w:basedOn w:val="Default"/>
    <w:next w:val="Default"/>
    <w:uiPriority w:val="99"/>
    <w:qFormat/>
    <w:rsid w:val="00315CDD"/>
    <w:pPr>
      <w:widowControl w:val="0"/>
    </w:pPr>
    <w:rPr>
      <w:rFonts w:eastAsia="Calibri"/>
      <w:color w:val="auto"/>
    </w:rPr>
  </w:style>
  <w:style w:type="paragraph" w:customStyle="1" w:styleId="CM37">
    <w:name w:val="CM37"/>
    <w:basedOn w:val="Default"/>
    <w:next w:val="Default"/>
    <w:uiPriority w:val="99"/>
    <w:qFormat/>
    <w:rsid w:val="00315CDD"/>
    <w:pPr>
      <w:widowControl w:val="0"/>
    </w:pPr>
    <w:rPr>
      <w:rFonts w:eastAsia="Calibri"/>
      <w:color w:val="auto"/>
    </w:rPr>
  </w:style>
  <w:style w:type="paragraph" w:customStyle="1" w:styleId="CM7">
    <w:name w:val="CM7"/>
    <w:basedOn w:val="Default"/>
    <w:next w:val="Default"/>
    <w:uiPriority w:val="99"/>
    <w:qFormat/>
    <w:rsid w:val="00315CDD"/>
    <w:pPr>
      <w:widowControl w:val="0"/>
      <w:spacing w:line="553" w:lineRule="atLeast"/>
    </w:pPr>
    <w:rPr>
      <w:rFonts w:eastAsia="Calibri"/>
      <w:color w:val="auto"/>
    </w:rPr>
  </w:style>
  <w:style w:type="paragraph" w:styleId="PlainText">
    <w:name w:val="Plain Text"/>
    <w:basedOn w:val="Normal"/>
    <w:next w:val="Normal"/>
    <w:link w:val="PlainTextChar"/>
    <w:rsid w:val="00315CDD"/>
    <w:pPr>
      <w:widowControl w:val="0"/>
      <w:autoSpaceDE w:val="0"/>
      <w:autoSpaceDN w:val="0"/>
      <w:adjustRightInd w:val="0"/>
    </w:pPr>
    <w:rPr>
      <w:rFonts w:ascii="IJGCNM+Arial" w:eastAsia="Times New Roman" w:hAnsi="IJGCNM+Arial"/>
    </w:rPr>
  </w:style>
  <w:style w:type="character" w:customStyle="1" w:styleId="PlainTextChar">
    <w:name w:val="Plain Text Char"/>
    <w:basedOn w:val="DefaultParagraphFont"/>
    <w:link w:val="PlainText"/>
    <w:rsid w:val="00315CDD"/>
    <w:rPr>
      <w:rFonts w:ascii="IJGCNM+Arial" w:eastAsia="Times New Roman" w:hAnsi="IJGCNM+Arial" w:cs="Calibri"/>
      <w:sz w:val="24"/>
    </w:rPr>
  </w:style>
  <w:style w:type="paragraph" w:customStyle="1" w:styleId="Brief-SecondarySource">
    <w:name w:val="Brief - Secondary Source"/>
    <w:basedOn w:val="Normal"/>
    <w:uiPriority w:val="99"/>
    <w:qFormat/>
    <w:rsid w:val="00315CDD"/>
    <w:rPr>
      <w:rFonts w:eastAsia="Times New Roman"/>
      <w:sz w:val="14"/>
      <w:szCs w:val="20"/>
    </w:rPr>
  </w:style>
  <w:style w:type="paragraph" w:customStyle="1" w:styleId="Brief-Card">
    <w:name w:val="Brief - Card"/>
    <w:basedOn w:val="Normal"/>
    <w:uiPriority w:val="99"/>
    <w:qFormat/>
    <w:rsid w:val="00315CDD"/>
    <w:rPr>
      <w:rFonts w:eastAsia="Times New Roman"/>
    </w:rPr>
  </w:style>
  <w:style w:type="paragraph" w:customStyle="1" w:styleId="Pa2">
    <w:name w:val="Pa2"/>
    <w:basedOn w:val="Default"/>
    <w:next w:val="Default"/>
    <w:uiPriority w:val="99"/>
    <w:qFormat/>
    <w:rsid w:val="00315CD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315CDD"/>
    <w:pPr>
      <w:widowControl w:val="0"/>
      <w:autoSpaceDE w:val="0"/>
      <w:autoSpaceDN w:val="0"/>
      <w:adjustRightInd w:val="0"/>
    </w:pPr>
    <w:rPr>
      <w:rFonts w:eastAsia="Times New Roman"/>
    </w:rPr>
  </w:style>
  <w:style w:type="paragraph" w:customStyle="1" w:styleId="Normal1">
    <w:name w:val="Normal+1"/>
    <w:basedOn w:val="Normal"/>
    <w:next w:val="Normal"/>
    <w:uiPriority w:val="99"/>
    <w:qFormat/>
    <w:rsid w:val="00315CDD"/>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315CDD"/>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315CDD"/>
    <w:pPr>
      <w:widowControl w:val="0"/>
    </w:pPr>
    <w:rPr>
      <w:rFonts w:ascii="Arial Black" w:hAnsi="Arial Black"/>
      <w:color w:val="auto"/>
    </w:rPr>
  </w:style>
  <w:style w:type="character" w:customStyle="1" w:styleId="eoeaheader">
    <w:name w:val="eoea_header"/>
    <w:basedOn w:val="DefaultParagraphFont"/>
    <w:rsid w:val="00315CDD"/>
  </w:style>
  <w:style w:type="character" w:customStyle="1" w:styleId="SC4208902">
    <w:name w:val="SC.4.208902"/>
    <w:rsid w:val="00315CDD"/>
    <w:rPr>
      <w:rFonts w:cs="Century"/>
      <w:color w:val="000000"/>
      <w:sz w:val="22"/>
      <w:szCs w:val="22"/>
    </w:rPr>
  </w:style>
  <w:style w:type="character" w:customStyle="1" w:styleId="SC4208915">
    <w:name w:val="SC.4.208915"/>
    <w:rsid w:val="00315CDD"/>
    <w:rPr>
      <w:rFonts w:cs="Century"/>
      <w:color w:val="000000"/>
      <w:sz w:val="13"/>
      <w:szCs w:val="13"/>
    </w:rPr>
  </w:style>
  <w:style w:type="character" w:customStyle="1" w:styleId="SC273764">
    <w:name w:val="SC.2.73764"/>
    <w:rsid w:val="00315CDD"/>
    <w:rPr>
      <w:rFonts w:cs="Century"/>
      <w:color w:val="000000"/>
      <w:sz w:val="72"/>
      <w:szCs w:val="72"/>
    </w:rPr>
  </w:style>
  <w:style w:type="character" w:customStyle="1" w:styleId="SC273779">
    <w:name w:val="SC.2.73779"/>
    <w:rsid w:val="00315CDD"/>
    <w:rPr>
      <w:rFonts w:cs="Century"/>
      <w:color w:val="000000"/>
      <w:sz w:val="40"/>
      <w:szCs w:val="40"/>
    </w:rPr>
  </w:style>
  <w:style w:type="character" w:customStyle="1" w:styleId="SC273763">
    <w:name w:val="SC.2.73763"/>
    <w:rsid w:val="00315CDD"/>
    <w:rPr>
      <w:rFonts w:cs="Century"/>
      <w:b/>
      <w:bCs/>
      <w:color w:val="000000"/>
    </w:rPr>
  </w:style>
  <w:style w:type="character" w:customStyle="1" w:styleId="SC4208910">
    <w:name w:val="SC.4.208910"/>
    <w:rsid w:val="00315CDD"/>
    <w:rPr>
      <w:rFonts w:cs="Century"/>
      <w:color w:val="000000"/>
      <w:sz w:val="28"/>
      <w:szCs w:val="28"/>
    </w:rPr>
  </w:style>
  <w:style w:type="character" w:customStyle="1" w:styleId="SC4208911">
    <w:name w:val="SC.4.208911"/>
    <w:rsid w:val="00315CDD"/>
    <w:rPr>
      <w:rFonts w:cs="Century"/>
      <w:color w:val="000000"/>
    </w:rPr>
  </w:style>
  <w:style w:type="paragraph" w:customStyle="1" w:styleId="Cover1">
    <w:name w:val="Cover 1"/>
    <w:basedOn w:val="Normal"/>
    <w:next w:val="Normal"/>
    <w:uiPriority w:val="99"/>
    <w:qFormat/>
    <w:rsid w:val="00315CDD"/>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315CDD"/>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315CDD"/>
    <w:pPr>
      <w:widowControl w:val="0"/>
    </w:pPr>
    <w:rPr>
      <w:color w:val="auto"/>
    </w:rPr>
  </w:style>
  <w:style w:type="paragraph" w:customStyle="1" w:styleId="Pa11">
    <w:name w:val="Pa11"/>
    <w:basedOn w:val="Normal"/>
    <w:next w:val="Normal"/>
    <w:uiPriority w:val="99"/>
    <w:qFormat/>
    <w:rsid w:val="00315CDD"/>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315CDD"/>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CM30">
    <w:name w:val="CM30"/>
    <w:basedOn w:val="Default"/>
    <w:next w:val="Default"/>
    <w:uiPriority w:val="99"/>
    <w:qFormat/>
    <w:rsid w:val="00315CDD"/>
    <w:pPr>
      <w:widowControl w:val="0"/>
    </w:pPr>
    <w:rPr>
      <w:rFonts w:eastAsia="Calibri"/>
      <w:color w:val="auto"/>
    </w:rPr>
  </w:style>
  <w:style w:type="paragraph" w:customStyle="1" w:styleId="CM28">
    <w:name w:val="CM28"/>
    <w:basedOn w:val="Default"/>
    <w:next w:val="Default"/>
    <w:uiPriority w:val="99"/>
    <w:qFormat/>
    <w:rsid w:val="00315CDD"/>
    <w:pPr>
      <w:widowControl w:val="0"/>
    </w:pPr>
    <w:rPr>
      <w:rFonts w:eastAsia="Calibri"/>
      <w:color w:val="auto"/>
    </w:rPr>
  </w:style>
  <w:style w:type="paragraph" w:customStyle="1" w:styleId="CM8">
    <w:name w:val="CM8"/>
    <w:basedOn w:val="Default"/>
    <w:next w:val="Default"/>
    <w:uiPriority w:val="99"/>
    <w:qFormat/>
    <w:rsid w:val="00315CDD"/>
    <w:pPr>
      <w:widowControl w:val="0"/>
    </w:pPr>
    <w:rPr>
      <w:rFonts w:eastAsia="Calibri"/>
      <w:color w:val="auto"/>
    </w:rPr>
  </w:style>
  <w:style w:type="paragraph" w:customStyle="1" w:styleId="CM6">
    <w:name w:val="CM6"/>
    <w:basedOn w:val="Default"/>
    <w:next w:val="Default"/>
    <w:uiPriority w:val="99"/>
    <w:qFormat/>
    <w:rsid w:val="00315CDD"/>
    <w:pPr>
      <w:widowControl w:val="0"/>
      <w:spacing w:line="553" w:lineRule="atLeast"/>
    </w:pPr>
    <w:rPr>
      <w:rFonts w:eastAsia="Calibri"/>
      <w:color w:val="auto"/>
    </w:rPr>
  </w:style>
  <w:style w:type="paragraph" w:customStyle="1" w:styleId="CM22">
    <w:name w:val="CM22"/>
    <w:basedOn w:val="Default"/>
    <w:next w:val="Default"/>
    <w:uiPriority w:val="99"/>
    <w:qFormat/>
    <w:rsid w:val="00315CDD"/>
    <w:pPr>
      <w:widowControl w:val="0"/>
    </w:pPr>
    <w:rPr>
      <w:rFonts w:eastAsia="Calibri"/>
      <w:color w:val="auto"/>
    </w:rPr>
  </w:style>
  <w:style w:type="character" w:customStyle="1" w:styleId="articlesubtitle">
    <w:name w:val="article_sub_title"/>
    <w:basedOn w:val="DefaultParagraphFont"/>
    <w:rsid w:val="00315CDD"/>
  </w:style>
  <w:style w:type="character" w:customStyle="1" w:styleId="newsdate2">
    <w:name w:val="news_date2"/>
    <w:basedOn w:val="DefaultParagraphFont"/>
    <w:rsid w:val="00315CDD"/>
  </w:style>
  <w:style w:type="character" w:customStyle="1" w:styleId="readarticleheader">
    <w:name w:val="readarticleheader"/>
    <w:basedOn w:val="DefaultParagraphFont"/>
    <w:rsid w:val="00315CDD"/>
  </w:style>
  <w:style w:type="paragraph" w:customStyle="1" w:styleId="DoubleUnderlined">
    <w:name w:val="Double Underlined"/>
    <w:basedOn w:val="Heading2"/>
    <w:autoRedefine/>
    <w:uiPriority w:val="99"/>
    <w:qFormat/>
    <w:rsid w:val="00315CDD"/>
    <w:pPr>
      <w:keepLines w:val="0"/>
      <w:pageBreakBefore w:val="0"/>
      <w:widowControl w:val="0"/>
      <w:suppressAutoHyphens/>
      <w:jc w:val="left"/>
    </w:pPr>
    <w:rPr>
      <w:rFonts w:ascii="Trebuchet MS" w:eastAsia="Times New Roman" w:hAnsi="Trebuchet MS" w:cs="Times New Roman"/>
      <w:b w:val="0"/>
      <w:bCs/>
      <w:sz w:val="22"/>
      <w:szCs w:val="20"/>
      <w:u w:val="thick"/>
    </w:rPr>
  </w:style>
  <w:style w:type="character" w:customStyle="1" w:styleId="UnderlineChar2">
    <w:name w:val="Underline Char2"/>
    <w:rsid w:val="00315CDD"/>
    <w:rPr>
      <w:rFonts w:ascii="Trebuchet MS" w:hAnsi="Trebuchet MS"/>
      <w:u w:val="thick"/>
      <w:lang w:val="en-US" w:eastAsia="zh-CN" w:bidi="ar-SA"/>
    </w:rPr>
  </w:style>
  <w:style w:type="paragraph" w:customStyle="1" w:styleId="IndexFixer">
    <w:name w:val="Index Fixer"/>
    <w:basedOn w:val="Heading1"/>
    <w:uiPriority w:val="99"/>
    <w:qFormat/>
    <w:rsid w:val="00315CDD"/>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caps/>
      <w:sz w:val="32"/>
      <w:szCs w:val="20"/>
    </w:rPr>
  </w:style>
  <w:style w:type="paragraph" w:customStyle="1" w:styleId="SmallNormal">
    <w:name w:val="Small Normal"/>
    <w:basedOn w:val="Normal"/>
    <w:uiPriority w:val="99"/>
    <w:qFormat/>
    <w:rsid w:val="00315CDD"/>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315CDD"/>
    <w:rPr>
      <w:rFonts w:ascii="Arial Narrow" w:eastAsia="Times New Roman" w:hAnsi="Arial Narrow"/>
      <w:b/>
      <w:szCs w:val="24"/>
      <w:u w:val="single"/>
      <w:lang w:val="en-GB" w:eastAsia="en-US" w:bidi="ar-SA"/>
    </w:rPr>
  </w:style>
  <w:style w:type="character" w:customStyle="1" w:styleId="medium-normal1">
    <w:name w:val="medium-normal1"/>
    <w:rsid w:val="00315CDD"/>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315CDD"/>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0">
    <w:name w:val="Underlined Card"/>
    <w:basedOn w:val="Normal"/>
    <w:uiPriority w:val="99"/>
    <w:qFormat/>
    <w:rsid w:val="00315CDD"/>
    <w:pPr>
      <w:ind w:left="720" w:right="720"/>
    </w:pPr>
    <w:rPr>
      <w:rFonts w:ascii="Palatino Linotype" w:eastAsia="Times New Roman" w:hAnsi="Palatino Linotype"/>
      <w:szCs w:val="20"/>
      <w:u w:val="single"/>
    </w:rPr>
  </w:style>
  <w:style w:type="character" w:customStyle="1" w:styleId="UnderlinedCardChar0">
    <w:name w:val="Underlined Card Char"/>
    <w:rsid w:val="00315CDD"/>
    <w:rPr>
      <w:rFonts w:ascii="Palatino Linotype" w:hAnsi="Palatino Linotype"/>
      <w:u w:val="single"/>
      <w:lang w:val="en-US" w:eastAsia="en-US" w:bidi="ar-SA"/>
    </w:rPr>
  </w:style>
  <w:style w:type="character" w:customStyle="1" w:styleId="Style10ptUnderline">
    <w:name w:val="Style 10 pt Underline"/>
    <w:rsid w:val="00315CDD"/>
    <w:rPr>
      <w:sz w:val="20"/>
      <w:u w:val="single"/>
    </w:rPr>
  </w:style>
  <w:style w:type="character" w:customStyle="1" w:styleId="char">
    <w:name w:val="char"/>
    <w:basedOn w:val="DefaultParagraphFont"/>
    <w:rsid w:val="00315CDD"/>
  </w:style>
  <w:style w:type="character" w:customStyle="1" w:styleId="UnderlineCharCharCharCharCharChar">
    <w:name w:val="Underline Char Char Char Char Char Char"/>
    <w:rsid w:val="00315CDD"/>
    <w:rPr>
      <w:rFonts w:ascii="Arial Narrow" w:hAnsi="Arial Narrow"/>
      <w:szCs w:val="24"/>
      <w:u w:val="single"/>
      <w:lang w:val="en-US" w:eastAsia="en-US" w:bidi="ar-SA"/>
    </w:rPr>
  </w:style>
  <w:style w:type="paragraph" w:customStyle="1" w:styleId="PageHeader-Underline18pt">
    <w:name w:val="Page Header - Underline 18 pt"/>
    <w:uiPriority w:val="99"/>
    <w:qFormat/>
    <w:rsid w:val="00315CDD"/>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315CDD"/>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315CDD"/>
  </w:style>
  <w:style w:type="character" w:customStyle="1" w:styleId="hdr">
    <w:name w:val="hdr"/>
    <w:basedOn w:val="DefaultParagraphFont"/>
    <w:rsid w:val="00315CDD"/>
  </w:style>
  <w:style w:type="paragraph" w:customStyle="1" w:styleId="subhead">
    <w:name w:val="subhead"/>
    <w:basedOn w:val="Normal"/>
    <w:uiPriority w:val="99"/>
    <w:qFormat/>
    <w:rsid w:val="00315CDD"/>
    <w:pPr>
      <w:spacing w:after="120" w:line="225" w:lineRule="atLeast"/>
      <w:ind w:right="180"/>
    </w:pPr>
    <w:rPr>
      <w:rFonts w:eastAsia="Times New Roman"/>
      <w:color w:val="5177C5"/>
      <w:szCs w:val="20"/>
    </w:rPr>
  </w:style>
  <w:style w:type="character" w:customStyle="1" w:styleId="date1">
    <w:name w:val="date1"/>
    <w:basedOn w:val="DefaultParagraphFont"/>
    <w:rsid w:val="00315CDD"/>
  </w:style>
  <w:style w:type="character" w:customStyle="1" w:styleId="bolding1">
    <w:name w:val="bolding1"/>
    <w:rsid w:val="00315CDD"/>
    <w:rPr>
      <w:b/>
      <w:bCs/>
    </w:rPr>
  </w:style>
  <w:style w:type="character" w:customStyle="1" w:styleId="bookoptions1">
    <w:name w:val="book_options1"/>
    <w:rsid w:val="00315CDD"/>
    <w:rPr>
      <w:b/>
      <w:bCs/>
      <w:color w:val="333366"/>
    </w:rPr>
  </w:style>
  <w:style w:type="character" w:customStyle="1" w:styleId="descriptionblock">
    <w:name w:val="description block"/>
    <w:basedOn w:val="DefaultParagraphFont"/>
    <w:rsid w:val="00315CDD"/>
  </w:style>
  <w:style w:type="character" w:customStyle="1" w:styleId="detailsboxblock">
    <w:name w:val="detailsbox block"/>
    <w:basedOn w:val="DefaultParagraphFont"/>
    <w:rsid w:val="00315CDD"/>
  </w:style>
  <w:style w:type="character" w:customStyle="1" w:styleId="Char3">
    <w:name w:val="Char3"/>
    <w:rsid w:val="00315CDD"/>
    <w:rPr>
      <w:rFonts w:cs="Arial"/>
      <w:bCs/>
      <w:u w:val="thick"/>
      <w:lang w:val="en-US" w:eastAsia="en-US" w:bidi="ar-SA"/>
    </w:rPr>
  </w:style>
  <w:style w:type="paragraph" w:customStyle="1" w:styleId="StyleHeading110pt">
    <w:name w:val="Style Heading 1 + 10 pt"/>
    <w:basedOn w:val="Heading1"/>
    <w:uiPriority w:val="99"/>
    <w:qFormat/>
    <w:rsid w:val="00315CDD"/>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315CDD"/>
  </w:style>
  <w:style w:type="paragraph" w:customStyle="1" w:styleId="StyleUnderliningTimesNewRomanBoldNounderlineKernat16">
    <w:name w:val="Style Underlining + Times New Roman Bold No underline Kern at 16..."/>
    <w:basedOn w:val="Normal"/>
    <w:uiPriority w:val="99"/>
    <w:qFormat/>
    <w:rsid w:val="00315CDD"/>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15CDD"/>
    <w:rPr>
      <w:rFonts w:eastAsia="Times New Roman"/>
      <w:b/>
      <w:bCs/>
      <w:kern w:val="32"/>
      <w:sz w:val="32"/>
      <w:szCs w:val="32"/>
    </w:rPr>
  </w:style>
  <w:style w:type="paragraph" w:customStyle="1" w:styleId="StyleBoldUnderliningKernat16pt">
    <w:name w:val="Style Bold Underlining + Kern at 16 pt"/>
    <w:uiPriority w:val="99"/>
    <w:qFormat/>
    <w:rsid w:val="00315CDD"/>
  </w:style>
  <w:style w:type="paragraph" w:customStyle="1" w:styleId="boldy">
    <w:name w:val="boldy"/>
    <w:basedOn w:val="Heading2"/>
    <w:uiPriority w:val="99"/>
    <w:qFormat/>
    <w:rsid w:val="00315CDD"/>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315CDD"/>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315CDD"/>
    <w:rPr>
      <w:sz w:val="12"/>
      <w:szCs w:val="24"/>
      <w:lang w:val="en-US" w:eastAsia="en-US" w:bidi="ar-SA"/>
    </w:rPr>
  </w:style>
  <w:style w:type="paragraph" w:customStyle="1" w:styleId="TxBr6p1">
    <w:name w:val="TxBr_6p1"/>
    <w:basedOn w:val="Normal"/>
    <w:uiPriority w:val="99"/>
    <w:qFormat/>
    <w:rsid w:val="00315CDD"/>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315CDD"/>
    <w:pPr>
      <w:ind w:left="400"/>
    </w:pPr>
    <w:rPr>
      <w:rFonts w:eastAsia="Times New Roman"/>
      <w:szCs w:val="20"/>
    </w:rPr>
  </w:style>
  <w:style w:type="character" w:customStyle="1" w:styleId="texto11">
    <w:name w:val="texto11"/>
    <w:rsid w:val="00315CDD"/>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315CDD"/>
    <w:rPr>
      <w:rFonts w:ascii="Arial Narrow" w:eastAsia="Times New Roman" w:hAnsi="Arial Narrow"/>
      <w:sz w:val="16"/>
      <w:szCs w:val="20"/>
      <w:lang w:val="x-none" w:eastAsia="x-none"/>
    </w:rPr>
  </w:style>
  <w:style w:type="character" w:customStyle="1" w:styleId="CardTagChar">
    <w:name w:val="Card Tag Char"/>
    <w:rsid w:val="00315CDD"/>
    <w:rPr>
      <w:rFonts w:ascii="Arial Narrow" w:hAnsi="Arial Narrow"/>
      <w:b/>
      <w:sz w:val="24"/>
      <w:szCs w:val="24"/>
      <w:lang w:val="en-US" w:eastAsia="en-US" w:bidi="ar-SA"/>
    </w:rPr>
  </w:style>
  <w:style w:type="character" w:customStyle="1" w:styleId="CardtextChar3">
    <w:name w:val="Card text Char"/>
    <w:link w:val="Cardtext4"/>
    <w:rsid w:val="00315CDD"/>
    <w:rPr>
      <w:rFonts w:ascii="Arial Narrow" w:hAnsi="Arial Narrow"/>
      <w:szCs w:val="24"/>
      <w:u w:val="single"/>
    </w:rPr>
  </w:style>
  <w:style w:type="paragraph" w:customStyle="1" w:styleId="UnderlineStyle">
    <w:name w:val="Underline Style"/>
    <w:basedOn w:val="Normal"/>
    <w:link w:val="UnderlineStyleChar"/>
    <w:qFormat/>
    <w:rsid w:val="00315CDD"/>
    <w:rPr>
      <w:rFonts w:eastAsia="Times New Roman"/>
      <w:b/>
      <w:u w:val="single"/>
    </w:rPr>
  </w:style>
  <w:style w:type="paragraph" w:customStyle="1" w:styleId="Normalization">
    <w:name w:val="Normalization"/>
    <w:basedOn w:val="Normal"/>
    <w:uiPriority w:val="99"/>
    <w:qFormat/>
    <w:rsid w:val="00315CDD"/>
    <w:rPr>
      <w:rFonts w:eastAsia="Times New Roman"/>
      <w:sz w:val="18"/>
    </w:rPr>
  </w:style>
  <w:style w:type="paragraph" w:customStyle="1" w:styleId="BreifTitle">
    <w:name w:val="Breif Title"/>
    <w:basedOn w:val="Normal"/>
    <w:autoRedefine/>
    <w:uiPriority w:val="99"/>
    <w:qFormat/>
    <w:rsid w:val="00315CDD"/>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315CD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315CDD"/>
    <w:rPr>
      <w:b/>
      <w:sz w:val="32"/>
      <w:szCs w:val="32"/>
      <w:lang w:val="en-US" w:eastAsia="en-US" w:bidi="ar-SA"/>
    </w:rPr>
  </w:style>
  <w:style w:type="paragraph" w:styleId="BodyTextFirstIndent">
    <w:name w:val="Body Text First Indent"/>
    <w:basedOn w:val="BodyText"/>
    <w:link w:val="BodyTextFirstIndentChar"/>
    <w:rsid w:val="00315CDD"/>
    <w:pPr>
      <w:spacing w:after="120"/>
      <w:ind w:firstLine="210"/>
    </w:pPr>
    <w:rPr>
      <w:sz w:val="24"/>
      <w:szCs w:val="24"/>
    </w:rPr>
  </w:style>
  <w:style w:type="character" w:customStyle="1" w:styleId="BodyTextFirstIndentChar">
    <w:name w:val="Body Text First Indent Char"/>
    <w:basedOn w:val="BodyTextChar"/>
    <w:link w:val="BodyTextFirstIndent"/>
    <w:rsid w:val="00315CDD"/>
    <w:rPr>
      <w:rFonts w:ascii="Calibri" w:eastAsia="Times New Roman" w:hAnsi="Calibri" w:cs="Calibri"/>
      <w:sz w:val="24"/>
      <w:szCs w:val="24"/>
    </w:rPr>
  </w:style>
  <w:style w:type="character" w:customStyle="1" w:styleId="TagChar3">
    <w:name w:val="Tag Char3"/>
    <w:rsid w:val="00315CDD"/>
    <w:rPr>
      <w:rFonts w:ascii="Palatino Linotype" w:hAnsi="Palatino Linotype"/>
      <w:b/>
      <w:sz w:val="24"/>
      <w:szCs w:val="24"/>
      <w:lang w:val="en-US" w:eastAsia="en-US" w:bidi="ar-SA"/>
    </w:rPr>
  </w:style>
  <w:style w:type="paragraph" w:customStyle="1" w:styleId="TagCite0">
    <w:name w:val="Tag/Cite"/>
    <w:basedOn w:val="Normal"/>
    <w:uiPriority w:val="99"/>
    <w:qFormat/>
    <w:rsid w:val="00315CDD"/>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315CDD"/>
    <w:pPr>
      <w:jc w:val="center"/>
      <w:outlineLvl w:val="0"/>
    </w:pPr>
    <w:rPr>
      <w:b/>
      <w:kern w:val="0"/>
      <w:sz w:val="32"/>
      <w:szCs w:val="32"/>
      <w:u w:val="single"/>
    </w:rPr>
  </w:style>
  <w:style w:type="paragraph" w:customStyle="1" w:styleId="Tagandcite">
    <w:name w:val="Tag and cite"/>
    <w:basedOn w:val="Normal"/>
    <w:autoRedefine/>
    <w:uiPriority w:val="99"/>
    <w:qFormat/>
    <w:rsid w:val="00315CDD"/>
    <w:rPr>
      <w:rFonts w:eastAsia="Times New Roman"/>
      <w:color w:val="333333"/>
    </w:rPr>
  </w:style>
  <w:style w:type="paragraph" w:customStyle="1" w:styleId="StyleTagandCiteFranklinGothicDemi">
    <w:name w:val="Style Tag and Cite + Franklin Gothic Demi"/>
    <w:basedOn w:val="Normal"/>
    <w:autoRedefine/>
    <w:uiPriority w:val="99"/>
    <w:qFormat/>
    <w:rsid w:val="00315CDD"/>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315CDD"/>
  </w:style>
  <w:style w:type="character" w:customStyle="1" w:styleId="Style10ptBold">
    <w:name w:val="Style 10 pt Bold"/>
    <w:rsid w:val="00315CDD"/>
    <w:rPr>
      <w:b/>
      <w:bCs/>
      <w:sz w:val="20"/>
    </w:rPr>
  </w:style>
  <w:style w:type="paragraph" w:styleId="Date">
    <w:name w:val="Date"/>
    <w:aliases w:val="date"/>
    <w:basedOn w:val="Normal"/>
    <w:next w:val="Normal"/>
    <w:link w:val="DateChar"/>
    <w:uiPriority w:val="99"/>
    <w:qFormat/>
    <w:rsid w:val="00315CDD"/>
    <w:rPr>
      <w:rFonts w:eastAsia="Times New Roman"/>
    </w:rPr>
  </w:style>
  <w:style w:type="character" w:customStyle="1" w:styleId="DateChar">
    <w:name w:val="Date Char"/>
    <w:aliases w:val="date Char"/>
    <w:basedOn w:val="DefaultParagraphFont"/>
    <w:link w:val="Date"/>
    <w:uiPriority w:val="99"/>
    <w:rsid w:val="00315CDD"/>
    <w:rPr>
      <w:rFonts w:ascii="Calibri" w:eastAsia="Times New Roman" w:hAnsi="Calibri" w:cs="Calibri"/>
      <w:sz w:val="24"/>
    </w:rPr>
  </w:style>
  <w:style w:type="character" w:customStyle="1" w:styleId="text9">
    <w:name w:val="text9"/>
    <w:basedOn w:val="DefaultParagraphFont"/>
    <w:rsid w:val="00315CDD"/>
  </w:style>
  <w:style w:type="character" w:customStyle="1" w:styleId="text21">
    <w:name w:val="text21"/>
    <w:basedOn w:val="DefaultParagraphFont"/>
    <w:rsid w:val="00315CDD"/>
  </w:style>
  <w:style w:type="character" w:customStyle="1" w:styleId="text19">
    <w:name w:val="text19"/>
    <w:basedOn w:val="DefaultParagraphFont"/>
    <w:rsid w:val="00315CDD"/>
  </w:style>
  <w:style w:type="paragraph" w:customStyle="1" w:styleId="CiteCard0">
    <w:name w:val="Cite/Card"/>
    <w:basedOn w:val="Normal"/>
    <w:uiPriority w:val="99"/>
    <w:qFormat/>
    <w:rsid w:val="00315CDD"/>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315CDD"/>
    <w:rPr>
      <w:b/>
      <w:bCs/>
      <w:i w:val="0"/>
      <w:iCs w:val="0"/>
      <w:color w:val="000000"/>
    </w:rPr>
  </w:style>
  <w:style w:type="paragraph" w:customStyle="1" w:styleId="tagCharCharCharCharCharCharChar">
    <w:name w:val="tag Char Char Char Char Char Char Char"/>
    <w:basedOn w:val="Normal"/>
    <w:uiPriority w:val="99"/>
    <w:qFormat/>
    <w:rsid w:val="00315CDD"/>
    <w:rPr>
      <w:rFonts w:eastAsia="Times New Roman"/>
      <w:b/>
      <w:szCs w:val="20"/>
    </w:rPr>
  </w:style>
  <w:style w:type="character" w:customStyle="1" w:styleId="term2">
    <w:name w:val="term2"/>
    <w:rsid w:val="00315CDD"/>
    <w:rPr>
      <w:b/>
      <w:bCs/>
    </w:rPr>
  </w:style>
  <w:style w:type="paragraph" w:customStyle="1" w:styleId="title-bold-medium">
    <w:name w:val="title-bold-medium"/>
    <w:basedOn w:val="Normal"/>
    <w:uiPriority w:val="99"/>
    <w:qFormat/>
    <w:rsid w:val="00315CDD"/>
    <w:pPr>
      <w:spacing w:before="100" w:beforeAutospacing="1" w:after="100" w:afterAutospacing="1"/>
    </w:pPr>
    <w:rPr>
      <w:rFonts w:eastAsia="Arial Unicode MS"/>
      <w:b/>
      <w:bCs/>
      <w:color w:val="000000"/>
      <w:szCs w:val="20"/>
    </w:rPr>
  </w:style>
  <w:style w:type="character" w:customStyle="1" w:styleId="pmterms12">
    <w:name w:val="pmterms12"/>
    <w:rsid w:val="00315CDD"/>
    <w:rPr>
      <w:b/>
      <w:bCs/>
      <w:i w:val="0"/>
      <w:iCs w:val="0"/>
      <w:color w:val="000000"/>
    </w:rPr>
  </w:style>
  <w:style w:type="paragraph" w:customStyle="1" w:styleId="lact">
    <w:name w:val="lact"/>
    <w:basedOn w:val="Normal"/>
    <w:uiPriority w:val="99"/>
    <w:qFormat/>
    <w:rsid w:val="00315CDD"/>
    <w:pPr>
      <w:spacing w:before="100" w:beforeAutospacing="1" w:after="100" w:afterAutospacing="1"/>
    </w:pPr>
    <w:rPr>
      <w:rFonts w:eastAsia="Arial Unicode MS"/>
      <w:b/>
      <w:bCs/>
      <w:color w:val="000000"/>
      <w:szCs w:val="20"/>
    </w:rPr>
  </w:style>
  <w:style w:type="paragraph" w:styleId="BlockText">
    <w:name w:val="Block Text"/>
    <w:basedOn w:val="Normal"/>
    <w:rsid w:val="00315CDD"/>
    <w:pPr>
      <w:ind w:left="229" w:right="229"/>
    </w:pPr>
    <w:rPr>
      <w:rFonts w:ascii="Verdana" w:eastAsia="Times New Roman" w:hAnsi="Verdana"/>
      <w:sz w:val="16"/>
      <w:szCs w:val="20"/>
    </w:rPr>
  </w:style>
  <w:style w:type="paragraph" w:customStyle="1" w:styleId="CardTag">
    <w:name w:val="Card Tag"/>
    <w:basedOn w:val="Normal"/>
    <w:autoRedefine/>
    <w:uiPriority w:val="99"/>
    <w:qFormat/>
    <w:rsid w:val="00315CDD"/>
    <w:rPr>
      <w:rFonts w:eastAsia="Times New Roman"/>
      <w:b/>
    </w:rPr>
  </w:style>
  <w:style w:type="paragraph" w:styleId="NormalIndent">
    <w:name w:val="Normal Indent"/>
    <w:basedOn w:val="Normal"/>
    <w:rsid w:val="00315CDD"/>
    <w:pPr>
      <w:ind w:left="720"/>
    </w:pPr>
    <w:rPr>
      <w:rFonts w:eastAsia="Times New Roman"/>
      <w:szCs w:val="20"/>
    </w:rPr>
  </w:style>
  <w:style w:type="character" w:customStyle="1" w:styleId="ToReadChar">
    <w:name w:val="To Read Char"/>
    <w:rsid w:val="00315CDD"/>
    <w:rPr>
      <w:rFonts w:ascii="Verdana" w:hAnsi="Verdana"/>
      <w:b/>
      <w:szCs w:val="24"/>
      <w:u w:val="single"/>
      <w:lang w:val="en-US" w:eastAsia="en-US" w:bidi="ar-SA"/>
    </w:rPr>
  </w:style>
  <w:style w:type="character" w:customStyle="1" w:styleId="ToReadCharChar">
    <w:name w:val="To Read Char Char"/>
    <w:rsid w:val="00315CDD"/>
    <w:rPr>
      <w:rFonts w:ascii="Verdana" w:hAnsi="Verdana"/>
      <w:b/>
      <w:szCs w:val="24"/>
      <w:u w:val="single"/>
      <w:lang w:val="en-US" w:eastAsia="en-US" w:bidi="ar-SA"/>
    </w:rPr>
  </w:style>
  <w:style w:type="paragraph" w:customStyle="1" w:styleId="BLOCKTITLE0">
    <w:name w:val="BLOCK TITLE"/>
    <w:basedOn w:val="Heading1"/>
    <w:uiPriority w:val="99"/>
    <w:qFormat/>
    <w:rsid w:val="00315CDD"/>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315CDD"/>
    <w:rPr>
      <w:b/>
      <w:szCs w:val="24"/>
      <w:u w:val="single"/>
      <w:lang w:val="en-US" w:eastAsia="en-US" w:bidi="ar-SA"/>
    </w:rPr>
  </w:style>
  <w:style w:type="paragraph" w:styleId="EnvelopeReturn">
    <w:name w:val="envelope return"/>
    <w:basedOn w:val="Normal"/>
    <w:rsid w:val="00315CDD"/>
    <w:rPr>
      <w:rFonts w:eastAsia="Times New Roman"/>
      <w:szCs w:val="20"/>
    </w:rPr>
  </w:style>
  <w:style w:type="paragraph" w:styleId="EnvelopeAddress">
    <w:name w:val="envelope address"/>
    <w:basedOn w:val="Normal"/>
    <w:rsid w:val="00315CDD"/>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315CDD"/>
  </w:style>
  <w:style w:type="character" w:customStyle="1" w:styleId="bio">
    <w:name w:val="bio"/>
    <w:basedOn w:val="DefaultParagraphFont"/>
    <w:rsid w:val="00315CDD"/>
  </w:style>
  <w:style w:type="character" w:customStyle="1" w:styleId="storytextstyle">
    <w:name w:val="storytextstyle"/>
    <w:basedOn w:val="DefaultParagraphFont"/>
    <w:rsid w:val="00315CDD"/>
  </w:style>
  <w:style w:type="character" w:customStyle="1" w:styleId="cardunderlinedCharChar">
    <w:name w:val="card underlined Char Char"/>
    <w:rsid w:val="00315CDD"/>
    <w:rPr>
      <w:rFonts w:ascii="Arial" w:hAnsi="Arial"/>
      <w:sz w:val="22"/>
      <w:szCs w:val="24"/>
      <w:u w:val="single"/>
      <w:lang w:val="en-US" w:eastAsia="en-US" w:bidi="ar-SA"/>
    </w:rPr>
  </w:style>
  <w:style w:type="character" w:customStyle="1" w:styleId="Style2Char0">
    <w:name w:val="Style2 Char"/>
    <w:rsid w:val="00315CDD"/>
    <w:rPr>
      <w:rFonts w:ascii="Book Antiqua" w:hAnsi="Book Antiqua"/>
      <w:u w:val="thick"/>
      <w:lang w:val="en-US" w:eastAsia="en-US" w:bidi="ar-SA"/>
    </w:rPr>
  </w:style>
  <w:style w:type="character" w:customStyle="1" w:styleId="Style2Char1">
    <w:name w:val="Style2 Char1"/>
    <w:rsid w:val="00315CDD"/>
    <w:rPr>
      <w:rFonts w:ascii="Book Antiqua" w:hAnsi="Book Antiqua"/>
      <w:szCs w:val="24"/>
      <w:u w:val="thick"/>
      <w:lang w:val="en-US" w:eastAsia="en-US" w:bidi="ar-SA"/>
    </w:rPr>
  </w:style>
  <w:style w:type="character" w:customStyle="1" w:styleId="articlehead21">
    <w:name w:val="articlehead21"/>
    <w:rsid w:val="00315CDD"/>
    <w:rPr>
      <w:rFonts w:ascii="Arial" w:hAnsi="Arial" w:cs="Arial" w:hint="default"/>
      <w:b/>
      <w:bCs/>
      <w:color w:val="660000"/>
      <w:sz w:val="20"/>
      <w:szCs w:val="20"/>
    </w:rPr>
  </w:style>
  <w:style w:type="paragraph" w:customStyle="1" w:styleId="shellscontentions">
    <w:name w:val="shells/contentions"/>
    <w:basedOn w:val="TagCite0"/>
    <w:uiPriority w:val="99"/>
    <w:qFormat/>
    <w:rsid w:val="00315CDD"/>
  </w:style>
  <w:style w:type="character" w:customStyle="1" w:styleId="BoldandUnderlineChar2Char1">
    <w:name w:val="Bold and Underline Char2 Char1"/>
    <w:rsid w:val="00315CDD"/>
    <w:rPr>
      <w:b/>
      <w:szCs w:val="24"/>
      <w:u w:val="single"/>
      <w:lang w:val="en-US" w:eastAsia="en-US" w:bidi="ar-SA"/>
    </w:rPr>
  </w:style>
  <w:style w:type="character" w:customStyle="1" w:styleId="TagCiteChar1">
    <w:name w:val="Tag/Cite Char1"/>
    <w:rsid w:val="00315CDD"/>
    <w:rPr>
      <w:b/>
      <w:lang w:val="en-US" w:eastAsia="en-US" w:bidi="ar-SA"/>
    </w:rPr>
  </w:style>
  <w:style w:type="character" w:customStyle="1" w:styleId="goohl2">
    <w:name w:val="goohl2"/>
    <w:basedOn w:val="DefaultParagraphFont"/>
    <w:rsid w:val="00315CDD"/>
  </w:style>
  <w:style w:type="character" w:customStyle="1" w:styleId="Normal10">
    <w:name w:val="Normal1"/>
    <w:basedOn w:val="DefaultParagraphFont"/>
    <w:rsid w:val="00315CDD"/>
  </w:style>
  <w:style w:type="paragraph" w:customStyle="1" w:styleId="BriefTitle1">
    <w:name w:val="Brief Title 1"/>
    <w:basedOn w:val="Normal"/>
    <w:uiPriority w:val="99"/>
    <w:qFormat/>
    <w:rsid w:val="00315CDD"/>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15CDD"/>
    <w:pPr>
      <w:widowControl w:val="0"/>
      <w:autoSpaceDE w:val="0"/>
      <w:autoSpaceDN w:val="0"/>
      <w:adjustRightInd w:val="0"/>
    </w:pPr>
    <w:rPr>
      <w:rFonts w:eastAsia="Times New Roman"/>
      <w:b/>
      <w:szCs w:val="20"/>
    </w:rPr>
  </w:style>
  <w:style w:type="character" w:customStyle="1" w:styleId="CardCharChar">
    <w:name w:val="Card Char Char"/>
    <w:rsid w:val="00315CDD"/>
    <w:rPr>
      <w:lang w:val="en-US" w:eastAsia="en-US" w:bidi="ar-SA"/>
    </w:rPr>
  </w:style>
  <w:style w:type="character" w:customStyle="1" w:styleId="BriefTitle1Char">
    <w:name w:val="Brief Title 1 Char"/>
    <w:rsid w:val="00315CDD"/>
    <w:rPr>
      <w:b/>
      <w:u w:val="single"/>
      <w:lang w:val="en-US" w:eastAsia="en-US" w:bidi="ar-SA"/>
    </w:rPr>
  </w:style>
  <w:style w:type="character" w:customStyle="1" w:styleId="TagCiteCharChar">
    <w:name w:val="Tag/Cite Char Char"/>
    <w:rsid w:val="00315CDD"/>
    <w:rPr>
      <w:b/>
      <w:lang w:val="en-US" w:eastAsia="en-US" w:bidi="ar-SA"/>
    </w:rPr>
  </w:style>
  <w:style w:type="paragraph" w:customStyle="1" w:styleId="ShellTitles">
    <w:name w:val="ShellTitles"/>
    <w:basedOn w:val="Normal"/>
    <w:uiPriority w:val="99"/>
    <w:qFormat/>
    <w:rsid w:val="00315CDD"/>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315CDD"/>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315CDD"/>
    <w:pPr>
      <w:spacing w:before="100" w:beforeAutospacing="1" w:after="100" w:afterAutospacing="1"/>
    </w:pPr>
    <w:rPr>
      <w:rFonts w:eastAsia="Times New Roman"/>
    </w:rPr>
  </w:style>
  <w:style w:type="character" w:customStyle="1" w:styleId="btx">
    <w:name w:val="btx"/>
    <w:basedOn w:val="DefaultParagraphFont"/>
    <w:rsid w:val="00315CDD"/>
  </w:style>
  <w:style w:type="character" w:customStyle="1" w:styleId="CardChar10">
    <w:name w:val="Card Char1"/>
    <w:rsid w:val="00315CDD"/>
    <w:rPr>
      <w:lang w:val="en-US" w:eastAsia="en-US" w:bidi="ar-SA"/>
    </w:rPr>
  </w:style>
  <w:style w:type="character" w:customStyle="1" w:styleId="prodgeneral1">
    <w:name w:val="prodgeneral1"/>
    <w:rsid w:val="00315CDD"/>
    <w:rPr>
      <w:rFonts w:ascii="Verdana" w:hAnsi="Verdana" w:hint="default"/>
      <w:b w:val="0"/>
      <w:bCs w:val="0"/>
      <w:caps w:val="0"/>
      <w:color w:val="000000"/>
      <w:spacing w:val="0"/>
      <w:sz w:val="16"/>
      <w:szCs w:val="16"/>
    </w:rPr>
  </w:style>
  <w:style w:type="character" w:customStyle="1" w:styleId="summary1">
    <w:name w:val="summary1"/>
    <w:rsid w:val="00315CDD"/>
    <w:rPr>
      <w:rFonts w:ascii="Arial" w:hAnsi="Arial" w:cs="Arial" w:hint="default"/>
      <w:sz w:val="18"/>
      <w:szCs w:val="18"/>
    </w:rPr>
  </w:style>
  <w:style w:type="paragraph" w:customStyle="1" w:styleId="ToRead">
    <w:name w:val="To Read"/>
    <w:basedOn w:val="Normal"/>
    <w:uiPriority w:val="99"/>
    <w:qFormat/>
    <w:rsid w:val="00315CDD"/>
    <w:pPr>
      <w:ind w:left="720"/>
    </w:pPr>
    <w:rPr>
      <w:rFonts w:ascii="Verdana" w:eastAsia="Times New Roman" w:hAnsi="Verdana"/>
      <w:b/>
      <w:u w:val="single"/>
    </w:rPr>
  </w:style>
  <w:style w:type="character" w:customStyle="1" w:styleId="text3">
    <w:name w:val="text3"/>
    <w:basedOn w:val="DefaultParagraphFont"/>
    <w:rsid w:val="00315CDD"/>
  </w:style>
  <w:style w:type="paragraph" w:customStyle="1" w:styleId="Style1">
    <w:name w:val="Style 1"/>
    <w:basedOn w:val="Normal"/>
    <w:uiPriority w:val="99"/>
    <w:qFormat/>
    <w:rsid w:val="00315CDD"/>
    <w:pPr>
      <w:widowControl w:val="0"/>
      <w:ind w:firstLine="216"/>
    </w:pPr>
    <w:rPr>
      <w:rFonts w:eastAsia="Times New Roman"/>
      <w:noProof/>
      <w:color w:val="000000"/>
      <w:szCs w:val="20"/>
    </w:rPr>
  </w:style>
  <w:style w:type="paragraph" w:customStyle="1" w:styleId="Style40">
    <w:name w:val="Style 4"/>
    <w:basedOn w:val="Normal"/>
    <w:uiPriority w:val="99"/>
    <w:qFormat/>
    <w:rsid w:val="00315CDD"/>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315CDD"/>
    <w:pPr>
      <w:overflowPunct w:val="0"/>
      <w:autoSpaceDE w:val="0"/>
      <w:autoSpaceDN w:val="0"/>
      <w:adjustRightInd w:val="0"/>
      <w:ind w:left="560" w:hanging="567"/>
      <w:textAlignment w:val="baseline"/>
    </w:pPr>
    <w:rPr>
      <w:rFonts w:eastAsia="Times New Roman"/>
      <w:color w:val="000000"/>
      <w:szCs w:val="20"/>
    </w:rPr>
  </w:style>
  <w:style w:type="paragraph" w:customStyle="1" w:styleId="listlevel2">
    <w:name w:val="list level 2"/>
    <w:basedOn w:val="Normal"/>
    <w:uiPriority w:val="99"/>
    <w:qFormat/>
    <w:rsid w:val="00315CDD"/>
    <w:pPr>
      <w:overflowPunct w:val="0"/>
      <w:autoSpaceDE w:val="0"/>
      <w:autoSpaceDN w:val="0"/>
      <w:adjustRightInd w:val="0"/>
      <w:ind w:left="1120" w:hanging="560"/>
      <w:textAlignment w:val="baseline"/>
    </w:pPr>
    <w:rPr>
      <w:rFonts w:eastAsia="Times New Roman"/>
      <w:color w:val="000000"/>
      <w:szCs w:val="20"/>
    </w:rPr>
  </w:style>
  <w:style w:type="paragraph" w:customStyle="1" w:styleId="listlevel3">
    <w:name w:val="list level 3"/>
    <w:basedOn w:val="listlevel2"/>
    <w:uiPriority w:val="99"/>
    <w:qFormat/>
    <w:rsid w:val="00315CDD"/>
  </w:style>
  <w:style w:type="paragraph" w:customStyle="1" w:styleId="PageNumber1">
    <w:name w:val="Page Number1"/>
    <w:basedOn w:val="Normal"/>
    <w:next w:val="Normal"/>
    <w:uiPriority w:val="99"/>
    <w:qFormat/>
    <w:rsid w:val="00315CDD"/>
    <w:rPr>
      <w:rFonts w:eastAsia="Times New Roman"/>
    </w:rPr>
  </w:style>
  <w:style w:type="paragraph" w:customStyle="1" w:styleId="Cite1">
    <w:name w:val="Cite1"/>
    <w:uiPriority w:val="99"/>
    <w:qFormat/>
    <w:rsid w:val="00315CDD"/>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315CDD"/>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315CDD"/>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315CDD"/>
    <w:pPr>
      <w:ind w:left="288" w:right="288"/>
    </w:pPr>
    <w:rPr>
      <w:rFonts w:eastAsia="Times New Roman"/>
    </w:rPr>
  </w:style>
  <w:style w:type="paragraph" w:customStyle="1" w:styleId="cite21">
    <w:name w:val="cite2"/>
    <w:uiPriority w:val="99"/>
    <w:qFormat/>
    <w:rsid w:val="00315CDD"/>
    <w:pPr>
      <w:spacing w:after="0" w:line="240" w:lineRule="auto"/>
    </w:pPr>
    <w:rPr>
      <w:rFonts w:ascii="Times New Roman" w:eastAsia="Times New Roman" w:hAnsi="Times New Roman" w:cs="Times New Roman"/>
      <w:color w:val="000000"/>
      <w:sz w:val="20"/>
      <w:szCs w:val="24"/>
    </w:rPr>
  </w:style>
  <w:style w:type="character" w:customStyle="1" w:styleId="underline1">
    <w:name w:val="underline1"/>
    <w:rsid w:val="00315CDD"/>
    <w:rPr>
      <w:rFonts w:ascii="Times New Roman" w:hAnsi="Times New Roman"/>
      <w:sz w:val="20"/>
      <w:u w:val="single"/>
      <w:lang w:eastAsia="en-US"/>
    </w:rPr>
  </w:style>
  <w:style w:type="paragraph" w:customStyle="1" w:styleId="articletext">
    <w:name w:val="articletext"/>
    <w:basedOn w:val="Normal"/>
    <w:uiPriority w:val="99"/>
    <w:qFormat/>
    <w:rsid w:val="00315CDD"/>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315CDD"/>
    <w:rPr>
      <w:rFonts w:ascii="Arial Narrow" w:hAnsi="Arial Narrow"/>
      <w:sz w:val="24"/>
      <w:szCs w:val="24"/>
      <w:u w:val="single"/>
      <w:lang w:val="en-US" w:eastAsia="en-US" w:bidi="ar-SA"/>
    </w:rPr>
  </w:style>
  <w:style w:type="character" w:customStyle="1" w:styleId="cardtextsmallChar">
    <w:name w:val="card text small Char"/>
    <w:rsid w:val="00315CDD"/>
    <w:rPr>
      <w:rFonts w:ascii="Arial Narrow" w:hAnsi="Arial Narrow"/>
      <w:sz w:val="16"/>
      <w:szCs w:val="24"/>
      <w:lang w:val="en-US" w:eastAsia="en-US" w:bidi="ar-SA"/>
    </w:rPr>
  </w:style>
  <w:style w:type="paragraph" w:customStyle="1" w:styleId="cardtextsmall">
    <w:name w:val="card text small"/>
    <w:basedOn w:val="Normal"/>
    <w:uiPriority w:val="99"/>
    <w:qFormat/>
    <w:rsid w:val="00315CDD"/>
    <w:rPr>
      <w:rFonts w:eastAsia="Times New Roman"/>
      <w:sz w:val="16"/>
    </w:rPr>
  </w:style>
  <w:style w:type="paragraph" w:customStyle="1" w:styleId="CaseListNormal">
    <w:name w:val="Case List Normal"/>
    <w:basedOn w:val="Normal"/>
    <w:uiPriority w:val="99"/>
    <w:qFormat/>
    <w:rsid w:val="00315CDD"/>
    <w:rPr>
      <w:rFonts w:ascii="Times" w:eastAsia="Times New Roman" w:hAnsi="Times"/>
      <w:szCs w:val="26"/>
    </w:rPr>
  </w:style>
  <w:style w:type="paragraph" w:customStyle="1" w:styleId="Body">
    <w:name w:val="Body"/>
    <w:basedOn w:val="Normal"/>
    <w:uiPriority w:val="99"/>
    <w:qFormat/>
    <w:rsid w:val="00315CDD"/>
    <w:pPr>
      <w:outlineLvl w:val="3"/>
    </w:pPr>
    <w:rPr>
      <w:rFonts w:eastAsia="Times New Roman"/>
      <w:szCs w:val="20"/>
    </w:rPr>
  </w:style>
  <w:style w:type="paragraph" w:customStyle="1" w:styleId="3text">
    <w:name w:val="3text"/>
    <w:basedOn w:val="Normal"/>
    <w:uiPriority w:val="99"/>
    <w:qFormat/>
    <w:rsid w:val="00315CDD"/>
    <w:pPr>
      <w:spacing w:before="100" w:beforeAutospacing="1" w:after="100" w:afterAutospacing="1"/>
    </w:pPr>
    <w:rPr>
      <w:rFonts w:eastAsia="Times New Roman"/>
    </w:rPr>
  </w:style>
  <w:style w:type="character" w:customStyle="1" w:styleId="countrytitle1">
    <w:name w:val="countrytitle1"/>
    <w:rsid w:val="00315CDD"/>
    <w:rPr>
      <w:rFonts w:ascii="Verdana" w:hAnsi="Verdana" w:hint="default"/>
      <w:b/>
      <w:bCs/>
      <w:color w:val="293643"/>
      <w:sz w:val="24"/>
      <w:szCs w:val="24"/>
    </w:rPr>
  </w:style>
  <w:style w:type="character" w:customStyle="1" w:styleId="storyheader1">
    <w:name w:val="storyheader1"/>
    <w:rsid w:val="00315CDD"/>
    <w:rPr>
      <w:rFonts w:ascii="Verdana" w:hAnsi="Verdana" w:hint="default"/>
      <w:b/>
      <w:bCs/>
      <w:color w:val="000000"/>
      <w:sz w:val="21"/>
      <w:szCs w:val="21"/>
    </w:rPr>
  </w:style>
  <w:style w:type="paragraph" w:customStyle="1" w:styleId="TimesNewRoman12">
    <w:name w:val="TimesNewRoman12"/>
    <w:uiPriority w:val="99"/>
    <w:qFormat/>
    <w:rsid w:val="00315CDD"/>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315CDD"/>
    <w:pPr>
      <w:spacing w:before="100" w:beforeAutospacing="1" w:after="100" w:afterAutospacing="1"/>
    </w:pPr>
    <w:rPr>
      <w:rFonts w:eastAsia="Times New Roman"/>
    </w:rPr>
  </w:style>
  <w:style w:type="character" w:customStyle="1" w:styleId="cardunderlinedChar0">
    <w:name w:val="card underlined Char"/>
    <w:rsid w:val="00315CDD"/>
    <w:rPr>
      <w:rFonts w:ascii="Arial" w:hAnsi="Arial"/>
      <w:sz w:val="22"/>
      <w:szCs w:val="24"/>
      <w:u w:val="single"/>
      <w:lang w:val="en-US" w:eastAsia="en-US" w:bidi="ar-SA"/>
    </w:rPr>
  </w:style>
  <w:style w:type="paragraph" w:customStyle="1" w:styleId="medium-normal">
    <w:name w:val="medium-normal"/>
    <w:basedOn w:val="Normal"/>
    <w:uiPriority w:val="99"/>
    <w:qFormat/>
    <w:rsid w:val="00315CDD"/>
    <w:pPr>
      <w:spacing w:before="100" w:beforeAutospacing="1" w:after="100" w:afterAutospacing="1"/>
    </w:pPr>
    <w:rPr>
      <w:rFonts w:eastAsia="Times New Roman"/>
    </w:rPr>
  </w:style>
  <w:style w:type="paragraph" w:customStyle="1" w:styleId="textChar">
    <w:name w:val="text Char"/>
    <w:basedOn w:val="Normal"/>
    <w:autoRedefine/>
    <w:uiPriority w:val="99"/>
    <w:qFormat/>
    <w:rsid w:val="00315CDD"/>
    <w:rPr>
      <w:rFonts w:eastAsia="Times New Roman"/>
      <w:color w:val="000000"/>
      <w:sz w:val="18"/>
    </w:rPr>
  </w:style>
  <w:style w:type="paragraph" w:customStyle="1" w:styleId="text1">
    <w:name w:val="text1"/>
    <w:basedOn w:val="Normal"/>
    <w:autoRedefine/>
    <w:uiPriority w:val="99"/>
    <w:qFormat/>
    <w:rsid w:val="00315CDD"/>
    <w:rPr>
      <w:rFonts w:eastAsia="Times New Roman"/>
      <w:szCs w:val="20"/>
    </w:rPr>
  </w:style>
  <w:style w:type="character" w:customStyle="1" w:styleId="article1">
    <w:name w:val="article1"/>
    <w:rsid w:val="00315CDD"/>
    <w:rPr>
      <w:rFonts w:ascii="Verdana" w:hAnsi="Verdana" w:hint="default"/>
      <w:color w:val="333333"/>
      <w:sz w:val="16"/>
      <w:szCs w:val="16"/>
    </w:rPr>
  </w:style>
  <w:style w:type="paragraph" w:customStyle="1" w:styleId="RepeatBlockHeading">
    <w:name w:val="Repeat Block Heading"/>
    <w:basedOn w:val="Normal"/>
    <w:autoRedefine/>
    <w:uiPriority w:val="99"/>
    <w:qFormat/>
    <w:rsid w:val="00315CDD"/>
    <w:pPr>
      <w:jc w:val="center"/>
    </w:pPr>
    <w:rPr>
      <w:rFonts w:eastAsia="Times New Roman"/>
      <w:b/>
      <w:smallCaps/>
      <w:color w:val="000000"/>
      <w:u w:val="thick"/>
    </w:rPr>
  </w:style>
  <w:style w:type="character" w:customStyle="1" w:styleId="Hyperlink6">
    <w:name w:val="Hyperlink6"/>
    <w:rsid w:val="00315CDD"/>
    <w:rPr>
      <w:color w:val="3300CC"/>
      <w:u w:val="single"/>
    </w:rPr>
  </w:style>
  <w:style w:type="paragraph" w:customStyle="1" w:styleId="story-headline">
    <w:name w:val="story-headline"/>
    <w:basedOn w:val="Normal"/>
    <w:uiPriority w:val="99"/>
    <w:qFormat/>
    <w:rsid w:val="00315CDD"/>
    <w:pPr>
      <w:spacing w:before="72" w:after="72"/>
    </w:pPr>
    <w:rPr>
      <w:rFonts w:eastAsia="Times New Roman"/>
      <w:b/>
      <w:bCs/>
      <w:sz w:val="26"/>
      <w:szCs w:val="26"/>
    </w:rPr>
  </w:style>
  <w:style w:type="paragraph" w:customStyle="1" w:styleId="story-body">
    <w:name w:val="story-body"/>
    <w:basedOn w:val="Normal"/>
    <w:uiPriority w:val="99"/>
    <w:qFormat/>
    <w:rsid w:val="00315CDD"/>
    <w:pPr>
      <w:spacing w:before="100" w:beforeAutospacing="1" w:after="100" w:afterAutospacing="1"/>
    </w:pPr>
    <w:rPr>
      <w:rFonts w:eastAsia="Times New Roman"/>
    </w:rPr>
  </w:style>
  <w:style w:type="character" w:customStyle="1" w:styleId="story-posted-date1">
    <w:name w:val="story-posted-date1"/>
    <w:rsid w:val="00315CDD"/>
    <w:rPr>
      <w:rFonts w:ascii="Arial" w:hAnsi="Arial" w:cs="Arial" w:hint="default"/>
      <w:b w:val="0"/>
      <w:bCs w:val="0"/>
      <w:sz w:val="19"/>
      <w:szCs w:val="19"/>
    </w:rPr>
  </w:style>
  <w:style w:type="paragraph" w:customStyle="1" w:styleId="story-dateline">
    <w:name w:val="story-dateline"/>
    <w:basedOn w:val="Normal"/>
    <w:uiPriority w:val="99"/>
    <w:qFormat/>
    <w:rsid w:val="00315CDD"/>
    <w:rPr>
      <w:rFonts w:eastAsia="Times New Roman"/>
      <w:b/>
      <w:bCs/>
    </w:rPr>
  </w:style>
  <w:style w:type="paragraph" w:customStyle="1" w:styleId="TextofCards">
    <w:name w:val="Text of Cards"/>
    <w:basedOn w:val="Normal"/>
    <w:uiPriority w:val="99"/>
    <w:qFormat/>
    <w:rsid w:val="00315CDD"/>
    <w:rPr>
      <w:rFonts w:eastAsia="Times New Roman"/>
      <w:color w:val="000000"/>
      <w:spacing w:val="6"/>
      <w:szCs w:val="23"/>
    </w:rPr>
  </w:style>
  <w:style w:type="paragraph" w:customStyle="1" w:styleId="Corpotesto">
    <w:name w:val="Corpo testo"/>
    <w:basedOn w:val="Normal"/>
    <w:uiPriority w:val="99"/>
    <w:qFormat/>
    <w:rsid w:val="00315CDD"/>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315CDD"/>
    <w:rPr>
      <w:rFonts w:eastAsia="SimSun" w:cs="Arial"/>
      <w:b/>
      <w:bCs/>
      <w:iCs/>
      <w:sz w:val="24"/>
      <w:szCs w:val="28"/>
      <w:lang w:val="en-US" w:eastAsia="zh-CN" w:bidi="ar-SA"/>
    </w:rPr>
  </w:style>
  <w:style w:type="paragraph" w:customStyle="1" w:styleId="PageHeading">
    <w:name w:val="Page Heading"/>
    <w:basedOn w:val="Heading2"/>
    <w:uiPriority w:val="99"/>
    <w:qFormat/>
    <w:rsid w:val="00315CDD"/>
    <w:pPr>
      <w:keepLines w:val="0"/>
      <w:pageBreakBefore w:val="0"/>
      <w:widowControl w:val="0"/>
      <w:suppressAutoHyphens/>
      <w:jc w:val="left"/>
    </w:pPr>
    <w:rPr>
      <w:rFonts w:eastAsia="Times New Roman" w:cs="Arial"/>
      <w:bCs/>
      <w:sz w:val="32"/>
      <w:szCs w:val="16"/>
      <w:u w:val="none"/>
    </w:rPr>
  </w:style>
  <w:style w:type="character" w:customStyle="1" w:styleId="postbody">
    <w:name w:val="postbody"/>
    <w:basedOn w:val="DefaultParagraphFont"/>
    <w:rsid w:val="00315CDD"/>
  </w:style>
  <w:style w:type="paragraph" w:customStyle="1" w:styleId="tagCharChar1Char">
    <w:name w:val="tag Char Char1 Char"/>
    <w:uiPriority w:val="99"/>
    <w:qFormat/>
    <w:rsid w:val="00315CDD"/>
    <w:rPr>
      <w:rFonts w:eastAsia="Times New Roman"/>
      <w:b/>
      <w:bCs/>
      <w:sz w:val="24"/>
      <w:szCs w:val="24"/>
    </w:rPr>
  </w:style>
  <w:style w:type="character" w:customStyle="1" w:styleId="textmedium">
    <w:name w:val="textmedium"/>
    <w:basedOn w:val="DefaultParagraphFont"/>
    <w:rsid w:val="00315CDD"/>
  </w:style>
  <w:style w:type="character" w:customStyle="1" w:styleId="citation1">
    <w:name w:val="citation1"/>
    <w:rsid w:val="00315CDD"/>
    <w:rPr>
      <w:rFonts w:ascii="Verdana" w:hAnsi="Verdana" w:hint="default"/>
      <w:sz w:val="17"/>
      <w:szCs w:val="17"/>
    </w:rPr>
  </w:style>
  <w:style w:type="character" w:customStyle="1" w:styleId="hithighlite">
    <w:name w:val="hithighlite"/>
    <w:basedOn w:val="DefaultParagraphFont"/>
    <w:rsid w:val="00315CDD"/>
  </w:style>
  <w:style w:type="character" w:customStyle="1" w:styleId="articlecontent">
    <w:name w:val="articlecontent"/>
    <w:basedOn w:val="DefaultParagraphFont"/>
    <w:rsid w:val="00315CDD"/>
  </w:style>
  <w:style w:type="paragraph" w:styleId="FootnoteText">
    <w:name w:val="footnote text"/>
    <w:basedOn w:val="Normal"/>
    <w:link w:val="FootnoteTextChar"/>
    <w:rsid w:val="00315CDD"/>
    <w:rPr>
      <w:rFonts w:ascii="Times" w:eastAsia="Times" w:hAnsi="Times"/>
      <w:szCs w:val="20"/>
    </w:rPr>
  </w:style>
  <w:style w:type="character" w:customStyle="1" w:styleId="FootnoteTextChar">
    <w:name w:val="Footnote Text Char"/>
    <w:basedOn w:val="DefaultParagraphFont"/>
    <w:link w:val="FootnoteText"/>
    <w:rsid w:val="00315CDD"/>
    <w:rPr>
      <w:rFonts w:ascii="Times" w:eastAsia="Times" w:hAnsi="Times" w:cs="Calibri"/>
      <w:sz w:val="24"/>
      <w:szCs w:val="20"/>
    </w:rPr>
  </w:style>
  <w:style w:type="paragraph" w:customStyle="1" w:styleId="inside-copy">
    <w:name w:val="inside-copy"/>
    <w:basedOn w:val="Normal"/>
    <w:uiPriority w:val="99"/>
    <w:qFormat/>
    <w:rsid w:val="00315CDD"/>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315CDD"/>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315CDD"/>
    <w:pPr>
      <w:jc w:val="center"/>
    </w:pPr>
    <w:rPr>
      <w:rFonts w:eastAsia="Times New Roman"/>
      <w:b/>
      <w:caps/>
      <w:szCs w:val="20"/>
    </w:rPr>
  </w:style>
  <w:style w:type="paragraph" w:customStyle="1" w:styleId="TitlePageBy">
    <w:name w:val="Title Page By"/>
    <w:basedOn w:val="TitlePageCenter"/>
    <w:next w:val="Normal"/>
    <w:autoRedefine/>
    <w:uiPriority w:val="99"/>
    <w:qFormat/>
    <w:rsid w:val="00315CDD"/>
  </w:style>
  <w:style w:type="paragraph" w:customStyle="1" w:styleId="ProjectTitleLine">
    <w:name w:val="Project Title Line"/>
    <w:basedOn w:val="Normal"/>
    <w:next w:val="Normal"/>
    <w:autoRedefine/>
    <w:uiPriority w:val="99"/>
    <w:qFormat/>
    <w:rsid w:val="00315CDD"/>
    <w:pPr>
      <w:jc w:val="center"/>
    </w:pPr>
    <w:rPr>
      <w:rFonts w:eastAsia="Times New Roman"/>
      <w:caps/>
      <w:szCs w:val="20"/>
    </w:rPr>
  </w:style>
  <w:style w:type="character" w:customStyle="1" w:styleId="fource1">
    <w:name w:val="fource1"/>
    <w:rsid w:val="00315CDD"/>
    <w:rPr>
      <w:sz w:val="34"/>
      <w:szCs w:val="34"/>
    </w:rPr>
  </w:style>
  <w:style w:type="paragraph" w:customStyle="1" w:styleId="LanguageStrike">
    <w:name w:val="Language Strike"/>
    <w:basedOn w:val="Normal"/>
    <w:next w:val="Normal"/>
    <w:uiPriority w:val="99"/>
    <w:qFormat/>
    <w:rsid w:val="00315CDD"/>
    <w:rPr>
      <w:rFonts w:eastAsia="Times New Roman"/>
      <w:strike/>
    </w:rPr>
  </w:style>
  <w:style w:type="character" w:customStyle="1" w:styleId="LanguageStrikeChar">
    <w:name w:val="Language Strike Char"/>
    <w:rsid w:val="00315CDD"/>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315CDD"/>
    <w:rPr>
      <w:rFonts w:eastAsia="Times New Roman"/>
      <w:szCs w:val="20"/>
      <w:u w:val="single"/>
    </w:rPr>
  </w:style>
  <w:style w:type="paragraph" w:customStyle="1" w:styleId="Normal10pt">
    <w:name w:val="Normal + 10 pt"/>
    <w:basedOn w:val="Normal"/>
    <w:uiPriority w:val="99"/>
    <w:qFormat/>
    <w:rsid w:val="00315CDD"/>
    <w:rPr>
      <w:rFonts w:eastAsia="Times New Roman"/>
      <w:szCs w:val="20"/>
    </w:rPr>
  </w:style>
  <w:style w:type="paragraph" w:customStyle="1" w:styleId="cardChar1Char">
    <w:name w:val="card Char1 Char"/>
    <w:basedOn w:val="Normal"/>
    <w:uiPriority w:val="99"/>
    <w:qFormat/>
    <w:rsid w:val="00315CDD"/>
    <w:pPr>
      <w:ind w:left="288" w:right="288"/>
    </w:pPr>
    <w:rPr>
      <w:rFonts w:eastAsia="Times New Roman"/>
      <w:szCs w:val="20"/>
    </w:rPr>
  </w:style>
  <w:style w:type="character" w:customStyle="1" w:styleId="normal11">
    <w:name w:val="normal1"/>
    <w:basedOn w:val="DefaultParagraphFont"/>
    <w:rsid w:val="00315CDD"/>
  </w:style>
  <w:style w:type="character" w:customStyle="1" w:styleId="ds">
    <w:name w:val="ds"/>
    <w:basedOn w:val="DefaultParagraphFont"/>
    <w:rsid w:val="00315CDD"/>
  </w:style>
  <w:style w:type="character" w:customStyle="1" w:styleId="UnderliningChar1">
    <w:name w:val="Underlining Char1"/>
    <w:rsid w:val="00315CDD"/>
    <w:rPr>
      <w:rFonts w:ascii="Arial Narrow" w:hAnsi="Arial Narrow"/>
      <w:szCs w:val="24"/>
      <w:u w:val="single"/>
      <w:lang w:val="en-US" w:eastAsia="en-US" w:bidi="ar-SA"/>
    </w:rPr>
  </w:style>
  <w:style w:type="character" w:customStyle="1" w:styleId="UnderliningChar2">
    <w:name w:val="Underlining Char2"/>
    <w:rsid w:val="00315CDD"/>
    <w:rPr>
      <w:rFonts w:ascii="Arial Narrow" w:hAnsi="Arial Narrow"/>
      <w:szCs w:val="24"/>
      <w:u w:val="single"/>
      <w:lang w:val="en-US" w:eastAsia="en-US" w:bidi="ar-SA"/>
    </w:rPr>
  </w:style>
  <w:style w:type="character" w:customStyle="1" w:styleId="MicroTextChar1">
    <w:name w:val="MicroText Char1"/>
    <w:rsid w:val="00315CDD"/>
    <w:rPr>
      <w:rFonts w:ascii="Arial Narrow" w:hAnsi="Arial Narrow"/>
      <w:sz w:val="12"/>
      <w:szCs w:val="24"/>
      <w:lang w:val="en-US" w:eastAsia="en-US" w:bidi="ar-SA"/>
    </w:rPr>
  </w:style>
  <w:style w:type="paragraph" w:customStyle="1" w:styleId="CM12">
    <w:name w:val="CM12"/>
    <w:basedOn w:val="Default"/>
    <w:next w:val="Default"/>
    <w:uiPriority w:val="99"/>
    <w:qFormat/>
    <w:rsid w:val="00315CD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315CDD"/>
    <w:pPr>
      <w:widowControl w:val="0"/>
      <w:spacing w:after="480"/>
    </w:pPr>
    <w:rPr>
      <w:rFonts w:ascii="Granjon LT Std" w:hAnsi="Granjon LT Std"/>
      <w:color w:val="auto"/>
    </w:rPr>
  </w:style>
  <w:style w:type="paragraph" w:customStyle="1" w:styleId="CM10">
    <w:name w:val="CM10"/>
    <w:basedOn w:val="Default"/>
    <w:next w:val="Default"/>
    <w:uiPriority w:val="99"/>
    <w:qFormat/>
    <w:rsid w:val="00315CDD"/>
    <w:pPr>
      <w:widowControl w:val="0"/>
      <w:spacing w:line="320" w:lineRule="atLeast"/>
    </w:pPr>
    <w:rPr>
      <w:rFonts w:ascii="Granjon LT Std" w:hAnsi="Granjon LT Std"/>
      <w:color w:val="auto"/>
    </w:rPr>
  </w:style>
  <w:style w:type="character" w:styleId="EndnoteReference">
    <w:name w:val="endnote reference"/>
    <w:rsid w:val="00315CDD"/>
    <w:rPr>
      <w:vertAlign w:val="baseline"/>
    </w:rPr>
  </w:style>
  <w:style w:type="paragraph" w:customStyle="1" w:styleId="bold">
    <w:name w:val="bold"/>
    <w:basedOn w:val="Normal"/>
    <w:uiPriority w:val="99"/>
    <w:qFormat/>
    <w:rsid w:val="00315CDD"/>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315CDD"/>
    <w:rPr>
      <w:rFonts w:eastAsia="Times New Roman"/>
      <w:strike/>
      <w:szCs w:val="20"/>
    </w:rPr>
  </w:style>
  <w:style w:type="paragraph" w:customStyle="1" w:styleId="textbodyblack">
    <w:name w:val="textbodyblack"/>
    <w:basedOn w:val="Normal"/>
    <w:uiPriority w:val="99"/>
    <w:qFormat/>
    <w:rsid w:val="00315CDD"/>
    <w:pPr>
      <w:spacing w:before="100" w:beforeAutospacing="1" w:after="100" w:afterAutospacing="1"/>
    </w:pPr>
    <w:rPr>
      <w:rFonts w:eastAsia="Times New Roman"/>
    </w:rPr>
  </w:style>
  <w:style w:type="character" w:customStyle="1" w:styleId="DefaultPara">
    <w:name w:val="Default Para"/>
    <w:rsid w:val="00315CDD"/>
    <w:rPr>
      <w:sz w:val="20"/>
    </w:rPr>
  </w:style>
  <w:style w:type="character" w:customStyle="1" w:styleId="SYSHYPERTEXT">
    <w:name w:val="SYS_HYPERTEXT"/>
    <w:rsid w:val="00315CDD"/>
    <w:rPr>
      <w:color w:val="0000FF"/>
      <w:u w:val="single"/>
    </w:rPr>
  </w:style>
  <w:style w:type="character" w:customStyle="1" w:styleId="Hyperlink1">
    <w:name w:val="Hyperlink1"/>
    <w:rsid w:val="00315CD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15CDD"/>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15CDD"/>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315CD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315CDD"/>
    <w:rPr>
      <w:rFonts w:ascii="Georgia" w:hAnsi="Georgia"/>
      <w:b/>
      <w:emboss/>
      <w:color w:val="000000"/>
      <w:sz w:val="48"/>
      <w:szCs w:val="48"/>
      <w:lang w:val="en-US" w:eastAsia="en-US" w:bidi="ar-SA"/>
    </w:rPr>
  </w:style>
  <w:style w:type="character" w:customStyle="1" w:styleId="citationunderlineChar">
    <w:name w:val="citation/underline Char"/>
    <w:rsid w:val="00315CDD"/>
    <w:rPr>
      <w:b/>
      <w:sz w:val="24"/>
      <w:szCs w:val="24"/>
      <w:u w:val="single"/>
      <w:lang w:val="en-US" w:eastAsia="en-US" w:bidi="ar-SA"/>
    </w:rPr>
  </w:style>
  <w:style w:type="character" w:customStyle="1" w:styleId="StyleTagTimesNewRomanChar">
    <w:name w:val="Style Tag + Times New Roman Char"/>
    <w:rsid w:val="00315CDD"/>
    <w:rPr>
      <w:b/>
      <w:bCs/>
      <w:noProof w:val="0"/>
      <w:sz w:val="24"/>
      <w:szCs w:val="24"/>
      <w:lang w:val="en-US" w:eastAsia="en-US" w:bidi="ar-SA"/>
    </w:rPr>
  </w:style>
  <w:style w:type="character" w:customStyle="1" w:styleId="ShrinkChar">
    <w:name w:val="Shrink Char"/>
    <w:link w:val="Shrink"/>
    <w:rsid w:val="00315CDD"/>
    <w:rPr>
      <w:rFonts w:cs="Courier"/>
      <w:bCs/>
      <w:sz w:val="16"/>
      <w:szCs w:val="16"/>
    </w:rPr>
  </w:style>
  <w:style w:type="paragraph" w:customStyle="1" w:styleId="SmallCard">
    <w:name w:val="Small Card"/>
    <w:basedOn w:val="Normal"/>
    <w:uiPriority w:val="99"/>
    <w:qFormat/>
    <w:rsid w:val="00315CDD"/>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15CDD"/>
    <w:rPr>
      <w:rFonts w:ascii="Arial Narrow" w:hAnsi="Arial Narrow" w:cs="Arial"/>
      <w:b/>
      <w:bCs/>
      <w:iCs/>
      <w:sz w:val="24"/>
      <w:szCs w:val="28"/>
      <w:lang w:val="en-US" w:eastAsia="en-US" w:bidi="ar-SA"/>
    </w:rPr>
  </w:style>
  <w:style w:type="character" w:customStyle="1" w:styleId="UnderliningCharChar">
    <w:name w:val="Underlining Char Char"/>
    <w:rsid w:val="00315CDD"/>
    <w:rPr>
      <w:rFonts w:ascii="Arial Narrow" w:hAnsi="Arial Narrow"/>
      <w:szCs w:val="24"/>
      <w:u w:val="single"/>
      <w:lang w:val="en-US" w:eastAsia="en-US" w:bidi="ar-SA"/>
    </w:rPr>
  </w:style>
  <w:style w:type="character" w:customStyle="1" w:styleId="StyleArialNarrow12ptBold">
    <w:name w:val="Style Arial Narrow 12 pt Bold"/>
    <w:rsid w:val="00315CDD"/>
    <w:rPr>
      <w:rFonts w:ascii="Arial Narrow" w:hAnsi="Arial Narrow"/>
      <w:b/>
      <w:bCs/>
      <w:sz w:val="24"/>
    </w:rPr>
  </w:style>
  <w:style w:type="character" w:customStyle="1" w:styleId="Style1CharChar">
    <w:name w:val="Style1 Char Char"/>
    <w:rsid w:val="00315CDD"/>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315CDD"/>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315CDD"/>
    <w:rPr>
      <w:u w:val="single"/>
    </w:rPr>
  </w:style>
  <w:style w:type="character" w:customStyle="1" w:styleId="UnderlinedCharChar1">
    <w:name w:val="Underlined Char Char1"/>
    <w:rsid w:val="00315CDD"/>
    <w:rPr>
      <w:rFonts w:ascii="Bell MT" w:eastAsia="Times New Roman" w:hAnsi="Bell MT"/>
      <w:bCs/>
      <w:iCs/>
      <w:sz w:val="22"/>
      <w:u w:val="single"/>
    </w:rPr>
  </w:style>
  <w:style w:type="character" w:customStyle="1" w:styleId="Heading2CharChar2">
    <w:name w:val="Heading 2 Char Char2"/>
    <w:rsid w:val="00315CDD"/>
    <w:rPr>
      <w:rFonts w:cs="Arial"/>
      <w:b/>
      <w:bCs/>
      <w:iCs/>
      <w:sz w:val="22"/>
      <w:szCs w:val="28"/>
      <w:lang w:val="en-US" w:eastAsia="en-US" w:bidi="ar-SA"/>
    </w:rPr>
  </w:style>
  <w:style w:type="character" w:customStyle="1" w:styleId="doctitle">
    <w:name w:val="doctitle"/>
    <w:rsid w:val="00315CDD"/>
  </w:style>
  <w:style w:type="character" w:customStyle="1" w:styleId="FooterChar1">
    <w:name w:val="Footer Char1"/>
    <w:uiPriority w:val="99"/>
    <w:semiHidden/>
    <w:rsid w:val="00315CDD"/>
    <w:rPr>
      <w:rFonts w:ascii="Garamond" w:eastAsia="Calibri" w:hAnsi="Garamond" w:cs="Times New Roman"/>
      <w:szCs w:val="22"/>
    </w:rPr>
  </w:style>
  <w:style w:type="paragraph" w:customStyle="1" w:styleId="CiteCorrected">
    <w:name w:val="Cite Corrected"/>
    <w:basedOn w:val="Normal"/>
    <w:link w:val="CiteCorrectedChar"/>
    <w:qFormat/>
    <w:rsid w:val="00315CDD"/>
    <w:rPr>
      <w:rFonts w:eastAsia="Times New Roman"/>
      <w:b/>
      <w:bCs/>
      <w:szCs w:val="16"/>
      <w:u w:val="single"/>
    </w:rPr>
  </w:style>
  <w:style w:type="character" w:customStyle="1" w:styleId="CiteCorrectedChar">
    <w:name w:val="Cite Corrected Char"/>
    <w:link w:val="CiteCorrected"/>
    <w:rsid w:val="00315CDD"/>
    <w:rPr>
      <w:rFonts w:ascii="Calibri" w:eastAsia="Times New Roman" w:hAnsi="Calibri" w:cs="Calibri"/>
      <w:b/>
      <w:bCs/>
      <w:sz w:val="24"/>
      <w:szCs w:val="16"/>
      <w:u w:val="single"/>
    </w:rPr>
  </w:style>
  <w:style w:type="character" w:customStyle="1" w:styleId="cardtext-underlined">
    <w:name w:val="card text- underlined"/>
    <w:rsid w:val="00315CDD"/>
    <w:rPr>
      <w:rFonts w:ascii="Garamond" w:hAnsi="Garamond"/>
      <w:u w:val="single"/>
    </w:rPr>
  </w:style>
  <w:style w:type="numbering" w:customStyle="1" w:styleId="NoList6">
    <w:name w:val="No List6"/>
    <w:next w:val="NoList"/>
    <w:uiPriority w:val="99"/>
    <w:semiHidden/>
    <w:unhideWhenUsed/>
    <w:rsid w:val="00315CDD"/>
  </w:style>
  <w:style w:type="numbering" w:customStyle="1" w:styleId="NoList7">
    <w:name w:val="No List7"/>
    <w:next w:val="NoList"/>
    <w:semiHidden/>
    <w:unhideWhenUsed/>
    <w:rsid w:val="00315CDD"/>
  </w:style>
  <w:style w:type="character" w:customStyle="1" w:styleId="stylestylebold12pt">
    <w:name w:val="stylestylebold12pt"/>
    <w:basedOn w:val="DefaultParagraphFont"/>
    <w:rsid w:val="00315CDD"/>
  </w:style>
  <w:style w:type="character" w:customStyle="1" w:styleId="styleboldunderline">
    <w:name w:val="styleboldunderline"/>
    <w:basedOn w:val="DefaultParagraphFont"/>
    <w:rsid w:val="00315CDD"/>
  </w:style>
  <w:style w:type="character" w:customStyle="1" w:styleId="Styleunderline11pt">
    <w:name w:val="Style underline + 11 pt"/>
    <w:rsid w:val="00315CDD"/>
    <w:rPr>
      <w:rFonts w:ascii="Times New Roman" w:hAnsi="Times New Roman"/>
      <w:b w:val="0"/>
      <w:bCs w:val="0"/>
      <w:sz w:val="20"/>
      <w:u w:val="single"/>
    </w:rPr>
  </w:style>
  <w:style w:type="character" w:customStyle="1" w:styleId="Styleunderline11ptBold">
    <w:name w:val="Style underline + 11 pt Bold"/>
    <w:rsid w:val="00315CDD"/>
    <w:rPr>
      <w:rFonts w:ascii="Times New Roman" w:hAnsi="Times New Roman"/>
      <w:b/>
      <w:bCs w:val="0"/>
      <w:sz w:val="20"/>
      <w:u w:val="single"/>
    </w:rPr>
  </w:style>
  <w:style w:type="paragraph" w:customStyle="1" w:styleId="story-body-text">
    <w:name w:val="story-body-text"/>
    <w:basedOn w:val="Normal"/>
    <w:uiPriority w:val="99"/>
    <w:qFormat/>
    <w:rsid w:val="00315CDD"/>
    <w:pPr>
      <w:spacing w:before="100" w:beforeAutospacing="1" w:after="100" w:afterAutospacing="1"/>
    </w:pPr>
    <w:rPr>
      <w:rFonts w:eastAsia="Times New Roman"/>
    </w:rPr>
  </w:style>
  <w:style w:type="character" w:customStyle="1" w:styleId="-newsgate-macro-cci-bullet-">
    <w:name w:val="-newsgate-macro-cci-bullet-"/>
    <w:basedOn w:val="DefaultParagraphFont"/>
    <w:rsid w:val="00315CDD"/>
  </w:style>
  <w:style w:type="character" w:customStyle="1" w:styleId="BriefTitleChar">
    <w:name w:val="Brief Title Char"/>
    <w:basedOn w:val="DefaultParagraphFont"/>
    <w:rsid w:val="00315CDD"/>
    <w:rPr>
      <w:b/>
      <w:sz w:val="24"/>
      <w:szCs w:val="24"/>
      <w:u w:val="single"/>
      <w:lang w:val="en-US" w:eastAsia="en-US" w:bidi="ar-SA"/>
    </w:rPr>
  </w:style>
  <w:style w:type="paragraph" w:customStyle="1" w:styleId="BriefTitle2">
    <w:name w:val="Brief Title 2"/>
    <w:basedOn w:val="Heading1"/>
    <w:uiPriority w:val="99"/>
    <w:qFormat/>
    <w:rsid w:val="00315CDD"/>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315CDD"/>
    <w:rPr>
      <w:b/>
      <w:sz w:val="24"/>
      <w:szCs w:val="24"/>
      <w:u w:val="single"/>
      <w:lang w:val="en-US" w:eastAsia="en-US" w:bidi="ar-SA"/>
    </w:rPr>
  </w:style>
  <w:style w:type="paragraph" w:customStyle="1" w:styleId="cards0">
    <w:name w:val="cards"/>
    <w:basedOn w:val="Normal"/>
    <w:uiPriority w:val="99"/>
    <w:qFormat/>
    <w:rsid w:val="00315CDD"/>
    <w:rPr>
      <w:rFonts w:eastAsia="Calibri"/>
    </w:rPr>
  </w:style>
  <w:style w:type="character" w:customStyle="1" w:styleId="StyleStyle4CharTimesNewRoman11pt1">
    <w:name w:val="Style Style4 Char + Times New Roman 11 pt1"/>
    <w:basedOn w:val="DefaultParagraphFont"/>
    <w:rsid w:val="00315CDD"/>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315CDD"/>
    <w:rPr>
      <w:rFonts w:ascii="Times New Roman" w:eastAsia="SimSun" w:hAnsi="Times New Roman" w:cs="Times New Roman"/>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315CDD"/>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szCs w:val="24"/>
      <w:u w:val="single"/>
      <w:bdr w:val="single" w:sz="4" w:space="0" w:color="auto" w:frame="1"/>
      <w:lang w:eastAsia="zh-CN"/>
    </w:rPr>
  </w:style>
  <w:style w:type="character" w:customStyle="1" w:styleId="Style9ptUnderline2">
    <w:name w:val="Style 9 pt Underline2"/>
    <w:rsid w:val="00315CDD"/>
    <w:rPr>
      <w:sz w:val="20"/>
      <w:u w:val="single"/>
    </w:rPr>
  </w:style>
  <w:style w:type="character" w:customStyle="1" w:styleId="FootnoteTextChar1">
    <w:name w:val="Footnote Text Char1"/>
    <w:basedOn w:val="DefaultParagraphFont"/>
    <w:uiPriority w:val="99"/>
    <w:rsid w:val="00315CDD"/>
    <w:rPr>
      <w:rFonts w:ascii="Georgia" w:hAnsi="Georgia"/>
      <w:sz w:val="20"/>
      <w:szCs w:val="20"/>
    </w:rPr>
  </w:style>
  <w:style w:type="character" w:customStyle="1" w:styleId="SubtitleChar1">
    <w:name w:val="Subtitle Char1"/>
    <w:aliases w:val="Underlined card text Char1"/>
    <w:basedOn w:val="DefaultParagraphFont"/>
    <w:uiPriority w:val="11"/>
    <w:rsid w:val="00315CDD"/>
    <w:rPr>
      <w:rFonts w:eastAsiaTheme="minorEastAsia"/>
      <w:color w:val="5A5A5A" w:themeColor="text1" w:themeTint="A5"/>
      <w:spacing w:val="15"/>
    </w:rPr>
  </w:style>
  <w:style w:type="character" w:customStyle="1" w:styleId="DateChar1">
    <w:name w:val="Date Char1"/>
    <w:aliases w:val="date Char1"/>
    <w:basedOn w:val="DefaultParagraphFont"/>
    <w:uiPriority w:val="99"/>
    <w:rsid w:val="00315CDD"/>
    <w:rPr>
      <w:rFonts w:ascii="Georgia" w:hAnsi="Georgia"/>
    </w:rPr>
  </w:style>
  <w:style w:type="character" w:customStyle="1" w:styleId="BodyText2Char1">
    <w:name w:val="Body Text 2 Char1"/>
    <w:basedOn w:val="DefaultParagraphFont"/>
    <w:uiPriority w:val="99"/>
    <w:rsid w:val="00315CDD"/>
    <w:rPr>
      <w:rFonts w:ascii="Georgia" w:hAnsi="Georgia"/>
    </w:rPr>
  </w:style>
  <w:style w:type="character" w:customStyle="1" w:styleId="PlainTextChar1">
    <w:name w:val="Plain Text Char1"/>
    <w:basedOn w:val="DefaultParagraphFont"/>
    <w:rsid w:val="00315CDD"/>
    <w:rPr>
      <w:rFonts w:ascii="Consolas" w:hAnsi="Consolas"/>
      <w:sz w:val="21"/>
      <w:szCs w:val="21"/>
    </w:rPr>
  </w:style>
  <w:style w:type="character" w:customStyle="1" w:styleId="StyleCardText11ptUnderlineChar">
    <w:name w:val="Style Card Text + 11 pt Underline Char"/>
    <w:link w:val="StyleCardText11ptUnderline"/>
    <w:locked/>
    <w:rsid w:val="00315CDD"/>
    <w:rPr>
      <w:szCs w:val="24"/>
      <w:u w:val="single"/>
    </w:rPr>
  </w:style>
  <w:style w:type="paragraph" w:customStyle="1" w:styleId="StyleCardText11ptUnderline">
    <w:name w:val="Style Card Text + 11 pt Underline"/>
    <w:link w:val="StyleCardText11ptUnderlineChar"/>
    <w:qFormat/>
    <w:rsid w:val="00315CDD"/>
    <w:pPr>
      <w:spacing w:line="256" w:lineRule="auto"/>
    </w:pPr>
    <w:rPr>
      <w:szCs w:val="24"/>
      <w:u w:val="single"/>
    </w:rPr>
  </w:style>
  <w:style w:type="character" w:customStyle="1" w:styleId="StyleMinimizedText11ptChar">
    <w:name w:val="Style Minimized Text + 11 pt Char"/>
    <w:basedOn w:val="DefaultParagraphFont"/>
    <w:link w:val="StyleMinimizedText11pt"/>
    <w:locked/>
    <w:rsid w:val="00315CDD"/>
    <w:rPr>
      <w:rFonts w:ascii="Georgia" w:hAnsi="Georgia"/>
      <w:sz w:val="16"/>
      <w:szCs w:val="24"/>
    </w:rPr>
  </w:style>
  <w:style w:type="paragraph" w:customStyle="1" w:styleId="StyleMinimizedText11pt">
    <w:name w:val="Style Minimized Text + 11 pt"/>
    <w:basedOn w:val="Normal"/>
    <w:link w:val="StyleMinimizedText11ptChar"/>
    <w:qFormat/>
    <w:rsid w:val="00315CDD"/>
    <w:rPr>
      <w:rFonts w:ascii="Georgia" w:hAnsi="Georgia" w:cstheme="minorBidi"/>
      <w:sz w:val="16"/>
      <w:szCs w:val="24"/>
    </w:rPr>
  </w:style>
  <w:style w:type="character" w:customStyle="1" w:styleId="StyleMinimizedText11pt1Char">
    <w:name w:val="Style Minimized Text + 11 pt1 Char"/>
    <w:basedOn w:val="DefaultParagraphFont"/>
    <w:link w:val="StyleMinimizedText11pt1"/>
    <w:locked/>
    <w:rsid w:val="00315CDD"/>
    <w:rPr>
      <w:rFonts w:ascii="Georgia" w:hAnsi="Georgia"/>
      <w:sz w:val="16"/>
      <w:szCs w:val="24"/>
    </w:rPr>
  </w:style>
  <w:style w:type="paragraph" w:customStyle="1" w:styleId="StyleMinimizedText11pt1">
    <w:name w:val="Style Minimized Text + 11 pt1"/>
    <w:basedOn w:val="Normal"/>
    <w:link w:val="StyleMinimizedText11pt1Char"/>
    <w:qFormat/>
    <w:rsid w:val="00315CDD"/>
    <w:rPr>
      <w:rFonts w:ascii="Georgia" w:hAnsi="Georgia" w:cstheme="minorBidi"/>
      <w:sz w:val="16"/>
      <w:szCs w:val="24"/>
    </w:rPr>
  </w:style>
  <w:style w:type="character" w:customStyle="1" w:styleId="StyleStyle4LatinTimesNewRomanAsianSimSunChar">
    <w:name w:val="Style Style4 + (Latin) Times New Roman (Asian) SimSun Char"/>
    <w:basedOn w:val="DefaultParagraphFont"/>
    <w:link w:val="StyleStyle4LatinTimesNewRomanAsianSimSun"/>
    <w:locked/>
    <w:rsid w:val="00315CDD"/>
    <w:rPr>
      <w:rFonts w:ascii="Georgia" w:eastAsia="SimSun" w:hAnsi="Georgia"/>
      <w:szCs w:val="24"/>
      <w:u w:val="single"/>
    </w:rPr>
  </w:style>
  <w:style w:type="paragraph" w:customStyle="1" w:styleId="StyleStyle4LatinTimesNewRomanAsianSimSun">
    <w:name w:val="Style Style4 + (Latin) Times New Roman (Asian) SimSun"/>
    <w:basedOn w:val="Normal"/>
    <w:link w:val="StyleStyle4LatinTimesNewRomanAsianSimSunChar"/>
    <w:qFormat/>
    <w:rsid w:val="00315CDD"/>
    <w:rPr>
      <w:rFonts w:ascii="Georgia" w:eastAsia="SimSun" w:hAnsi="Georgia" w:cstheme="minorBidi"/>
      <w:sz w:val="22"/>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315CDD"/>
    <w:rPr>
      <w:rFonts w:ascii="Georgia" w:eastAsia="SimSun" w:hAnsi="Georgia"/>
      <w:b/>
      <w:bCs/>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15CDD"/>
    <w:rPr>
      <w:rFonts w:ascii="Georgia" w:eastAsia="SimSun" w:hAnsi="Georgia" w:cstheme="minorBidi"/>
      <w:b/>
      <w:bCs/>
      <w:sz w:val="22"/>
      <w:szCs w:val="24"/>
      <w:u w:val="single"/>
    </w:rPr>
  </w:style>
  <w:style w:type="character" w:customStyle="1" w:styleId="Debate-CardSmalltextF2Char">
    <w:name w:val="Debate- Card Small text F2 Char"/>
    <w:link w:val="Debate-CardSmalltextF2"/>
    <w:locked/>
    <w:rsid w:val="00315CDD"/>
    <w:rPr>
      <w:rFonts w:ascii="Arial Narrow" w:hAnsi="Arial Narrow"/>
      <w:sz w:val="16"/>
    </w:rPr>
  </w:style>
  <w:style w:type="paragraph" w:customStyle="1" w:styleId="Debate-CardSmalltextF2">
    <w:name w:val="Debate- Card Small text F2"/>
    <w:basedOn w:val="Normal"/>
    <w:next w:val="Normal"/>
    <w:link w:val="Debate-CardSmalltextF2Char"/>
    <w:qFormat/>
    <w:rsid w:val="00315CDD"/>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315CDD"/>
    <w:rPr>
      <w:rFonts w:ascii="Arial Narrow" w:hAnsi="Arial Narrow"/>
      <w:b/>
      <w:sz w:val="18"/>
      <w:u w:val="single"/>
    </w:rPr>
  </w:style>
  <w:style w:type="paragraph" w:customStyle="1" w:styleId="Debate-EmphasizedText-F5">
    <w:name w:val="Debate- Emphasized Text- F5"/>
    <w:basedOn w:val="Normal"/>
    <w:link w:val="Debate-EmphasizedText-F5Char"/>
    <w:qFormat/>
    <w:rsid w:val="00315CDD"/>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315CD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15CDD"/>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315CDD"/>
    <w:rPr>
      <w:rFonts w:ascii="Times New Roman" w:eastAsia="Times New Roman" w:hAnsi="Times New Roman" w:cs="Calibri"/>
      <w:sz w:val="16"/>
      <w:szCs w:val="24"/>
    </w:rPr>
  </w:style>
  <w:style w:type="paragraph" w:customStyle="1" w:styleId="SmallTextCharCharChar">
    <w:name w:val="Small Text Char Char Char"/>
    <w:basedOn w:val="Normal"/>
    <w:link w:val="SmallTextCharCharCharChar"/>
    <w:qFormat/>
    <w:rsid w:val="00315CDD"/>
    <w:rPr>
      <w:rFonts w:ascii="Times New Roman" w:eastAsia="Times New Roman" w:hAnsi="Times New Roman"/>
      <w:sz w:val="16"/>
      <w:szCs w:val="24"/>
    </w:rPr>
  </w:style>
  <w:style w:type="character" w:customStyle="1" w:styleId="StyleMinimizedTextArialNarrow10ptChar">
    <w:name w:val="Style Minimized Text + Arial Narrow 10 pt Char"/>
    <w:basedOn w:val="MinimizedTextChar"/>
    <w:link w:val="StyleMinimizedTextArialNarrow10pt"/>
    <w:locked/>
    <w:rsid w:val="00315CDD"/>
    <w:rPr>
      <w:rFonts w:ascii="Georgia" w:eastAsia="Times New Roman" w:hAnsi="Georgia"/>
      <w:sz w:val="20"/>
      <w:szCs w:val="24"/>
    </w:rPr>
  </w:style>
  <w:style w:type="paragraph" w:customStyle="1" w:styleId="StyleMinimizedTextArialNarrow10pt">
    <w:name w:val="Style Minimized Text + Arial Narrow 10 pt"/>
    <w:basedOn w:val="MinimizedText"/>
    <w:link w:val="StyleMinimizedTextArialNarrow10ptChar"/>
    <w:qFormat/>
    <w:rsid w:val="00315CDD"/>
    <w:pPr>
      <w:spacing w:line="259" w:lineRule="auto"/>
    </w:pPr>
    <w:rPr>
      <w:rFonts w:ascii="Georgia" w:hAnsi="Georgia"/>
      <w:sz w:val="20"/>
    </w:rPr>
  </w:style>
  <w:style w:type="character" w:customStyle="1" w:styleId="StyleStyle49pt3Char">
    <w:name w:val="Style Style4 + 9 pt3 Char"/>
    <w:basedOn w:val="Style4Char"/>
    <w:link w:val="StyleStyle49pt3"/>
    <w:locked/>
    <w:rsid w:val="00315CDD"/>
    <w:rPr>
      <w:rFonts w:ascii="Calibri" w:eastAsia="Times New Roman" w:hAnsi="Calibri" w:cs="Times New Roman"/>
      <w:sz w:val="24"/>
      <w:u w:val="single"/>
    </w:rPr>
  </w:style>
  <w:style w:type="paragraph" w:customStyle="1" w:styleId="StyleStyle49pt3">
    <w:name w:val="Style Style4 + 9 pt3"/>
    <w:basedOn w:val="Style4"/>
    <w:link w:val="StyleStyle49pt3Char"/>
    <w:qFormat/>
    <w:rsid w:val="00315CDD"/>
    <w:rPr>
      <w:rFonts w:cs="Times New Roman"/>
    </w:rPr>
  </w:style>
  <w:style w:type="character" w:customStyle="1" w:styleId="StyleStyle4BoldChar">
    <w:name w:val="Style Style4 + Bold Char"/>
    <w:basedOn w:val="Style4Char"/>
    <w:link w:val="StyleStyle4Bold"/>
    <w:locked/>
    <w:rsid w:val="00315CDD"/>
    <w:rPr>
      <w:rFonts w:ascii="Calibri" w:eastAsia="Times New Roman" w:hAnsi="Calibri" w:cs="Times New Roman"/>
      <w:sz w:val="24"/>
      <w:u w:val="single"/>
    </w:rPr>
  </w:style>
  <w:style w:type="paragraph" w:customStyle="1" w:styleId="StyleStyle4Bold">
    <w:name w:val="Style Style4 + Bold"/>
    <w:basedOn w:val="Style4"/>
    <w:link w:val="StyleStyle4BoldChar"/>
    <w:qFormat/>
    <w:rsid w:val="00315CDD"/>
    <w:rPr>
      <w:rFonts w:cs="Times New Roman"/>
    </w:rPr>
  </w:style>
  <w:style w:type="character" w:customStyle="1" w:styleId="CircledChar">
    <w:name w:val="Circled Char"/>
    <w:basedOn w:val="CardTextChar0"/>
    <w:link w:val="Circled"/>
    <w:locked/>
    <w:rsid w:val="00315CDD"/>
    <w:rPr>
      <w:rFonts w:ascii="MS Mincho" w:eastAsia="MS Mincho" w:hAnsi="Garamond" w:cs="Times New Roman"/>
      <w:b/>
      <w:sz w:val="18"/>
      <w:szCs w:val="20"/>
      <w:u w:val="single"/>
      <w:lang w:val="x-none" w:eastAsia="ja-JP"/>
    </w:rPr>
  </w:style>
  <w:style w:type="paragraph" w:customStyle="1" w:styleId="Circled">
    <w:name w:val="Circled"/>
    <w:link w:val="CircledChar"/>
    <w:qFormat/>
    <w:rsid w:val="00315CDD"/>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315CDD"/>
    <w:rPr>
      <w:rFonts w:ascii="Calibri" w:eastAsia="Times New Roman" w:hAnsi="Calibri" w:cs="Times New Roman"/>
      <w:sz w:val="24"/>
      <w:u w:val="single"/>
    </w:rPr>
  </w:style>
  <w:style w:type="paragraph" w:customStyle="1" w:styleId="StyleStyle411pt1">
    <w:name w:val="Style Style4 + 11 pt1"/>
    <w:basedOn w:val="Style4"/>
    <w:link w:val="StyleStyle411pt1Char"/>
    <w:qFormat/>
    <w:rsid w:val="00315CDD"/>
    <w:rPr>
      <w:rFonts w:cs="Times New Roman"/>
    </w:rPr>
  </w:style>
  <w:style w:type="character" w:customStyle="1" w:styleId="StyleBoldandUnderlineChar11ptChar">
    <w:name w:val="Style Bold and Underline Char + 11 pt Char"/>
    <w:basedOn w:val="BoldandUnderlineCharChar2"/>
    <w:link w:val="StyleBoldandUnderlineChar11pt"/>
    <w:locked/>
    <w:rsid w:val="00315CDD"/>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315CDD"/>
    <w:rPr>
      <w:b/>
      <w:bCs w:val="0"/>
      <w:u w:val="single"/>
      <w:lang w:val="en-US" w:eastAsia="en-US" w:bidi="ar-SA"/>
    </w:rPr>
  </w:style>
  <w:style w:type="paragraph" w:customStyle="1" w:styleId="StyleBoldandUnderlineChar11pt">
    <w:name w:val="Style Bold and Underline Char + 11 pt"/>
    <w:link w:val="StyleBoldandUnderlineChar11ptChar"/>
    <w:qFormat/>
    <w:rsid w:val="00315CDD"/>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315CDD"/>
    <w:rPr>
      <w:rFonts w:ascii="Georgia" w:eastAsia="Times New Roman" w:hAnsi="Georgia"/>
      <w:szCs w:val="24"/>
    </w:rPr>
  </w:style>
  <w:style w:type="paragraph" w:customStyle="1" w:styleId="StyleMinimizedTextArialNarrow9pt">
    <w:name w:val="Style Minimized Text + Arial Narrow 9 pt"/>
    <w:basedOn w:val="Normal"/>
    <w:link w:val="StyleMinimizedTextArialNarrow9ptChar"/>
    <w:qFormat/>
    <w:rsid w:val="00315CDD"/>
    <w:rPr>
      <w:rFonts w:ascii="Georgia" w:eastAsia="Times New Roman" w:hAnsi="Georgia" w:cstheme="minorBidi"/>
      <w:sz w:val="22"/>
      <w:szCs w:val="24"/>
    </w:rPr>
  </w:style>
  <w:style w:type="character" w:customStyle="1" w:styleId="StyleBoldandUnderlineChar11ptNotBoldChar">
    <w:name w:val="Style Bold and Underline Char + 11 pt Not Bold Char"/>
    <w:basedOn w:val="BoldandUnderlineCharChar2"/>
    <w:link w:val="StyleBoldandUnderlineChar11ptNotBold"/>
    <w:locked/>
    <w:rsid w:val="00315CDD"/>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315CDD"/>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315CDD"/>
    <w:rPr>
      <w:rFonts w:ascii="Times New Roman" w:eastAsia="SimSun" w:hAnsi="Times New Roman" w:cs="Times New Roman"/>
      <w:b/>
      <w:bCs/>
      <w:sz w:val="20"/>
      <w:szCs w:val="24"/>
      <w:u w:val="single"/>
      <w:lang w:eastAsia="zh-CN"/>
    </w:rPr>
  </w:style>
  <w:style w:type="paragraph" w:customStyle="1" w:styleId="StyleStyle1Bold">
    <w:name w:val="Style Style1 + Bold"/>
    <w:link w:val="StyleStyle1BoldChar"/>
    <w:qFormat/>
    <w:rsid w:val="00315CDD"/>
    <w:pPr>
      <w:spacing w:after="0" w:line="240"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DefaultParagraphFont"/>
    <w:link w:val="StyleUnderlineChar11pt2"/>
    <w:locked/>
    <w:rsid w:val="00315CDD"/>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315CDD"/>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315CDD"/>
    <w:rPr>
      <w:rFonts w:ascii="Georgia" w:eastAsia="Times New Roman" w:hAnsi="Georgia"/>
      <w:szCs w:val="20"/>
    </w:rPr>
  </w:style>
  <w:style w:type="paragraph" w:customStyle="1" w:styleId="cardCharChar0">
    <w:name w:val="card Char Char"/>
    <w:basedOn w:val="Normal"/>
    <w:link w:val="cardCharCharChar"/>
    <w:qFormat/>
    <w:rsid w:val="00315CDD"/>
    <w:pPr>
      <w:ind w:left="288" w:right="288"/>
    </w:pPr>
    <w:rPr>
      <w:rFonts w:ascii="Georgia" w:eastAsia="Times New Roman" w:hAnsi="Georgia" w:cstheme="minorBidi"/>
      <w:sz w:val="22"/>
      <w:szCs w:val="20"/>
    </w:rPr>
  </w:style>
  <w:style w:type="character" w:customStyle="1" w:styleId="StylecardCharCharArialNarrow9ptChar">
    <w:name w:val="Style card Char Char + Arial Narrow 9 pt Char"/>
    <w:basedOn w:val="cardCharCharChar"/>
    <w:link w:val="StylecardCharCharArialNarrow9pt"/>
    <w:locked/>
    <w:rsid w:val="00315CDD"/>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315CDD"/>
  </w:style>
  <w:style w:type="character" w:customStyle="1" w:styleId="StyleCardTextArialNarrow9ptChar">
    <w:name w:val="Style Card Text + Arial Narrow 9 pt Char"/>
    <w:basedOn w:val="CardTextChar10"/>
    <w:link w:val="StyleCardTextArialNarrow9pt"/>
    <w:locked/>
    <w:rsid w:val="00315CDD"/>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315CDD"/>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315CDD"/>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315CDD"/>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315CDD"/>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315CDD"/>
    <w:rPr>
      <w:rFonts w:ascii="Georgia" w:eastAsia="Times New Roman" w:hAnsi="Georgia"/>
      <w:sz w:val="16"/>
      <w:szCs w:val="24"/>
    </w:rPr>
  </w:style>
  <w:style w:type="paragraph" w:customStyle="1" w:styleId="Textsmall0">
    <w:name w:val="Textsmall"/>
    <w:basedOn w:val="Normal"/>
    <w:next w:val="Normal"/>
    <w:link w:val="TextsmallChar0"/>
    <w:qFormat/>
    <w:rsid w:val="00315CDD"/>
    <w:rPr>
      <w:rFonts w:ascii="Georgia" w:eastAsia="Times New Roman" w:hAnsi="Georgia" w:cstheme="minorBidi"/>
      <w:sz w:val="16"/>
      <w:szCs w:val="24"/>
    </w:rPr>
  </w:style>
  <w:style w:type="character" w:customStyle="1" w:styleId="StyleStyle49pt10Char">
    <w:name w:val="Style Style4 + 9 pt10 Char"/>
    <w:basedOn w:val="Style4Char"/>
    <w:link w:val="StyleStyle49pt10"/>
    <w:locked/>
    <w:rsid w:val="00315CDD"/>
    <w:rPr>
      <w:rFonts w:ascii="Calibri" w:eastAsia="Times New Roman" w:hAnsi="Calibri" w:cs="Times New Roman"/>
      <w:sz w:val="24"/>
      <w:u w:val="single"/>
    </w:rPr>
  </w:style>
  <w:style w:type="paragraph" w:customStyle="1" w:styleId="StyleStyle49pt10">
    <w:name w:val="Style Style4 + 9 pt10"/>
    <w:basedOn w:val="Style4"/>
    <w:link w:val="StyleStyle49pt10Char"/>
    <w:qFormat/>
    <w:rsid w:val="00315CDD"/>
    <w:rPr>
      <w:rFonts w:cs="Times New Roman"/>
    </w:rPr>
  </w:style>
  <w:style w:type="character" w:customStyle="1" w:styleId="StyleStyle49ptBold7Char">
    <w:name w:val="Style Style4 + 9 pt Bold7 Char"/>
    <w:link w:val="StyleStyle49ptBold7"/>
    <w:locked/>
    <w:rsid w:val="00315CDD"/>
    <w:rPr>
      <w:rFonts w:ascii="Times New Roman" w:eastAsia="Times New Roman" w:hAnsi="Times New Roman" w:cs="Times New Roman"/>
      <w:b/>
      <w:bCs/>
      <w:szCs w:val="24"/>
      <w:u w:val="single"/>
    </w:rPr>
  </w:style>
  <w:style w:type="paragraph" w:customStyle="1" w:styleId="StyleStyle49ptBold7">
    <w:name w:val="Style Style4 + 9 pt Bold7"/>
    <w:basedOn w:val="Style4"/>
    <w:link w:val="StyleStyle49ptBold7Char"/>
    <w:qFormat/>
    <w:rsid w:val="00315CDD"/>
    <w:rPr>
      <w:rFonts w:ascii="Times New Roman" w:hAnsi="Times New Roman" w:cs="Times New Roman"/>
      <w:b/>
      <w:bCs/>
      <w:sz w:val="22"/>
      <w:szCs w:val="24"/>
    </w:rPr>
  </w:style>
  <w:style w:type="character" w:customStyle="1" w:styleId="NormalUnderlineChar">
    <w:name w:val="Normal Underline Char"/>
    <w:link w:val="NormalUnderline"/>
    <w:locked/>
    <w:rsid w:val="00315CDD"/>
    <w:rPr>
      <w:rFonts w:ascii="Georgia" w:eastAsia="Times New Roman" w:hAnsi="Georgia"/>
      <w:szCs w:val="24"/>
      <w:u w:val="single"/>
    </w:rPr>
  </w:style>
  <w:style w:type="paragraph" w:customStyle="1" w:styleId="NormalUnderline">
    <w:name w:val="Normal Underline"/>
    <w:basedOn w:val="Normal"/>
    <w:link w:val="NormalUnderlineChar"/>
    <w:qFormat/>
    <w:rsid w:val="00315CDD"/>
    <w:pPr>
      <w:ind w:left="288"/>
    </w:pPr>
    <w:rPr>
      <w:rFonts w:ascii="Georgia" w:eastAsia="Times New Roman" w:hAnsi="Georgia" w:cstheme="minorBidi"/>
      <w:sz w:val="22"/>
      <w:szCs w:val="24"/>
      <w:u w:val="single"/>
    </w:rPr>
  </w:style>
  <w:style w:type="paragraph" w:customStyle="1" w:styleId="Underlinestyle0">
    <w:name w:val="Underline style"/>
    <w:basedOn w:val="Normal"/>
    <w:uiPriority w:val="99"/>
    <w:qFormat/>
    <w:rsid w:val="00315CDD"/>
    <w:rPr>
      <w:rFonts w:eastAsia="Times New Roman"/>
      <w:u w:val="single"/>
    </w:rPr>
  </w:style>
  <w:style w:type="paragraph" w:customStyle="1" w:styleId="WW-Default1">
    <w:name w:val="WW-Default1"/>
    <w:basedOn w:val="Normal"/>
    <w:uiPriority w:val="99"/>
    <w:qFormat/>
    <w:rsid w:val="00315CDD"/>
    <w:pPr>
      <w:suppressAutoHyphens/>
    </w:pPr>
    <w:rPr>
      <w:rFonts w:eastAsia="Times New Roman"/>
      <w:b/>
      <w:bCs/>
      <w:szCs w:val="20"/>
      <w:lang w:eastAsia="ar-SA"/>
    </w:rPr>
  </w:style>
  <w:style w:type="paragraph" w:customStyle="1" w:styleId="CardStyle">
    <w:name w:val="Card Style"/>
    <w:basedOn w:val="Normal"/>
    <w:link w:val="CardStyleChar"/>
    <w:qFormat/>
    <w:rsid w:val="00315CDD"/>
    <w:rPr>
      <w:rFonts w:eastAsia="Times New Roman"/>
    </w:rPr>
  </w:style>
  <w:style w:type="character" w:customStyle="1" w:styleId="Stylecard11ptChar">
    <w:name w:val="Style card + 11 pt Char"/>
    <w:link w:val="Stylecard11pt"/>
    <w:locked/>
    <w:rsid w:val="00315CDD"/>
    <w:rPr>
      <w:rFonts w:ascii="Times New Roman" w:eastAsia="SimSun" w:hAnsi="Times New Roman" w:cs="Times New Roman"/>
      <w:sz w:val="20"/>
      <w:szCs w:val="24"/>
      <w:lang w:eastAsia="zh-CN"/>
    </w:rPr>
  </w:style>
  <w:style w:type="paragraph" w:customStyle="1" w:styleId="Stylecard11pt">
    <w:name w:val="Style card + 11 pt"/>
    <w:basedOn w:val="Normal"/>
    <w:link w:val="Stylecard11ptChar"/>
    <w:qFormat/>
    <w:rsid w:val="00315CDD"/>
    <w:pPr>
      <w:ind w:left="288" w:right="288"/>
    </w:pPr>
    <w:rPr>
      <w:rFonts w:ascii="Times New Roman" w:eastAsia="SimSun" w:hAnsi="Times New Roman" w:cs="Times New Roman"/>
      <w:sz w:val="20"/>
      <w:szCs w:val="24"/>
      <w:lang w:eastAsia="zh-CN"/>
    </w:rPr>
  </w:style>
  <w:style w:type="character" w:customStyle="1" w:styleId="Stylecard11ptUnderlineChar">
    <w:name w:val="Style card + 11 pt Underline Char"/>
    <w:link w:val="Stylecard11ptUnderline"/>
    <w:locked/>
    <w:rsid w:val="00315CDD"/>
    <w:rPr>
      <w:rFonts w:ascii="Times New Roman" w:eastAsia="SimSun" w:hAnsi="Times New Roman" w:cs="Times New Roman"/>
      <w:sz w:val="20"/>
      <w:szCs w:val="24"/>
      <w:u w:val="single"/>
      <w:lang w:eastAsia="zh-CN"/>
    </w:rPr>
  </w:style>
  <w:style w:type="paragraph" w:customStyle="1" w:styleId="Stylecard11ptUnderline">
    <w:name w:val="Style card + 11 pt Underline"/>
    <w:basedOn w:val="Normal"/>
    <w:link w:val="Stylecard11ptUnderlineChar"/>
    <w:qFormat/>
    <w:rsid w:val="00315CDD"/>
    <w:pPr>
      <w:ind w:left="288" w:right="288"/>
    </w:pPr>
    <w:rPr>
      <w:rFonts w:ascii="Times New Roman" w:eastAsia="SimSun" w:hAnsi="Times New Roman" w:cs="Times New Roman"/>
      <w:sz w:val="20"/>
      <w:szCs w:val="24"/>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315CDD"/>
    <w:rPr>
      <w:rFonts w:ascii="Georgia" w:eastAsia="Times New Roman" w:hAnsi="Georgia" w:cs="Arial"/>
      <w:b/>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15CDD"/>
    <w:pPr>
      <w:keepLines w:val="0"/>
      <w:pageBreakBefore w:val="0"/>
      <w:spacing w:before="240" w:after="60"/>
      <w:jc w:val="left"/>
    </w:pPr>
    <w:rPr>
      <w:rFonts w:ascii="Georgia" w:eastAsia="Times New Roman" w:hAnsi="Georgia" w:cs="Arial"/>
      <w:sz w:val="24"/>
      <w:szCs w:val="28"/>
      <w:u w:val="none"/>
    </w:rPr>
  </w:style>
  <w:style w:type="paragraph" w:customStyle="1" w:styleId="Citation-FirstLine">
    <w:name w:val="Citation - First Line"/>
    <w:basedOn w:val="Normal"/>
    <w:next w:val="Normal"/>
    <w:autoRedefine/>
    <w:uiPriority w:val="99"/>
    <w:qFormat/>
    <w:rsid w:val="00315CDD"/>
    <w:pPr>
      <w:spacing w:line="240" w:lineRule="atLeast"/>
    </w:pPr>
    <w:rPr>
      <w:rFonts w:eastAsia="Times New Roman"/>
      <w:sz w:val="16"/>
    </w:rPr>
  </w:style>
  <w:style w:type="character" w:customStyle="1" w:styleId="Citation-CompleteChar">
    <w:name w:val="Citation - Complete Char"/>
    <w:basedOn w:val="DefaultParagraphFont"/>
    <w:link w:val="Citation-Complete"/>
    <w:locked/>
    <w:rsid w:val="00315CDD"/>
    <w:rPr>
      <w:rFonts w:ascii="Book Antiqua" w:eastAsia="Times New Roman" w:hAnsi="Book Antiqua"/>
      <w:sz w:val="16"/>
      <w:szCs w:val="24"/>
    </w:rPr>
  </w:style>
  <w:style w:type="paragraph" w:customStyle="1" w:styleId="Citation-Complete">
    <w:name w:val="Citation - Complete"/>
    <w:basedOn w:val="Normal"/>
    <w:next w:val="Normal"/>
    <w:link w:val="Citation-CompleteChar"/>
    <w:autoRedefine/>
    <w:qFormat/>
    <w:rsid w:val="00315CDD"/>
    <w:pPr>
      <w:spacing w:after="120"/>
    </w:pPr>
    <w:rPr>
      <w:rFonts w:ascii="Book Antiqua" w:eastAsia="Times New Roman" w:hAnsi="Book Antiqua" w:cstheme="minorBidi"/>
      <w:sz w:val="16"/>
      <w:szCs w:val="24"/>
    </w:rPr>
  </w:style>
  <w:style w:type="character" w:customStyle="1" w:styleId="BoldandUnderlineChar">
    <w:name w:val="Bold and Underline Char"/>
    <w:basedOn w:val="DefaultParagraphFont"/>
    <w:link w:val="BoldandUnderline"/>
    <w:locked/>
    <w:rsid w:val="00315CDD"/>
    <w:rPr>
      <w:b/>
      <w:szCs w:val="24"/>
      <w:u w:val="single"/>
    </w:rPr>
  </w:style>
  <w:style w:type="paragraph" w:customStyle="1" w:styleId="BoldandUnderline">
    <w:name w:val="Bold and Underline"/>
    <w:basedOn w:val="Normal"/>
    <w:link w:val="BoldandUnderlineChar"/>
    <w:qFormat/>
    <w:rsid w:val="00315CDD"/>
    <w:rPr>
      <w:rFonts w:asciiTheme="minorHAnsi" w:hAnsiTheme="minorHAnsi" w:cstheme="minorBidi"/>
      <w:b/>
      <w:sz w:val="22"/>
      <w:szCs w:val="24"/>
      <w:u w:val="single"/>
    </w:rPr>
  </w:style>
  <w:style w:type="character" w:customStyle="1" w:styleId="StyleStyle49ptBold3Char">
    <w:name w:val="Style Style4 + 9 pt Bold3 Char"/>
    <w:basedOn w:val="Style4Char"/>
    <w:link w:val="StyleStyle49ptBold3"/>
    <w:locked/>
    <w:rsid w:val="00315CDD"/>
    <w:rPr>
      <w:rFonts w:ascii="Calibri" w:eastAsia="Times New Roman" w:hAnsi="Calibri" w:cs="Times New Roman"/>
      <w:sz w:val="24"/>
      <w:u w:val="single"/>
    </w:rPr>
  </w:style>
  <w:style w:type="paragraph" w:customStyle="1" w:styleId="StyleStyle49ptBold3">
    <w:name w:val="Style Style4 + 9 pt Bold3"/>
    <w:basedOn w:val="Style4"/>
    <w:link w:val="StyleStyle49ptBold3Char"/>
    <w:qFormat/>
    <w:rsid w:val="00315CDD"/>
    <w:rPr>
      <w:rFonts w:cs="Times New Roman"/>
    </w:rPr>
  </w:style>
  <w:style w:type="character" w:customStyle="1" w:styleId="StyleUnderlining11ptChar">
    <w:name w:val="Style Underlining + 11 pt Char"/>
    <w:basedOn w:val="UnderliningChar"/>
    <w:link w:val="StyleUnderlining11pt"/>
    <w:locked/>
    <w:rsid w:val="00315CDD"/>
    <w:rPr>
      <w:rFonts w:ascii="Times New Roman" w:eastAsia="Times New Roman" w:hAnsi="Times New Roman" w:cs="Times New Roman"/>
      <w:sz w:val="20"/>
      <w:szCs w:val="24"/>
      <w:u w:val="single"/>
      <w:lang w:val="en-GB" w:eastAsia="x-none"/>
    </w:rPr>
  </w:style>
  <w:style w:type="paragraph" w:customStyle="1" w:styleId="StyleUnderlining11pt">
    <w:name w:val="Style Underlining + 11 pt"/>
    <w:basedOn w:val="Underlining"/>
    <w:link w:val="StyleUnderlining11ptChar"/>
    <w:qFormat/>
    <w:rsid w:val="00315CDD"/>
    <w:pPr>
      <w:widowControl/>
    </w:pPr>
    <w:rPr>
      <w:rFonts w:ascii="Times New Roman" w:eastAsia="Times New Roman" w:hAnsi="Times New Roman" w:cs="Times New Roman"/>
      <w:sz w:val="20"/>
      <w:szCs w:val="24"/>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315CDD"/>
    <w:rPr>
      <w:rFonts w:ascii="Georgia" w:eastAsia="Times New Roman" w:hAnsi="Georgia"/>
      <w:szCs w:val="24"/>
    </w:rPr>
  </w:style>
  <w:style w:type="paragraph" w:customStyle="1" w:styleId="StyleStyleMicroText7ptArialNarrow10pt">
    <w:name w:val="Style Style MicroText + 7 pt + Arial Narrow 10 pt"/>
    <w:basedOn w:val="Normal"/>
    <w:link w:val="StyleStyleMicroText7ptArialNarrow10ptChar"/>
    <w:qFormat/>
    <w:rsid w:val="00315CDD"/>
    <w:rPr>
      <w:rFonts w:ascii="Georgia" w:eastAsia="Times New Roman" w:hAnsi="Georgia" w:cstheme="minorBidi"/>
      <w:sz w:val="22"/>
      <w:szCs w:val="24"/>
    </w:rPr>
  </w:style>
  <w:style w:type="character" w:customStyle="1" w:styleId="Stylecard11ptBoldUnderlineChar">
    <w:name w:val="Style card + 11 pt Bold Underline Char"/>
    <w:basedOn w:val="cardChar"/>
    <w:link w:val="Stylecard11ptBoldUnderline"/>
    <w:locked/>
    <w:rsid w:val="00315CDD"/>
    <w:rPr>
      <w:rFonts w:ascii="Times New Roman" w:eastAsia="SimSun" w:hAnsi="Times New Roman" w:cs="Calibri"/>
      <w:b/>
      <w:bCs/>
      <w:sz w:val="20"/>
      <w:szCs w:val="24"/>
      <w:u w:val="single"/>
      <w:lang w:val="x-none" w:eastAsia="zh-CN"/>
    </w:rPr>
  </w:style>
  <w:style w:type="paragraph" w:customStyle="1" w:styleId="Stylecard11ptBoldUnderline">
    <w:name w:val="Style card + 11 pt Bold Underline"/>
    <w:basedOn w:val="Normal"/>
    <w:link w:val="Stylecard11ptBoldUnderlineChar"/>
    <w:qFormat/>
    <w:rsid w:val="00315CDD"/>
    <w:pPr>
      <w:ind w:left="288" w:right="288"/>
    </w:pPr>
    <w:rPr>
      <w:rFonts w:ascii="Times New Roman" w:eastAsia="SimSun" w:hAnsi="Times New Roman"/>
      <w:b/>
      <w:bCs/>
      <w:sz w:val="20"/>
      <w:szCs w:val="24"/>
      <w:u w:val="single"/>
      <w:lang w:val="x-none" w:eastAsia="zh-CN"/>
    </w:rPr>
  </w:style>
  <w:style w:type="character" w:customStyle="1" w:styleId="Stylecard8ptChar">
    <w:name w:val="Style card + 8 pt Char"/>
    <w:basedOn w:val="cardChar"/>
    <w:link w:val="Stylecard8pt"/>
    <w:locked/>
    <w:rsid w:val="00315CDD"/>
    <w:rPr>
      <w:rFonts w:ascii="Times New Roman" w:eastAsia="Times New Roman" w:hAnsi="Times New Roman" w:cs="Calibri"/>
      <w:sz w:val="20"/>
      <w:szCs w:val="24"/>
      <w:u w:val="single"/>
      <w:lang w:val="x-none" w:eastAsia="ar-SA"/>
    </w:rPr>
  </w:style>
  <w:style w:type="paragraph" w:customStyle="1" w:styleId="Stylecard8pt">
    <w:name w:val="Style card + 8 pt"/>
    <w:basedOn w:val="Normal"/>
    <w:link w:val="Stylecard8ptChar"/>
    <w:qFormat/>
    <w:rsid w:val="00315CDD"/>
    <w:pPr>
      <w:ind w:left="288" w:right="288"/>
    </w:pPr>
    <w:rPr>
      <w:rFonts w:ascii="Times New Roman" w:eastAsia="Times New Roman" w:hAnsi="Times New Roman"/>
      <w:sz w:val="20"/>
      <w:szCs w:val="24"/>
      <w:u w:val="single"/>
      <w:lang w:val="x-none" w:eastAsia="ar-SA"/>
    </w:rPr>
  </w:style>
  <w:style w:type="paragraph" w:customStyle="1" w:styleId="emactive">
    <w:name w:val="emactive"/>
    <w:basedOn w:val="Normal"/>
    <w:uiPriority w:val="99"/>
    <w:qFormat/>
    <w:rsid w:val="00315CDD"/>
    <w:pPr>
      <w:spacing w:before="100" w:beforeAutospacing="1" w:after="100" w:afterAutospacing="1"/>
    </w:pPr>
    <w:rPr>
      <w:rFonts w:eastAsia="Times New Roman"/>
    </w:rPr>
  </w:style>
  <w:style w:type="paragraph" w:customStyle="1" w:styleId="emready">
    <w:name w:val="emready"/>
    <w:basedOn w:val="Normal"/>
    <w:uiPriority w:val="99"/>
    <w:qFormat/>
    <w:rsid w:val="00315CDD"/>
    <w:pPr>
      <w:spacing w:before="100" w:beforeAutospacing="1" w:after="100" w:afterAutospacing="1"/>
    </w:pPr>
    <w:rPr>
      <w:rFonts w:eastAsia="Times New Roman"/>
    </w:rPr>
  </w:style>
  <w:style w:type="character" w:customStyle="1" w:styleId="UnderlinedCardTextChar">
    <w:name w:val="Underlined Card Text Char"/>
    <w:link w:val="UnderlinedCardText"/>
    <w:locked/>
    <w:rsid w:val="00315CDD"/>
    <w:rPr>
      <w:rFonts w:ascii="Times New Roman" w:hAnsi="Times New Roman" w:cs="Times New Roman"/>
      <w:u w:val="single"/>
    </w:rPr>
  </w:style>
  <w:style w:type="paragraph" w:customStyle="1" w:styleId="UnderlinedCardText">
    <w:name w:val="Underlined Card Text"/>
    <w:basedOn w:val="Normal"/>
    <w:link w:val="UnderlinedCardTextChar"/>
    <w:qFormat/>
    <w:rsid w:val="00315CDD"/>
    <w:pPr>
      <w:spacing w:after="200"/>
      <w:contextualSpacing/>
    </w:pPr>
    <w:rPr>
      <w:rFonts w:ascii="Times New Roman" w:hAnsi="Times New Roman" w:cs="Times New Roman"/>
      <w:sz w:val="22"/>
      <w:u w:val="single"/>
    </w:rPr>
  </w:style>
  <w:style w:type="paragraph" w:customStyle="1" w:styleId="Shrink">
    <w:name w:val="Shrink"/>
    <w:link w:val="ShrinkChar"/>
    <w:qFormat/>
    <w:rsid w:val="00315CDD"/>
    <w:pPr>
      <w:spacing w:after="0" w:line="240" w:lineRule="auto"/>
      <w:ind w:left="288" w:right="288"/>
    </w:pPr>
    <w:rPr>
      <w:rFonts w:cs="Courier"/>
      <w:bCs/>
      <w:sz w:val="16"/>
      <w:szCs w:val="16"/>
    </w:rPr>
  </w:style>
  <w:style w:type="character" w:customStyle="1" w:styleId="UnderlineCharCharCharCharChar">
    <w:name w:val="Underline Char Char Char Char Char"/>
    <w:link w:val="UnderlineCharCharCharChar"/>
    <w:locked/>
    <w:rsid w:val="00315CDD"/>
    <w:rPr>
      <w:rFonts w:ascii="Georgia" w:eastAsia="Times New Roman" w:hAnsi="Georgia" w:cs="Times New Roman"/>
      <w:szCs w:val="24"/>
      <w:u w:val="single"/>
    </w:rPr>
  </w:style>
  <w:style w:type="character" w:customStyle="1" w:styleId="BoldandUnderlineCharCharCharCharCharChar">
    <w:name w:val="Bold and Underline Char Char Char Char Char Char"/>
    <w:link w:val="BoldandUnderlineCharCharCharCharChar"/>
    <w:locked/>
    <w:rsid w:val="00315CDD"/>
    <w:rPr>
      <w:rFonts w:ascii="Georgia" w:eastAsia="Times New Roman" w:hAnsi="Georgia" w:cs="Times New Roman"/>
      <w:b/>
      <w:szCs w:val="24"/>
      <w:u w:val="single"/>
    </w:rPr>
  </w:style>
  <w:style w:type="paragraph" w:customStyle="1" w:styleId="BoldandUnderlineCharCharCharCharChar">
    <w:name w:val="Bold and Underline Char Char Char Char Char"/>
    <w:basedOn w:val="Normal"/>
    <w:link w:val="BoldandUnderlineCharCharCharCharCharChar"/>
    <w:qFormat/>
    <w:rsid w:val="00315CDD"/>
    <w:rPr>
      <w:rFonts w:ascii="Georgia" w:eastAsia="Times New Roman" w:hAnsi="Georgia" w:cs="Times New Roman"/>
      <w:b/>
      <w:sz w:val="22"/>
      <w:szCs w:val="24"/>
      <w:u w:val="single"/>
    </w:rPr>
  </w:style>
  <w:style w:type="character" w:customStyle="1" w:styleId="CardHighlightChar">
    <w:name w:val="Card Highlight Char"/>
    <w:link w:val="CardHighlight"/>
    <w:locked/>
    <w:rsid w:val="00315CDD"/>
    <w:rPr>
      <w:rFonts w:ascii="Calibri" w:eastAsia="Calibri" w:hAnsi="Calibri" w:cs="Calibri"/>
      <w:sz w:val="24"/>
      <w:u w:val="single"/>
      <w:shd w:val="clear" w:color="auto" w:fill="66FFFF"/>
    </w:rPr>
  </w:style>
  <w:style w:type="paragraph" w:customStyle="1" w:styleId="CardHighlight">
    <w:name w:val="Card Highlight"/>
    <w:basedOn w:val="Normal"/>
    <w:link w:val="CardHighlightChar"/>
    <w:qFormat/>
    <w:rsid w:val="00315CDD"/>
    <w:pPr>
      <w:shd w:val="clear" w:color="auto" w:fill="66FFFF"/>
    </w:pPr>
    <w:rPr>
      <w:rFonts w:eastAsia="Calibri"/>
      <w:u w:val="single"/>
    </w:rPr>
  </w:style>
  <w:style w:type="paragraph" w:customStyle="1" w:styleId="BlockHeaderHidden">
    <w:name w:val="Block Header Hidden"/>
    <w:link w:val="BlockHeaderHiddenChar"/>
    <w:qFormat/>
    <w:rsid w:val="00315CDD"/>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15CDD"/>
    <w:pPr>
      <w:spacing w:before="100" w:beforeAutospacing="1" w:after="100" w:afterAutospacing="1"/>
    </w:pPr>
    <w:rPr>
      <w:rFonts w:eastAsia="Times New Roman"/>
    </w:rPr>
  </w:style>
  <w:style w:type="paragraph" w:customStyle="1" w:styleId="norma">
    <w:name w:val="norma"/>
    <w:basedOn w:val="Heading3"/>
    <w:uiPriority w:val="99"/>
    <w:qFormat/>
    <w:rsid w:val="00315CDD"/>
    <w:rPr>
      <w:rFonts w:eastAsia="MS Gothic" w:cs="Arial"/>
      <w:sz w:val="24"/>
    </w:rPr>
  </w:style>
  <w:style w:type="character" w:customStyle="1" w:styleId="Emphasis20">
    <w:name w:val="Emphasis 2"/>
    <w:uiPriority w:val="1"/>
    <w:qFormat/>
    <w:rsid w:val="00315CDD"/>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315CDD"/>
  </w:style>
  <w:style w:type="character" w:customStyle="1" w:styleId="CharacterStyle2">
    <w:name w:val="Character Style 2"/>
    <w:uiPriority w:val="99"/>
    <w:rsid w:val="00315CDD"/>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315CDD"/>
    <w:rPr>
      <w:rFonts w:ascii="Arial" w:hAnsi="Arial" w:cs="Arial" w:hint="default"/>
      <w:bCs/>
      <w:szCs w:val="26"/>
      <w:u w:val="single"/>
      <w:lang w:val="en-US" w:eastAsia="en-US" w:bidi="ar-SA"/>
    </w:rPr>
  </w:style>
  <w:style w:type="character" w:customStyle="1" w:styleId="Styleunderline9pt0">
    <w:name w:val="Style underline + 9 pt"/>
    <w:basedOn w:val="underline"/>
    <w:rsid w:val="00315CDD"/>
    <w:rPr>
      <w:u w:val="single"/>
    </w:rPr>
  </w:style>
  <w:style w:type="character" w:customStyle="1" w:styleId="StyleTimesNewRoman9pt">
    <w:name w:val="Style Times New Roman 9 pt"/>
    <w:basedOn w:val="DefaultParagraphFont"/>
    <w:rsid w:val="00315CDD"/>
    <w:rPr>
      <w:rFonts w:ascii="Times New Roman" w:hAnsi="Times New Roman" w:cs="Times New Roman" w:hint="default"/>
      <w:sz w:val="20"/>
    </w:rPr>
  </w:style>
  <w:style w:type="character" w:customStyle="1" w:styleId="Styleunderline9pt1">
    <w:name w:val="Style underline + 9 pt1"/>
    <w:basedOn w:val="underline"/>
    <w:rsid w:val="00315CDD"/>
    <w:rPr>
      <w:u w:val="single"/>
    </w:rPr>
  </w:style>
  <w:style w:type="character" w:customStyle="1" w:styleId="Hyperlink23">
    <w:name w:val="Hyperlink23"/>
    <w:basedOn w:val="DefaultParagraphFont"/>
    <w:rsid w:val="00315CDD"/>
    <w:rPr>
      <w:color w:val="3300CC"/>
      <w:u w:val="single"/>
    </w:rPr>
  </w:style>
  <w:style w:type="character" w:customStyle="1" w:styleId="body-text">
    <w:name w:val="body-text"/>
    <w:basedOn w:val="DefaultParagraphFont"/>
    <w:rsid w:val="00315CDD"/>
  </w:style>
  <w:style w:type="character" w:customStyle="1" w:styleId="globalcontentbody">
    <w:name w:val="globalcontentbody"/>
    <w:basedOn w:val="DefaultParagraphFont"/>
    <w:rsid w:val="00315CDD"/>
  </w:style>
  <w:style w:type="character" w:customStyle="1" w:styleId="Styleterm111ptUnderline">
    <w:name w:val="Style term1 + 11 pt Underline"/>
    <w:basedOn w:val="term1"/>
    <w:rsid w:val="00315CDD"/>
    <w:rPr>
      <w:b/>
      <w:bCs/>
    </w:rPr>
  </w:style>
  <w:style w:type="character" w:customStyle="1" w:styleId="Style9pt">
    <w:name w:val="Style 9 pt"/>
    <w:basedOn w:val="DefaultParagraphFont"/>
    <w:rsid w:val="00315CDD"/>
    <w:rPr>
      <w:rFonts w:ascii="Times New Roman" w:hAnsi="Times New Roman" w:cs="Times New Roman" w:hint="default"/>
      <w:sz w:val="20"/>
    </w:rPr>
  </w:style>
  <w:style w:type="character" w:customStyle="1" w:styleId="CharChar11">
    <w:name w:val="Char Char11"/>
    <w:basedOn w:val="DefaultParagraphFont"/>
    <w:rsid w:val="00315CDD"/>
    <w:rPr>
      <w:rFonts w:ascii="Arial" w:hAnsi="Arial" w:cs="Arial" w:hint="default"/>
      <w:bCs/>
      <w:szCs w:val="26"/>
      <w:u w:val="single"/>
      <w:lang w:val="en-US" w:eastAsia="en-US" w:bidi="ar-SA"/>
    </w:rPr>
  </w:style>
  <w:style w:type="character" w:customStyle="1" w:styleId="authorbio">
    <w:name w:val="authorbio"/>
    <w:basedOn w:val="DefaultParagraphFont"/>
    <w:rsid w:val="00315CDD"/>
  </w:style>
  <w:style w:type="character" w:customStyle="1" w:styleId="underlineChar0">
    <w:name w:val="underline Char"/>
    <w:basedOn w:val="DefaultParagraphFont"/>
    <w:rsid w:val="00315CDD"/>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315CDD"/>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315CDD"/>
    <w:rPr>
      <w:sz w:val="20"/>
      <w:u w:val="single"/>
    </w:rPr>
  </w:style>
  <w:style w:type="character" w:customStyle="1" w:styleId="base">
    <w:name w:val="base"/>
    <w:basedOn w:val="DefaultParagraphFont"/>
    <w:rsid w:val="00315CDD"/>
  </w:style>
  <w:style w:type="character" w:customStyle="1" w:styleId="part-of-speech">
    <w:name w:val="part-of-speech"/>
    <w:basedOn w:val="DefaultParagraphFont"/>
    <w:rsid w:val="00315CDD"/>
  </w:style>
  <w:style w:type="character" w:customStyle="1" w:styleId="sep">
    <w:name w:val="sep"/>
    <w:basedOn w:val="DefaultParagraphFont"/>
    <w:rsid w:val="00315CDD"/>
  </w:style>
  <w:style w:type="character" w:customStyle="1" w:styleId="pron">
    <w:name w:val="pron"/>
    <w:basedOn w:val="DefaultParagraphFont"/>
    <w:rsid w:val="00315CDD"/>
  </w:style>
  <w:style w:type="character" w:customStyle="1" w:styleId="UnderlineCharChar1">
    <w:name w:val="Underline Char Char1"/>
    <w:basedOn w:val="DefaultParagraphFont"/>
    <w:rsid w:val="00315CDD"/>
    <w:rPr>
      <w:u w:val="single"/>
      <w:lang w:val="en-US" w:eastAsia="en-US" w:bidi="ar-SA"/>
    </w:rPr>
  </w:style>
  <w:style w:type="character" w:customStyle="1" w:styleId="StyleUnderlineCharChar111pt">
    <w:name w:val="Style Underline Char Char1 + 11 pt"/>
    <w:basedOn w:val="UnderlineCharChar1"/>
    <w:rsid w:val="00315CDD"/>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315CDD"/>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315CDD"/>
    <w:rPr>
      <w:b/>
      <w:bCs/>
      <w:noProof w:val="0"/>
      <w:sz w:val="20"/>
      <w:u w:val="single"/>
      <w:lang w:val="en-US" w:eastAsia="en-US" w:bidi="ar-SA"/>
    </w:rPr>
  </w:style>
  <w:style w:type="character" w:customStyle="1" w:styleId="StyleunderlineArialNarrow9ptBold">
    <w:name w:val="Style underline + Arial Narrow 9 pt Bold"/>
    <w:basedOn w:val="underline"/>
    <w:rsid w:val="00315CDD"/>
    <w:rPr>
      <w:u w:val="single"/>
    </w:rPr>
  </w:style>
  <w:style w:type="character" w:customStyle="1" w:styleId="StyleBoldandUnderlineCharCharCharChar9pt">
    <w:name w:val="Style Bold and Underline Char Char Char Char + 9 pt"/>
    <w:basedOn w:val="DefaultParagraphFont"/>
    <w:rsid w:val="00315CDD"/>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315CDD"/>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315CDD"/>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315CDD"/>
    <w:rPr>
      <w:rFonts w:ascii="Arial" w:hAnsi="Arial" w:cs="Arial" w:hint="default"/>
      <w:color w:val="000000"/>
      <w:sz w:val="10"/>
      <w:szCs w:val="22"/>
    </w:rPr>
  </w:style>
  <w:style w:type="character" w:customStyle="1" w:styleId="CharChar111">
    <w:name w:val="Char Char111"/>
    <w:basedOn w:val="DefaultParagraphFont"/>
    <w:rsid w:val="00315CDD"/>
    <w:rPr>
      <w:rFonts w:ascii="Arial" w:hAnsi="Arial" w:cs="Arial" w:hint="default"/>
      <w:bCs/>
      <w:szCs w:val="26"/>
      <w:u w:val="single"/>
      <w:lang w:val="en-US" w:eastAsia="en-US" w:bidi="ar-SA"/>
    </w:rPr>
  </w:style>
  <w:style w:type="character" w:customStyle="1" w:styleId="AUnterdline">
    <w:name w:val="AUnterdline"/>
    <w:qFormat/>
    <w:rsid w:val="00315CDD"/>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315CDD"/>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315CDD"/>
  </w:style>
  <w:style w:type="character" w:customStyle="1" w:styleId="StyleUnderline1">
    <w:name w:val="Style Underline1"/>
    <w:basedOn w:val="DefaultParagraphFont"/>
    <w:rsid w:val="00315CDD"/>
    <w:rPr>
      <w:rFonts w:ascii="Times New Roman" w:hAnsi="Times New Roman" w:cs="Times New Roman" w:hint="default"/>
      <w:sz w:val="20"/>
      <w:u w:val="single"/>
    </w:rPr>
  </w:style>
  <w:style w:type="character" w:customStyle="1" w:styleId="DontRead">
    <w:name w:val="Don't Read"/>
    <w:qFormat/>
    <w:rsid w:val="00315CDD"/>
    <w:rPr>
      <w:rFonts w:ascii="Times New Roman" w:hAnsi="Times New Roman" w:cs="Times New Roman" w:hint="default"/>
      <w:sz w:val="16"/>
    </w:rPr>
  </w:style>
  <w:style w:type="character" w:customStyle="1" w:styleId="Style11ptUnderline3">
    <w:name w:val="Style 11 pt Underline3"/>
    <w:rsid w:val="00315CDD"/>
    <w:rPr>
      <w:sz w:val="20"/>
      <w:u w:val="single"/>
    </w:rPr>
  </w:style>
  <w:style w:type="character" w:customStyle="1" w:styleId="2">
    <w:name w:val="2"/>
    <w:rsid w:val="00315CDD"/>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315CDD"/>
    <w:rPr>
      <w:sz w:val="20"/>
      <w:u w:val="single"/>
    </w:rPr>
  </w:style>
  <w:style w:type="character" w:customStyle="1" w:styleId="Style9ptBoldUnderline5">
    <w:name w:val="Style 9 pt Bold Underline5"/>
    <w:basedOn w:val="DefaultParagraphFont"/>
    <w:rsid w:val="00315CDD"/>
    <w:rPr>
      <w:b/>
      <w:bCs/>
      <w:sz w:val="20"/>
      <w:u w:val="single"/>
    </w:rPr>
  </w:style>
  <w:style w:type="character" w:customStyle="1" w:styleId="CharChar114">
    <w:name w:val="Char Char114"/>
    <w:basedOn w:val="DefaultParagraphFont"/>
    <w:rsid w:val="00315CDD"/>
    <w:rPr>
      <w:rFonts w:ascii="Arial" w:hAnsi="Arial" w:cs="Arial" w:hint="default"/>
      <w:bCs/>
      <w:szCs w:val="26"/>
      <w:u w:val="single"/>
      <w:lang w:val="en-US" w:eastAsia="en-US" w:bidi="ar-SA"/>
    </w:rPr>
  </w:style>
  <w:style w:type="character" w:customStyle="1" w:styleId="CharChar113">
    <w:name w:val="Char Char113"/>
    <w:basedOn w:val="DefaultParagraphFont"/>
    <w:rsid w:val="00315CDD"/>
    <w:rPr>
      <w:rFonts w:ascii="Arial" w:hAnsi="Arial" w:cs="Arial" w:hint="default"/>
      <w:bCs/>
      <w:szCs w:val="26"/>
      <w:u w:val="single"/>
      <w:lang w:val="en-US" w:eastAsia="en-US" w:bidi="ar-SA"/>
    </w:rPr>
  </w:style>
  <w:style w:type="character" w:customStyle="1" w:styleId="CharChar112">
    <w:name w:val="Char Char112"/>
    <w:basedOn w:val="DefaultParagraphFont"/>
    <w:rsid w:val="00315CDD"/>
    <w:rPr>
      <w:rFonts w:ascii="Arial" w:hAnsi="Arial" w:cs="Arial" w:hint="default"/>
      <w:bCs/>
      <w:szCs w:val="26"/>
      <w:u w:val="single"/>
      <w:lang w:val="en-US" w:eastAsia="en-US" w:bidi="ar-SA"/>
    </w:rPr>
  </w:style>
  <w:style w:type="character" w:customStyle="1" w:styleId="zoomme">
    <w:name w:val="zoomme"/>
    <w:basedOn w:val="DefaultParagraphFont"/>
    <w:rsid w:val="00315CDD"/>
  </w:style>
  <w:style w:type="character" w:customStyle="1" w:styleId="Date10">
    <w:name w:val="Date1"/>
    <w:basedOn w:val="DefaultParagraphFont"/>
    <w:rsid w:val="00315CDD"/>
  </w:style>
  <w:style w:type="character" w:customStyle="1" w:styleId="classauthor">
    <w:name w:val="class=&quot;author&quot;"/>
    <w:basedOn w:val="DefaultParagraphFont"/>
    <w:rsid w:val="00315CDD"/>
  </w:style>
  <w:style w:type="character" w:customStyle="1" w:styleId="CharCharChar">
    <w:name w:val="Char Char Char"/>
    <w:basedOn w:val="DefaultParagraphFont"/>
    <w:rsid w:val="00315CDD"/>
    <w:rPr>
      <w:rFonts w:ascii="Arial" w:hAnsi="Arial" w:cs="Arial" w:hint="default"/>
      <w:bCs/>
      <w:szCs w:val="26"/>
      <w:u w:val="single"/>
      <w:lang w:val="en-US" w:eastAsia="en-US" w:bidi="ar-SA"/>
    </w:rPr>
  </w:style>
  <w:style w:type="character" w:customStyle="1" w:styleId="officialstitle-">
    <w:name w:val="official_s_title-"/>
    <w:basedOn w:val="DefaultParagraphFont"/>
    <w:rsid w:val="00315CDD"/>
  </w:style>
  <w:style w:type="character" w:customStyle="1" w:styleId="officialsbureau">
    <w:name w:val="official_s_bureau"/>
    <w:basedOn w:val="DefaultParagraphFont"/>
    <w:rsid w:val="00315CDD"/>
  </w:style>
  <w:style w:type="character" w:customStyle="1" w:styleId="gray">
    <w:name w:val="gray"/>
    <w:basedOn w:val="DefaultParagraphFont"/>
    <w:rsid w:val="00315CDD"/>
  </w:style>
  <w:style w:type="character" w:customStyle="1" w:styleId="Styleunderline11ptBorderSinglesolidlineAuto05p">
    <w:name w:val="Style underline + 11 pt Border: : (Single solid line Auto  0.5 p..."/>
    <w:rsid w:val="00315CDD"/>
    <w:rPr>
      <w:sz w:val="20"/>
      <w:u w:val="single"/>
      <w:bdr w:val="single" w:sz="4" w:space="0" w:color="auto" w:frame="1"/>
    </w:rPr>
  </w:style>
  <w:style w:type="character" w:customStyle="1" w:styleId="CardText-Underlined0">
    <w:name w:val="Card Text - Underlined"/>
    <w:rsid w:val="00315CDD"/>
    <w:rPr>
      <w:b/>
      <w:bCs w:val="0"/>
      <w:sz w:val="20"/>
      <w:u w:val="single"/>
    </w:rPr>
  </w:style>
  <w:style w:type="character" w:customStyle="1" w:styleId="Style11ptItalicUnderline">
    <w:name w:val="Style 11 pt Italic Underline"/>
    <w:basedOn w:val="DefaultParagraphFont"/>
    <w:rsid w:val="00315CDD"/>
    <w:rPr>
      <w:i/>
      <w:iCs/>
      <w:sz w:val="20"/>
      <w:u w:val="single"/>
    </w:rPr>
  </w:style>
  <w:style w:type="character" w:customStyle="1" w:styleId="Style11ptItalic">
    <w:name w:val="Style 11 pt Italic"/>
    <w:basedOn w:val="DefaultParagraphFont"/>
    <w:rsid w:val="00315CDD"/>
    <w:rPr>
      <w:rFonts w:ascii="Times New Roman" w:hAnsi="Times New Roman" w:cs="Times New Roman" w:hint="default"/>
      <w:i/>
      <w:iCs/>
      <w:sz w:val="20"/>
    </w:rPr>
  </w:style>
  <w:style w:type="character" w:customStyle="1" w:styleId="Style9ptUnderline6">
    <w:name w:val="Style 9 pt Underline6"/>
    <w:basedOn w:val="DefaultParagraphFont"/>
    <w:rsid w:val="00315CDD"/>
    <w:rPr>
      <w:sz w:val="20"/>
      <w:u w:val="single"/>
    </w:rPr>
  </w:style>
  <w:style w:type="character" w:customStyle="1" w:styleId="ct-with-fmlt">
    <w:name w:val="ct-with-fmlt"/>
    <w:basedOn w:val="DefaultParagraphFont"/>
    <w:rsid w:val="00315CDD"/>
  </w:style>
  <w:style w:type="character" w:customStyle="1" w:styleId="ital-inline">
    <w:name w:val="ital-inline"/>
    <w:basedOn w:val="DefaultParagraphFont"/>
    <w:rsid w:val="00315CDD"/>
  </w:style>
  <w:style w:type="character" w:customStyle="1" w:styleId="cross-head">
    <w:name w:val="cross-head"/>
    <w:rsid w:val="00315CDD"/>
  </w:style>
  <w:style w:type="character" w:customStyle="1" w:styleId="dateline">
    <w:name w:val="dateline"/>
    <w:rsid w:val="00315CDD"/>
  </w:style>
  <w:style w:type="character" w:customStyle="1" w:styleId="Subtitle1">
    <w:name w:val="Subtitle1"/>
    <w:rsid w:val="00315CDD"/>
  </w:style>
  <w:style w:type="character" w:customStyle="1" w:styleId="metaorigin">
    <w:name w:val="meta_origin"/>
    <w:rsid w:val="00315CDD"/>
  </w:style>
  <w:style w:type="character" w:customStyle="1" w:styleId="mandelbrotrefrag">
    <w:name w:val="mandelbrot_refrag"/>
    <w:rsid w:val="00315CDD"/>
  </w:style>
  <w:style w:type="character" w:customStyle="1" w:styleId="eminfo">
    <w:name w:val="eminfo"/>
    <w:rsid w:val="00315CDD"/>
  </w:style>
  <w:style w:type="character" w:customStyle="1" w:styleId="emhighlight">
    <w:name w:val="emhighlight"/>
    <w:rsid w:val="00315CDD"/>
  </w:style>
  <w:style w:type="character" w:customStyle="1" w:styleId="at">
    <w:name w:val="at"/>
    <w:rsid w:val="00315CDD"/>
  </w:style>
  <w:style w:type="character" w:customStyle="1" w:styleId="name">
    <w:name w:val="name"/>
    <w:rsid w:val="00315CDD"/>
  </w:style>
  <w:style w:type="character" w:customStyle="1" w:styleId="tkrname">
    <w:name w:val="tkrname"/>
    <w:rsid w:val="00315CDD"/>
  </w:style>
  <w:style w:type="character" w:customStyle="1" w:styleId="tkrchange">
    <w:name w:val="tkrchange"/>
    <w:rsid w:val="00315CDD"/>
  </w:style>
  <w:style w:type="character" w:customStyle="1" w:styleId="source-org">
    <w:name w:val="source-org"/>
    <w:rsid w:val="00315CDD"/>
  </w:style>
  <w:style w:type="character" w:customStyle="1" w:styleId="updated">
    <w:name w:val="updated"/>
    <w:rsid w:val="00315CDD"/>
  </w:style>
  <w:style w:type="character" w:customStyle="1" w:styleId="last">
    <w:name w:val="last"/>
    <w:rsid w:val="00315CDD"/>
  </w:style>
  <w:style w:type="character" w:customStyle="1" w:styleId="institution">
    <w:name w:val="institution"/>
    <w:rsid w:val="00315CDD"/>
  </w:style>
  <w:style w:type="character" w:customStyle="1" w:styleId="CharChar5">
    <w:name w:val="Char Char5"/>
    <w:rsid w:val="00315CDD"/>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315CDD"/>
  </w:style>
  <w:style w:type="character" w:customStyle="1" w:styleId="Style11ptBoldUnderline1">
    <w:name w:val="Style 11 pt Bold Underline1"/>
    <w:rsid w:val="00315CDD"/>
    <w:rPr>
      <w:b/>
      <w:bCs/>
      <w:sz w:val="20"/>
      <w:u w:val="single"/>
    </w:rPr>
  </w:style>
  <w:style w:type="character" w:customStyle="1" w:styleId="StyleStyleunderlineBold11pt">
    <w:name w:val="Style Style underline + Bold + 11 pt"/>
    <w:rsid w:val="00315CDD"/>
    <w:rPr>
      <w:bCs/>
      <w:sz w:val="20"/>
      <w:u w:val="single"/>
    </w:rPr>
  </w:style>
  <w:style w:type="character" w:customStyle="1" w:styleId="StyleunderlineAsianTimesNewRomanBold">
    <w:name w:val="Style underline + (Asian) Times New Roman Bold"/>
    <w:rsid w:val="00315CDD"/>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315CDD"/>
    <w:rPr>
      <w:b/>
      <w:bCs/>
      <w:sz w:val="20"/>
      <w:u w:val="single"/>
      <w:bdr w:val="single" w:sz="4" w:space="0" w:color="auto" w:frame="1"/>
    </w:rPr>
  </w:style>
  <w:style w:type="character" w:customStyle="1" w:styleId="Style9ptBoldUnderline1">
    <w:name w:val="Style 9 pt Bold Underline1"/>
    <w:rsid w:val="00315CDD"/>
    <w:rPr>
      <w:bCs/>
      <w:sz w:val="22"/>
      <w:u w:val="single"/>
    </w:rPr>
  </w:style>
  <w:style w:type="character" w:customStyle="1" w:styleId="Style11ptBoldUnderlineBorderSinglesolidlineAuto1">
    <w:name w:val="Style 11 pt Bold Underline Border: : (Single solid line Auto  ...1"/>
    <w:rsid w:val="00315CDD"/>
    <w:rPr>
      <w:b/>
      <w:bCs/>
      <w:sz w:val="20"/>
      <w:u w:val="single"/>
      <w:bdr w:val="single" w:sz="4" w:space="0" w:color="auto" w:frame="1"/>
    </w:rPr>
  </w:style>
  <w:style w:type="character" w:customStyle="1" w:styleId="quotepeekbase">
    <w:name w:val="quotepeekbase"/>
    <w:rsid w:val="00315CDD"/>
  </w:style>
  <w:style w:type="character" w:customStyle="1" w:styleId="cardChar11">
    <w:name w:val="card Char1"/>
    <w:rsid w:val="00315CDD"/>
    <w:rPr>
      <w:rFonts w:ascii="Calibri" w:eastAsia="Calibri" w:hAnsi="Calibri" w:hint="default"/>
      <w:sz w:val="24"/>
      <w:szCs w:val="22"/>
      <w:lang w:val="x-none" w:eastAsia="x-none"/>
    </w:rPr>
  </w:style>
  <w:style w:type="character" w:customStyle="1" w:styleId="NormalCard">
    <w:name w:val="Normal Card"/>
    <w:uiPriority w:val="1"/>
    <w:qFormat/>
    <w:rsid w:val="00315CDD"/>
    <w:rPr>
      <w:rFonts w:ascii="Times New Roman" w:hAnsi="Times New Roman" w:cs="Times New Roman" w:hint="default"/>
      <w:sz w:val="24"/>
    </w:rPr>
  </w:style>
  <w:style w:type="character" w:customStyle="1" w:styleId="HighlightedUnderline">
    <w:name w:val="Highlighted Underline"/>
    <w:uiPriority w:val="1"/>
    <w:qFormat/>
    <w:rsid w:val="00315CD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15CDD"/>
    <w:rPr>
      <w:rFonts w:ascii="Times New Roman" w:hAnsi="Times New Roman" w:cs="Times New Roman" w:hint="default"/>
      <w:sz w:val="16"/>
      <w:szCs w:val="16"/>
    </w:rPr>
  </w:style>
  <w:style w:type="character" w:customStyle="1" w:styleId="timebox">
    <w:name w:val="timebox"/>
    <w:rsid w:val="00315CDD"/>
  </w:style>
  <w:style w:type="character" w:customStyle="1" w:styleId="Heading2Subtext">
    <w:name w:val="Heading 2 Subtext"/>
    <w:rsid w:val="00315CDD"/>
    <w:rPr>
      <w:rFonts w:ascii="Times New Roman" w:hAnsi="Times New Roman" w:cs="Times New Roman" w:hint="default"/>
      <w:sz w:val="16"/>
    </w:rPr>
  </w:style>
  <w:style w:type="character" w:customStyle="1" w:styleId="-SmallText-">
    <w:name w:val="-Small Text-"/>
    <w:rsid w:val="00315CDD"/>
    <w:rPr>
      <w:rFonts w:ascii="Garamond" w:hAnsi="Garamond" w:hint="default"/>
      <w:sz w:val="16"/>
    </w:rPr>
  </w:style>
  <w:style w:type="character" w:customStyle="1" w:styleId="citation">
    <w:name w:val="citation"/>
    <w:rsid w:val="00315CDD"/>
  </w:style>
  <w:style w:type="character" w:customStyle="1" w:styleId="tagchar0">
    <w:name w:val="tagchar"/>
    <w:basedOn w:val="DefaultParagraphFont"/>
    <w:rsid w:val="00315CDD"/>
  </w:style>
  <w:style w:type="character" w:customStyle="1" w:styleId="StyleBoldUnderline1">
    <w:name w:val="Style Bold Underline1"/>
    <w:basedOn w:val="DefaultParagraphFont"/>
    <w:rsid w:val="00315CDD"/>
    <w:rPr>
      <w:b w:val="0"/>
      <w:bCs/>
      <w:u w:val="single"/>
    </w:rPr>
  </w:style>
  <w:style w:type="character" w:customStyle="1" w:styleId="label">
    <w:name w:val="label"/>
    <w:rsid w:val="00315CDD"/>
  </w:style>
  <w:style w:type="paragraph" w:customStyle="1" w:styleId="nromal">
    <w:name w:val="nromal"/>
    <w:basedOn w:val="Normal"/>
    <w:uiPriority w:val="99"/>
    <w:qFormat/>
    <w:rsid w:val="00315CDD"/>
    <w:pPr>
      <w:keepNext/>
      <w:keepLines/>
      <w:spacing w:before="200"/>
      <w:outlineLvl w:val="3"/>
    </w:pPr>
    <w:rPr>
      <w:rFonts w:eastAsia="Times New Roman" w:cs="Cambria"/>
      <w:b/>
      <w:iCs/>
    </w:rPr>
  </w:style>
  <w:style w:type="paragraph" w:customStyle="1" w:styleId="natural">
    <w:name w:val="natural"/>
    <w:basedOn w:val="Normal"/>
    <w:uiPriority w:val="99"/>
    <w:qFormat/>
    <w:rsid w:val="00315CDD"/>
    <w:pPr>
      <w:keepNext/>
      <w:keepLines/>
      <w:spacing w:before="200"/>
      <w:outlineLvl w:val="3"/>
    </w:pPr>
    <w:rPr>
      <w:rFonts w:eastAsia="Times New Roman"/>
      <w:b/>
      <w:iCs/>
    </w:rPr>
  </w:style>
  <w:style w:type="paragraph" w:customStyle="1" w:styleId="nroaml">
    <w:name w:val="nroaml"/>
    <w:basedOn w:val="Normal"/>
    <w:uiPriority w:val="99"/>
    <w:qFormat/>
    <w:rsid w:val="00315CDD"/>
    <w:pPr>
      <w:keepNext/>
      <w:keepLines/>
      <w:spacing w:before="200"/>
      <w:outlineLvl w:val="3"/>
    </w:pPr>
    <w:rPr>
      <w:rFonts w:eastAsia="Times New Roman"/>
      <w:b/>
      <w:iCs/>
    </w:rPr>
  </w:style>
  <w:style w:type="paragraph" w:customStyle="1" w:styleId="noraml">
    <w:name w:val="noraml"/>
    <w:basedOn w:val="Normal"/>
    <w:uiPriority w:val="99"/>
    <w:qFormat/>
    <w:rsid w:val="00315CDD"/>
    <w:pPr>
      <w:keepNext/>
      <w:keepLines/>
      <w:spacing w:before="200"/>
      <w:outlineLvl w:val="3"/>
    </w:pPr>
    <w:rPr>
      <w:rFonts w:eastAsia="Times New Roman"/>
      <w:b/>
      <w:iCs/>
    </w:rPr>
  </w:style>
  <w:style w:type="table" w:styleId="MediumGrid1">
    <w:name w:val="Medium Grid 1"/>
    <w:basedOn w:val="TableNormal"/>
    <w:uiPriority w:val="67"/>
    <w:rsid w:val="00315CDD"/>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315CDD"/>
    <w:rPr>
      <w:rFonts w:eastAsia="Calibri"/>
      <w:sz w:val="16"/>
      <w:szCs w:val="16"/>
    </w:rPr>
  </w:style>
  <w:style w:type="character" w:customStyle="1" w:styleId="SmallSizeParagraphChar">
    <w:name w:val="Small Size Paragraph Char"/>
    <w:link w:val="SmallSizeParagraph"/>
    <w:rsid w:val="00315CDD"/>
    <w:rPr>
      <w:rFonts w:ascii="Calibri" w:eastAsia="Calibri" w:hAnsi="Calibri" w:cs="Calibri"/>
      <w:sz w:val="16"/>
      <w:szCs w:val="16"/>
    </w:rPr>
  </w:style>
  <w:style w:type="character" w:customStyle="1" w:styleId="lede">
    <w:name w:val="lede"/>
    <w:basedOn w:val="DefaultParagraphFont"/>
    <w:rsid w:val="00315CDD"/>
  </w:style>
  <w:style w:type="character" w:customStyle="1" w:styleId="Heading7Char1">
    <w:name w:val="Heading 7 Char1"/>
    <w:basedOn w:val="DefaultParagraphFont"/>
    <w:semiHidden/>
    <w:rsid w:val="00315CDD"/>
    <w:rPr>
      <w:rFonts w:asciiTheme="majorHAnsi" w:eastAsiaTheme="majorEastAsia" w:hAnsiTheme="majorHAnsi" w:cstheme="majorBidi"/>
      <w:i/>
      <w:iCs/>
      <w:color w:val="1F4D78" w:themeColor="accent1" w:themeShade="7F"/>
      <w:sz w:val="22"/>
      <w:szCs w:val="22"/>
    </w:rPr>
  </w:style>
  <w:style w:type="character" w:customStyle="1" w:styleId="Heading8Char1">
    <w:name w:val="Heading 8 Char1"/>
    <w:basedOn w:val="DefaultParagraphFont"/>
    <w:semiHidden/>
    <w:rsid w:val="00315CDD"/>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315CDD"/>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315CDD"/>
    <w:rPr>
      <w:rFonts w:eastAsia="MS Mincho"/>
      <w:szCs w:val="20"/>
      <w:u w:val="single"/>
    </w:rPr>
  </w:style>
  <w:style w:type="character" w:customStyle="1" w:styleId="UnderlineChar2CharCharChar">
    <w:name w:val="Underline Char2 Char Char Char"/>
    <w:link w:val="UnderlineChar2CharChar"/>
    <w:rsid w:val="00315CDD"/>
    <w:rPr>
      <w:rFonts w:ascii="Calibri" w:eastAsia="MS Mincho" w:hAnsi="Calibri" w:cs="Calibri"/>
      <w:sz w:val="24"/>
      <w:szCs w:val="20"/>
      <w:u w:val="single"/>
    </w:rPr>
  </w:style>
  <w:style w:type="paragraph" w:customStyle="1" w:styleId="StylecardLatinVerdana-BoldUnderline">
    <w:name w:val="Style card + (Latin) Verdana-Bold Underline"/>
    <w:basedOn w:val="Normal"/>
    <w:link w:val="StylecardLatinVerdana-BoldUnderlineChar"/>
    <w:qFormat/>
    <w:rsid w:val="00315CDD"/>
    <w:pPr>
      <w:ind w:left="288" w:right="288"/>
    </w:pPr>
    <w:rPr>
      <w:rFonts w:eastAsia="SimSun" w:cs="Times New Roman"/>
      <w:kern w:val="32"/>
      <w:sz w:val="20"/>
      <w:u w:val="single"/>
      <w:lang w:val="x-none" w:eastAsia="zh-CN"/>
    </w:rPr>
  </w:style>
  <w:style w:type="character" w:customStyle="1" w:styleId="StylecardLatinVerdana-BoldUnderlineChar">
    <w:name w:val="Style card + (Latin) Verdana-Bold Underline Char"/>
    <w:basedOn w:val="cardChar"/>
    <w:link w:val="StylecardLatinVerdana-BoldUnderline"/>
    <w:rsid w:val="00315CDD"/>
    <w:rPr>
      <w:rFonts w:ascii="Calibri" w:eastAsia="SimSun" w:hAnsi="Calibri" w:cs="Times New Roman"/>
      <w:kern w:val="32"/>
      <w:sz w:val="20"/>
      <w:u w:val="single"/>
      <w:lang w:val="x-none" w:eastAsia="zh-CN"/>
    </w:rPr>
  </w:style>
  <w:style w:type="paragraph" w:customStyle="1" w:styleId="StyleCardText9pt">
    <w:name w:val="Style Card Text + 9 pt"/>
    <w:basedOn w:val="Normal"/>
    <w:link w:val="StyleCardText9ptChar"/>
    <w:qFormat/>
    <w:rsid w:val="00315CDD"/>
    <w:pPr>
      <w:spacing w:after="200"/>
      <w:contextualSpacing/>
    </w:pPr>
    <w:rPr>
      <w:rFonts w:eastAsia="Calibri"/>
    </w:rPr>
  </w:style>
  <w:style w:type="character" w:customStyle="1" w:styleId="StyleCardText9ptChar">
    <w:name w:val="Style Card Text + 9 pt Char"/>
    <w:basedOn w:val="DefaultParagraphFont"/>
    <w:link w:val="StyleCardText9pt"/>
    <w:rsid w:val="00315CDD"/>
    <w:rPr>
      <w:rFonts w:ascii="Calibri" w:eastAsia="Calibri" w:hAnsi="Calibri" w:cs="Calibri"/>
      <w:sz w:val="24"/>
    </w:rPr>
  </w:style>
  <w:style w:type="paragraph" w:styleId="Quote">
    <w:name w:val="Quote"/>
    <w:basedOn w:val="Normal"/>
    <w:next w:val="Normal"/>
    <w:link w:val="QuoteChar1"/>
    <w:uiPriority w:val="29"/>
    <w:qFormat/>
    <w:rsid w:val="00315CDD"/>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315CDD"/>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315CDD"/>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315CDD"/>
    <w:rPr>
      <w:rFonts w:ascii="Calibri" w:hAnsi="Calibri" w:cs="Calibri"/>
      <w:b/>
      <w:bCs/>
      <w:sz w:val="24"/>
      <w:u w:val="single"/>
      <w:bdr w:val="single" w:sz="4" w:space="0" w:color="auto"/>
    </w:rPr>
  </w:style>
  <w:style w:type="character" w:customStyle="1" w:styleId="UnderlinedChar1">
    <w:name w:val="Underlined Char1"/>
    <w:basedOn w:val="DefaultParagraphFont"/>
    <w:rsid w:val="00315CDD"/>
    <w:rPr>
      <w:rFonts w:ascii="Century Gothic" w:hAnsi="Century Gothic"/>
      <w:sz w:val="24"/>
      <w:u w:val="thick"/>
    </w:rPr>
  </w:style>
  <w:style w:type="character" w:customStyle="1" w:styleId="StyleTimesNewRoman12ptBold">
    <w:name w:val="Style Times New Roman 12 pt Bold"/>
    <w:rsid w:val="00315CDD"/>
    <w:rPr>
      <w:b/>
      <w:bCs/>
      <w:sz w:val="24"/>
    </w:rPr>
  </w:style>
  <w:style w:type="character" w:customStyle="1" w:styleId="Intemphasis">
    <w:name w:val="Intemphasis"/>
    <w:uiPriority w:val="1"/>
    <w:qFormat/>
    <w:rsid w:val="00315CDD"/>
    <w:rPr>
      <w:rFonts w:ascii="Cambria" w:hAnsi="Cambria"/>
      <w:b/>
      <w:sz w:val="20"/>
      <w:u w:val="single"/>
      <w:bdr w:val="single" w:sz="4" w:space="0" w:color="auto"/>
      <w:shd w:val="pct25" w:color="auto" w:fill="auto"/>
    </w:rPr>
  </w:style>
  <w:style w:type="character" w:customStyle="1" w:styleId="BoldUnderlineChar1">
    <w:name w:val="BoldUnderline Char1"/>
    <w:rsid w:val="00315CDD"/>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315CDD"/>
    <w:pPr>
      <w:contextualSpacing/>
    </w:pPr>
    <w:rPr>
      <w:rFonts w:eastAsia="Cambria"/>
      <w:b/>
    </w:rPr>
  </w:style>
  <w:style w:type="paragraph" w:customStyle="1" w:styleId="Shrink8">
    <w:name w:val="Shrink8"/>
    <w:basedOn w:val="Normal"/>
    <w:uiPriority w:val="99"/>
    <w:qFormat/>
    <w:rsid w:val="00315CDD"/>
    <w:rPr>
      <w:rFonts w:eastAsia="Cambria"/>
    </w:rPr>
  </w:style>
  <w:style w:type="paragraph" w:customStyle="1" w:styleId="UnderlineText">
    <w:name w:val="Underline Text"/>
    <w:basedOn w:val="Normal"/>
    <w:link w:val="UnderlineTextChar"/>
    <w:qFormat/>
    <w:rsid w:val="00315CDD"/>
    <w:pPr>
      <w:ind w:left="288"/>
    </w:pPr>
    <w:rPr>
      <w:rFonts w:asciiTheme="minorHAnsi" w:hAnsiTheme="minorHAnsi" w:cstheme="minorBidi"/>
      <w:sz w:val="22"/>
      <w:szCs w:val="24"/>
      <w:u w:val="single"/>
    </w:rPr>
  </w:style>
  <w:style w:type="paragraph" w:customStyle="1" w:styleId="HotRoute0">
    <w:name w:val="Hot Route"/>
    <w:basedOn w:val="Normal"/>
    <w:link w:val="HotRouteChar0"/>
    <w:qFormat/>
    <w:rsid w:val="00315CDD"/>
    <w:pPr>
      <w:ind w:left="288"/>
    </w:pPr>
    <w:rPr>
      <w:rFonts w:eastAsia="Cambria"/>
      <w:iCs/>
      <w:color w:val="000000"/>
      <w:sz w:val="18"/>
    </w:rPr>
  </w:style>
  <w:style w:type="character" w:customStyle="1" w:styleId="commentstext">
    <w:name w:val="comments_text"/>
    <w:uiPriority w:val="99"/>
    <w:rsid w:val="00315CDD"/>
    <w:rPr>
      <w:rFonts w:cs="Times New Roman"/>
    </w:rPr>
  </w:style>
  <w:style w:type="paragraph" w:customStyle="1" w:styleId="Heading42">
    <w:name w:val="Heading 42"/>
    <w:basedOn w:val="Normal"/>
    <w:uiPriority w:val="99"/>
    <w:qFormat/>
    <w:rsid w:val="00315CDD"/>
    <w:rPr>
      <w:rFonts w:eastAsia="Times New Roman"/>
    </w:rPr>
  </w:style>
  <w:style w:type="paragraph" w:customStyle="1" w:styleId="DebateNormal">
    <w:name w:val="DebateNormal"/>
    <w:basedOn w:val="Normal"/>
    <w:link w:val="DebateNormalChar"/>
    <w:qFormat/>
    <w:rsid w:val="00315CDD"/>
    <w:pPr>
      <w:spacing w:line="276" w:lineRule="auto"/>
    </w:pPr>
    <w:rPr>
      <w:rFonts w:eastAsia="Calibri"/>
      <w:szCs w:val="20"/>
    </w:rPr>
  </w:style>
  <w:style w:type="character" w:customStyle="1" w:styleId="DebateNormalChar">
    <w:name w:val="DebateNormal Char"/>
    <w:basedOn w:val="DefaultParagraphFont"/>
    <w:link w:val="DebateNormal"/>
    <w:rsid w:val="00315CDD"/>
    <w:rPr>
      <w:rFonts w:ascii="Calibri" w:eastAsia="Calibri" w:hAnsi="Calibri" w:cs="Calibri"/>
      <w:sz w:val="24"/>
      <w:szCs w:val="20"/>
    </w:rPr>
  </w:style>
  <w:style w:type="paragraph" w:customStyle="1" w:styleId="DebateEmphasis">
    <w:name w:val="DebateEmphasis"/>
    <w:basedOn w:val="Normal"/>
    <w:link w:val="DebateEmphasisChar"/>
    <w:qFormat/>
    <w:rsid w:val="00315CDD"/>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15CDD"/>
    <w:rPr>
      <w:rFonts w:ascii="Calibri" w:eastAsia="Calibri" w:hAnsi="Calibri" w:cs="Calibri"/>
      <w:b/>
      <w:sz w:val="24"/>
      <w:szCs w:val="20"/>
      <w:u w:val="single"/>
    </w:rPr>
  </w:style>
  <w:style w:type="paragraph" w:customStyle="1" w:styleId="NormalCite">
    <w:name w:val="NormalCite"/>
    <w:link w:val="NormalCiteChar"/>
    <w:qFormat/>
    <w:rsid w:val="00315CDD"/>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315CDD"/>
    <w:rPr>
      <w:rFonts w:ascii="Times New Roman" w:hAnsi="Times New Roman" w:cs="Times New Roman"/>
      <w:sz w:val="18"/>
    </w:rPr>
  </w:style>
  <w:style w:type="character" w:customStyle="1" w:styleId="date-display-single">
    <w:name w:val="date-display-single"/>
    <w:basedOn w:val="DefaultParagraphFont"/>
    <w:rsid w:val="00315CDD"/>
  </w:style>
  <w:style w:type="character" w:customStyle="1" w:styleId="StyleunderlineBold0">
    <w:name w:val="Style underline + Bold"/>
    <w:basedOn w:val="underline"/>
    <w:rsid w:val="00315CDD"/>
    <w:rPr>
      <w:u w:val="single"/>
    </w:rPr>
  </w:style>
  <w:style w:type="character" w:customStyle="1" w:styleId="BodyTextIndent3Char1">
    <w:name w:val="Body Text Indent 3 Char1"/>
    <w:basedOn w:val="DefaultParagraphFont"/>
    <w:uiPriority w:val="99"/>
    <w:rsid w:val="00315CDD"/>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
    <w:basedOn w:val="DefaultParagraphFont"/>
    <w:uiPriority w:val="5"/>
    <w:qFormat/>
    <w:rsid w:val="00315CDD"/>
    <w:rPr>
      <w:b/>
      <w:bCs/>
      <w:strike w:val="0"/>
      <w:dstrike w:val="0"/>
      <w:sz w:val="24"/>
      <w:u w:val="none"/>
      <w:effect w:val="none"/>
    </w:rPr>
  </w:style>
  <w:style w:type="character" w:customStyle="1" w:styleId="UnderlineChar5Char">
    <w:name w:val="Underline Char5 Char"/>
    <w:basedOn w:val="DefaultParagraphFont"/>
    <w:rsid w:val="00315CDD"/>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15CD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15CDD"/>
    <w:rPr>
      <w:szCs w:val="24"/>
      <w:u w:val="single"/>
      <w:lang w:val="en-US" w:eastAsia="en-US" w:bidi="ar-SA"/>
    </w:rPr>
  </w:style>
  <w:style w:type="character" w:customStyle="1" w:styleId="UnderlineChar4Char">
    <w:name w:val="Underline Char4 Char"/>
    <w:basedOn w:val="DefaultParagraphFont"/>
    <w:link w:val="UnderlineChar4"/>
    <w:rsid w:val="00315CDD"/>
    <w:rPr>
      <w:szCs w:val="24"/>
      <w:u w:val="single"/>
    </w:rPr>
  </w:style>
  <w:style w:type="paragraph" w:customStyle="1" w:styleId="UnderlineChar4">
    <w:name w:val="Underline Char4"/>
    <w:basedOn w:val="Normal"/>
    <w:link w:val="UnderlineChar4Char"/>
    <w:qFormat/>
    <w:rsid w:val="00315CDD"/>
    <w:rPr>
      <w:rFonts w:asciiTheme="minorHAnsi" w:hAnsiTheme="minorHAnsi" w:cstheme="minorBidi"/>
      <w:sz w:val="22"/>
      <w:szCs w:val="24"/>
      <w:u w:val="single"/>
    </w:rPr>
  </w:style>
  <w:style w:type="character" w:customStyle="1" w:styleId="BoldandUnderlineChar3Char2">
    <w:name w:val="Bold and Underline Char3 Char2"/>
    <w:basedOn w:val="DefaultParagraphFont"/>
    <w:link w:val="BoldandUnderlineChar3"/>
    <w:rsid w:val="00315CDD"/>
    <w:rPr>
      <w:b/>
      <w:szCs w:val="24"/>
      <w:u w:val="single"/>
    </w:rPr>
  </w:style>
  <w:style w:type="paragraph" w:customStyle="1" w:styleId="BoldandUnderlineChar3">
    <w:name w:val="Bold and Underline Char3"/>
    <w:basedOn w:val="Normal"/>
    <w:link w:val="BoldandUnderlineChar3Char2"/>
    <w:qFormat/>
    <w:rsid w:val="00315CDD"/>
    <w:rPr>
      <w:rFonts w:asciiTheme="minorHAnsi" w:hAnsiTheme="minorHAnsi" w:cstheme="minorBidi"/>
      <w:b/>
      <w:sz w:val="22"/>
      <w:szCs w:val="24"/>
      <w:u w:val="single"/>
    </w:rPr>
  </w:style>
  <w:style w:type="paragraph" w:customStyle="1" w:styleId="Language">
    <w:name w:val="Language"/>
    <w:basedOn w:val="Normal"/>
    <w:link w:val="LanguageChar"/>
    <w:qFormat/>
    <w:rsid w:val="00315CDD"/>
    <w:rPr>
      <w:rFonts w:eastAsia="Times New Roman"/>
      <w:strike/>
      <w:szCs w:val="20"/>
    </w:rPr>
  </w:style>
  <w:style w:type="character" w:customStyle="1" w:styleId="LanguageChar">
    <w:name w:val="Language Char"/>
    <w:basedOn w:val="DefaultParagraphFont"/>
    <w:link w:val="Language"/>
    <w:rsid w:val="00315CDD"/>
    <w:rPr>
      <w:rFonts w:ascii="Calibri" w:eastAsia="Times New Roman" w:hAnsi="Calibri" w:cs="Calibri"/>
      <w:strike/>
      <w:sz w:val="24"/>
      <w:szCs w:val="20"/>
    </w:rPr>
  </w:style>
  <w:style w:type="paragraph" w:customStyle="1" w:styleId="UnderlineChar3">
    <w:name w:val="Underline Char3"/>
    <w:basedOn w:val="Normal"/>
    <w:link w:val="UnderlineChar3Char"/>
    <w:qFormat/>
    <w:rsid w:val="00315CDD"/>
    <w:rPr>
      <w:rFonts w:eastAsia="Times New Roman"/>
      <w:u w:val="single"/>
    </w:rPr>
  </w:style>
  <w:style w:type="character" w:customStyle="1" w:styleId="UnderlineChar3Char">
    <w:name w:val="Underline Char3 Char"/>
    <w:basedOn w:val="DefaultParagraphFont"/>
    <w:link w:val="UnderlineChar3"/>
    <w:rsid w:val="00315CDD"/>
    <w:rPr>
      <w:rFonts w:ascii="Calibri" w:eastAsia="Times New Roman" w:hAnsi="Calibri" w:cs="Calibri"/>
      <w:sz w:val="24"/>
      <w:u w:val="single"/>
    </w:rPr>
  </w:style>
  <w:style w:type="paragraph" w:customStyle="1" w:styleId="BoldandUnderlineChar3Char">
    <w:name w:val="Bold and Underline Char3 Char"/>
    <w:basedOn w:val="Normal"/>
    <w:link w:val="BoldandUnderlineChar3CharChar"/>
    <w:qFormat/>
    <w:rsid w:val="00315CDD"/>
    <w:rPr>
      <w:rFonts w:eastAsia="Times New Roman"/>
      <w:b/>
      <w:u w:val="single"/>
    </w:rPr>
  </w:style>
  <w:style w:type="character" w:customStyle="1" w:styleId="BoldandUnderlineChar3CharChar">
    <w:name w:val="Bold and Underline Char3 Char Char"/>
    <w:basedOn w:val="DefaultParagraphFont"/>
    <w:link w:val="BoldandUnderlineChar3Char"/>
    <w:rsid w:val="00315CDD"/>
    <w:rPr>
      <w:rFonts w:ascii="Calibri" w:eastAsia="Times New Roman" w:hAnsi="Calibri" w:cs="Calibri"/>
      <w:b/>
      <w:sz w:val="24"/>
      <w:u w:val="single"/>
    </w:rPr>
  </w:style>
  <w:style w:type="character" w:customStyle="1" w:styleId="FontStyle477">
    <w:name w:val="Font Style477"/>
    <w:basedOn w:val="DefaultParagraphFont"/>
    <w:uiPriority w:val="99"/>
    <w:rsid w:val="00315CDD"/>
    <w:rPr>
      <w:rFonts w:ascii="Times New Roman" w:hAnsi="Times New Roman" w:cs="Times New Roman"/>
      <w:sz w:val="18"/>
      <w:szCs w:val="18"/>
    </w:rPr>
  </w:style>
  <w:style w:type="character" w:customStyle="1" w:styleId="FontStyle505">
    <w:name w:val="Font Style505"/>
    <w:basedOn w:val="DefaultParagraphFont"/>
    <w:uiPriority w:val="99"/>
    <w:rsid w:val="00315CDD"/>
    <w:rPr>
      <w:rFonts w:ascii="Times New Roman" w:hAnsi="Times New Roman" w:cs="Times New Roman"/>
      <w:sz w:val="18"/>
      <w:szCs w:val="18"/>
    </w:rPr>
  </w:style>
  <w:style w:type="character" w:customStyle="1" w:styleId="FontStyle514">
    <w:name w:val="Font Style514"/>
    <w:basedOn w:val="DefaultParagraphFont"/>
    <w:uiPriority w:val="99"/>
    <w:rsid w:val="00315CDD"/>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315CDD"/>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15CDD"/>
    <w:rPr>
      <w:rFonts w:ascii="Calibri" w:eastAsia="Times New Roman" w:hAnsi="Calibri" w:cs="Calibri"/>
      <w:b/>
      <w:bCs/>
      <w:i/>
      <w:iCs/>
      <w:sz w:val="24"/>
      <w:u w:val="single"/>
    </w:rPr>
  </w:style>
  <w:style w:type="character" w:customStyle="1" w:styleId="FontStyle500">
    <w:name w:val="Font Style500"/>
    <w:basedOn w:val="DefaultParagraphFont"/>
    <w:uiPriority w:val="99"/>
    <w:rsid w:val="00315CDD"/>
    <w:rPr>
      <w:rFonts w:ascii="Times New Roman" w:hAnsi="Times New Roman" w:cs="Times New Roman"/>
      <w:b/>
      <w:bCs/>
      <w:sz w:val="16"/>
      <w:szCs w:val="16"/>
    </w:rPr>
  </w:style>
  <w:style w:type="character" w:customStyle="1" w:styleId="LanguageEditingChar">
    <w:name w:val="Language Editing Char"/>
    <w:link w:val="LanguageEditing"/>
    <w:locked/>
    <w:rsid w:val="00315CDD"/>
    <w:rPr>
      <w:rFonts w:ascii="Times New Roman" w:eastAsia="Times New Roman" w:hAnsi="Times New Roman" w:cs="Times New Roman"/>
      <w:strike/>
      <w:sz w:val="20"/>
      <w:szCs w:val="24"/>
    </w:rPr>
  </w:style>
  <w:style w:type="paragraph" w:customStyle="1" w:styleId="LanguageEditing">
    <w:name w:val="Language Editing"/>
    <w:basedOn w:val="Normal"/>
    <w:link w:val="LanguageEditingChar"/>
    <w:qFormat/>
    <w:rsid w:val="00315CDD"/>
    <w:rPr>
      <w:rFonts w:ascii="Times New Roman" w:eastAsia="Times New Roman" w:hAnsi="Times New Roman" w:cs="Times New Roman"/>
      <w:strike/>
      <w:sz w:val="20"/>
      <w:szCs w:val="24"/>
    </w:rPr>
  </w:style>
  <w:style w:type="character" w:customStyle="1" w:styleId="BoldandUnderlineCharChar">
    <w:name w:val="Bold and Underline Char Char"/>
    <w:basedOn w:val="DefaultParagraphFont"/>
    <w:rsid w:val="00315CDD"/>
    <w:rPr>
      <w:rFonts w:ascii="Times New Roman" w:eastAsia="Times New Roman" w:hAnsi="Times New Roman" w:cs="Times New Roman"/>
      <w:b/>
      <w:szCs w:val="24"/>
      <w:u w:val="single"/>
    </w:rPr>
  </w:style>
  <w:style w:type="paragraph" w:customStyle="1" w:styleId="CardT1">
    <w:name w:val="CardT1"/>
    <w:basedOn w:val="Normal"/>
    <w:link w:val="CardT1Char"/>
    <w:qFormat/>
    <w:rsid w:val="00315CDD"/>
    <w:rPr>
      <w:rFonts w:eastAsia="Calibri"/>
      <w:kern w:val="2"/>
      <w:sz w:val="14"/>
      <w:szCs w:val="14"/>
      <w:lang w:eastAsia="zh-TW"/>
    </w:rPr>
  </w:style>
  <w:style w:type="character" w:customStyle="1" w:styleId="CardT1Char">
    <w:name w:val="CardT1 Char"/>
    <w:link w:val="CardT1"/>
    <w:rsid w:val="00315CDD"/>
    <w:rPr>
      <w:rFonts w:ascii="Calibri" w:eastAsia="Calibri" w:hAnsi="Calibri" w:cs="Calibri"/>
      <w:kern w:val="2"/>
      <w:sz w:val="14"/>
      <w:szCs w:val="14"/>
      <w:lang w:eastAsia="zh-TW"/>
    </w:rPr>
  </w:style>
  <w:style w:type="character" w:customStyle="1" w:styleId="CardCite1">
    <w:name w:val="CardCite1"/>
    <w:qFormat/>
    <w:rsid w:val="00315CDD"/>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315CDD"/>
    <w:rPr>
      <w:rFonts w:ascii="Times New Roman" w:hAnsi="Times New Roman" w:cs="Times New Roman"/>
      <w:sz w:val="14"/>
      <w:szCs w:val="14"/>
    </w:rPr>
  </w:style>
  <w:style w:type="character" w:customStyle="1" w:styleId="FontStyle212">
    <w:name w:val="Font Style212"/>
    <w:basedOn w:val="DefaultParagraphFont"/>
    <w:uiPriority w:val="99"/>
    <w:rsid w:val="00315CDD"/>
    <w:rPr>
      <w:rFonts w:ascii="Times New Roman" w:hAnsi="Times New Roman" w:cs="Times New Roman"/>
      <w:b/>
      <w:bCs/>
      <w:sz w:val="18"/>
      <w:szCs w:val="18"/>
    </w:rPr>
  </w:style>
  <w:style w:type="character" w:customStyle="1" w:styleId="FontStyle275">
    <w:name w:val="Font Style275"/>
    <w:basedOn w:val="DefaultParagraphFont"/>
    <w:uiPriority w:val="99"/>
    <w:rsid w:val="00315CDD"/>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315CDD"/>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315CDD"/>
    <w:rPr>
      <w:rFonts w:eastAsia="Times New Roman"/>
      <w:b/>
      <w:bCs/>
      <w:szCs w:val="24"/>
      <w:u w:val="single"/>
    </w:rPr>
  </w:style>
  <w:style w:type="character" w:customStyle="1" w:styleId="CharacterStyle3">
    <w:name w:val="Character Style 3"/>
    <w:uiPriority w:val="99"/>
    <w:rsid w:val="00315CDD"/>
    <w:rPr>
      <w:rFonts w:ascii="Bookman Old Style" w:hAnsi="Bookman Old Style" w:cs="Bookman Old Style"/>
      <w:spacing w:val="-5"/>
      <w:sz w:val="18"/>
      <w:szCs w:val="18"/>
    </w:rPr>
  </w:style>
  <w:style w:type="paragraph" w:customStyle="1" w:styleId="p0">
    <w:name w:val="p0"/>
    <w:basedOn w:val="Normal"/>
    <w:uiPriority w:val="99"/>
    <w:qFormat/>
    <w:rsid w:val="00315CDD"/>
    <w:pPr>
      <w:spacing w:before="100" w:beforeAutospacing="1" w:after="100" w:afterAutospacing="1"/>
    </w:pPr>
    <w:rPr>
      <w:rFonts w:eastAsia="Times New Roman"/>
    </w:rPr>
  </w:style>
  <w:style w:type="character" w:customStyle="1" w:styleId="1">
    <w:name w:val="1"/>
    <w:rsid w:val="00315CDD"/>
    <w:rPr>
      <w:rFonts w:cs="Arial"/>
      <w:bCs/>
      <w:sz w:val="20"/>
      <w:u w:val="single"/>
      <w:lang w:val="en-US" w:eastAsia="en-US" w:bidi="ar-SA"/>
    </w:rPr>
  </w:style>
  <w:style w:type="paragraph" w:customStyle="1" w:styleId="dropcap">
    <w:name w:val="dropcap"/>
    <w:basedOn w:val="Normal"/>
    <w:uiPriority w:val="99"/>
    <w:qFormat/>
    <w:rsid w:val="00315CDD"/>
    <w:pPr>
      <w:spacing w:before="100" w:beforeAutospacing="1" w:after="100" w:afterAutospacing="1"/>
    </w:pPr>
    <w:rPr>
      <w:rFonts w:eastAsia="Times New Roman"/>
    </w:rPr>
  </w:style>
  <w:style w:type="character" w:customStyle="1" w:styleId="BodyTextIndent2Char1">
    <w:name w:val="Body Text Indent 2 Char1"/>
    <w:basedOn w:val="DefaultParagraphFont"/>
    <w:rsid w:val="00315CDD"/>
    <w:rPr>
      <w:rFonts w:ascii="Georgia" w:hAnsi="Georgia"/>
    </w:rPr>
  </w:style>
  <w:style w:type="paragraph" w:customStyle="1" w:styleId="StyleStyle49pt6">
    <w:name w:val="Style Style4 + 9 pt6"/>
    <w:basedOn w:val="Style4"/>
    <w:link w:val="StyleStyle49pt6Char"/>
    <w:qFormat/>
    <w:rsid w:val="00315CDD"/>
  </w:style>
  <w:style w:type="character" w:customStyle="1" w:styleId="StyleStyle49pt6Char">
    <w:name w:val="Style Style4 + 9 pt6 Char"/>
    <w:basedOn w:val="Style4Char"/>
    <w:link w:val="StyleStyle49pt6"/>
    <w:rsid w:val="00315CDD"/>
    <w:rPr>
      <w:rFonts w:ascii="Calibri" w:eastAsia="Times New Roman" w:hAnsi="Calibri" w:cs="Calibri"/>
      <w:sz w:val="24"/>
      <w:u w:val="single"/>
    </w:rPr>
  </w:style>
  <w:style w:type="paragraph" w:customStyle="1" w:styleId="UnderlineCharCharCharChar">
    <w:name w:val="Underline Char Char Char Char"/>
    <w:basedOn w:val="Normal"/>
    <w:link w:val="UnderlineCharCharCharCharChar"/>
    <w:qFormat/>
    <w:rsid w:val="00315CDD"/>
    <w:rPr>
      <w:rFonts w:ascii="Georgia" w:eastAsia="Times New Roman" w:hAnsi="Georgia" w:cs="Times New Roman"/>
      <w:sz w:val="22"/>
      <w:szCs w:val="24"/>
      <w:u w:val="single"/>
    </w:rPr>
  </w:style>
  <w:style w:type="character" w:customStyle="1" w:styleId="CharChar31">
    <w:name w:val="Char Char31"/>
    <w:rsid w:val="00315CDD"/>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315CDD"/>
    <w:rPr>
      <w:rFonts w:ascii="Georgia" w:hAnsi="Georgia" w:cs="Calibri"/>
      <w:szCs w:val="24"/>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15CDD"/>
    <w:rPr>
      <w:rFonts w:ascii="Georgia" w:hAnsi="Georgia"/>
      <w:sz w:val="22"/>
      <w:szCs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15CDD"/>
    <w:rPr>
      <w:rFonts w:ascii="Georgia" w:hAnsi="Georgia" w:cs="Calibri"/>
      <w:b/>
      <w:bCs/>
      <w:szCs w:val="24"/>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15CDD"/>
    <w:rPr>
      <w:rFonts w:ascii="Georgia" w:hAnsi="Georgia"/>
      <w:b/>
      <w:bCs/>
      <w:sz w:val="22"/>
      <w:szCs w:val="24"/>
      <w:u w:val="single"/>
    </w:rPr>
  </w:style>
  <w:style w:type="character" w:customStyle="1" w:styleId="Subtitle2">
    <w:name w:val="Subtitle2"/>
    <w:rsid w:val="00315CDD"/>
  </w:style>
  <w:style w:type="character" w:customStyle="1" w:styleId="drop">
    <w:name w:val="drop"/>
    <w:rsid w:val="00315CDD"/>
  </w:style>
  <w:style w:type="character" w:customStyle="1" w:styleId="bioline">
    <w:name w:val="bioline"/>
    <w:rsid w:val="00315CDD"/>
  </w:style>
  <w:style w:type="character" w:customStyle="1" w:styleId="articletitle0">
    <w:name w:val="article_title"/>
    <w:rsid w:val="00315CDD"/>
  </w:style>
  <w:style w:type="character" w:customStyle="1" w:styleId="A4">
    <w:name w:val="A4"/>
    <w:uiPriority w:val="99"/>
    <w:rsid w:val="00315CDD"/>
    <w:rPr>
      <w:color w:val="000000"/>
    </w:rPr>
  </w:style>
  <w:style w:type="character" w:customStyle="1" w:styleId="DebatenoramlChar">
    <w:name w:val="Debatenoraml Char"/>
    <w:link w:val="Debatenoraml"/>
    <w:locked/>
    <w:rsid w:val="00315CDD"/>
    <w:rPr>
      <w:rFonts w:ascii="Times New Roman" w:hAnsi="Times New Roman"/>
    </w:rPr>
  </w:style>
  <w:style w:type="paragraph" w:customStyle="1" w:styleId="Debatenoraml">
    <w:name w:val="Debatenoraml"/>
    <w:basedOn w:val="NoSpacing"/>
    <w:link w:val="DebatenoramlChar"/>
    <w:qFormat/>
    <w:rsid w:val="00315CDD"/>
    <w:pPr>
      <w:spacing w:line="240" w:lineRule="auto"/>
    </w:pPr>
    <w:rPr>
      <w:rFonts w:ascii="Times New Roman" w:hAnsi="Times New Roman"/>
    </w:rPr>
  </w:style>
  <w:style w:type="character" w:customStyle="1" w:styleId="s2">
    <w:name w:val="s2"/>
    <w:rsid w:val="00315CDD"/>
  </w:style>
  <w:style w:type="character" w:customStyle="1" w:styleId="s4">
    <w:name w:val="s4"/>
    <w:rsid w:val="00315CDD"/>
  </w:style>
  <w:style w:type="character" w:customStyle="1" w:styleId="s5">
    <w:name w:val="s5"/>
    <w:rsid w:val="00315CDD"/>
  </w:style>
  <w:style w:type="paragraph" w:customStyle="1" w:styleId="SynergyTag">
    <w:name w:val="SynergyTag"/>
    <w:basedOn w:val="Normal"/>
    <w:uiPriority w:val="99"/>
    <w:qFormat/>
    <w:rsid w:val="00315CDD"/>
    <w:rPr>
      <w:rFonts w:eastAsia="Calibri"/>
      <w:b/>
    </w:rPr>
  </w:style>
  <w:style w:type="paragraph" w:customStyle="1" w:styleId="Quals">
    <w:name w:val="Quals"/>
    <w:basedOn w:val="Normal"/>
    <w:link w:val="QualsChar"/>
    <w:qFormat/>
    <w:rsid w:val="00315CDD"/>
    <w:rPr>
      <w:rFonts w:eastAsia="Calibri"/>
      <w:sz w:val="18"/>
    </w:rPr>
  </w:style>
  <w:style w:type="character" w:customStyle="1" w:styleId="QualsChar">
    <w:name w:val="Quals Char"/>
    <w:link w:val="Quals"/>
    <w:rsid w:val="00315CDD"/>
    <w:rPr>
      <w:rFonts w:ascii="Calibri" w:eastAsia="Calibri" w:hAnsi="Calibri" w:cs="Calibri"/>
      <w:sz w:val="18"/>
    </w:rPr>
  </w:style>
  <w:style w:type="character" w:customStyle="1" w:styleId="cap">
    <w:name w:val="cap"/>
    <w:rsid w:val="00315CDD"/>
  </w:style>
  <w:style w:type="character" w:customStyle="1" w:styleId="rightsnotice">
    <w:name w:val="rightsnotice"/>
    <w:rsid w:val="00315CDD"/>
  </w:style>
  <w:style w:type="paragraph" w:customStyle="1" w:styleId="times">
    <w:name w:val="times"/>
    <w:basedOn w:val="Normal"/>
    <w:uiPriority w:val="99"/>
    <w:qFormat/>
    <w:rsid w:val="00315CDD"/>
    <w:pPr>
      <w:spacing w:before="100" w:beforeAutospacing="1" w:after="100" w:afterAutospacing="1"/>
    </w:pPr>
    <w:rPr>
      <w:rFonts w:eastAsia="Times New Roman"/>
    </w:rPr>
  </w:style>
  <w:style w:type="character" w:customStyle="1" w:styleId="Caption1">
    <w:name w:val="Caption1"/>
    <w:rsid w:val="00315CDD"/>
  </w:style>
  <w:style w:type="character" w:customStyle="1" w:styleId="credit">
    <w:name w:val="credit"/>
    <w:rsid w:val="00315CDD"/>
  </w:style>
  <w:style w:type="character" w:customStyle="1" w:styleId="scaps">
    <w:name w:val="scaps"/>
    <w:rsid w:val="00315CDD"/>
  </w:style>
  <w:style w:type="character" w:customStyle="1" w:styleId="current-article">
    <w:name w:val="current-article"/>
    <w:rsid w:val="00315CDD"/>
  </w:style>
  <w:style w:type="character" w:customStyle="1" w:styleId="related-current-indicator">
    <w:name w:val="related-current-indicator"/>
    <w:rsid w:val="00315CDD"/>
  </w:style>
  <w:style w:type="character" w:customStyle="1" w:styleId="bylclear">
    <w:name w:val="bylclear"/>
    <w:rsid w:val="00315CDD"/>
  </w:style>
  <w:style w:type="character" w:customStyle="1" w:styleId="timestamp">
    <w:name w:val="timestamp"/>
    <w:rsid w:val="00315CDD"/>
  </w:style>
  <w:style w:type="character" w:customStyle="1" w:styleId="comments">
    <w:name w:val="comments"/>
    <w:rsid w:val="00315CDD"/>
  </w:style>
  <w:style w:type="character" w:customStyle="1" w:styleId="essaytext">
    <w:name w:val="essaytext"/>
    <w:rsid w:val="00315CDD"/>
  </w:style>
  <w:style w:type="character" w:customStyle="1" w:styleId="byline">
    <w:name w:val="byline"/>
    <w:rsid w:val="00315CDD"/>
  </w:style>
  <w:style w:type="character" w:customStyle="1" w:styleId="username">
    <w:name w:val="username"/>
    <w:rsid w:val="00315CDD"/>
  </w:style>
  <w:style w:type="character" w:customStyle="1" w:styleId="toplinks">
    <w:name w:val="toplinks"/>
    <w:rsid w:val="00315CDD"/>
  </w:style>
  <w:style w:type="paragraph" w:customStyle="1" w:styleId="BodyA">
    <w:name w:val="Body A"/>
    <w:uiPriority w:val="99"/>
    <w:qFormat/>
    <w:rsid w:val="00315CDD"/>
    <w:pPr>
      <w:spacing w:after="0" w:line="240" w:lineRule="auto"/>
    </w:pPr>
    <w:rPr>
      <w:rFonts w:ascii="Helvetica" w:eastAsia="ヒラギノ角ゴ Pro W3" w:hAnsi="Helvetica" w:cs="Times New Roman"/>
      <w:color w:val="000000"/>
      <w:sz w:val="24"/>
      <w:szCs w:val="20"/>
    </w:rPr>
  </w:style>
  <w:style w:type="paragraph" w:customStyle="1" w:styleId="Starred">
    <w:name w:val="Starred"/>
    <w:basedOn w:val="Normal"/>
    <w:link w:val="StarredChar"/>
    <w:qFormat/>
    <w:rsid w:val="00315CDD"/>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315CDD"/>
    <w:rPr>
      <w:rFonts w:ascii="Calibri" w:eastAsia="Times New Roman" w:hAnsi="Calibri" w:cs="Calibri"/>
      <w:b/>
      <w:caps/>
      <w:sz w:val="24"/>
      <w:szCs w:val="28"/>
      <w:u w:val="single"/>
    </w:rPr>
  </w:style>
  <w:style w:type="paragraph" w:customStyle="1" w:styleId="NotStarred">
    <w:name w:val="NotStarred"/>
    <w:basedOn w:val="Normal"/>
    <w:link w:val="NotStarredChar"/>
    <w:qFormat/>
    <w:rsid w:val="00315CDD"/>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315CDD"/>
    <w:rPr>
      <w:rFonts w:ascii="Calibri" w:eastAsia="Times New Roman" w:hAnsi="Calibri" w:cs="Calibri"/>
      <w:b/>
      <w:caps/>
      <w:sz w:val="24"/>
      <w:szCs w:val="28"/>
      <w:u w:val="single"/>
    </w:rPr>
  </w:style>
  <w:style w:type="character" w:customStyle="1" w:styleId="A3">
    <w:name w:val="A3"/>
    <w:rsid w:val="00315CDD"/>
    <w:rPr>
      <w:rFonts w:cs="Perpetua"/>
      <w:color w:val="000000"/>
      <w:sz w:val="15"/>
      <w:szCs w:val="15"/>
    </w:rPr>
  </w:style>
  <w:style w:type="character" w:customStyle="1" w:styleId="see">
    <w:name w:val="see"/>
    <w:rsid w:val="00315CDD"/>
  </w:style>
  <w:style w:type="character" w:customStyle="1" w:styleId="first-letter">
    <w:name w:val="first-letter"/>
    <w:rsid w:val="00315CDD"/>
  </w:style>
  <w:style w:type="character" w:customStyle="1" w:styleId="focusparagraph">
    <w:name w:val="focusparagraph"/>
    <w:rsid w:val="00315CDD"/>
  </w:style>
  <w:style w:type="character" w:customStyle="1" w:styleId="lightblue">
    <w:name w:val="lightblue"/>
    <w:rsid w:val="00315CDD"/>
  </w:style>
  <w:style w:type="character" w:customStyle="1" w:styleId="StyleUnderlineCharChar9pt">
    <w:name w:val="Style Underline Char Char + 9 pt"/>
    <w:rsid w:val="00315CDD"/>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315CDD"/>
    <w:pPr>
      <w:spacing w:after="200" w:line="276" w:lineRule="auto"/>
    </w:pPr>
    <w:rPr>
      <w:rFonts w:eastAsia="Times New Roman"/>
      <w:b/>
    </w:rPr>
  </w:style>
  <w:style w:type="character" w:customStyle="1" w:styleId="tagCharCharChar">
    <w:name w:val="tag Char Char Char"/>
    <w:link w:val="tagCharChar"/>
    <w:rsid w:val="00315CDD"/>
    <w:rPr>
      <w:rFonts w:ascii="Calibri" w:eastAsia="Times New Roman" w:hAnsi="Calibri" w:cs="Calibri"/>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315CDD"/>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315CDD"/>
    <w:rPr>
      <w:rFonts w:ascii="Calibri" w:hAnsi="Calibri" w:cs="Calibri"/>
      <w:sz w:val="24"/>
      <w:u w:val="single"/>
      <w:bdr w:val="single" w:sz="4" w:space="0" w:color="auto"/>
    </w:rPr>
  </w:style>
  <w:style w:type="character" w:customStyle="1" w:styleId="Header1">
    <w:name w:val="Header1"/>
    <w:rsid w:val="00315CDD"/>
  </w:style>
  <w:style w:type="paragraph" w:customStyle="1" w:styleId="H4Tag">
    <w:name w:val="H4 (Tag)"/>
    <w:basedOn w:val="Normal"/>
    <w:link w:val="H4TagChar1"/>
    <w:qFormat/>
    <w:rsid w:val="00315CDD"/>
    <w:rPr>
      <w:rFonts w:eastAsia="Calibri"/>
      <w:b/>
    </w:rPr>
  </w:style>
  <w:style w:type="character" w:customStyle="1" w:styleId="H4TagChar1">
    <w:name w:val="H4 (Tag) Char1"/>
    <w:link w:val="H4Tag"/>
    <w:rsid w:val="00315CDD"/>
    <w:rPr>
      <w:rFonts w:ascii="Calibri" w:eastAsia="Calibri" w:hAnsi="Calibri" w:cs="Calibri"/>
      <w:b/>
      <w:sz w:val="24"/>
    </w:rPr>
  </w:style>
  <w:style w:type="character" w:customStyle="1" w:styleId="citationgenerated">
    <w:name w:val="citation generated"/>
    <w:rsid w:val="00315CDD"/>
  </w:style>
  <w:style w:type="paragraph" w:customStyle="1" w:styleId="CM25">
    <w:name w:val="CM25"/>
    <w:basedOn w:val="Default"/>
    <w:next w:val="Default"/>
    <w:uiPriority w:val="99"/>
    <w:qFormat/>
    <w:rsid w:val="00315CDD"/>
    <w:pPr>
      <w:spacing w:after="233" w:line="276" w:lineRule="auto"/>
    </w:pPr>
    <w:rPr>
      <w:rFonts w:ascii="Georgia" w:eastAsia="Calibri" w:hAnsi="Georgia"/>
      <w:color w:val="auto"/>
      <w:sz w:val="22"/>
    </w:rPr>
  </w:style>
  <w:style w:type="character" w:customStyle="1" w:styleId="Title10">
    <w:name w:val="Title1"/>
    <w:rsid w:val="00315CDD"/>
  </w:style>
  <w:style w:type="character" w:customStyle="1" w:styleId="BoldandUnderlineCharCharCharChar">
    <w:name w:val="Bold and Underline Char Char Char Char"/>
    <w:rsid w:val="00315CDD"/>
    <w:rPr>
      <w:b/>
      <w:noProof w:val="0"/>
      <w:u w:val="single"/>
      <w:lang w:val="en-US" w:eastAsia="en-US" w:bidi="ar-SA"/>
    </w:rPr>
  </w:style>
  <w:style w:type="character" w:customStyle="1" w:styleId="FontStyle29">
    <w:name w:val="Font Style29"/>
    <w:uiPriority w:val="99"/>
    <w:rsid w:val="00315CDD"/>
    <w:rPr>
      <w:rFonts w:ascii="Arial" w:hAnsi="Arial" w:cs="Arial"/>
      <w:sz w:val="14"/>
      <w:szCs w:val="14"/>
    </w:rPr>
  </w:style>
  <w:style w:type="character" w:customStyle="1" w:styleId="Debate-CardTagandCite-F6Char">
    <w:name w:val="Debate- Card Tag and Cite- F6 Char"/>
    <w:link w:val="Debate-CardTagandCite-F6"/>
    <w:locked/>
    <w:rsid w:val="00315CDD"/>
    <w:rPr>
      <w:rFonts w:ascii="Georgia" w:hAnsi="Georgia"/>
      <w:b/>
    </w:rPr>
  </w:style>
  <w:style w:type="paragraph" w:customStyle="1" w:styleId="Debate-CardTagandCite-F6">
    <w:name w:val="Debate- Card Tag and Cite- F6"/>
    <w:basedOn w:val="Normal"/>
    <w:link w:val="Debate-CardTagandCite-F6Char"/>
    <w:qFormat/>
    <w:rsid w:val="00315CDD"/>
    <w:pPr>
      <w:contextualSpacing/>
    </w:pPr>
    <w:rPr>
      <w:rFonts w:ascii="Georgia" w:hAnsi="Georgia" w:cstheme="minorBidi"/>
      <w:b/>
      <w:sz w:val="22"/>
    </w:rPr>
  </w:style>
  <w:style w:type="paragraph" w:customStyle="1" w:styleId="Cardtext4">
    <w:name w:val="Card text"/>
    <w:link w:val="CardtextChar3"/>
    <w:qFormat/>
    <w:rsid w:val="00315CDD"/>
    <w:pPr>
      <w:widowControl w:val="0"/>
      <w:autoSpaceDE w:val="0"/>
      <w:autoSpaceDN w:val="0"/>
      <w:adjustRightInd w:val="0"/>
      <w:spacing w:after="0" w:line="240" w:lineRule="auto"/>
    </w:pPr>
    <w:rPr>
      <w:rFonts w:ascii="Arial Narrow" w:hAnsi="Arial Narrow"/>
      <w:szCs w:val="24"/>
      <w:u w:val="single"/>
    </w:rPr>
  </w:style>
  <w:style w:type="paragraph" w:customStyle="1" w:styleId="NewHeading2">
    <w:name w:val="NewHeading2"/>
    <w:basedOn w:val="Normal"/>
    <w:link w:val="NewHeading2Char"/>
    <w:qFormat/>
    <w:rsid w:val="00315CDD"/>
    <w:pPr>
      <w:spacing w:before="240" w:after="60"/>
    </w:pPr>
    <w:rPr>
      <w:rFonts w:eastAsia="Times New Roman"/>
      <w:b/>
      <w:szCs w:val="28"/>
      <w:u w:val="single"/>
    </w:rPr>
  </w:style>
  <w:style w:type="character" w:customStyle="1" w:styleId="NewHeading2Char">
    <w:name w:val="NewHeading2 Char"/>
    <w:link w:val="NewHeading2"/>
    <w:rsid w:val="00315CDD"/>
    <w:rPr>
      <w:rFonts w:ascii="Calibri" w:eastAsia="Times New Roman" w:hAnsi="Calibri" w:cs="Calibri"/>
      <w:b/>
      <w:sz w:val="24"/>
      <w:szCs w:val="28"/>
      <w:u w:val="single"/>
    </w:rPr>
  </w:style>
  <w:style w:type="paragraph" w:customStyle="1" w:styleId="TagGA11">
    <w:name w:val="Tag GA 11"/>
    <w:basedOn w:val="TOC1"/>
    <w:uiPriority w:val="99"/>
    <w:qFormat/>
    <w:rsid w:val="00315CDD"/>
    <w:rPr>
      <w:rFonts w:eastAsia="Calibri"/>
      <w:b/>
      <w:kern w:val="0"/>
    </w:rPr>
  </w:style>
  <w:style w:type="paragraph" w:customStyle="1" w:styleId="CM32">
    <w:name w:val="CM3+2"/>
    <w:basedOn w:val="Normal"/>
    <w:next w:val="Normal"/>
    <w:uiPriority w:val="99"/>
    <w:qFormat/>
    <w:rsid w:val="00315CDD"/>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315CDD"/>
    <w:rPr>
      <w:rFonts w:eastAsia="Calibri"/>
    </w:rPr>
  </w:style>
  <w:style w:type="paragraph" w:customStyle="1" w:styleId="TagLine">
    <w:name w:val="Tag Line"/>
    <w:basedOn w:val="Normal"/>
    <w:next w:val="FullText"/>
    <w:uiPriority w:val="99"/>
    <w:qFormat/>
    <w:rsid w:val="00315CDD"/>
    <w:rPr>
      <w:rFonts w:eastAsia="Times New Roman"/>
      <w:b/>
      <w:sz w:val="28"/>
    </w:rPr>
  </w:style>
  <w:style w:type="paragraph" w:customStyle="1" w:styleId="msolistparagraphcxspfirst">
    <w:name w:val="msolistparagraphcxspfirst"/>
    <w:basedOn w:val="Normal"/>
    <w:uiPriority w:val="99"/>
    <w:qFormat/>
    <w:rsid w:val="00315CDD"/>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315CDD"/>
    <w:pPr>
      <w:spacing w:before="100" w:beforeAutospacing="1" w:after="100" w:afterAutospacing="1"/>
    </w:pPr>
    <w:rPr>
      <w:rFonts w:eastAsia="Times New Roman"/>
    </w:rPr>
  </w:style>
  <w:style w:type="character" w:customStyle="1" w:styleId="CardsUnderlined">
    <w:name w:val="Cards Underlined"/>
    <w:qFormat/>
    <w:rsid w:val="00315CDD"/>
    <w:rPr>
      <w:rFonts w:ascii="Helvetica" w:hAnsi="Helvetica" w:hint="default"/>
      <w:sz w:val="22"/>
      <w:szCs w:val="24"/>
      <w:u w:val="thick"/>
    </w:rPr>
  </w:style>
  <w:style w:type="paragraph" w:customStyle="1" w:styleId="Card6pt">
    <w:name w:val="Card 6pt"/>
    <w:basedOn w:val="Normal"/>
    <w:uiPriority w:val="99"/>
    <w:qFormat/>
    <w:rsid w:val="00315CDD"/>
    <w:pPr>
      <w:ind w:left="288" w:right="288"/>
    </w:pPr>
    <w:rPr>
      <w:rFonts w:eastAsia="Calibri"/>
      <w:color w:val="000000"/>
      <w:sz w:val="12"/>
      <w:szCs w:val="20"/>
    </w:rPr>
  </w:style>
  <w:style w:type="paragraph" w:customStyle="1" w:styleId="FullCite">
    <w:name w:val="Full Cite"/>
    <w:basedOn w:val="Normal"/>
    <w:next w:val="Normal"/>
    <w:link w:val="FullCiteChar"/>
    <w:qFormat/>
    <w:rsid w:val="00315CDD"/>
    <w:rPr>
      <w:rFonts w:ascii="Garamond" w:eastAsia="Calibri" w:hAnsi="Garamond"/>
    </w:rPr>
  </w:style>
  <w:style w:type="character" w:customStyle="1" w:styleId="FullCiteChar">
    <w:name w:val="Full Cite Char"/>
    <w:link w:val="FullCite"/>
    <w:rsid w:val="00315CDD"/>
    <w:rPr>
      <w:rFonts w:ascii="Garamond" w:eastAsia="Calibri" w:hAnsi="Garamond" w:cs="Calibri"/>
      <w:sz w:val="24"/>
    </w:rPr>
  </w:style>
  <w:style w:type="paragraph" w:customStyle="1" w:styleId="StyleNormalWeb11ptUnderline">
    <w:name w:val="Style Normal (Web) + 11 pt Underline"/>
    <w:basedOn w:val="NormalWeb"/>
    <w:link w:val="StyleNormalWeb11ptUnderlineChar"/>
    <w:qFormat/>
    <w:rsid w:val="00315CDD"/>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Arial" w:eastAsiaTheme="minorHAnsi" w:hAnsi="Arial" w:cs="Arial"/>
      <w:szCs w:val="22"/>
    </w:rPr>
  </w:style>
  <w:style w:type="character" w:customStyle="1" w:styleId="StyleNormalWeb11ptUnderlineChar">
    <w:name w:val="Style Normal (Web) + 11 pt Underline Char"/>
    <w:link w:val="StyleNormalWeb11ptUnderline"/>
    <w:rsid w:val="00315CDD"/>
    <w:rPr>
      <w:rFonts w:ascii="Arial" w:hAnsi="Arial" w:cs="Arial"/>
      <w:sz w:val="24"/>
    </w:rPr>
  </w:style>
  <w:style w:type="paragraph" w:customStyle="1" w:styleId="StyleCardStyleBlackUnderline">
    <w:name w:val="Style Card Style + Black Underline"/>
    <w:basedOn w:val="Normal"/>
    <w:link w:val="StyleCardStyleBlackUnderlineChar"/>
    <w:qFormat/>
    <w:rsid w:val="00315CDD"/>
    <w:rPr>
      <w:rFonts w:eastAsia="Times New Roman"/>
      <w:color w:val="000000"/>
      <w:u w:val="single"/>
    </w:rPr>
  </w:style>
  <w:style w:type="character" w:customStyle="1" w:styleId="StyleCardStyleBlackUnderlineChar">
    <w:name w:val="Style Card Style + Black Underline Char"/>
    <w:link w:val="StyleCardStyleBlackUnderline"/>
    <w:rsid w:val="00315CDD"/>
    <w:rPr>
      <w:rFonts w:ascii="Calibri" w:eastAsia="Times New Roman" w:hAnsi="Calibri" w:cs="Calibri"/>
      <w:color w:val="000000"/>
      <w:sz w:val="24"/>
      <w:u w:val="single"/>
    </w:rPr>
  </w:style>
  <w:style w:type="character" w:customStyle="1" w:styleId="titles">
    <w:name w:val="titles"/>
    <w:rsid w:val="00315CDD"/>
  </w:style>
  <w:style w:type="character" w:customStyle="1" w:styleId="articletext0">
    <w:name w:val="article_text"/>
    <w:rsid w:val="00315CDD"/>
  </w:style>
  <w:style w:type="paragraph" w:customStyle="1" w:styleId="StyleHeading2LatinArialMT13pt">
    <w:name w:val="Style Heading 2 + (Latin) ArialMT 13 pt"/>
    <w:basedOn w:val="Heading2"/>
    <w:next w:val="Heading2"/>
    <w:uiPriority w:val="99"/>
    <w:qFormat/>
    <w:rsid w:val="00315CDD"/>
    <w:pPr>
      <w:keepLines w:val="0"/>
      <w:pageBreakBefore w:val="0"/>
      <w:jc w:val="left"/>
    </w:pPr>
    <w:rPr>
      <w:rFonts w:eastAsia="SimSun" w:cs="Arial"/>
      <w:b w:val="0"/>
      <w:bCs/>
      <w:iCs/>
      <w:caps/>
      <w:sz w:val="24"/>
      <w:szCs w:val="28"/>
      <w:lang w:eastAsia="zh-CN"/>
    </w:rPr>
  </w:style>
  <w:style w:type="character" w:customStyle="1" w:styleId="contentauthor">
    <w:name w:val="contentauthor"/>
    <w:rsid w:val="00315CDD"/>
  </w:style>
  <w:style w:type="character" w:customStyle="1" w:styleId="subarticleheader">
    <w:name w:val="subarticleheader"/>
    <w:rsid w:val="00315CDD"/>
  </w:style>
  <w:style w:type="paragraph" w:customStyle="1" w:styleId="NotUnderlined">
    <w:name w:val="Not Underlined"/>
    <w:basedOn w:val="Normal"/>
    <w:uiPriority w:val="99"/>
    <w:qFormat/>
    <w:rsid w:val="00315CDD"/>
    <w:rPr>
      <w:rFonts w:ascii="Century Gothic" w:eastAsia="Times New Roman" w:hAnsi="Century Gothic"/>
      <w:sz w:val="16"/>
    </w:rPr>
  </w:style>
  <w:style w:type="character" w:customStyle="1" w:styleId="spelle">
    <w:name w:val="spelle"/>
    <w:rsid w:val="00315CDD"/>
  </w:style>
  <w:style w:type="character" w:customStyle="1" w:styleId="grame">
    <w:name w:val="grame"/>
    <w:rsid w:val="00315CDD"/>
  </w:style>
  <w:style w:type="character" w:customStyle="1" w:styleId="CardStyleChar">
    <w:name w:val="Card Style Char"/>
    <w:link w:val="CardStyle"/>
    <w:rsid w:val="00315CDD"/>
    <w:rPr>
      <w:rFonts w:ascii="Calibri" w:eastAsia="Times New Roman" w:hAnsi="Calibri" w:cs="Calibri"/>
      <w:sz w:val="24"/>
    </w:rPr>
  </w:style>
  <w:style w:type="character" w:customStyle="1" w:styleId="newstitle1">
    <w:name w:val="newstitle1"/>
    <w:rsid w:val="00315CDD"/>
  </w:style>
  <w:style w:type="character" w:customStyle="1" w:styleId="copy">
    <w:name w:val="copy"/>
    <w:rsid w:val="00315CDD"/>
  </w:style>
  <w:style w:type="character" w:customStyle="1" w:styleId="topheadline">
    <w:name w:val="topheadline"/>
    <w:rsid w:val="00315CDD"/>
  </w:style>
  <w:style w:type="paragraph" w:customStyle="1" w:styleId="StylecardThickunderline">
    <w:name w:val="Style card + Thick underline"/>
    <w:basedOn w:val="Normal"/>
    <w:link w:val="StylecardThickunderlineChar"/>
    <w:qFormat/>
    <w:rsid w:val="00315CDD"/>
    <w:pPr>
      <w:ind w:left="288" w:right="288"/>
    </w:pPr>
    <w:rPr>
      <w:rFonts w:eastAsia="SimSun"/>
      <w:u w:val="single"/>
      <w:lang w:eastAsia="zh-CN"/>
    </w:rPr>
  </w:style>
  <w:style w:type="character" w:customStyle="1" w:styleId="StylecardThickunderlineChar">
    <w:name w:val="Style card + Thick underline Char"/>
    <w:link w:val="StylecardThickunderline"/>
    <w:rsid w:val="00315CDD"/>
    <w:rPr>
      <w:rFonts w:ascii="Calibri" w:eastAsia="SimSun" w:hAnsi="Calibri" w:cs="Calibri"/>
      <w:sz w:val="24"/>
      <w:u w:val="single"/>
      <w:lang w:eastAsia="zh-CN"/>
    </w:rPr>
  </w:style>
  <w:style w:type="paragraph" w:customStyle="1" w:styleId="StylecardBoldThickunderline">
    <w:name w:val="Style card + Bold Thick underline"/>
    <w:basedOn w:val="Normal"/>
    <w:link w:val="StylecardBoldThickunderlineChar"/>
    <w:qFormat/>
    <w:rsid w:val="00315CDD"/>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315CDD"/>
    <w:rPr>
      <w:rFonts w:ascii="Calibri" w:eastAsia="SimSun" w:hAnsi="Calibri" w:cs="Calibri"/>
      <w:b/>
      <w:bCs/>
      <w:sz w:val="24"/>
      <w:u w:val="single"/>
      <w:lang w:eastAsia="zh-CN"/>
    </w:rPr>
  </w:style>
  <w:style w:type="character" w:customStyle="1" w:styleId="headline">
    <w:name w:val="headline"/>
    <w:rsid w:val="00315CDD"/>
  </w:style>
  <w:style w:type="character" w:customStyle="1" w:styleId="Stylereduce27pt">
    <w:name w:val="Style reduce2 + 7 pt"/>
    <w:rsid w:val="00315CDD"/>
    <w:rPr>
      <w:rFonts w:ascii="Times New Roman" w:hAnsi="Times New Roman" w:cs="Arial"/>
      <w:color w:val="000000"/>
      <w:sz w:val="14"/>
      <w:szCs w:val="22"/>
    </w:rPr>
  </w:style>
  <w:style w:type="paragraph" w:customStyle="1" w:styleId="BlockHeadings">
    <w:name w:val="Block Headings"/>
    <w:next w:val="Normal"/>
    <w:link w:val="BlockHeadingsChar"/>
    <w:qFormat/>
    <w:rsid w:val="00315CDD"/>
    <w:pPr>
      <w:widowControl w:val="0"/>
      <w:spacing w:after="0" w:line="240" w:lineRule="auto"/>
      <w:jc w:val="center"/>
      <w:outlineLvl w:val="0"/>
    </w:pPr>
    <w:rPr>
      <w:rFonts w:ascii="Times New Roman" w:eastAsia="Times New Roman" w:hAnsi="Times New Roman" w:cs="Times New Roman"/>
      <w:b/>
      <w:sz w:val="36"/>
      <w:szCs w:val="24"/>
      <w:u w:val="single"/>
    </w:rPr>
  </w:style>
  <w:style w:type="character" w:customStyle="1" w:styleId="srtitle">
    <w:name w:val="srtitle"/>
    <w:rsid w:val="00315CDD"/>
  </w:style>
  <w:style w:type="character" w:customStyle="1" w:styleId="st1">
    <w:name w:val="st1"/>
    <w:rsid w:val="00315CDD"/>
  </w:style>
  <w:style w:type="paragraph" w:customStyle="1" w:styleId="CM27">
    <w:name w:val="CM27"/>
    <w:basedOn w:val="Default"/>
    <w:next w:val="Default"/>
    <w:uiPriority w:val="99"/>
    <w:qFormat/>
    <w:rsid w:val="00315CDD"/>
    <w:pPr>
      <w:spacing w:after="200" w:line="276" w:lineRule="auto"/>
    </w:pPr>
    <w:rPr>
      <w:rFonts w:eastAsia="Calibri"/>
      <w:color w:val="auto"/>
      <w:sz w:val="22"/>
    </w:rPr>
  </w:style>
  <w:style w:type="character" w:customStyle="1" w:styleId="caps-label">
    <w:name w:val="caps-label"/>
    <w:rsid w:val="00315CDD"/>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315CDD"/>
    <w:rPr>
      <w:rFonts w:ascii="Garamond" w:hAnsi="Garamond" w:cs="Times New Roman"/>
      <w:sz w:val="20"/>
    </w:rPr>
  </w:style>
  <w:style w:type="character" w:customStyle="1" w:styleId="quotechar">
    <w:name w:val="quotechar"/>
    <w:rsid w:val="00315CDD"/>
  </w:style>
  <w:style w:type="character" w:customStyle="1" w:styleId="boldunderline0">
    <w:name w:val="boldunderline"/>
    <w:rsid w:val="00315CDD"/>
  </w:style>
  <w:style w:type="paragraph" w:customStyle="1" w:styleId="font-null">
    <w:name w:val="font-null"/>
    <w:basedOn w:val="Normal"/>
    <w:uiPriority w:val="99"/>
    <w:qFormat/>
    <w:rsid w:val="00315CDD"/>
    <w:pPr>
      <w:spacing w:before="100" w:beforeAutospacing="1" w:after="100" w:afterAutospacing="1"/>
    </w:pPr>
    <w:rPr>
      <w:rFonts w:eastAsia="Times New Roman"/>
    </w:rPr>
  </w:style>
  <w:style w:type="paragraph" w:customStyle="1" w:styleId="rteindent1">
    <w:name w:val="rteindent1"/>
    <w:basedOn w:val="Normal"/>
    <w:uiPriority w:val="99"/>
    <w:qFormat/>
    <w:rsid w:val="00315CDD"/>
    <w:pPr>
      <w:spacing w:before="100" w:beforeAutospacing="1" w:after="100" w:afterAutospacing="1"/>
    </w:pPr>
    <w:rPr>
      <w:rFonts w:eastAsia="Times New Roman"/>
    </w:rPr>
  </w:style>
  <w:style w:type="character" w:customStyle="1" w:styleId="A8">
    <w:name w:val="A8"/>
    <w:rsid w:val="00315CDD"/>
    <w:rPr>
      <w:rFonts w:cs="Scala"/>
      <w:color w:val="000000"/>
      <w:sz w:val="15"/>
      <w:szCs w:val="15"/>
    </w:rPr>
  </w:style>
  <w:style w:type="paragraph" w:customStyle="1" w:styleId="Pa12">
    <w:name w:val="Pa12"/>
    <w:basedOn w:val="Default"/>
    <w:next w:val="Default"/>
    <w:uiPriority w:val="99"/>
    <w:qFormat/>
    <w:rsid w:val="00315CDD"/>
    <w:pPr>
      <w:spacing w:after="200" w:line="191" w:lineRule="atLeast"/>
    </w:pPr>
    <w:rPr>
      <w:rFonts w:ascii="Scala" w:eastAsia="Calibri" w:hAnsi="Scala"/>
      <w:color w:val="auto"/>
      <w:sz w:val="22"/>
    </w:rPr>
  </w:style>
  <w:style w:type="character" w:customStyle="1" w:styleId="A0">
    <w:name w:val="A0"/>
    <w:uiPriority w:val="99"/>
    <w:rsid w:val="00315CDD"/>
    <w:rPr>
      <w:rFonts w:cs="Scala"/>
      <w:color w:val="000000"/>
      <w:sz w:val="16"/>
      <w:szCs w:val="16"/>
    </w:rPr>
  </w:style>
  <w:style w:type="character" w:customStyle="1" w:styleId="Date11">
    <w:name w:val="Date11"/>
    <w:rsid w:val="00315CDD"/>
  </w:style>
  <w:style w:type="paragraph" w:customStyle="1" w:styleId="introduction">
    <w:name w:val="introduction"/>
    <w:basedOn w:val="Normal"/>
    <w:uiPriority w:val="99"/>
    <w:qFormat/>
    <w:rsid w:val="00315CDD"/>
    <w:pPr>
      <w:spacing w:before="100" w:beforeAutospacing="1" w:after="100" w:afterAutospacing="1"/>
    </w:pPr>
    <w:rPr>
      <w:rFonts w:eastAsia="Times New Roman"/>
    </w:rPr>
  </w:style>
  <w:style w:type="character" w:customStyle="1" w:styleId="Boxout">
    <w:name w:val="Box out"/>
    <w:uiPriority w:val="1"/>
    <w:qFormat/>
    <w:rsid w:val="00315CDD"/>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315CDD"/>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315CDD"/>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315CDD"/>
    <w:pPr>
      <w:spacing w:before="100" w:beforeAutospacing="1" w:after="100" w:afterAutospacing="1"/>
    </w:pPr>
    <w:rPr>
      <w:rFonts w:eastAsia="Times New Roman"/>
    </w:rPr>
  </w:style>
  <w:style w:type="character" w:customStyle="1" w:styleId="metad">
    <w:name w:val="metad"/>
    <w:rsid w:val="00315CDD"/>
  </w:style>
  <w:style w:type="paragraph" w:customStyle="1" w:styleId="class">
    <w:name w:val="class"/>
    <w:basedOn w:val="Normal"/>
    <w:uiPriority w:val="99"/>
    <w:qFormat/>
    <w:rsid w:val="00315CDD"/>
    <w:pPr>
      <w:spacing w:before="100" w:beforeAutospacing="1" w:after="100" w:afterAutospacing="1"/>
    </w:pPr>
    <w:rPr>
      <w:rFonts w:eastAsia="Times New Roman"/>
    </w:rPr>
  </w:style>
  <w:style w:type="character" w:customStyle="1" w:styleId="sifr-alternate">
    <w:name w:val="sifr-alternate"/>
    <w:rsid w:val="00315CDD"/>
  </w:style>
  <w:style w:type="character" w:customStyle="1" w:styleId="justify1">
    <w:name w:val="justify1"/>
    <w:rsid w:val="00315CDD"/>
  </w:style>
  <w:style w:type="character" w:customStyle="1" w:styleId="artbody1">
    <w:name w:val="art_body1"/>
    <w:rsid w:val="00315CDD"/>
    <w:rPr>
      <w:rFonts w:ascii="Arial" w:hAnsi="Arial" w:cs="Arial" w:hint="default"/>
    </w:rPr>
  </w:style>
  <w:style w:type="character" w:customStyle="1" w:styleId="A1">
    <w:name w:val="A1"/>
    <w:uiPriority w:val="99"/>
    <w:rsid w:val="00315CDD"/>
    <w:rPr>
      <w:rFonts w:cs="Book Antiqua"/>
      <w:color w:val="221E1F"/>
      <w:sz w:val="22"/>
      <w:szCs w:val="22"/>
    </w:rPr>
  </w:style>
  <w:style w:type="character" w:customStyle="1" w:styleId="UnderlineStyleChar">
    <w:name w:val="Underline Style Char"/>
    <w:link w:val="UnderlineStyle"/>
    <w:rsid w:val="00315CDD"/>
    <w:rPr>
      <w:rFonts w:ascii="Calibri" w:eastAsia="Times New Roman" w:hAnsi="Calibri" w:cs="Calibri"/>
      <w:b/>
      <w:sz w:val="24"/>
      <w:u w:val="single"/>
    </w:rPr>
  </w:style>
  <w:style w:type="paragraph" w:customStyle="1" w:styleId="blocktitle1">
    <w:name w:val="block title"/>
    <w:basedOn w:val="Normal"/>
    <w:link w:val="blocktitleChar"/>
    <w:qFormat/>
    <w:rsid w:val="00315CDD"/>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315CDD"/>
    <w:rPr>
      <w:rFonts w:ascii="Garamond" w:eastAsia="Calibri" w:hAnsi="Garamond" w:cs="Calibri"/>
      <w:b/>
      <w:caps/>
      <w:sz w:val="28"/>
      <w:lang w:val="x-none" w:eastAsia="x-none"/>
    </w:rPr>
  </w:style>
  <w:style w:type="character" w:customStyle="1" w:styleId="reality">
    <w:name w:val="reality"/>
    <w:rsid w:val="00315CDD"/>
  </w:style>
  <w:style w:type="paragraph" w:customStyle="1" w:styleId="Pa6">
    <w:name w:val="Pa6"/>
    <w:basedOn w:val="Normal"/>
    <w:next w:val="Normal"/>
    <w:uiPriority w:val="99"/>
    <w:qFormat/>
    <w:rsid w:val="00315CDD"/>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315CDD"/>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315CDD"/>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315CDD"/>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315CDD"/>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315CDD"/>
    <w:pPr>
      <w:spacing w:before="100" w:beforeAutospacing="1" w:after="100" w:afterAutospacing="1"/>
    </w:pPr>
    <w:rPr>
      <w:rFonts w:eastAsia="Times New Roman"/>
    </w:rPr>
  </w:style>
  <w:style w:type="character" w:customStyle="1" w:styleId="text2">
    <w:name w:val="text2"/>
    <w:rsid w:val="00315CDD"/>
  </w:style>
  <w:style w:type="character" w:customStyle="1" w:styleId="StyleUnderlineChar2CharChar11pt">
    <w:name w:val="Style Underline Char2 Char Char + 11 pt"/>
    <w:rsid w:val="00315CDD"/>
    <w:rPr>
      <w:rFonts w:ascii="Times New Roman" w:hAnsi="Times New Roman"/>
      <w:sz w:val="20"/>
      <w:u w:val="single"/>
    </w:rPr>
  </w:style>
  <w:style w:type="character" w:customStyle="1" w:styleId="StyleStyleBoldUnderline11pt">
    <w:name w:val="Style Style Bold Underline + 11 pt"/>
    <w:rsid w:val="00315CDD"/>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15CDD"/>
    <w:rPr>
      <w:rFonts w:eastAsia="SimSun"/>
      <w:b/>
      <w:bCs/>
    </w:rPr>
  </w:style>
  <w:style w:type="character" w:customStyle="1" w:styleId="StyleStyle4LatinTimesNewRomanAsianSimSunBoldChar">
    <w:name w:val="Style Style4 + (Latin) Times New Roman (Asian) SimSun Bold Char"/>
    <w:link w:val="StyleStyle4LatinTimesNewRomanAsianSimSunBold"/>
    <w:rsid w:val="00315CDD"/>
    <w:rPr>
      <w:rFonts w:ascii="Calibri" w:eastAsia="SimSun" w:hAnsi="Calibri" w:cs="Calibri"/>
      <w:b/>
      <w:bCs/>
      <w:sz w:val="24"/>
      <w:u w:val="single"/>
    </w:rPr>
  </w:style>
  <w:style w:type="character" w:customStyle="1" w:styleId="articlehead2">
    <w:name w:val="articlehead2"/>
    <w:rsid w:val="00315CDD"/>
  </w:style>
  <w:style w:type="character" w:customStyle="1" w:styleId="pronset">
    <w:name w:val="pronset"/>
    <w:rsid w:val="00315CDD"/>
  </w:style>
  <w:style w:type="character" w:customStyle="1" w:styleId="prondelim">
    <w:name w:val="prondelim"/>
    <w:rsid w:val="00315CDD"/>
  </w:style>
  <w:style w:type="character" w:customStyle="1" w:styleId="prontoggle">
    <w:name w:val="pron_toggle"/>
    <w:rsid w:val="00315CDD"/>
  </w:style>
  <w:style w:type="character" w:customStyle="1" w:styleId="boldface">
    <w:name w:val="boldface"/>
    <w:rsid w:val="00315CDD"/>
  </w:style>
  <w:style w:type="character" w:customStyle="1" w:styleId="secondary-bf">
    <w:name w:val="secondary-bf"/>
    <w:rsid w:val="00315CDD"/>
  </w:style>
  <w:style w:type="character" w:customStyle="1" w:styleId="ColorfulGrid-Accent1Char">
    <w:name w:val="Colorful Grid - Accent 1 Char"/>
    <w:aliases w:val="quote Char"/>
    <w:link w:val="ColorfulGrid-Accent1"/>
    <w:uiPriority w:val="29"/>
    <w:rsid w:val="00315CDD"/>
    <w:rPr>
      <w:rFonts w:ascii="Times New Roman" w:hAnsi="Times New Roman"/>
      <w:iCs/>
      <w:color w:val="000000"/>
      <w:sz w:val="16"/>
    </w:rPr>
  </w:style>
  <w:style w:type="table" w:styleId="ColorfulGrid-Accent1">
    <w:name w:val="Colorful Grid Accent 1"/>
    <w:basedOn w:val="TableNormal"/>
    <w:link w:val="ColorfulGrid-Accent1Char"/>
    <w:uiPriority w:val="29"/>
    <w:rsid w:val="00315CDD"/>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315CDD"/>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315CDD"/>
  </w:style>
  <w:style w:type="character" w:customStyle="1" w:styleId="pg">
    <w:name w:val="pg"/>
    <w:rsid w:val="00315CDD"/>
  </w:style>
  <w:style w:type="character" w:customStyle="1" w:styleId="detailtitle">
    <w:name w:val="detailtitle"/>
    <w:rsid w:val="00315CDD"/>
  </w:style>
  <w:style w:type="character" w:customStyle="1" w:styleId="storydate">
    <w:name w:val="storydate"/>
    <w:rsid w:val="00315CDD"/>
  </w:style>
  <w:style w:type="character" w:customStyle="1" w:styleId="preloadwrap">
    <w:name w:val="preloadwrap"/>
    <w:rsid w:val="00315CDD"/>
  </w:style>
  <w:style w:type="paragraph" w:customStyle="1" w:styleId="summary">
    <w:name w:val="summary"/>
    <w:basedOn w:val="Normal"/>
    <w:uiPriority w:val="99"/>
    <w:qFormat/>
    <w:rsid w:val="00315CDD"/>
    <w:pPr>
      <w:spacing w:before="100" w:beforeAutospacing="1" w:after="100" w:afterAutospacing="1"/>
    </w:pPr>
    <w:rPr>
      <w:rFonts w:eastAsia="Times New Roman"/>
    </w:rPr>
  </w:style>
  <w:style w:type="paragraph" w:customStyle="1" w:styleId="Caption2">
    <w:name w:val="Caption2"/>
    <w:basedOn w:val="Normal"/>
    <w:uiPriority w:val="99"/>
    <w:qFormat/>
    <w:rsid w:val="00315CDD"/>
    <w:pPr>
      <w:spacing w:before="100" w:beforeAutospacing="1" w:after="100" w:afterAutospacing="1"/>
    </w:pPr>
    <w:rPr>
      <w:rFonts w:eastAsia="Times New Roman"/>
    </w:rPr>
  </w:style>
  <w:style w:type="character" w:customStyle="1" w:styleId="creditwrap">
    <w:name w:val="creditwrap"/>
    <w:rsid w:val="00315CDD"/>
  </w:style>
  <w:style w:type="character" w:customStyle="1" w:styleId="DefaultChar1">
    <w:name w:val="Default Char1"/>
    <w:rsid w:val="00315CDD"/>
    <w:rPr>
      <w:noProof w:val="0"/>
      <w:color w:val="000000"/>
      <w:lang w:val="en-US" w:eastAsia="en-US" w:bidi="ar-SA"/>
    </w:rPr>
  </w:style>
  <w:style w:type="paragraph" w:customStyle="1" w:styleId="MTDisplayEquation">
    <w:name w:val="MTDisplayEquation"/>
    <w:basedOn w:val="Normal"/>
    <w:next w:val="Normal"/>
    <w:link w:val="MTDisplayEquationChar"/>
    <w:qFormat/>
    <w:rsid w:val="00315CDD"/>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315CDD"/>
    <w:rPr>
      <w:rFonts w:ascii="Calibri" w:eastAsia="Times New Roman" w:hAnsi="Calibri" w:cs="Calibri"/>
      <w:bCs/>
      <w:sz w:val="24"/>
      <w:lang w:bidi="he-IL"/>
    </w:rPr>
  </w:style>
  <w:style w:type="character" w:customStyle="1" w:styleId="textunderlineChar0">
    <w:name w:val="text underline Char"/>
    <w:rsid w:val="00315CDD"/>
    <w:rPr>
      <w:sz w:val="24"/>
      <w:szCs w:val="22"/>
      <w:u w:val="thick"/>
      <w:lang w:val="en-US" w:eastAsia="en-US" w:bidi="ar-SA"/>
    </w:rPr>
  </w:style>
  <w:style w:type="character" w:customStyle="1" w:styleId="BoldChar">
    <w:name w:val="Bold Char"/>
    <w:rsid w:val="00315CDD"/>
    <w:rPr>
      <w:rFonts w:ascii="Times New Roman" w:eastAsia="Times New Roman" w:hAnsi="Times New Roman"/>
      <w:b/>
      <w:szCs w:val="24"/>
    </w:rPr>
  </w:style>
  <w:style w:type="character" w:customStyle="1" w:styleId="pmterms31">
    <w:name w:val="pmterms31"/>
    <w:rsid w:val="00315CDD"/>
    <w:rPr>
      <w:b/>
      <w:bCs/>
      <w:i w:val="0"/>
      <w:iCs w:val="0"/>
      <w:color w:val="000000"/>
    </w:rPr>
  </w:style>
  <w:style w:type="character" w:customStyle="1" w:styleId="copyrightdescription">
    <w:name w:val="copyrightdescription"/>
    <w:rsid w:val="00315CDD"/>
  </w:style>
  <w:style w:type="paragraph" w:customStyle="1" w:styleId="DebateFile">
    <w:name w:val="Debate File"/>
    <w:basedOn w:val="Normal"/>
    <w:uiPriority w:val="99"/>
    <w:qFormat/>
    <w:rsid w:val="00315CDD"/>
    <w:pPr>
      <w:jc w:val="center"/>
    </w:pPr>
    <w:rPr>
      <w:rFonts w:eastAsia="Times New Roman"/>
      <w:b/>
      <w:sz w:val="28"/>
    </w:rPr>
  </w:style>
  <w:style w:type="character" w:customStyle="1" w:styleId="ft01">
    <w:name w:val="ft01"/>
    <w:rsid w:val="00315CDD"/>
    <w:rPr>
      <w:rFonts w:ascii="Times" w:hAnsi="Times" w:cs="Times" w:hint="default"/>
      <w:color w:val="000000"/>
      <w:sz w:val="14"/>
      <w:szCs w:val="14"/>
    </w:rPr>
  </w:style>
  <w:style w:type="character" w:customStyle="1" w:styleId="ft11">
    <w:name w:val="ft11"/>
    <w:rsid w:val="00315CDD"/>
    <w:rPr>
      <w:rFonts w:ascii="Times" w:hAnsi="Times" w:cs="Times" w:hint="default"/>
      <w:color w:val="000000"/>
      <w:sz w:val="17"/>
      <w:szCs w:val="17"/>
    </w:rPr>
  </w:style>
  <w:style w:type="character" w:customStyle="1" w:styleId="ft21">
    <w:name w:val="ft21"/>
    <w:rsid w:val="00315CDD"/>
    <w:rPr>
      <w:rFonts w:ascii="Times" w:hAnsi="Times" w:cs="Times" w:hint="default"/>
      <w:color w:val="000000"/>
      <w:sz w:val="15"/>
      <w:szCs w:val="15"/>
    </w:rPr>
  </w:style>
  <w:style w:type="character" w:customStyle="1" w:styleId="ft31">
    <w:name w:val="ft31"/>
    <w:rsid w:val="00315CDD"/>
    <w:rPr>
      <w:rFonts w:ascii="Times" w:hAnsi="Times" w:cs="Times" w:hint="default"/>
      <w:color w:val="000000"/>
      <w:sz w:val="15"/>
      <w:szCs w:val="15"/>
    </w:rPr>
  </w:style>
  <w:style w:type="paragraph" w:customStyle="1" w:styleId="Little">
    <w:name w:val="Little"/>
    <w:basedOn w:val="Normal"/>
    <w:next w:val="Normal"/>
    <w:uiPriority w:val="99"/>
    <w:qFormat/>
    <w:rsid w:val="00315CDD"/>
    <w:pPr>
      <w:ind w:left="288"/>
    </w:pPr>
    <w:rPr>
      <w:rFonts w:ascii="Garamond" w:eastAsia="Times New Roman" w:hAnsi="Garamond"/>
      <w:sz w:val="16"/>
    </w:rPr>
  </w:style>
  <w:style w:type="paragraph" w:customStyle="1" w:styleId="AAAcard">
    <w:name w:val="AAAcard"/>
    <w:basedOn w:val="Normal"/>
    <w:link w:val="AAAcardChar"/>
    <w:uiPriority w:val="99"/>
    <w:qFormat/>
    <w:rsid w:val="00315CDD"/>
    <w:pPr>
      <w:ind w:left="288" w:right="288"/>
    </w:pPr>
    <w:rPr>
      <w:rFonts w:eastAsia="Times New Roman"/>
    </w:rPr>
  </w:style>
  <w:style w:type="character" w:customStyle="1" w:styleId="dquo">
    <w:name w:val="dquo"/>
    <w:rsid w:val="00315CDD"/>
  </w:style>
  <w:style w:type="character" w:customStyle="1" w:styleId="caps2">
    <w:name w:val="caps2"/>
    <w:rsid w:val="00315CDD"/>
  </w:style>
  <w:style w:type="character" w:customStyle="1" w:styleId="inside-head">
    <w:name w:val="inside-head"/>
    <w:rsid w:val="00315CDD"/>
  </w:style>
  <w:style w:type="character" w:customStyle="1" w:styleId="CardsFont12ptCharCharCharChar">
    <w:name w:val="Cards + Font: 12 pt Char Char Char Char"/>
    <w:rsid w:val="00315CDD"/>
    <w:rPr>
      <w:sz w:val="24"/>
      <w:szCs w:val="24"/>
      <w:u w:val="thick"/>
      <w:lang w:val="en-US" w:eastAsia="en-US" w:bidi="ar-SA"/>
    </w:rPr>
  </w:style>
  <w:style w:type="character" w:customStyle="1" w:styleId="ccs">
    <w:name w:val="c cs"/>
    <w:rsid w:val="00315CDD"/>
  </w:style>
  <w:style w:type="character" w:customStyle="1" w:styleId="UnderlinedEvChar">
    <w:name w:val="Underlined Ev Char"/>
    <w:link w:val="UnderlinedEv"/>
    <w:rsid w:val="00315CDD"/>
    <w:rPr>
      <w:rFonts w:ascii="Times New Roman" w:eastAsia="Times New Roman" w:hAnsi="Times New Roman"/>
      <w:szCs w:val="24"/>
      <w:u w:val="single"/>
    </w:rPr>
  </w:style>
  <w:style w:type="character" w:customStyle="1" w:styleId="dropshadow">
    <w:name w:val="dropshadow"/>
    <w:rsid w:val="00315CDD"/>
  </w:style>
  <w:style w:type="character" w:customStyle="1" w:styleId="d05ws">
    <w:name w:val="d05ws"/>
    <w:rsid w:val="00315CDD"/>
  </w:style>
  <w:style w:type="character" w:customStyle="1" w:styleId="rzibod">
    <w:name w:val="rzibod"/>
    <w:rsid w:val="00315CDD"/>
  </w:style>
  <w:style w:type="paragraph" w:customStyle="1" w:styleId="Caption3">
    <w:name w:val="Caption3"/>
    <w:basedOn w:val="Normal"/>
    <w:uiPriority w:val="99"/>
    <w:qFormat/>
    <w:rsid w:val="00315CDD"/>
    <w:pPr>
      <w:spacing w:before="100" w:beforeAutospacing="1" w:after="100" w:afterAutospacing="1"/>
    </w:pPr>
    <w:rPr>
      <w:rFonts w:eastAsia="Times New Roman"/>
    </w:rPr>
  </w:style>
  <w:style w:type="character" w:customStyle="1" w:styleId="StyleBold1">
    <w:name w:val="Style Bold1"/>
    <w:rsid w:val="00315CDD"/>
    <w:rPr>
      <w:rFonts w:ascii="Georgia" w:hAnsi="Georgia"/>
      <w:b/>
      <w:bCs/>
      <w:sz w:val="22"/>
    </w:rPr>
  </w:style>
  <w:style w:type="character" w:customStyle="1" w:styleId="headertext">
    <w:name w:val="headertext"/>
    <w:rsid w:val="00315CDD"/>
  </w:style>
  <w:style w:type="paragraph" w:customStyle="1" w:styleId="body-12-5">
    <w:name w:val="body-12-5"/>
    <w:basedOn w:val="Normal"/>
    <w:uiPriority w:val="99"/>
    <w:qFormat/>
    <w:rsid w:val="00315CDD"/>
    <w:pPr>
      <w:spacing w:before="100" w:beforeAutospacing="1" w:after="100" w:afterAutospacing="1"/>
    </w:pPr>
    <w:rPr>
      <w:rFonts w:eastAsia="Times New Roman"/>
    </w:rPr>
  </w:style>
  <w:style w:type="character" w:customStyle="1" w:styleId="endnote-reference">
    <w:name w:val="endnote-reference"/>
    <w:rsid w:val="00315CDD"/>
  </w:style>
  <w:style w:type="character" w:customStyle="1" w:styleId="officialsname">
    <w:name w:val="official_s_name"/>
    <w:rsid w:val="00315CDD"/>
  </w:style>
  <w:style w:type="character" w:customStyle="1" w:styleId="audience">
    <w:name w:val="audience"/>
    <w:rsid w:val="00315CDD"/>
  </w:style>
  <w:style w:type="character" w:customStyle="1" w:styleId="A7">
    <w:name w:val="A7"/>
    <w:uiPriority w:val="99"/>
    <w:rsid w:val="00315CDD"/>
    <w:rPr>
      <w:rFonts w:cs="Myriad Pro"/>
      <w:color w:val="0066B1"/>
      <w:sz w:val="22"/>
      <w:szCs w:val="22"/>
    </w:rPr>
  </w:style>
  <w:style w:type="character" w:customStyle="1" w:styleId="BlockHeadingsChar">
    <w:name w:val="Block Headings Char"/>
    <w:link w:val="BlockHeadings"/>
    <w:rsid w:val="00315CDD"/>
    <w:rPr>
      <w:rFonts w:ascii="Times New Roman" w:eastAsia="Times New Roman" w:hAnsi="Times New Roman" w:cs="Times New Roman"/>
      <w:b/>
      <w:sz w:val="36"/>
      <w:szCs w:val="24"/>
      <w:u w:val="single"/>
    </w:rPr>
  </w:style>
  <w:style w:type="character" w:customStyle="1" w:styleId="normalchar">
    <w:name w:val="normal__char"/>
    <w:rsid w:val="00315CDD"/>
  </w:style>
  <w:style w:type="character" w:customStyle="1" w:styleId="hyperlink002cheading0020100200028block0020title0029char">
    <w:name w:val="hyperlink_002cheading_00201_0020_0028block_0020title_0029__char"/>
    <w:rsid w:val="00315CDD"/>
  </w:style>
  <w:style w:type="character" w:customStyle="1" w:styleId="underline002cstyle0020bold0020underlinechar">
    <w:name w:val="underline_002cstyle_0020bold_0020underline__char"/>
    <w:rsid w:val="00315CDD"/>
  </w:style>
  <w:style w:type="character" w:customStyle="1" w:styleId="copyboldblack">
    <w:name w:val="copyboldblack"/>
    <w:rsid w:val="00315CDD"/>
  </w:style>
  <w:style w:type="character" w:customStyle="1" w:styleId="copybold">
    <w:name w:val="copybold"/>
    <w:rsid w:val="00315CDD"/>
  </w:style>
  <w:style w:type="character" w:customStyle="1" w:styleId="author-date0">
    <w:name w:val="author-date"/>
    <w:rsid w:val="00315CDD"/>
  </w:style>
  <w:style w:type="paragraph" w:customStyle="1" w:styleId="infuse">
    <w:name w:val="infuse"/>
    <w:basedOn w:val="Normal"/>
    <w:uiPriority w:val="99"/>
    <w:qFormat/>
    <w:rsid w:val="00315CDD"/>
    <w:pPr>
      <w:spacing w:before="100" w:beforeAutospacing="1" w:after="100" w:afterAutospacing="1"/>
    </w:pPr>
    <w:rPr>
      <w:rFonts w:eastAsia="Times New Roman"/>
    </w:rPr>
  </w:style>
  <w:style w:type="paragraph" w:customStyle="1" w:styleId="fontreg">
    <w:name w:val="font_reg"/>
    <w:basedOn w:val="Normal"/>
    <w:uiPriority w:val="99"/>
    <w:qFormat/>
    <w:rsid w:val="00315CDD"/>
    <w:pPr>
      <w:spacing w:before="100" w:beforeAutospacing="1" w:after="100" w:afterAutospacing="1"/>
    </w:pPr>
    <w:rPr>
      <w:rFonts w:eastAsia="Times New Roman"/>
    </w:rPr>
  </w:style>
  <w:style w:type="character" w:customStyle="1" w:styleId="yshortcuts">
    <w:name w:val="yshortcuts"/>
    <w:rsid w:val="00315CDD"/>
  </w:style>
  <w:style w:type="character" w:customStyle="1" w:styleId="hidden">
    <w:name w:val="hidden"/>
    <w:rsid w:val="00315CDD"/>
  </w:style>
  <w:style w:type="character" w:customStyle="1" w:styleId="articlebegin">
    <w:name w:val="articlebegin"/>
    <w:rsid w:val="00315CDD"/>
  </w:style>
  <w:style w:type="character" w:customStyle="1" w:styleId="mediaoverlay">
    <w:name w:val="mediaoverlay"/>
    <w:rsid w:val="00315CDD"/>
  </w:style>
  <w:style w:type="paragraph" w:customStyle="1" w:styleId="CITEF3">
    <w:name w:val="CITE F3"/>
    <w:uiPriority w:val="99"/>
    <w:qFormat/>
    <w:rsid w:val="00315CDD"/>
    <w:pPr>
      <w:spacing w:after="0" w:line="240" w:lineRule="auto"/>
    </w:pPr>
    <w:rPr>
      <w:rFonts w:ascii="Georgia" w:eastAsia="SimSun" w:hAnsi="Georgia" w:cs="Times New Roman"/>
      <w:b/>
      <w:sz w:val="24"/>
      <w:szCs w:val="24"/>
      <w:lang w:eastAsia="zh-CN"/>
    </w:rPr>
  </w:style>
  <w:style w:type="character" w:customStyle="1" w:styleId="blogcaption">
    <w:name w:val="blog_caption"/>
    <w:rsid w:val="00315CDD"/>
  </w:style>
  <w:style w:type="paragraph" w:customStyle="1" w:styleId="StyleBoldUnderlineTimesNewRoman">
    <w:name w:val="Style Bold Underline + Times New Roman"/>
    <w:link w:val="StyleBoldUnderlineTimesNewRomanChar"/>
    <w:qFormat/>
    <w:rsid w:val="00315CDD"/>
    <w:pPr>
      <w:spacing w:after="200" w:line="276" w:lineRule="auto"/>
    </w:pPr>
    <w:rPr>
      <w:rFonts w:ascii="Times New Roman Bold" w:eastAsia="Calibri" w:cs="Times New Roman"/>
      <w:b/>
      <w:bCs/>
      <w:u w:val="single"/>
    </w:rPr>
  </w:style>
  <w:style w:type="character" w:customStyle="1" w:styleId="StyleBoldUnderlineTimesNewRomanChar">
    <w:name w:val="Style Bold Underline + Times New Roman Char"/>
    <w:link w:val="StyleBoldUnderlineTimesNewRoman"/>
    <w:rsid w:val="00315CDD"/>
    <w:rPr>
      <w:rFonts w:ascii="Times New Roman Bold" w:eastAsia="Calibri" w:cs="Times New Roman"/>
      <w:b/>
      <w:bCs/>
      <w:u w:val="single"/>
    </w:rPr>
  </w:style>
  <w:style w:type="paragraph" w:customStyle="1" w:styleId="StyleUnderlineTimesNewRoman">
    <w:name w:val="Style Underline + Times New Roman"/>
    <w:link w:val="StyleUnderlineTimesNewRomanChar"/>
    <w:qFormat/>
    <w:rsid w:val="00315CDD"/>
    <w:pPr>
      <w:spacing w:after="200" w:line="240" w:lineRule="auto"/>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315CDD"/>
    <w:rPr>
      <w:rFonts w:ascii="Calibri" w:eastAsia="Calibri" w:hAnsi="Calibri" w:cs="Times New Roman"/>
      <w:sz w:val="20"/>
      <w:szCs w:val="20"/>
      <w:u w:val="single"/>
    </w:rPr>
  </w:style>
  <w:style w:type="character" w:customStyle="1" w:styleId="commnet-abuzz">
    <w:name w:val="commnet-abuzz"/>
    <w:rsid w:val="00315CDD"/>
  </w:style>
  <w:style w:type="character" w:customStyle="1" w:styleId="fbconnectbuttontext">
    <w:name w:val="fbconnectbutton_text"/>
    <w:rsid w:val="00315CDD"/>
  </w:style>
  <w:style w:type="character" w:customStyle="1" w:styleId="fbsharecountinner">
    <w:name w:val="fb_share_count_inner"/>
    <w:rsid w:val="00315CDD"/>
  </w:style>
  <w:style w:type="character" w:customStyle="1" w:styleId="stbuttontext">
    <w:name w:val="stbuttontext"/>
    <w:rsid w:val="00315CDD"/>
  </w:style>
  <w:style w:type="paragraph" w:customStyle="1" w:styleId="hotroute1">
    <w:name w:val="hot route!"/>
    <w:basedOn w:val="Normal"/>
    <w:uiPriority w:val="99"/>
    <w:qFormat/>
    <w:rsid w:val="00315CDD"/>
    <w:pPr>
      <w:ind w:left="144"/>
    </w:pPr>
    <w:rPr>
      <w:rFonts w:ascii="Cambria" w:eastAsia="Calibri" w:hAnsi="Cambria"/>
    </w:rPr>
  </w:style>
  <w:style w:type="character" w:customStyle="1" w:styleId="Highlightedunderline0">
    <w:name w:val="Highlighted underline"/>
    <w:qFormat/>
    <w:rsid w:val="00315CDD"/>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315CDD"/>
  </w:style>
  <w:style w:type="character" w:customStyle="1" w:styleId="Normal2">
    <w:name w:val="Normal2"/>
    <w:rsid w:val="00315CDD"/>
  </w:style>
  <w:style w:type="character" w:customStyle="1" w:styleId="pubdate">
    <w:name w:val="pubdate"/>
    <w:rsid w:val="00315CDD"/>
  </w:style>
  <w:style w:type="numbering" w:customStyle="1" w:styleId="NoList11">
    <w:name w:val="No List11"/>
    <w:next w:val="NoList"/>
    <w:uiPriority w:val="99"/>
    <w:semiHidden/>
    <w:unhideWhenUsed/>
    <w:rsid w:val="00315CDD"/>
  </w:style>
  <w:style w:type="numbering" w:customStyle="1" w:styleId="NoList111">
    <w:name w:val="No List111"/>
    <w:next w:val="NoList"/>
    <w:uiPriority w:val="99"/>
    <w:semiHidden/>
    <w:unhideWhenUsed/>
    <w:rsid w:val="00315CDD"/>
  </w:style>
  <w:style w:type="numbering" w:customStyle="1" w:styleId="NoList1111">
    <w:name w:val="No List1111"/>
    <w:next w:val="NoList"/>
    <w:uiPriority w:val="99"/>
    <w:semiHidden/>
    <w:unhideWhenUsed/>
    <w:rsid w:val="00315CDD"/>
  </w:style>
  <w:style w:type="numbering" w:customStyle="1" w:styleId="NoList11111">
    <w:name w:val="No List11111"/>
    <w:next w:val="NoList"/>
    <w:uiPriority w:val="99"/>
    <w:semiHidden/>
    <w:unhideWhenUsed/>
    <w:rsid w:val="00315CDD"/>
  </w:style>
  <w:style w:type="numbering" w:customStyle="1" w:styleId="NoList111111">
    <w:name w:val="No List111111"/>
    <w:next w:val="NoList"/>
    <w:uiPriority w:val="99"/>
    <w:semiHidden/>
    <w:unhideWhenUsed/>
    <w:rsid w:val="00315CDD"/>
  </w:style>
  <w:style w:type="numbering" w:customStyle="1" w:styleId="NoList1111111">
    <w:name w:val="No List1111111"/>
    <w:next w:val="NoList"/>
    <w:uiPriority w:val="99"/>
    <w:semiHidden/>
    <w:unhideWhenUsed/>
    <w:rsid w:val="00315CDD"/>
  </w:style>
  <w:style w:type="numbering" w:customStyle="1" w:styleId="NoList11111111">
    <w:name w:val="No List11111111"/>
    <w:next w:val="NoList"/>
    <w:uiPriority w:val="99"/>
    <w:semiHidden/>
    <w:unhideWhenUsed/>
    <w:rsid w:val="00315CDD"/>
  </w:style>
  <w:style w:type="numbering" w:customStyle="1" w:styleId="NoList111111111">
    <w:name w:val="No List111111111"/>
    <w:next w:val="NoList"/>
    <w:uiPriority w:val="99"/>
    <w:semiHidden/>
    <w:unhideWhenUsed/>
    <w:rsid w:val="00315CDD"/>
  </w:style>
  <w:style w:type="numbering" w:customStyle="1" w:styleId="NoList1111111111">
    <w:name w:val="No List1111111111"/>
    <w:next w:val="NoList"/>
    <w:uiPriority w:val="99"/>
    <w:semiHidden/>
    <w:unhideWhenUsed/>
    <w:rsid w:val="00315CDD"/>
  </w:style>
  <w:style w:type="numbering" w:customStyle="1" w:styleId="NoList11111111111">
    <w:name w:val="No List11111111111"/>
    <w:next w:val="NoList"/>
    <w:uiPriority w:val="99"/>
    <w:semiHidden/>
    <w:unhideWhenUsed/>
    <w:rsid w:val="00315CDD"/>
  </w:style>
  <w:style w:type="numbering" w:customStyle="1" w:styleId="NoList111111111111">
    <w:name w:val="No List111111111111"/>
    <w:next w:val="NoList"/>
    <w:uiPriority w:val="99"/>
    <w:semiHidden/>
    <w:unhideWhenUsed/>
    <w:rsid w:val="00315CDD"/>
  </w:style>
  <w:style w:type="numbering" w:customStyle="1" w:styleId="NoList1111111111111">
    <w:name w:val="No List1111111111111"/>
    <w:next w:val="NoList"/>
    <w:uiPriority w:val="99"/>
    <w:semiHidden/>
    <w:unhideWhenUsed/>
    <w:rsid w:val="00315CDD"/>
  </w:style>
  <w:style w:type="numbering" w:customStyle="1" w:styleId="NoList11111111111111">
    <w:name w:val="No List11111111111111"/>
    <w:next w:val="NoList"/>
    <w:uiPriority w:val="99"/>
    <w:semiHidden/>
    <w:unhideWhenUsed/>
    <w:rsid w:val="00315CDD"/>
  </w:style>
  <w:style w:type="numbering" w:customStyle="1" w:styleId="NoList111111111111111">
    <w:name w:val="No List111111111111111"/>
    <w:next w:val="NoList"/>
    <w:uiPriority w:val="99"/>
    <w:semiHidden/>
    <w:unhideWhenUsed/>
    <w:rsid w:val="00315CDD"/>
  </w:style>
  <w:style w:type="numbering" w:customStyle="1" w:styleId="NoList1111111111111111">
    <w:name w:val="No List1111111111111111"/>
    <w:next w:val="NoList"/>
    <w:uiPriority w:val="99"/>
    <w:semiHidden/>
    <w:unhideWhenUsed/>
    <w:rsid w:val="00315CDD"/>
  </w:style>
  <w:style w:type="numbering" w:customStyle="1" w:styleId="NoList11111111111111111">
    <w:name w:val="No List11111111111111111"/>
    <w:next w:val="NoList"/>
    <w:uiPriority w:val="99"/>
    <w:semiHidden/>
    <w:unhideWhenUsed/>
    <w:rsid w:val="00315CDD"/>
  </w:style>
  <w:style w:type="paragraph" w:customStyle="1" w:styleId="FreeFormA">
    <w:name w:val="Free Form A"/>
    <w:autoRedefine/>
    <w:uiPriority w:val="99"/>
    <w:qFormat/>
    <w:rsid w:val="00315CDD"/>
    <w:pPr>
      <w:spacing w:after="0" w:line="276" w:lineRule="auto"/>
    </w:pPr>
    <w:rPr>
      <w:rFonts w:ascii="Helvetica" w:eastAsia="ヒラギノ角ゴ Pro W3" w:hAnsi="Helvetica" w:cs="Times New Roman"/>
      <w:color w:val="000000"/>
      <w:sz w:val="24"/>
      <w:lang w:eastAsia="zh-CN" w:bidi="he-IL"/>
    </w:rPr>
  </w:style>
  <w:style w:type="character" w:customStyle="1" w:styleId="grey">
    <w:name w:val="grey"/>
    <w:rsid w:val="00315CDD"/>
  </w:style>
  <w:style w:type="character" w:customStyle="1" w:styleId="postby">
    <w:name w:val="post_by"/>
    <w:rsid w:val="00315CDD"/>
  </w:style>
  <w:style w:type="character" w:customStyle="1" w:styleId="postdate">
    <w:name w:val="post_date"/>
    <w:rsid w:val="00315CDD"/>
  </w:style>
  <w:style w:type="character" w:customStyle="1" w:styleId="bdx">
    <w:name w:val="bdx"/>
    <w:rsid w:val="00315CDD"/>
  </w:style>
  <w:style w:type="character" w:customStyle="1" w:styleId="bdl">
    <w:name w:val="bdl"/>
    <w:rsid w:val="00315CDD"/>
  </w:style>
  <w:style w:type="character" w:customStyle="1" w:styleId="bhl">
    <w:name w:val="bhl"/>
    <w:rsid w:val="00315CDD"/>
  </w:style>
  <w:style w:type="character" w:customStyle="1" w:styleId="CardNotUnderlinedChar1">
    <w:name w:val="Card Not Underlined Char1"/>
    <w:link w:val="CardNotUnderlined"/>
    <w:rsid w:val="00315CDD"/>
    <w:rPr>
      <w:rFonts w:ascii="Bell MT" w:eastAsia="Calibri" w:hAnsi="Bell MT" w:cs="Calibri"/>
      <w:sz w:val="24"/>
      <w:szCs w:val="20"/>
    </w:rPr>
  </w:style>
  <w:style w:type="character" w:customStyle="1" w:styleId="breadcrumbitemcurrent">
    <w:name w:val="breadcrumbitemcurrent"/>
    <w:rsid w:val="00315CDD"/>
  </w:style>
  <w:style w:type="character" w:customStyle="1" w:styleId="bbl">
    <w:name w:val="bbl"/>
    <w:rsid w:val="00315CDD"/>
  </w:style>
  <w:style w:type="character" w:customStyle="1" w:styleId="Date2">
    <w:name w:val="Date2"/>
    <w:rsid w:val="00315CDD"/>
  </w:style>
  <w:style w:type="character" w:customStyle="1" w:styleId="company">
    <w:name w:val="company"/>
    <w:rsid w:val="00315CDD"/>
  </w:style>
  <w:style w:type="character" w:customStyle="1" w:styleId="itxtnewhookspan">
    <w:name w:val="itxtnewhookspan"/>
    <w:rsid w:val="00315CDD"/>
  </w:style>
  <w:style w:type="character" w:customStyle="1" w:styleId="gstxthlt">
    <w:name w:val="gstxt_hlt"/>
    <w:rsid w:val="00315CDD"/>
  </w:style>
  <w:style w:type="paragraph" w:customStyle="1" w:styleId="bodytextfp">
    <w:name w:val="bodytextfp"/>
    <w:basedOn w:val="Normal"/>
    <w:uiPriority w:val="99"/>
    <w:qFormat/>
    <w:rsid w:val="00315CDD"/>
    <w:pPr>
      <w:spacing w:before="100" w:beforeAutospacing="1" w:after="100" w:afterAutospacing="1"/>
    </w:pPr>
    <w:rPr>
      <w:rFonts w:eastAsia="Times New Roman"/>
    </w:rPr>
  </w:style>
  <w:style w:type="character" w:styleId="SubtleEmphasis">
    <w:name w:val="Subtle Emphasis"/>
    <w:uiPriority w:val="19"/>
    <w:qFormat/>
    <w:rsid w:val="00315CDD"/>
    <w:rPr>
      <w:rFonts w:ascii="Georgia" w:hAnsi="Georgia"/>
      <w:i/>
      <w:iCs/>
      <w:color w:val="808080"/>
    </w:rPr>
  </w:style>
  <w:style w:type="character" w:customStyle="1" w:styleId="HotRouteChar0">
    <w:name w:val="Hot Route Char"/>
    <w:link w:val="HotRoute0"/>
    <w:locked/>
    <w:rsid w:val="00315CDD"/>
    <w:rPr>
      <w:rFonts w:ascii="Calibri" w:eastAsia="Cambria" w:hAnsi="Calibri" w:cs="Calibri"/>
      <w:iCs/>
      <w:color w:val="000000"/>
      <w:sz w:val="18"/>
    </w:rPr>
  </w:style>
  <w:style w:type="character" w:customStyle="1" w:styleId="ReallyfuckingsmallChar">
    <w:name w:val="Really fucking small Char"/>
    <w:link w:val="Reallyfuckingsmall"/>
    <w:locked/>
    <w:rsid w:val="00315CDD"/>
    <w:rPr>
      <w:rFonts w:ascii="Times New Roman" w:eastAsia="Times New Roman" w:hAnsi="Times New Roman"/>
      <w:sz w:val="10"/>
    </w:rPr>
  </w:style>
  <w:style w:type="paragraph" w:customStyle="1" w:styleId="Reallyfuckingsmall">
    <w:name w:val="Really fucking small"/>
    <w:basedOn w:val="Normal"/>
    <w:link w:val="ReallyfuckingsmallChar"/>
    <w:qFormat/>
    <w:rsid w:val="00315CDD"/>
    <w:rPr>
      <w:rFonts w:ascii="Times New Roman" w:eastAsia="Times New Roman" w:hAnsi="Times New Roman" w:cstheme="minorBidi"/>
      <w:sz w:val="10"/>
    </w:rPr>
  </w:style>
  <w:style w:type="paragraph" w:customStyle="1" w:styleId="subheader">
    <w:name w:val="subheader"/>
    <w:basedOn w:val="Normal"/>
    <w:uiPriority w:val="99"/>
    <w:qFormat/>
    <w:rsid w:val="00315CDD"/>
    <w:pPr>
      <w:spacing w:before="100" w:beforeAutospacing="1" w:after="100" w:afterAutospacing="1"/>
    </w:pPr>
    <w:rPr>
      <w:rFonts w:eastAsia="Times New Roman"/>
    </w:rPr>
  </w:style>
  <w:style w:type="character" w:customStyle="1" w:styleId="SubtleEmphasis1">
    <w:name w:val="Subtle Emphasis1"/>
    <w:uiPriority w:val="19"/>
    <w:qFormat/>
    <w:rsid w:val="00315CDD"/>
    <w:rPr>
      <w:rFonts w:ascii="Times New Roman" w:hAnsi="Times New Roman"/>
      <w:b/>
      <w:iCs/>
      <w:color w:val="auto"/>
      <w:sz w:val="22"/>
    </w:rPr>
  </w:style>
  <w:style w:type="character" w:customStyle="1" w:styleId="StyleBoldRed">
    <w:name w:val="Style Bold Red"/>
    <w:rsid w:val="00315CDD"/>
    <w:rPr>
      <w:b/>
      <w:bCs/>
      <w:color w:val="auto"/>
    </w:rPr>
  </w:style>
  <w:style w:type="character" w:customStyle="1" w:styleId="StyleTimesNewRoman8pt">
    <w:name w:val="Style Times New Roman 8 pt"/>
    <w:rsid w:val="00315CDD"/>
    <w:rPr>
      <w:rFonts w:ascii="Georgia" w:hAnsi="Georgia"/>
      <w:sz w:val="16"/>
    </w:rPr>
  </w:style>
  <w:style w:type="character" w:customStyle="1" w:styleId="StyleStyle7pt8pt">
    <w:name w:val="Style Style 7 pt + 8 pt"/>
    <w:rsid w:val="00315CDD"/>
    <w:rPr>
      <w:sz w:val="16"/>
    </w:rPr>
  </w:style>
  <w:style w:type="character" w:customStyle="1" w:styleId="StyleStyleThickunderlineBold1">
    <w:name w:val="Style Style Thick underline + Bold1"/>
    <w:rsid w:val="00315CDD"/>
    <w:rPr>
      <w:b/>
      <w:bCs/>
      <w:u w:val="thick"/>
    </w:rPr>
  </w:style>
  <w:style w:type="character" w:customStyle="1" w:styleId="StyleUnderline2">
    <w:name w:val="Style Underline2"/>
    <w:rsid w:val="00315CDD"/>
    <w:rPr>
      <w:u w:val="single"/>
    </w:rPr>
  </w:style>
  <w:style w:type="character" w:customStyle="1" w:styleId="ShrinkText">
    <w:name w:val="Shrink Text"/>
    <w:rsid w:val="00315CDD"/>
    <w:rPr>
      <w:sz w:val="16"/>
    </w:rPr>
  </w:style>
  <w:style w:type="character" w:customStyle="1" w:styleId="smallcaps">
    <w:name w:val="smallcaps"/>
    <w:rsid w:val="00315CDD"/>
  </w:style>
  <w:style w:type="character" w:customStyle="1" w:styleId="goldbldtext">
    <w:name w:val="goldbldtext"/>
    <w:rsid w:val="00315CDD"/>
  </w:style>
  <w:style w:type="character" w:customStyle="1" w:styleId="PageHeaderLine2Char">
    <w:name w:val="PageHeaderLine2 Char"/>
    <w:link w:val="PageHeaderLine2"/>
    <w:rsid w:val="00315CDD"/>
    <w:rPr>
      <w:rFonts w:ascii="Calibri" w:eastAsia="Calibri" w:hAnsi="Calibri" w:cs="Calibri"/>
      <w:b/>
      <w:sz w:val="24"/>
    </w:rPr>
  </w:style>
  <w:style w:type="paragraph" w:customStyle="1" w:styleId="firstletter">
    <w:name w:val="firstletter"/>
    <w:basedOn w:val="Normal"/>
    <w:uiPriority w:val="99"/>
    <w:qFormat/>
    <w:rsid w:val="00315CDD"/>
    <w:pPr>
      <w:spacing w:before="100" w:beforeAutospacing="1" w:after="100" w:afterAutospacing="1"/>
    </w:pPr>
    <w:rPr>
      <w:rFonts w:eastAsia="Times New Roman"/>
    </w:rPr>
  </w:style>
  <w:style w:type="paragraph" w:customStyle="1" w:styleId="more">
    <w:name w:val="more"/>
    <w:basedOn w:val="Normal"/>
    <w:uiPriority w:val="99"/>
    <w:qFormat/>
    <w:rsid w:val="00315CDD"/>
    <w:pPr>
      <w:spacing w:before="100" w:beforeAutospacing="1" w:after="100" w:afterAutospacing="1"/>
    </w:pPr>
    <w:rPr>
      <w:rFonts w:eastAsia="Times New Roman"/>
    </w:rPr>
  </w:style>
  <w:style w:type="character" w:customStyle="1" w:styleId="cardshighlight0">
    <w:name w:val="cardshighlight"/>
    <w:rsid w:val="00315CDD"/>
  </w:style>
  <w:style w:type="character" w:customStyle="1" w:styleId="cardsfont12pt1">
    <w:name w:val="cardsfont12pt"/>
    <w:rsid w:val="00315CDD"/>
  </w:style>
  <w:style w:type="character" w:customStyle="1" w:styleId="ft1">
    <w:name w:val="ft1"/>
    <w:rsid w:val="00315CDD"/>
  </w:style>
  <w:style w:type="character" w:customStyle="1" w:styleId="ft6">
    <w:name w:val="ft6"/>
    <w:rsid w:val="00315CDD"/>
  </w:style>
  <w:style w:type="paragraph" w:customStyle="1" w:styleId="story">
    <w:name w:val="story"/>
    <w:basedOn w:val="Normal"/>
    <w:uiPriority w:val="99"/>
    <w:qFormat/>
    <w:rsid w:val="00315CDD"/>
    <w:pPr>
      <w:spacing w:before="100" w:beforeAutospacing="1" w:after="100" w:afterAutospacing="1"/>
    </w:pPr>
    <w:rPr>
      <w:rFonts w:eastAsia="Times New Roman"/>
    </w:rPr>
  </w:style>
  <w:style w:type="paragraph" w:customStyle="1" w:styleId="H1numbered">
    <w:name w:val="H1 numbered"/>
    <w:basedOn w:val="Normal"/>
    <w:uiPriority w:val="99"/>
    <w:qFormat/>
    <w:rsid w:val="00315CDD"/>
    <w:pPr>
      <w:pageBreakBefore/>
      <w:widowControl w:val="0"/>
      <w:numPr>
        <w:numId w:val="22"/>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720" w:hanging="36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315CDD"/>
    <w:pPr>
      <w:widowControl w:val="0"/>
      <w:numPr>
        <w:ilvl w:val="1"/>
        <w:numId w:val="22"/>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315CDD"/>
  </w:style>
  <w:style w:type="character" w:customStyle="1" w:styleId="backcontent">
    <w:name w:val="backcontent"/>
    <w:rsid w:val="00315CDD"/>
  </w:style>
  <w:style w:type="character" w:customStyle="1" w:styleId="daystmp">
    <w:name w:val="daystmp"/>
    <w:rsid w:val="00315CDD"/>
  </w:style>
  <w:style w:type="paragraph" w:customStyle="1" w:styleId="in">
    <w:name w:val="in"/>
    <w:basedOn w:val="Normal"/>
    <w:uiPriority w:val="99"/>
    <w:qFormat/>
    <w:rsid w:val="00315CDD"/>
    <w:pPr>
      <w:spacing w:before="100" w:beforeAutospacing="1" w:after="100" w:afterAutospacing="1"/>
    </w:pPr>
    <w:rPr>
      <w:rFonts w:eastAsia="Times New Roman"/>
    </w:rPr>
  </w:style>
  <w:style w:type="character" w:customStyle="1" w:styleId="cardsfont12ptchar">
    <w:name w:val="cardsfont12ptchar"/>
    <w:rsid w:val="00315CDD"/>
  </w:style>
  <w:style w:type="paragraph" w:customStyle="1" w:styleId="image-caption">
    <w:name w:val="image-caption"/>
    <w:basedOn w:val="Normal"/>
    <w:uiPriority w:val="99"/>
    <w:qFormat/>
    <w:rsid w:val="00315CDD"/>
    <w:pPr>
      <w:spacing w:before="100" w:beforeAutospacing="1" w:after="100" w:afterAutospacing="1"/>
    </w:pPr>
    <w:rPr>
      <w:rFonts w:eastAsia="Times New Roman"/>
    </w:rPr>
  </w:style>
  <w:style w:type="character" w:customStyle="1" w:styleId="gal">
    <w:name w:val="gal"/>
    <w:rsid w:val="00315CDD"/>
  </w:style>
  <w:style w:type="character" w:customStyle="1" w:styleId="submitted">
    <w:name w:val="submitted"/>
    <w:rsid w:val="00315CDD"/>
  </w:style>
  <w:style w:type="paragraph" w:customStyle="1" w:styleId="imagecontain">
    <w:name w:val="imagecontain"/>
    <w:basedOn w:val="Normal"/>
    <w:uiPriority w:val="99"/>
    <w:qFormat/>
    <w:rsid w:val="00315CDD"/>
    <w:pPr>
      <w:spacing w:before="100" w:beforeAutospacing="1" w:after="100" w:afterAutospacing="1"/>
    </w:pPr>
    <w:rPr>
      <w:rFonts w:eastAsia="Times New Roman"/>
    </w:rPr>
  </w:style>
  <w:style w:type="character" w:customStyle="1" w:styleId="imagedateline">
    <w:name w:val="image_dateline"/>
    <w:rsid w:val="00315CDD"/>
  </w:style>
  <w:style w:type="character" w:customStyle="1" w:styleId="authordatecharchar">
    <w:name w:val="authordatecharchar"/>
    <w:rsid w:val="00315CDD"/>
  </w:style>
  <w:style w:type="character" w:customStyle="1" w:styleId="style1char0">
    <w:name w:val="style1char"/>
    <w:rsid w:val="00315CDD"/>
  </w:style>
  <w:style w:type="character" w:customStyle="1" w:styleId="tagcharchar0">
    <w:name w:val="tagcharchar"/>
    <w:rsid w:val="00315CDD"/>
  </w:style>
  <w:style w:type="character" w:customStyle="1" w:styleId="underlinedcharchar2">
    <w:name w:val="underlinedcharchar"/>
    <w:rsid w:val="00315CDD"/>
  </w:style>
  <w:style w:type="paragraph" w:customStyle="1" w:styleId="CM62">
    <w:name w:val="CM62"/>
    <w:basedOn w:val="Normal"/>
    <w:next w:val="Normal"/>
    <w:uiPriority w:val="99"/>
    <w:qFormat/>
    <w:rsid w:val="00315CDD"/>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315CDD"/>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315CDD"/>
    <w:pPr>
      <w:widowControl w:val="0"/>
      <w:spacing w:after="63"/>
    </w:pPr>
    <w:rPr>
      <w:rFonts w:ascii="Arial" w:hAnsi="Arial"/>
      <w:color w:val="auto"/>
    </w:rPr>
  </w:style>
  <w:style w:type="paragraph" w:customStyle="1" w:styleId="CM35">
    <w:name w:val="CM35"/>
    <w:basedOn w:val="Default"/>
    <w:next w:val="Default"/>
    <w:uiPriority w:val="99"/>
    <w:qFormat/>
    <w:rsid w:val="00315CD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315CDD"/>
    <w:pPr>
      <w:widowControl w:val="0"/>
      <w:spacing w:line="228" w:lineRule="atLeast"/>
    </w:pPr>
    <w:rPr>
      <w:rFonts w:ascii="Showcard Gothic" w:hAnsi="Showcard Gothic"/>
      <w:color w:val="auto"/>
    </w:rPr>
  </w:style>
  <w:style w:type="character" w:customStyle="1" w:styleId="BoxedChar">
    <w:name w:val="Boxed Char"/>
    <w:rsid w:val="00315CDD"/>
    <w:rPr>
      <w:rFonts w:ascii="Arial Narrow" w:hAnsi="Arial Narrow"/>
      <w:b/>
      <w:sz w:val="18"/>
      <w:bdr w:val="single" w:sz="6" w:space="0" w:color="auto"/>
    </w:rPr>
  </w:style>
  <w:style w:type="character" w:customStyle="1" w:styleId="Style11ptUnderline2">
    <w:name w:val="Style 11 pt Underline2"/>
    <w:rsid w:val="00315CDD"/>
    <w:rPr>
      <w:sz w:val="20"/>
      <w:u w:val="single"/>
    </w:rPr>
  </w:style>
  <w:style w:type="character" w:customStyle="1" w:styleId="Style11ptBoldUnderline2">
    <w:name w:val="Style 11 pt Bold Underline2"/>
    <w:rsid w:val="00315CDD"/>
    <w:rPr>
      <w:b/>
      <w:bCs/>
      <w:sz w:val="20"/>
      <w:u w:val="single"/>
    </w:rPr>
  </w:style>
  <w:style w:type="character" w:customStyle="1" w:styleId="nw">
    <w:name w:val="nw"/>
    <w:rsid w:val="00315CDD"/>
  </w:style>
  <w:style w:type="character" w:customStyle="1" w:styleId="Styleunderline11ptBoldBorderSinglesolidlineAuto">
    <w:name w:val="Style underline + 11 pt Bold Border: : (Single solid line Auto ..."/>
    <w:rsid w:val="00315CDD"/>
    <w:rPr>
      <w:b/>
      <w:bCs/>
      <w:sz w:val="20"/>
      <w:u w:val="single"/>
      <w:bdr w:val="single" w:sz="4" w:space="0" w:color="auto"/>
    </w:rPr>
  </w:style>
  <w:style w:type="paragraph" w:customStyle="1" w:styleId="StylecardCharCharChar11pt">
    <w:name w:val="Style card Char Char Char + 11 pt"/>
    <w:link w:val="StylecardCharCharChar11ptChar"/>
    <w:qFormat/>
    <w:rsid w:val="00315CDD"/>
    <w:pPr>
      <w:spacing w:after="200" w:line="240" w:lineRule="auto"/>
      <w:ind w:left="288" w:right="288"/>
    </w:pPr>
    <w:rPr>
      <w:rFonts w:ascii="Calibri" w:eastAsia="Times New Roman" w:hAnsi="Calibri" w:cs="Times New Roman"/>
      <w:sz w:val="20"/>
      <w:szCs w:val="20"/>
    </w:rPr>
  </w:style>
  <w:style w:type="character" w:customStyle="1" w:styleId="cardCharCharCharChar">
    <w:name w:val="card Char Char Char Char"/>
    <w:rsid w:val="00315CDD"/>
    <w:rPr>
      <w:lang w:val="en-US" w:eastAsia="en-US" w:bidi="ar-SA"/>
    </w:rPr>
  </w:style>
  <w:style w:type="character" w:customStyle="1" w:styleId="StylecardCharCharChar11ptChar">
    <w:name w:val="Style card Char Char Char + 11 pt Char"/>
    <w:link w:val="StylecardCharCharChar11pt"/>
    <w:rsid w:val="00315CDD"/>
    <w:rPr>
      <w:rFonts w:ascii="Calibri" w:eastAsia="Times New Roman" w:hAnsi="Calibri" w:cs="Times New Roman"/>
      <w:sz w:val="20"/>
      <w:szCs w:val="20"/>
    </w:rPr>
  </w:style>
  <w:style w:type="paragraph" w:customStyle="1" w:styleId="StyleCards11pt">
    <w:name w:val="Style Cards + 11 pt"/>
    <w:basedOn w:val="Cards"/>
    <w:link w:val="StyleCards11ptChar"/>
    <w:qFormat/>
    <w:rsid w:val="00315CDD"/>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315CDD"/>
    <w:rPr>
      <w:rFonts w:ascii="Georgia" w:eastAsia="Times New Roman" w:hAnsi="Georgia" w:cs="Times New Roman"/>
      <w:szCs w:val="24"/>
      <w:lang w:val="x-none" w:eastAsia="x-none"/>
    </w:rPr>
  </w:style>
  <w:style w:type="paragraph" w:customStyle="1" w:styleId="StyleCards11ptUnderline">
    <w:name w:val="Style Cards + 11 pt Underline"/>
    <w:basedOn w:val="Cards"/>
    <w:link w:val="StyleCards11ptUnderlineChar"/>
    <w:qFormat/>
    <w:rsid w:val="00315CDD"/>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315CDD"/>
    <w:rPr>
      <w:rFonts w:ascii="Georgia" w:eastAsia="Times New Roman" w:hAnsi="Georgia" w:cs="Times New Roman"/>
      <w:szCs w:val="20"/>
      <w:u w:val="single"/>
      <w:lang w:val="x-none" w:eastAsia="x-none"/>
    </w:rPr>
  </w:style>
  <w:style w:type="paragraph" w:customStyle="1" w:styleId="StyleCards11ptBoldUnderline">
    <w:name w:val="Style Cards + 11 pt Bold Underline"/>
    <w:basedOn w:val="Cards"/>
    <w:link w:val="StyleCards11ptBoldUnderlineChar"/>
    <w:qFormat/>
    <w:rsid w:val="00315CDD"/>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315CDD"/>
    <w:rPr>
      <w:rFonts w:ascii="Georgia" w:eastAsia="Times New Roman" w:hAnsi="Georgia" w:cs="Times New Roman"/>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15CDD"/>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315CDD"/>
    <w:rPr>
      <w:rFonts w:ascii="Georgia" w:eastAsia="Times New Roman" w:hAnsi="Georgia" w:cs="Times New Roman"/>
      <w:b/>
      <w:bCs/>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315CDD"/>
    <w:rPr>
      <w:lang w:val="x-none" w:eastAsia="x-none"/>
    </w:rPr>
  </w:style>
  <w:style w:type="character" w:customStyle="1" w:styleId="cardCharCharChar1">
    <w:name w:val="card Char Char Char1"/>
    <w:rsid w:val="00315CDD"/>
    <w:rPr>
      <w:lang w:val="en-US" w:eastAsia="en-US" w:bidi="ar-SA"/>
    </w:rPr>
  </w:style>
  <w:style w:type="character" w:customStyle="1" w:styleId="StylecardCharChar11ptChar">
    <w:name w:val="Style card Char Char + 11 pt Char"/>
    <w:link w:val="StylecardCharChar11pt"/>
    <w:rsid w:val="00315CDD"/>
    <w:rPr>
      <w:rFonts w:ascii="Georgia" w:eastAsia="Times New Roman" w:hAnsi="Georgia"/>
      <w:szCs w:val="20"/>
      <w:lang w:val="x-none" w:eastAsia="x-none"/>
    </w:rPr>
  </w:style>
  <w:style w:type="paragraph" w:customStyle="1" w:styleId="NormalFont">
    <w:name w:val="Normal Font"/>
    <w:link w:val="NormalFontChar"/>
    <w:qFormat/>
    <w:rsid w:val="00315CDD"/>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315CDD"/>
    <w:pPr>
      <w:spacing w:after="200" w:line="240" w:lineRule="auto"/>
    </w:pPr>
    <w:rPr>
      <w:rFonts w:ascii="Times" w:eastAsia="Times New Roman" w:hAnsi="Times" w:cs="Times New Roman"/>
      <w:sz w:val="20"/>
    </w:rPr>
  </w:style>
  <w:style w:type="character" w:customStyle="1" w:styleId="Style11ptThickunderline">
    <w:name w:val="Style 11 pt Thick underline"/>
    <w:rsid w:val="00315CDD"/>
    <w:rPr>
      <w:sz w:val="20"/>
      <w:u w:val="thick"/>
    </w:rPr>
  </w:style>
  <w:style w:type="character" w:customStyle="1" w:styleId="Style11ptBoldThickunderline">
    <w:name w:val="Style 11 pt Bold Thick underline"/>
    <w:rsid w:val="00315CDD"/>
    <w:rPr>
      <w:b/>
      <w:bCs/>
      <w:sz w:val="20"/>
      <w:u w:val="thick"/>
    </w:rPr>
  </w:style>
  <w:style w:type="paragraph" w:customStyle="1" w:styleId="StyleNormalFont11ptUnderline">
    <w:name w:val="Style Normal Font + 11 pt Underline"/>
    <w:basedOn w:val="NormalFont"/>
    <w:link w:val="StyleNormalFont11ptUnderlineChar"/>
    <w:qFormat/>
    <w:rsid w:val="00315CDD"/>
    <w:rPr>
      <w:u w:val="single"/>
      <w:lang w:val="x-none" w:eastAsia="x-none"/>
    </w:rPr>
  </w:style>
  <w:style w:type="character" w:customStyle="1" w:styleId="NormalFontChar">
    <w:name w:val="Normal Font Char"/>
    <w:link w:val="NormalFont"/>
    <w:rsid w:val="00315CDD"/>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315CDD"/>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15CDD"/>
    <w:rPr>
      <w:b/>
      <w:bCs/>
      <w:u w:val="single"/>
      <w:lang w:val="x-none" w:eastAsia="x-none"/>
    </w:rPr>
  </w:style>
  <w:style w:type="character" w:customStyle="1" w:styleId="StyleNormalFont11ptBoldUnderlineChar">
    <w:name w:val="Style Normal Font + 11 pt Bold Underline Char"/>
    <w:link w:val="StyleNormalFont11ptBoldUnderline"/>
    <w:rsid w:val="00315CDD"/>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315CDD"/>
    <w:rPr>
      <w:rFonts w:eastAsia="Times New Roman"/>
      <w:sz w:val="15"/>
    </w:rPr>
  </w:style>
  <w:style w:type="character" w:customStyle="1" w:styleId="authors1">
    <w:name w:val="authors1"/>
    <w:rsid w:val="00315CDD"/>
    <w:rPr>
      <w:rFonts w:ascii="Verdana" w:hAnsi="Verdana" w:hint="default"/>
      <w:b/>
      <w:bCs/>
      <w:color w:val="006699"/>
      <w:sz w:val="20"/>
      <w:szCs w:val="20"/>
    </w:rPr>
  </w:style>
  <w:style w:type="character" w:customStyle="1" w:styleId="headlinesectionlarge">
    <w:name w:val="headline_section_large"/>
    <w:rsid w:val="00315CDD"/>
  </w:style>
  <w:style w:type="paragraph" w:customStyle="1" w:styleId="formatvorlage2">
    <w:name w:val="formatvorlage2"/>
    <w:basedOn w:val="Normal"/>
    <w:uiPriority w:val="99"/>
    <w:qFormat/>
    <w:rsid w:val="00315CDD"/>
    <w:pPr>
      <w:spacing w:before="100" w:beforeAutospacing="1" w:after="100" w:afterAutospacing="1"/>
    </w:pPr>
    <w:rPr>
      <w:rFonts w:eastAsia="Calibri"/>
    </w:rPr>
  </w:style>
  <w:style w:type="character" w:customStyle="1" w:styleId="Styleunderline11ptBlack">
    <w:name w:val="Style underline + 11 pt Black"/>
    <w:rsid w:val="00315CDD"/>
    <w:rPr>
      <w:color w:val="000000"/>
      <w:sz w:val="20"/>
      <w:u w:val="single"/>
    </w:rPr>
  </w:style>
  <w:style w:type="character" w:customStyle="1" w:styleId="Styleunderline11ptBoldBlack">
    <w:name w:val="Style underline + 11 pt Bold Black"/>
    <w:rsid w:val="00315CDD"/>
    <w:rPr>
      <w:b/>
      <w:bCs/>
      <w:color w:val="000000"/>
      <w:sz w:val="20"/>
      <w:u w:val="single"/>
    </w:rPr>
  </w:style>
  <w:style w:type="paragraph" w:customStyle="1" w:styleId="StyleTitle11ptNotBold">
    <w:name w:val="Style Title + 11 pt Not Bold"/>
    <w:basedOn w:val="Title"/>
    <w:link w:val="StyleTitle11ptNotBoldChar"/>
    <w:qFormat/>
    <w:rsid w:val="00315CDD"/>
    <w:pPr>
      <w:jc w:val="center"/>
      <w:outlineLvl w:val="9"/>
    </w:pPr>
    <w:rPr>
      <w:rFonts w:ascii="Georgia" w:eastAsia="Times New Roman" w:hAnsi="Georgia"/>
      <w:b/>
      <w:sz w:val="22"/>
      <w:lang w:val="x-none" w:eastAsia="x-none"/>
    </w:rPr>
  </w:style>
  <w:style w:type="character" w:customStyle="1" w:styleId="StyleTitle11ptNotBoldChar">
    <w:name w:val="Style Title + 11 pt Not Bold Char"/>
    <w:link w:val="StyleTitle11ptNotBold"/>
    <w:rsid w:val="00315CDD"/>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315CDD"/>
    <w:pPr>
      <w:jc w:val="center"/>
      <w:outlineLvl w:val="9"/>
    </w:pPr>
    <w:rPr>
      <w:rFonts w:ascii="Georgia" w:eastAsia="Times New Roman" w:hAnsi="Georgia"/>
      <w:sz w:val="22"/>
      <w:lang w:val="x-none" w:eastAsia="x-none"/>
    </w:rPr>
  </w:style>
  <w:style w:type="character" w:customStyle="1" w:styleId="StyleTitle11ptNotBoldNounderlineChar">
    <w:name w:val="Style Title + 11 pt Not Bold No underline Char"/>
    <w:link w:val="StyleTitle11ptNotBoldNounderline"/>
    <w:rsid w:val="00315CDD"/>
    <w:rPr>
      <w:rFonts w:ascii="Georgia" w:eastAsia="Times New Roman" w:hAnsi="Georgia"/>
      <w:u w:val="single"/>
      <w:lang w:val="x-none" w:eastAsia="x-none"/>
    </w:rPr>
  </w:style>
  <w:style w:type="character" w:customStyle="1" w:styleId="Style11ptBoldBlackUnderline">
    <w:name w:val="Style 11 pt Bold Black Underline"/>
    <w:rsid w:val="00315CDD"/>
    <w:rPr>
      <w:b/>
      <w:bCs/>
      <w:color w:val="000000"/>
      <w:sz w:val="20"/>
      <w:u w:val="single"/>
    </w:rPr>
  </w:style>
  <w:style w:type="character" w:customStyle="1" w:styleId="Style11ptBoldBlackUnderlineBorderSinglesolidline">
    <w:name w:val="Style 11 pt Bold Black Underline Border: : (Single solid line ..."/>
    <w:rsid w:val="00315CDD"/>
    <w:rPr>
      <w:b/>
      <w:bCs/>
      <w:color w:val="000000"/>
      <w:sz w:val="20"/>
      <w:u w:val="single"/>
      <w:bdr w:val="single" w:sz="4" w:space="0" w:color="auto"/>
    </w:rPr>
  </w:style>
  <w:style w:type="character" w:customStyle="1" w:styleId="StyleLatinMeridien-Italic11ptItalicUnderline">
    <w:name w:val="Style (Latin) Meridien-Italic 11 pt Italic Underline"/>
    <w:rsid w:val="00315CDD"/>
    <w:rPr>
      <w:rFonts w:ascii="Meridien-Italic" w:hAnsi="Meridien-Italic"/>
      <w:i/>
      <w:iCs/>
      <w:sz w:val="20"/>
      <w:u w:val="single"/>
    </w:rPr>
  </w:style>
  <w:style w:type="character" w:customStyle="1" w:styleId="Citation-AuthorDate">
    <w:name w:val="Citation - Author/Date"/>
    <w:rsid w:val="00315CDD"/>
    <w:rPr>
      <w:b/>
      <w:bCs w:val="0"/>
      <w:smallCaps/>
      <w:sz w:val="24"/>
      <w:u w:val="single"/>
    </w:rPr>
  </w:style>
  <w:style w:type="paragraph" w:customStyle="1" w:styleId="HotRouteCharCharCharCharChar">
    <w:name w:val="Hot Route! Char Char Char Char Char"/>
    <w:basedOn w:val="Normal"/>
    <w:link w:val="HotRouteCharCharCharCharCharChar"/>
    <w:qFormat/>
    <w:rsid w:val="00315CDD"/>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315CDD"/>
    <w:rPr>
      <w:rFonts w:ascii="Calibri" w:eastAsia="Times New Roman" w:hAnsi="Calibri" w:cs="Calibri"/>
      <w:sz w:val="24"/>
      <w:lang w:val="x-none" w:eastAsia="x-none"/>
    </w:rPr>
  </w:style>
  <w:style w:type="character" w:customStyle="1" w:styleId="underlinestylechar0">
    <w:name w:val="underlinestylechar"/>
    <w:rsid w:val="00315CDD"/>
  </w:style>
  <w:style w:type="character" w:customStyle="1" w:styleId="highlight">
    <w:name w:val="highlight"/>
    <w:rsid w:val="00315CDD"/>
  </w:style>
  <w:style w:type="character" w:customStyle="1" w:styleId="BlockHeaderHiddenChar">
    <w:name w:val="Block Header Hidden Char"/>
    <w:link w:val="BlockHeaderHidden"/>
    <w:locked/>
    <w:rsid w:val="00315CDD"/>
    <w:rPr>
      <w:rFonts w:ascii="Georgia" w:eastAsia="Times New Roman" w:hAnsi="Georgia" w:cs="Times New Roman"/>
      <w:b/>
      <w:bCs/>
      <w:sz w:val="32"/>
      <w:szCs w:val="26"/>
      <w:u w:val="single"/>
    </w:rPr>
  </w:style>
  <w:style w:type="character" w:customStyle="1" w:styleId="DottedUnderline0">
    <w:name w:val="Dotted Underline"/>
    <w:rsid w:val="00315CDD"/>
    <w:rPr>
      <w:rFonts w:ascii="Times New Roman" w:hAnsi="Times New Roman" w:cs="Times New Roman" w:hint="default"/>
      <w:sz w:val="20"/>
      <w:u w:val="dottedHeavy"/>
    </w:rPr>
  </w:style>
  <w:style w:type="character" w:customStyle="1" w:styleId="CardsFont6ptCharChar">
    <w:name w:val="Cards + Font: 6 pt Char Char"/>
    <w:rsid w:val="00315CDD"/>
    <w:rPr>
      <w:sz w:val="8"/>
      <w:lang w:val="en-US" w:eastAsia="en-US" w:bidi="ar-SA"/>
    </w:rPr>
  </w:style>
  <w:style w:type="character" w:customStyle="1" w:styleId="titleauthoretc">
    <w:name w:val="titleauthoretc"/>
    <w:rsid w:val="00315CDD"/>
  </w:style>
  <w:style w:type="paragraph" w:customStyle="1" w:styleId="deck">
    <w:name w:val="deck"/>
    <w:basedOn w:val="Normal"/>
    <w:uiPriority w:val="99"/>
    <w:qFormat/>
    <w:rsid w:val="00315CDD"/>
    <w:pPr>
      <w:spacing w:before="100" w:beforeAutospacing="1" w:after="100" w:afterAutospacing="1"/>
    </w:pPr>
    <w:rPr>
      <w:rFonts w:eastAsia="Times New Roman"/>
    </w:rPr>
  </w:style>
  <w:style w:type="paragraph" w:customStyle="1" w:styleId="i1">
    <w:name w:val="i1"/>
    <w:basedOn w:val="Normal"/>
    <w:uiPriority w:val="99"/>
    <w:qFormat/>
    <w:rsid w:val="00315CDD"/>
    <w:pPr>
      <w:spacing w:before="100" w:beforeAutospacing="1" w:after="100" w:afterAutospacing="1"/>
    </w:pPr>
    <w:rPr>
      <w:rFonts w:eastAsia="Times New Roman"/>
    </w:rPr>
  </w:style>
  <w:style w:type="paragraph" w:customStyle="1" w:styleId="question">
    <w:name w:val="question"/>
    <w:basedOn w:val="Normal"/>
    <w:uiPriority w:val="99"/>
    <w:qFormat/>
    <w:rsid w:val="00315CDD"/>
    <w:pPr>
      <w:spacing w:before="100" w:beforeAutospacing="1" w:after="100" w:afterAutospacing="1"/>
    </w:pPr>
    <w:rPr>
      <w:rFonts w:eastAsia="Times New Roman"/>
    </w:rPr>
  </w:style>
  <w:style w:type="paragraph" w:customStyle="1" w:styleId="bodycopy">
    <w:name w:val="bodycopy"/>
    <w:basedOn w:val="Normal"/>
    <w:uiPriority w:val="99"/>
    <w:qFormat/>
    <w:rsid w:val="00315CDD"/>
    <w:pPr>
      <w:spacing w:before="100" w:beforeAutospacing="1" w:after="100" w:afterAutospacing="1"/>
    </w:pPr>
    <w:rPr>
      <w:rFonts w:eastAsia="Times New Roman"/>
    </w:rPr>
  </w:style>
  <w:style w:type="character" w:customStyle="1" w:styleId="labeltext">
    <w:name w:val="labeltext"/>
    <w:rsid w:val="00315CDD"/>
  </w:style>
  <w:style w:type="character" w:customStyle="1" w:styleId="viewlink">
    <w:name w:val="viewlink"/>
    <w:rsid w:val="00315CDD"/>
  </w:style>
  <w:style w:type="character" w:customStyle="1" w:styleId="share">
    <w:name w:val="share"/>
    <w:rsid w:val="00315CDD"/>
  </w:style>
  <w:style w:type="character" w:customStyle="1" w:styleId="inlinkchart">
    <w:name w:val="inlink_chart"/>
    <w:rsid w:val="00315CDD"/>
  </w:style>
  <w:style w:type="character" w:customStyle="1" w:styleId="underLight">
    <w:name w:val="underLight"/>
    <w:uiPriority w:val="1"/>
    <w:qFormat/>
    <w:rsid w:val="00315CD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15CDD"/>
  </w:style>
  <w:style w:type="character" w:customStyle="1" w:styleId="author-rss">
    <w:name w:val="author-rss"/>
    <w:rsid w:val="00315CDD"/>
  </w:style>
  <w:style w:type="character" w:customStyle="1" w:styleId="fbsharecountwrapper">
    <w:name w:val="fb_share_count_wrapper"/>
    <w:rsid w:val="00315CDD"/>
  </w:style>
  <w:style w:type="character" w:customStyle="1" w:styleId="fbbuttontext">
    <w:name w:val="fb_button_text"/>
    <w:rsid w:val="00315CDD"/>
  </w:style>
  <w:style w:type="character" w:customStyle="1" w:styleId="hw">
    <w:name w:val="hw"/>
    <w:rsid w:val="00315CDD"/>
  </w:style>
  <w:style w:type="character" w:customStyle="1" w:styleId="linktotop">
    <w:name w:val="linktotop"/>
    <w:rsid w:val="00315CDD"/>
  </w:style>
  <w:style w:type="character" w:customStyle="1" w:styleId="maintextbldleft">
    <w:name w:val="maintextbldleft"/>
    <w:rsid w:val="00315CDD"/>
  </w:style>
  <w:style w:type="character" w:customStyle="1" w:styleId="maintextleft">
    <w:name w:val="maintextleft"/>
    <w:rsid w:val="00315CDD"/>
  </w:style>
  <w:style w:type="character" w:customStyle="1" w:styleId="descriptionstyle1block">
    <w:name w:val="description style1 block"/>
    <w:rsid w:val="00315CDD"/>
  </w:style>
  <w:style w:type="paragraph" w:customStyle="1" w:styleId="Fifth">
    <w:name w:val="Fifth"/>
    <w:basedOn w:val="Normal"/>
    <w:link w:val="FifthChar"/>
    <w:uiPriority w:val="99"/>
    <w:qFormat/>
    <w:rsid w:val="00315CDD"/>
    <w:rPr>
      <w:rFonts w:eastAsia="Calibri"/>
    </w:rPr>
  </w:style>
  <w:style w:type="character" w:customStyle="1" w:styleId="gutter-right-1">
    <w:name w:val="gutter-right-1"/>
    <w:basedOn w:val="DefaultParagraphFont"/>
    <w:rsid w:val="00315CDD"/>
  </w:style>
  <w:style w:type="character" w:customStyle="1" w:styleId="ssl3">
    <w:name w:val="ss_l3"/>
    <w:rsid w:val="00315CDD"/>
  </w:style>
  <w:style w:type="paragraph" w:customStyle="1" w:styleId="NoteLevel22">
    <w:name w:val="Note Level 22"/>
    <w:basedOn w:val="Normal"/>
    <w:next w:val="Normal"/>
    <w:uiPriority w:val="99"/>
    <w:qFormat/>
    <w:rsid w:val="00315CDD"/>
    <w:pPr>
      <w:keepNext/>
      <w:ind w:left="288" w:right="288"/>
    </w:pPr>
    <w:rPr>
      <w:rFonts w:eastAsia="MS Gothic"/>
      <w:szCs w:val="20"/>
    </w:rPr>
  </w:style>
  <w:style w:type="paragraph" w:customStyle="1" w:styleId="wp-caption-text">
    <w:name w:val="wp-caption-text"/>
    <w:basedOn w:val="Normal"/>
    <w:uiPriority w:val="99"/>
    <w:qFormat/>
    <w:rsid w:val="00315CDD"/>
    <w:pPr>
      <w:spacing w:before="100" w:beforeAutospacing="1" w:after="100" w:afterAutospacing="1"/>
    </w:pPr>
    <w:rPr>
      <w:rFonts w:eastAsia="Times New Roman"/>
    </w:rPr>
  </w:style>
  <w:style w:type="character" w:customStyle="1" w:styleId="Mention1">
    <w:name w:val="Mention1"/>
    <w:basedOn w:val="DefaultParagraphFont"/>
    <w:uiPriority w:val="99"/>
    <w:semiHidden/>
    <w:unhideWhenUsed/>
    <w:rsid w:val="00315CDD"/>
    <w:rPr>
      <w:color w:val="2B579A"/>
      <w:shd w:val="clear" w:color="auto" w:fill="E6E6E6"/>
    </w:rPr>
  </w:style>
  <w:style w:type="paragraph" w:customStyle="1" w:styleId="svarticle">
    <w:name w:val="svarticle"/>
    <w:basedOn w:val="Normal"/>
    <w:uiPriority w:val="99"/>
    <w:qFormat/>
    <w:rsid w:val="00315CDD"/>
    <w:pPr>
      <w:spacing w:before="100" w:beforeAutospacing="1" w:after="100" w:afterAutospacing="1"/>
    </w:pPr>
    <w:rPr>
      <w:rFonts w:eastAsia="Times New Roman"/>
    </w:rPr>
  </w:style>
  <w:style w:type="character" w:customStyle="1" w:styleId="FontStyle39">
    <w:name w:val="Font Style39"/>
    <w:uiPriority w:val="99"/>
    <w:rsid w:val="00315CDD"/>
    <w:rPr>
      <w:rFonts w:ascii="Constantia" w:hAnsi="Constantia" w:cs="Constantia" w:hint="default"/>
      <w:b/>
      <w:bCs/>
      <w:sz w:val="18"/>
      <w:szCs w:val="18"/>
    </w:rPr>
  </w:style>
  <w:style w:type="character" w:customStyle="1" w:styleId="6">
    <w:name w:val="6"/>
    <w:rsid w:val="00315CDD"/>
    <w:rPr>
      <w:rFonts w:ascii="Arial" w:hAnsi="Arial" w:cs="Arial" w:hint="default"/>
      <w:bCs/>
      <w:sz w:val="20"/>
      <w:u w:val="single"/>
      <w:lang w:val="en-US" w:eastAsia="en-US" w:bidi="ar-SA"/>
    </w:rPr>
  </w:style>
  <w:style w:type="character" w:customStyle="1" w:styleId="CharChar4">
    <w:name w:val="Char Char4"/>
    <w:rsid w:val="00315CDD"/>
    <w:rPr>
      <w:szCs w:val="24"/>
      <w:lang w:eastAsia="zh-CN"/>
    </w:rPr>
  </w:style>
  <w:style w:type="character" w:customStyle="1" w:styleId="BodyTextFirstIndentChar1">
    <w:name w:val="Body Text First Indent Char1"/>
    <w:basedOn w:val="BodyTextChar"/>
    <w:rsid w:val="00315CDD"/>
    <w:rPr>
      <w:rFonts w:ascii="Times New Roman" w:eastAsia="Calibri" w:hAnsi="Times New Roman" w:cs="Times New Roman"/>
      <w:sz w:val="16"/>
      <w:szCs w:val="24"/>
    </w:rPr>
  </w:style>
  <w:style w:type="character" w:customStyle="1" w:styleId="Header11">
    <w:name w:val="Header11"/>
    <w:rsid w:val="00315CDD"/>
  </w:style>
  <w:style w:type="paragraph" w:customStyle="1" w:styleId="canvas-atom">
    <w:name w:val="canvas-atom"/>
    <w:basedOn w:val="Normal"/>
    <w:uiPriority w:val="99"/>
    <w:qFormat/>
    <w:rsid w:val="00315CDD"/>
    <w:pPr>
      <w:spacing w:before="100" w:beforeAutospacing="1" w:after="100" w:afterAutospacing="1"/>
    </w:pPr>
  </w:style>
  <w:style w:type="character" w:customStyle="1" w:styleId="posa">
    <w:name w:val="pos(a)"/>
    <w:basedOn w:val="DefaultParagraphFont"/>
    <w:rsid w:val="00315CDD"/>
  </w:style>
  <w:style w:type="character" w:customStyle="1" w:styleId="u-hiddeninnarrowenv">
    <w:name w:val="u-hiddeninnarrowenv"/>
    <w:basedOn w:val="DefaultParagraphFont"/>
    <w:rsid w:val="00315CDD"/>
  </w:style>
  <w:style w:type="character" w:customStyle="1" w:styleId="followbutton-bird">
    <w:name w:val="followbutton-bird"/>
    <w:basedOn w:val="DefaultParagraphFont"/>
    <w:rsid w:val="00315CDD"/>
  </w:style>
  <w:style w:type="character" w:customStyle="1" w:styleId="tweetauthor-name">
    <w:name w:val="tweetauthor-name"/>
    <w:basedOn w:val="DefaultParagraphFont"/>
    <w:rsid w:val="00315CDD"/>
  </w:style>
  <w:style w:type="character" w:customStyle="1" w:styleId="tweetauthor-verifiedbadge">
    <w:name w:val="tweetauthor-verifiedbadge"/>
    <w:basedOn w:val="DefaultParagraphFont"/>
    <w:rsid w:val="00315CDD"/>
  </w:style>
  <w:style w:type="character" w:customStyle="1" w:styleId="tweetauthor-screenname">
    <w:name w:val="tweetauthor-screenname"/>
    <w:basedOn w:val="DefaultParagraphFont"/>
    <w:rsid w:val="00315CDD"/>
  </w:style>
  <w:style w:type="paragraph" w:customStyle="1" w:styleId="tweet-text">
    <w:name w:val="tweet-text"/>
    <w:basedOn w:val="Normal"/>
    <w:uiPriority w:val="99"/>
    <w:qFormat/>
    <w:rsid w:val="00315CDD"/>
    <w:pPr>
      <w:spacing w:before="100" w:beforeAutospacing="1" w:after="100" w:afterAutospacing="1"/>
    </w:pPr>
  </w:style>
  <w:style w:type="character" w:customStyle="1" w:styleId="u-hiddenvisually">
    <w:name w:val="u-hiddenvisually"/>
    <w:basedOn w:val="DefaultParagraphFont"/>
    <w:rsid w:val="00315CDD"/>
  </w:style>
  <w:style w:type="character" w:customStyle="1" w:styleId="tweetaction-stat">
    <w:name w:val="tweetaction-stat"/>
    <w:basedOn w:val="DefaultParagraphFont"/>
    <w:rsid w:val="00315CDD"/>
  </w:style>
  <w:style w:type="character" w:customStyle="1" w:styleId="related">
    <w:name w:val="related"/>
    <w:basedOn w:val="DefaultParagraphFont"/>
    <w:rsid w:val="00315CDD"/>
  </w:style>
  <w:style w:type="character" w:customStyle="1" w:styleId="related-content">
    <w:name w:val="related-content"/>
    <w:basedOn w:val="DefaultParagraphFont"/>
    <w:rsid w:val="00315CDD"/>
  </w:style>
  <w:style w:type="character" w:customStyle="1" w:styleId="name-of-author">
    <w:name w:val="name-of-author"/>
    <w:basedOn w:val="DefaultParagraphFont"/>
    <w:rsid w:val="00315CDD"/>
  </w:style>
  <w:style w:type="character" w:customStyle="1" w:styleId="first-name">
    <w:name w:val="first-name"/>
    <w:basedOn w:val="DefaultParagraphFont"/>
    <w:rsid w:val="00315CDD"/>
  </w:style>
  <w:style w:type="character" w:customStyle="1" w:styleId="last-name">
    <w:name w:val="last-name"/>
    <w:basedOn w:val="DefaultParagraphFont"/>
    <w:rsid w:val="00315CDD"/>
  </w:style>
  <w:style w:type="paragraph" w:customStyle="1" w:styleId="description">
    <w:name w:val="description"/>
    <w:basedOn w:val="Normal"/>
    <w:uiPriority w:val="99"/>
    <w:qFormat/>
    <w:rsid w:val="00315CDD"/>
    <w:pPr>
      <w:spacing w:before="100" w:beforeAutospacing="1" w:after="100" w:afterAutospacing="1"/>
    </w:pPr>
  </w:style>
  <w:style w:type="paragraph" w:customStyle="1" w:styleId="graf">
    <w:name w:val="graf"/>
    <w:basedOn w:val="Normal"/>
    <w:uiPriority w:val="99"/>
    <w:qFormat/>
    <w:rsid w:val="00315CDD"/>
    <w:pPr>
      <w:spacing w:before="100" w:beforeAutospacing="1" w:after="100" w:afterAutospacing="1"/>
    </w:pPr>
  </w:style>
  <w:style w:type="character" w:customStyle="1" w:styleId="caption10">
    <w:name w:val="caption1"/>
    <w:basedOn w:val="DefaultParagraphFont"/>
    <w:rsid w:val="00315CDD"/>
  </w:style>
  <w:style w:type="paragraph" w:customStyle="1" w:styleId="column">
    <w:name w:val="column"/>
    <w:basedOn w:val="Normal"/>
    <w:uiPriority w:val="99"/>
    <w:qFormat/>
    <w:rsid w:val="00315CDD"/>
    <w:pPr>
      <w:spacing w:before="100" w:beforeAutospacing="1" w:after="100" w:afterAutospacing="1"/>
    </w:pPr>
  </w:style>
  <w:style w:type="paragraph" w:customStyle="1" w:styleId="recirc-container">
    <w:name w:val="recirc-container"/>
    <w:basedOn w:val="Normal"/>
    <w:uiPriority w:val="99"/>
    <w:qFormat/>
    <w:rsid w:val="00315CDD"/>
    <w:pPr>
      <w:spacing w:before="100" w:beforeAutospacing="1" w:after="100" w:afterAutospacing="1"/>
    </w:pPr>
  </w:style>
  <w:style w:type="character" w:customStyle="1" w:styleId="recirc-text">
    <w:name w:val="&quot;recirc-text”"/>
    <w:basedOn w:val="DefaultParagraphFont"/>
    <w:rsid w:val="00315CDD"/>
  </w:style>
  <w:style w:type="character" w:customStyle="1" w:styleId="video-icon">
    <w:name w:val="video-icon"/>
    <w:basedOn w:val="DefaultParagraphFont"/>
    <w:rsid w:val="00315CDD"/>
  </w:style>
  <w:style w:type="paragraph" w:customStyle="1" w:styleId="selectionshareable">
    <w:name w:val="selectionshareable"/>
    <w:basedOn w:val="Normal"/>
    <w:uiPriority w:val="99"/>
    <w:qFormat/>
    <w:rsid w:val="00315CDD"/>
    <w:pPr>
      <w:spacing w:before="100" w:beforeAutospacing="1" w:after="100" w:afterAutospacing="1"/>
    </w:pPr>
  </w:style>
  <w:style w:type="character" w:customStyle="1" w:styleId="powa-shot-play-btn-text">
    <w:name w:val="powa-shot-play-btn-text"/>
    <w:basedOn w:val="DefaultParagraphFont"/>
    <w:rsid w:val="00315CDD"/>
  </w:style>
  <w:style w:type="character" w:customStyle="1" w:styleId="powa-shot-click">
    <w:name w:val="powa-shot-click"/>
    <w:basedOn w:val="DefaultParagraphFont"/>
    <w:rsid w:val="00315CDD"/>
  </w:style>
  <w:style w:type="character" w:customStyle="1" w:styleId="wpv-blurb">
    <w:name w:val="wpv-blurb"/>
    <w:basedOn w:val="DefaultParagraphFont"/>
    <w:rsid w:val="00315CDD"/>
  </w:style>
  <w:style w:type="paragraph" w:customStyle="1" w:styleId="interstitial-link">
    <w:name w:val="interstitial-link"/>
    <w:basedOn w:val="Normal"/>
    <w:uiPriority w:val="99"/>
    <w:qFormat/>
    <w:rsid w:val="00315CDD"/>
    <w:pPr>
      <w:spacing w:before="100" w:beforeAutospacing="1" w:after="100" w:afterAutospacing="1"/>
    </w:pPr>
  </w:style>
  <w:style w:type="character" w:customStyle="1" w:styleId="pb-caption">
    <w:name w:val="pb-caption"/>
    <w:basedOn w:val="DefaultParagraphFont"/>
    <w:rsid w:val="00315CDD"/>
  </w:style>
  <w:style w:type="paragraph" w:customStyle="1" w:styleId="see-also">
    <w:name w:val="see-also"/>
    <w:basedOn w:val="Normal"/>
    <w:uiPriority w:val="99"/>
    <w:qFormat/>
    <w:rsid w:val="00315CDD"/>
    <w:pPr>
      <w:spacing w:before="100" w:beforeAutospacing="1" w:after="100" w:afterAutospacing="1"/>
    </w:pPr>
  </w:style>
  <w:style w:type="character" w:customStyle="1" w:styleId="m-2745674872889869693gmail-style13ptbold">
    <w:name w:val="m_-2745674872889869693gmail-style13ptbold"/>
    <w:basedOn w:val="DefaultParagraphFont"/>
    <w:rsid w:val="00315CDD"/>
  </w:style>
  <w:style w:type="character" w:customStyle="1" w:styleId="m-2745674872889869693gmail-styleunderline">
    <w:name w:val="m_-2745674872889869693gmail-styleunderline"/>
    <w:basedOn w:val="DefaultParagraphFont"/>
    <w:rsid w:val="00315CDD"/>
  </w:style>
  <w:style w:type="character" w:customStyle="1" w:styleId="UnresolvedMention3">
    <w:name w:val="Unresolved Mention3"/>
    <w:basedOn w:val="DefaultParagraphFont"/>
    <w:uiPriority w:val="99"/>
    <w:unhideWhenUsed/>
    <w:rsid w:val="00315CDD"/>
    <w:rPr>
      <w:color w:val="808080"/>
      <w:shd w:val="clear" w:color="auto" w:fill="E6E6E6"/>
    </w:rPr>
  </w:style>
  <w:style w:type="character" w:customStyle="1" w:styleId="UnresolvedMention4">
    <w:name w:val="Unresolved Mention4"/>
    <w:basedOn w:val="DefaultParagraphFont"/>
    <w:uiPriority w:val="99"/>
    <w:semiHidden/>
    <w:unhideWhenUsed/>
    <w:rsid w:val="00315CDD"/>
    <w:rPr>
      <w:color w:val="808080"/>
      <w:shd w:val="clear" w:color="auto" w:fill="E6E6E6"/>
    </w:rPr>
  </w:style>
  <w:style w:type="character" w:customStyle="1" w:styleId="m-8082899869479211226gmail-styleunderline">
    <w:name w:val="m_-8082899869479211226gmail-styleunderline"/>
    <w:basedOn w:val="DefaultParagraphFont"/>
    <w:rsid w:val="00315CDD"/>
  </w:style>
  <w:style w:type="character" w:customStyle="1" w:styleId="StyleUnderlineChar">
    <w:name w:val="Style Underline Char"/>
    <w:basedOn w:val="DefaultParagraphFont"/>
    <w:locked/>
    <w:rsid w:val="00315CDD"/>
    <w:rPr>
      <w:u w:val="single"/>
    </w:rPr>
  </w:style>
  <w:style w:type="paragraph" w:customStyle="1" w:styleId="NoteLevel23">
    <w:name w:val="Note Level 23"/>
    <w:basedOn w:val="Normal"/>
    <w:next w:val="Normal"/>
    <w:uiPriority w:val="99"/>
    <w:qFormat/>
    <w:rsid w:val="00315CDD"/>
    <w:pPr>
      <w:keepNext/>
      <w:ind w:left="288" w:right="288"/>
    </w:pPr>
    <w:rPr>
      <w:rFonts w:eastAsia="MS Gothic"/>
      <w:szCs w:val="20"/>
    </w:rPr>
  </w:style>
  <w:style w:type="character" w:customStyle="1" w:styleId="Heading5Char1">
    <w:name w:val="Heading 5 Char1"/>
    <w:aliases w:val="Text Char1"/>
    <w:basedOn w:val="DefaultParagraphFont"/>
    <w:semiHidden/>
    <w:rsid w:val="00315CDD"/>
    <w:rPr>
      <w:rFonts w:asciiTheme="majorHAnsi" w:eastAsiaTheme="majorEastAsia" w:hAnsiTheme="majorHAnsi" w:cstheme="majorBidi" w:hint="default"/>
      <w:color w:val="2E74B5" w:themeColor="accent1" w:themeShade="BF"/>
      <w:sz w:val="22"/>
      <w:szCs w:val="22"/>
    </w:rPr>
  </w:style>
  <w:style w:type="character" w:customStyle="1" w:styleId="HeaderChar3">
    <w:name w:val="Header Char3"/>
    <w:basedOn w:val="DefaultParagraphFont"/>
    <w:uiPriority w:val="99"/>
    <w:semiHidden/>
    <w:rsid w:val="00315CDD"/>
    <w:rPr>
      <w:rFonts w:ascii="Georgia" w:hAnsi="Georgia"/>
    </w:rPr>
  </w:style>
  <w:style w:type="paragraph" w:customStyle="1" w:styleId="NoteLevel24">
    <w:name w:val="Note Level 24"/>
    <w:basedOn w:val="Normal"/>
    <w:next w:val="Normal"/>
    <w:uiPriority w:val="99"/>
    <w:qFormat/>
    <w:rsid w:val="00315CDD"/>
    <w:pPr>
      <w:keepNext/>
      <w:ind w:left="288" w:right="288"/>
    </w:pPr>
    <w:rPr>
      <w:rFonts w:eastAsia="MS Gothic"/>
      <w:szCs w:val="20"/>
    </w:rPr>
  </w:style>
  <w:style w:type="paragraph" w:customStyle="1" w:styleId="NoteLevel25">
    <w:name w:val="Note Level 25"/>
    <w:basedOn w:val="Normal"/>
    <w:next w:val="Normal"/>
    <w:uiPriority w:val="99"/>
    <w:qFormat/>
    <w:rsid w:val="00315CDD"/>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315CDD"/>
  </w:style>
  <w:style w:type="character" w:customStyle="1" w:styleId="italics">
    <w:name w:val="italics"/>
    <w:basedOn w:val="DefaultParagraphFont"/>
    <w:rsid w:val="00315CDD"/>
  </w:style>
  <w:style w:type="paragraph" w:customStyle="1" w:styleId="analytics0">
    <w:name w:val="analytics"/>
    <w:basedOn w:val="Normal"/>
    <w:link w:val="analyticsChar0"/>
    <w:uiPriority w:val="4"/>
    <w:qFormat/>
    <w:rsid w:val="00315CDD"/>
    <w:rPr>
      <w:b/>
      <w:color w:val="C00000"/>
      <w:sz w:val="26"/>
    </w:rPr>
  </w:style>
  <w:style w:type="character" w:customStyle="1" w:styleId="analyticsChar0">
    <w:name w:val="analytics Char"/>
    <w:basedOn w:val="DefaultParagraphFont"/>
    <w:link w:val="analytics0"/>
    <w:uiPriority w:val="4"/>
    <w:rsid w:val="00315CDD"/>
    <w:rPr>
      <w:rFonts w:ascii="Calibri" w:hAnsi="Calibri" w:cs="Calibri"/>
      <w:b/>
      <w:color w:val="C00000"/>
      <w:sz w:val="26"/>
    </w:rPr>
  </w:style>
  <w:style w:type="character" w:customStyle="1" w:styleId="swauthor">
    <w:name w:val="sw_author"/>
    <w:rsid w:val="00315CDD"/>
  </w:style>
  <w:style w:type="character" w:customStyle="1" w:styleId="HotRouteChar">
    <w:name w:val="Hot Route! Char"/>
    <w:link w:val="HotRoute"/>
    <w:uiPriority w:val="99"/>
    <w:rsid w:val="00315CDD"/>
    <w:rPr>
      <w:rFonts w:ascii="Calibri" w:eastAsia="Times New Roman" w:hAnsi="Calibri" w:cs="Calibri"/>
      <w:sz w:val="24"/>
    </w:rPr>
  </w:style>
  <w:style w:type="paragraph" w:customStyle="1" w:styleId="PhoTag">
    <w:name w:val="PhoTag"/>
    <w:basedOn w:val="Normal"/>
    <w:next w:val="Normal"/>
    <w:autoRedefine/>
    <w:qFormat/>
    <w:rsid w:val="00315CDD"/>
    <w:rPr>
      <w:b/>
    </w:rPr>
  </w:style>
  <w:style w:type="character" w:customStyle="1" w:styleId="boldunderlineChar2">
    <w:name w:val="bold underline Char"/>
    <w:basedOn w:val="DefaultParagraphFont"/>
    <w:rsid w:val="00315CDD"/>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315CDD"/>
    <w:rPr>
      <w:rFonts w:eastAsia="Times New Roman"/>
      <w:sz w:val="16"/>
      <w:szCs w:val="20"/>
    </w:rPr>
  </w:style>
  <w:style w:type="character" w:customStyle="1" w:styleId="ReallySmallChar">
    <w:name w:val="Really Small Char"/>
    <w:basedOn w:val="DefaultParagraphFont"/>
    <w:link w:val="ReallySmall"/>
    <w:rsid w:val="00315CDD"/>
    <w:rPr>
      <w:rFonts w:ascii="Calibri" w:eastAsia="Times New Roman" w:hAnsi="Calibri" w:cs="Calibri"/>
      <w:sz w:val="16"/>
      <w:szCs w:val="20"/>
    </w:rPr>
  </w:style>
  <w:style w:type="paragraph" w:customStyle="1" w:styleId="Heading4Cite">
    <w:name w:val="Heading 4 Cite"/>
    <w:basedOn w:val="Normal"/>
    <w:link w:val="Heading4CiteChar"/>
    <w:autoRedefine/>
    <w:qFormat/>
    <w:rsid w:val="00315CDD"/>
    <w:rPr>
      <w:rFonts w:eastAsia="Calibri"/>
      <w:color w:val="000000"/>
    </w:rPr>
  </w:style>
  <w:style w:type="character" w:customStyle="1" w:styleId="Heading4CiteChar">
    <w:name w:val="Heading 4 Cite Char"/>
    <w:link w:val="Heading4Cite"/>
    <w:rsid w:val="00315CDD"/>
    <w:rPr>
      <w:rFonts w:ascii="Calibri" w:eastAsia="Calibri" w:hAnsi="Calibri" w:cs="Calibri"/>
      <w:color w:val="000000"/>
      <w:sz w:val="24"/>
    </w:rPr>
  </w:style>
  <w:style w:type="paragraph" w:customStyle="1" w:styleId="PageTitle0">
    <w:name w:val="Page Title"/>
    <w:basedOn w:val="Normal"/>
    <w:next w:val="Normal"/>
    <w:qFormat/>
    <w:rsid w:val="00315CDD"/>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315CDD"/>
    <w:rPr>
      <w:i/>
      <w:iCs/>
      <w:sz w:val="20"/>
      <w:u w:val="single"/>
    </w:rPr>
  </w:style>
  <w:style w:type="paragraph" w:customStyle="1" w:styleId="UnderlineEmphasis">
    <w:name w:val="Underline + Emphasis"/>
    <w:basedOn w:val="Normal"/>
    <w:next w:val="Normal"/>
    <w:link w:val="UnderlineEmphasisChar"/>
    <w:autoRedefine/>
    <w:qFormat/>
    <w:rsid w:val="00315CDD"/>
    <w:rPr>
      <w:rFonts w:eastAsia="Calibri"/>
      <w:b/>
      <w:color w:val="000000"/>
      <w:u w:val="single"/>
    </w:rPr>
  </w:style>
  <w:style w:type="character" w:customStyle="1" w:styleId="UnderlineEmphasisChar">
    <w:name w:val="Underline + Emphasis Char"/>
    <w:link w:val="UnderlineEmphasis"/>
    <w:rsid w:val="00315CDD"/>
    <w:rPr>
      <w:rFonts w:ascii="Calibri" w:eastAsia="Calibri" w:hAnsi="Calibri" w:cs="Calibri"/>
      <w:b/>
      <w:color w:val="000000"/>
      <w:sz w:val="24"/>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315CDD"/>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315CDD"/>
    <w:pPr>
      <w:keepLines w:val="0"/>
      <w:spacing w:before="0"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315CDD"/>
    <w:rPr>
      <w:rFonts w:ascii="Calibri" w:eastAsia="Times New Roman" w:hAnsi="Calibri"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315CDD"/>
    <w:rPr>
      <w:rFonts w:ascii="Calibri" w:eastAsia="Times New Roman" w:hAnsi="Calibri" w:cs="Times New Roman"/>
      <w:bCs/>
      <w:color w:val="000000"/>
      <w:sz w:val="16"/>
      <w:szCs w:val="28"/>
    </w:rPr>
  </w:style>
  <w:style w:type="paragraph" w:customStyle="1" w:styleId="StyleUnderline9pt2">
    <w:name w:val="Style Underline + 9 pt2"/>
    <w:basedOn w:val="Normal"/>
    <w:link w:val="StyleUnderline9pt2Char"/>
    <w:rsid w:val="00315CDD"/>
    <w:rPr>
      <w:rFonts w:eastAsia="Times New Roman"/>
      <w:color w:val="000000"/>
      <w:szCs w:val="20"/>
      <w:u w:val="single"/>
    </w:rPr>
  </w:style>
  <w:style w:type="character" w:customStyle="1" w:styleId="StyleUnderline9pt2Char">
    <w:name w:val="Style Underline + 9 pt2 Char"/>
    <w:link w:val="StyleUnderline9pt2"/>
    <w:rsid w:val="00315CDD"/>
    <w:rPr>
      <w:rFonts w:ascii="Calibri" w:eastAsia="Times New Roman" w:hAnsi="Calibri" w:cs="Calibri"/>
      <w:color w:val="000000"/>
      <w:sz w:val="24"/>
      <w:szCs w:val="20"/>
      <w:u w:val="single"/>
    </w:rPr>
  </w:style>
  <w:style w:type="paragraph" w:customStyle="1" w:styleId="TxBr5p1">
    <w:name w:val="TxBr_5p1"/>
    <w:basedOn w:val="Normal"/>
    <w:rsid w:val="00315CDD"/>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315CDD"/>
    <w:pPr>
      <w:ind w:left="400"/>
    </w:pPr>
    <w:rPr>
      <w:rFonts w:eastAsia="Calibri"/>
      <w:color w:val="000000"/>
    </w:rPr>
  </w:style>
  <w:style w:type="numbering" w:customStyle="1" w:styleId="NoList12">
    <w:name w:val="No List12"/>
    <w:next w:val="NoList"/>
    <w:semiHidden/>
    <w:unhideWhenUsed/>
    <w:rsid w:val="00315CDD"/>
  </w:style>
  <w:style w:type="numbering" w:customStyle="1" w:styleId="NoList21">
    <w:name w:val="No List21"/>
    <w:next w:val="NoList"/>
    <w:semiHidden/>
    <w:unhideWhenUsed/>
    <w:rsid w:val="00315CDD"/>
  </w:style>
  <w:style w:type="numbering" w:customStyle="1" w:styleId="NoList211">
    <w:name w:val="No List211"/>
    <w:next w:val="NoList"/>
    <w:uiPriority w:val="99"/>
    <w:semiHidden/>
    <w:unhideWhenUsed/>
    <w:rsid w:val="00315CDD"/>
  </w:style>
  <w:style w:type="character" w:customStyle="1" w:styleId="flagicon">
    <w:name w:val="flagicon"/>
    <w:basedOn w:val="DefaultParagraphFont"/>
    <w:rsid w:val="00315CDD"/>
  </w:style>
  <w:style w:type="character" w:customStyle="1" w:styleId="A11">
    <w:name w:val="A11"/>
    <w:rsid w:val="00315CDD"/>
    <w:rPr>
      <w:rFonts w:ascii="Minion Pro" w:hAnsi="Minion Pro" w:cs="Minion Pro" w:hint="default"/>
      <w:color w:val="211D1E"/>
      <w:sz w:val="12"/>
      <w:szCs w:val="12"/>
    </w:rPr>
  </w:style>
  <w:style w:type="character" w:customStyle="1" w:styleId="A12">
    <w:name w:val="A12"/>
    <w:uiPriority w:val="99"/>
    <w:rsid w:val="00315CDD"/>
    <w:rPr>
      <w:rFonts w:ascii="Minion Pro" w:hAnsi="Minion Pro" w:cs="Minion Pro" w:hint="default"/>
      <w:color w:val="211D1E"/>
      <w:sz w:val="22"/>
      <w:szCs w:val="22"/>
    </w:rPr>
  </w:style>
  <w:style w:type="character" w:customStyle="1" w:styleId="CardsCharChar">
    <w:name w:val="Cards Char Char"/>
    <w:rsid w:val="00315CDD"/>
    <w:rPr>
      <w:szCs w:val="24"/>
      <w:lang w:val="en-US" w:eastAsia="en-US" w:bidi="ar-SA"/>
    </w:rPr>
  </w:style>
  <w:style w:type="character" w:customStyle="1" w:styleId="CitationChar1">
    <w:name w:val="Citation Char1"/>
    <w:basedOn w:val="DefaultParagraphFont"/>
    <w:rsid w:val="00315CDD"/>
    <w:rPr>
      <w:rFonts w:ascii="Times New Roman" w:eastAsia="Times New Roman" w:hAnsi="Times New Roman" w:cs="Arial"/>
      <w:b/>
      <w:sz w:val="20"/>
      <w:szCs w:val="36"/>
    </w:rPr>
  </w:style>
  <w:style w:type="character" w:customStyle="1" w:styleId="bold-italic-sub-c">
    <w:name w:val="bold-italic-sub-c"/>
    <w:basedOn w:val="DefaultParagraphFont"/>
    <w:rsid w:val="00315CDD"/>
  </w:style>
  <w:style w:type="character" w:customStyle="1" w:styleId="charoverride-4">
    <w:name w:val="charoverride-4"/>
    <w:basedOn w:val="DefaultParagraphFont"/>
    <w:rsid w:val="00315CDD"/>
  </w:style>
  <w:style w:type="character" w:customStyle="1" w:styleId="charoverride-3">
    <w:name w:val="charoverride-3"/>
    <w:basedOn w:val="DefaultParagraphFont"/>
    <w:rsid w:val="00315CDD"/>
  </w:style>
  <w:style w:type="character" w:customStyle="1" w:styleId="BlockTitle2Char">
    <w:name w:val="Block Title2 Char"/>
    <w:link w:val="BlockTitle2"/>
    <w:uiPriority w:val="99"/>
    <w:rsid w:val="00315CDD"/>
    <w:rPr>
      <w:rFonts w:ascii="Calibri" w:eastAsia="Times New Roman" w:hAnsi="Calibri" w:cs="Calibri"/>
      <w:b/>
      <w:sz w:val="32"/>
      <w:szCs w:val="20"/>
      <w:u w:val="single"/>
    </w:rPr>
  </w:style>
  <w:style w:type="paragraph" w:customStyle="1" w:styleId="tag1">
    <w:name w:val="tag1"/>
    <w:basedOn w:val="Normal"/>
    <w:qFormat/>
    <w:rsid w:val="00315CDD"/>
    <w:rPr>
      <w:rFonts w:eastAsia="Times New Roman"/>
      <w:b/>
      <w:szCs w:val="20"/>
    </w:rPr>
  </w:style>
  <w:style w:type="paragraph" w:customStyle="1" w:styleId="tagcite1">
    <w:name w:val="tagcite"/>
    <w:basedOn w:val="Normal"/>
    <w:qFormat/>
    <w:rsid w:val="00315CDD"/>
    <w:rPr>
      <w:rFonts w:eastAsia="Times New Roman"/>
      <w:b/>
    </w:rPr>
  </w:style>
  <w:style w:type="paragraph" w:customStyle="1" w:styleId="SmallFontCharCharChar">
    <w:name w:val="Small Font Char Char Char"/>
    <w:basedOn w:val="Normal"/>
    <w:uiPriority w:val="99"/>
    <w:qFormat/>
    <w:rsid w:val="00315CDD"/>
    <w:rPr>
      <w:rFonts w:eastAsia="Times New Roman"/>
      <w:sz w:val="12"/>
    </w:rPr>
  </w:style>
  <w:style w:type="paragraph" w:customStyle="1" w:styleId="Regular">
    <w:name w:val="Regular"/>
    <w:qFormat/>
    <w:rsid w:val="00315CDD"/>
    <w:pPr>
      <w:spacing w:after="0" w:line="240" w:lineRule="auto"/>
    </w:pPr>
    <w:rPr>
      <w:rFonts w:ascii="Garamond" w:eastAsia="Times New Roman" w:hAnsi="Garamond" w:cs="Arial"/>
      <w:bCs/>
      <w:kern w:val="20"/>
      <w:sz w:val="20"/>
      <w:szCs w:val="32"/>
    </w:rPr>
  </w:style>
  <w:style w:type="character" w:customStyle="1" w:styleId="UNDERLINECharChar0">
    <w:name w:val="UNDERLINE Char Char"/>
    <w:rsid w:val="00315CDD"/>
    <w:rPr>
      <w:bCs/>
      <w:kern w:val="28"/>
      <w:szCs w:val="32"/>
      <w:u w:val="single"/>
    </w:rPr>
  </w:style>
  <w:style w:type="character" w:customStyle="1" w:styleId="tag1Char">
    <w:name w:val="tag1 Char"/>
    <w:rsid w:val="00315CDD"/>
    <w:rPr>
      <w:b/>
      <w:bCs w:val="0"/>
      <w:sz w:val="24"/>
    </w:rPr>
  </w:style>
  <w:style w:type="character" w:customStyle="1" w:styleId="SmallFontCharCharCharChar">
    <w:name w:val="Small Font Char Char Char Char"/>
    <w:rsid w:val="00315CDD"/>
    <w:rPr>
      <w:rFonts w:ascii="Arial" w:hAnsi="Arial" w:cs="Arial" w:hint="default"/>
      <w:sz w:val="12"/>
      <w:szCs w:val="24"/>
    </w:rPr>
  </w:style>
  <w:style w:type="character" w:customStyle="1" w:styleId="TagCiteChar2">
    <w:name w:val="TagCite Char"/>
    <w:rsid w:val="00315CDD"/>
    <w:rPr>
      <w:rFonts w:ascii="Garamond" w:hAnsi="Garamond" w:hint="default"/>
      <w:b/>
      <w:bCs w:val="0"/>
      <w:sz w:val="24"/>
      <w:szCs w:val="24"/>
    </w:rPr>
  </w:style>
  <w:style w:type="character" w:customStyle="1" w:styleId="heading2char2charchar1">
    <w:name w:val="heading2char2charchar1"/>
    <w:rsid w:val="00315CDD"/>
  </w:style>
  <w:style w:type="character" w:customStyle="1" w:styleId="charchar60">
    <w:name w:val="charchar6"/>
    <w:rsid w:val="00315CDD"/>
  </w:style>
  <w:style w:type="character" w:customStyle="1" w:styleId="searchtermbold">
    <w:name w:val="searchtermbold"/>
    <w:rsid w:val="00315CDD"/>
  </w:style>
  <w:style w:type="character" w:customStyle="1" w:styleId="regtext">
    <w:name w:val="regtext"/>
    <w:uiPriority w:val="99"/>
    <w:rsid w:val="00315CDD"/>
  </w:style>
  <w:style w:type="character" w:customStyle="1" w:styleId="bps-topic-ident">
    <w:name w:val="bps-topic-ident"/>
    <w:rsid w:val="00315CDD"/>
  </w:style>
  <w:style w:type="character" w:customStyle="1" w:styleId="RegularChar">
    <w:name w:val="Regular Char"/>
    <w:rsid w:val="00315CDD"/>
    <w:rPr>
      <w:rFonts w:ascii="Garamond" w:hAnsi="Garamond" w:cs="Arial" w:hint="default"/>
      <w:bCs/>
      <w:kern w:val="20"/>
      <w:szCs w:val="32"/>
      <w:lang w:val="en-US" w:eastAsia="en-US" w:bidi="ar-SA"/>
    </w:rPr>
  </w:style>
  <w:style w:type="character" w:customStyle="1" w:styleId="BoldunderlineChar3">
    <w:name w:val="Bold underline Char"/>
    <w:rsid w:val="00315CDD"/>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315CDD"/>
    <w:rPr>
      <w:b/>
      <w:lang w:val="en-US" w:eastAsia="en-US"/>
    </w:rPr>
  </w:style>
  <w:style w:type="paragraph" w:customStyle="1" w:styleId="FreeForm">
    <w:name w:val="Free Form"/>
    <w:qFormat/>
    <w:rsid w:val="00315CDD"/>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2"/>
    <w:locked/>
    <w:rsid w:val="00315CDD"/>
    <w:rPr>
      <w:rFonts w:cs="Calibri"/>
      <w:b/>
      <w:u w:val="single"/>
    </w:rPr>
  </w:style>
  <w:style w:type="paragraph" w:customStyle="1" w:styleId="AuthorDate2">
    <w:name w:val="Author/Date"/>
    <w:basedOn w:val="Normal"/>
    <w:link w:val="AuthorDateChar0"/>
    <w:qFormat/>
    <w:rsid w:val="00315CDD"/>
    <w:rPr>
      <w:rFonts w:asciiTheme="minorHAnsi" w:hAnsiTheme="minorHAnsi"/>
      <w:b/>
      <w:sz w:val="22"/>
      <w:u w:val="single"/>
    </w:rPr>
  </w:style>
  <w:style w:type="character" w:customStyle="1" w:styleId="HilightChar">
    <w:name w:val="Hilight Char"/>
    <w:rsid w:val="00315CDD"/>
    <w:rPr>
      <w:rFonts w:eastAsia="Calibri"/>
      <w:b/>
      <w:noProof w:val="0"/>
      <w:sz w:val="22"/>
      <w:szCs w:val="22"/>
      <w:u w:val="single"/>
      <w:lang w:val="en-US" w:eastAsia="ar-SA" w:bidi="ar-SA"/>
    </w:rPr>
  </w:style>
  <w:style w:type="paragraph" w:customStyle="1" w:styleId="TagCite2">
    <w:name w:val="Tag &amp; Cite"/>
    <w:basedOn w:val="Normal"/>
    <w:link w:val="TagCiteChar3"/>
    <w:qFormat/>
    <w:rsid w:val="00315CDD"/>
    <w:pPr>
      <w:jc w:val="both"/>
    </w:pPr>
    <w:rPr>
      <w:rFonts w:eastAsia="Times New Roman"/>
      <w:b/>
    </w:rPr>
  </w:style>
  <w:style w:type="character" w:customStyle="1" w:styleId="TagCiteChar3">
    <w:name w:val="Tag &amp; Cite Char"/>
    <w:link w:val="TagCite2"/>
    <w:rsid w:val="00315CDD"/>
    <w:rPr>
      <w:rFonts w:ascii="Calibri" w:eastAsia="Times New Roman" w:hAnsi="Calibri" w:cs="Calibri"/>
      <w:b/>
      <w:sz w:val="24"/>
    </w:rPr>
  </w:style>
  <w:style w:type="paragraph" w:customStyle="1" w:styleId="HighlightedText">
    <w:name w:val="Highlighted Text"/>
    <w:basedOn w:val="Normal"/>
    <w:link w:val="HighlightedTextChar"/>
    <w:qFormat/>
    <w:rsid w:val="00315CDD"/>
    <w:pPr>
      <w:jc w:val="both"/>
    </w:pPr>
    <w:rPr>
      <w:rFonts w:eastAsia="Times New Roman"/>
      <w:u w:val="thick"/>
    </w:rPr>
  </w:style>
  <w:style w:type="character" w:customStyle="1" w:styleId="HighlightedTextChar">
    <w:name w:val="Highlighted Text Char"/>
    <w:link w:val="HighlightedText"/>
    <w:rsid w:val="00315CDD"/>
    <w:rPr>
      <w:rFonts w:ascii="Calibri" w:eastAsia="Times New Roman" w:hAnsi="Calibri" w:cs="Calibri"/>
      <w:sz w:val="24"/>
      <w:u w:val="thick"/>
    </w:rPr>
  </w:style>
  <w:style w:type="character" w:customStyle="1" w:styleId="StyleUnderlineCharChar">
    <w:name w:val="Style Underline Char Char"/>
    <w:rsid w:val="00315CDD"/>
    <w:rPr>
      <w:rFonts w:ascii="Times New Roman" w:eastAsia="Times New Roman" w:hAnsi="Times New Roman" w:cs="Times New Roman"/>
      <w:sz w:val="20"/>
      <w:szCs w:val="20"/>
      <w:u w:val="single"/>
    </w:rPr>
  </w:style>
  <w:style w:type="character" w:customStyle="1" w:styleId="c1">
    <w:name w:val="c1"/>
    <w:rsid w:val="00315CDD"/>
  </w:style>
  <w:style w:type="paragraph" w:customStyle="1" w:styleId="TagStyle">
    <w:name w:val="Tag Style"/>
    <w:basedOn w:val="Normal"/>
    <w:qFormat/>
    <w:rsid w:val="00315CDD"/>
    <w:rPr>
      <w:rFonts w:eastAsia="Times New Roman"/>
      <w:b/>
    </w:rPr>
  </w:style>
  <w:style w:type="paragraph" w:customStyle="1" w:styleId="Hat2">
    <w:name w:val="Hat2"/>
    <w:basedOn w:val="Heading2"/>
    <w:next w:val="Heading2"/>
    <w:autoRedefine/>
    <w:uiPriority w:val="99"/>
    <w:qFormat/>
    <w:rsid w:val="00315CDD"/>
    <w:pPr>
      <w:keepNext w:val="0"/>
      <w:keepLines w:val="0"/>
      <w:pageBreakBefore w:val="0"/>
      <w:jc w:val="left"/>
    </w:pPr>
    <w:rPr>
      <w:rFonts w:eastAsia="Calibri" w:cs="Times New Roman"/>
      <w:caps/>
      <w:sz w:val="20"/>
      <w:u w:val="none"/>
    </w:rPr>
  </w:style>
  <w:style w:type="character" w:customStyle="1" w:styleId="Highlight0">
    <w:name w:val="Highlight"/>
    <w:qFormat/>
    <w:rsid w:val="00315CDD"/>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315CDD"/>
    <w:rPr>
      <w:rFonts w:ascii="Calibri" w:eastAsia="Calibri" w:hAnsi="Calibri"/>
      <w:sz w:val="15"/>
    </w:rPr>
  </w:style>
  <w:style w:type="paragraph" w:customStyle="1" w:styleId="UnreadText">
    <w:name w:val="Unread Text"/>
    <w:basedOn w:val="Normal"/>
    <w:link w:val="UnreadTextChar"/>
    <w:autoRedefine/>
    <w:qFormat/>
    <w:rsid w:val="00315CDD"/>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315CDD"/>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315CDD"/>
    <w:pPr>
      <w:spacing w:after="200" w:line="276" w:lineRule="auto"/>
    </w:pPr>
    <w:rPr>
      <w:rFonts w:ascii="Cambria" w:eastAsia="Times New Roman" w:hAnsi="Cambria" w:cs="Times New Roman"/>
      <w:u w:val="thick"/>
      <w:lang w:eastAsia="ko-KR"/>
    </w:rPr>
  </w:style>
  <w:style w:type="character" w:customStyle="1" w:styleId="Underline4">
    <w:name w:val="*Underline*"/>
    <w:rsid w:val="00315CDD"/>
    <w:rPr>
      <w:rFonts w:ascii="Times New Roman" w:hAnsi="Times New Roman"/>
      <w:b/>
      <w:sz w:val="24"/>
      <w:u w:val="single"/>
    </w:rPr>
  </w:style>
  <w:style w:type="paragraph" w:customStyle="1" w:styleId="TxBr33p1">
    <w:name w:val="TxBr_33p1"/>
    <w:basedOn w:val="Normal"/>
    <w:uiPriority w:val="99"/>
    <w:qFormat/>
    <w:rsid w:val="00315CDD"/>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315CDD"/>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315CDD"/>
    <w:rPr>
      <w:rFonts w:eastAsia="SimSun"/>
      <w:lang w:eastAsia="zh-CN"/>
    </w:rPr>
  </w:style>
  <w:style w:type="character" w:customStyle="1" w:styleId="heading3char0">
    <w:name w:val="heading3char"/>
    <w:rsid w:val="00315CDD"/>
  </w:style>
  <w:style w:type="character" w:customStyle="1" w:styleId="Heading51">
    <w:name w:val="Heading 51"/>
    <w:aliases w:val="Heading 5 Char Char Char"/>
    <w:rsid w:val="00315CDD"/>
    <w:rPr>
      <w:b/>
      <w:bCs/>
      <w:iCs/>
      <w:szCs w:val="26"/>
      <w:lang w:val="en-US" w:eastAsia="en-US" w:bidi="ar-SA"/>
    </w:rPr>
  </w:style>
  <w:style w:type="character" w:customStyle="1" w:styleId="comments-post">
    <w:name w:val="comments-post"/>
    <w:rsid w:val="00315CDD"/>
  </w:style>
  <w:style w:type="paragraph" w:customStyle="1" w:styleId="boldcite">
    <w:name w:val="bold cite"/>
    <w:basedOn w:val="Normal"/>
    <w:link w:val="boldciteChar4"/>
    <w:qFormat/>
    <w:rsid w:val="00315CDD"/>
    <w:rPr>
      <w:rFonts w:eastAsia="Calibri"/>
      <w:b/>
      <w:color w:val="000000"/>
      <w:sz w:val="28"/>
      <w:u w:val="thick" w:color="000000"/>
    </w:rPr>
  </w:style>
  <w:style w:type="character" w:customStyle="1" w:styleId="boldciteChar4">
    <w:name w:val="bold cite Char4"/>
    <w:link w:val="boldcite"/>
    <w:locked/>
    <w:rsid w:val="00315CDD"/>
    <w:rPr>
      <w:rFonts w:ascii="Calibri" w:eastAsia="Calibri" w:hAnsi="Calibri" w:cs="Calibri"/>
      <w:b/>
      <w:color w:val="000000"/>
      <w:sz w:val="28"/>
      <w:u w:val="thick" w:color="000000"/>
    </w:rPr>
  </w:style>
  <w:style w:type="character" w:customStyle="1" w:styleId="underlinecardChar">
    <w:name w:val="underline card Char"/>
    <w:rsid w:val="00315CDD"/>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315CDD"/>
    <w:pPr>
      <w:ind w:left="547" w:right="648"/>
      <w:jc w:val="both"/>
    </w:pPr>
    <w:rPr>
      <w:rFonts w:eastAsia="Calibri"/>
      <w:sz w:val="12"/>
      <w:szCs w:val="12"/>
    </w:rPr>
  </w:style>
  <w:style w:type="character" w:customStyle="1" w:styleId="Irrelevant5fontChar">
    <w:name w:val="Irrelevant (5 font) Char"/>
    <w:rsid w:val="00315CDD"/>
    <w:rPr>
      <w:sz w:val="10"/>
      <w:szCs w:val="10"/>
      <w:lang w:val="en-US" w:eastAsia="en-US" w:bidi="ar-SA"/>
    </w:rPr>
  </w:style>
  <w:style w:type="character" w:customStyle="1" w:styleId="CardsFont6ptChar1">
    <w:name w:val="Cards + Font: 6 pt Char1"/>
    <w:link w:val="CardsFont6pt"/>
    <w:uiPriority w:val="99"/>
    <w:rsid w:val="00315CDD"/>
    <w:rPr>
      <w:rFonts w:ascii="Times New Roman" w:eastAsia="Times New Roman" w:hAnsi="Times New Roman" w:cs="Times New Roman"/>
      <w:sz w:val="12"/>
      <w:szCs w:val="24"/>
    </w:rPr>
  </w:style>
  <w:style w:type="character" w:customStyle="1" w:styleId="Hyperlink13">
    <w:name w:val="Hyperlink13"/>
    <w:rsid w:val="00315CDD"/>
    <w:rPr>
      <w:b w:val="0"/>
      <w:bCs w:val="0"/>
      <w:strike w:val="0"/>
      <w:dstrike w:val="0"/>
      <w:color w:val="008000"/>
      <w:sz w:val="20"/>
      <w:szCs w:val="20"/>
      <w:u w:val="none"/>
      <w:effect w:val="none"/>
    </w:rPr>
  </w:style>
  <w:style w:type="character" w:customStyle="1" w:styleId="standardcontent1">
    <w:name w:val="standardcontent1"/>
    <w:rsid w:val="00315CDD"/>
    <w:rPr>
      <w:rFonts w:ascii="Arial" w:hAnsi="Arial" w:cs="Arial" w:hint="default"/>
      <w:strike w:val="0"/>
      <w:dstrike w:val="0"/>
      <w:sz w:val="24"/>
      <w:szCs w:val="24"/>
      <w:u w:val="none"/>
      <w:effect w:val="none"/>
    </w:rPr>
  </w:style>
  <w:style w:type="character" w:customStyle="1" w:styleId="Hyperlink4">
    <w:name w:val="Hyperlink4"/>
    <w:rsid w:val="00315CDD"/>
    <w:rPr>
      <w:color w:val="000066"/>
      <w:u w:val="single"/>
    </w:rPr>
  </w:style>
  <w:style w:type="paragraph" w:customStyle="1" w:styleId="rddateline">
    <w:name w:val="rddateline"/>
    <w:basedOn w:val="Normal"/>
    <w:uiPriority w:val="99"/>
    <w:qFormat/>
    <w:rsid w:val="00315CDD"/>
    <w:rPr>
      <w:rFonts w:eastAsia="Calibri"/>
      <w:szCs w:val="20"/>
    </w:rPr>
  </w:style>
  <w:style w:type="paragraph" w:customStyle="1" w:styleId="rdheadline">
    <w:name w:val="rdheadline"/>
    <w:basedOn w:val="Normal"/>
    <w:uiPriority w:val="99"/>
    <w:qFormat/>
    <w:rsid w:val="00315CDD"/>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315CDD"/>
    <w:pPr>
      <w:spacing w:after="100" w:afterAutospacing="1"/>
    </w:pPr>
    <w:rPr>
      <w:rFonts w:ascii="Verdana" w:eastAsia="Calibri" w:hAnsi="Verdana"/>
      <w:szCs w:val="20"/>
    </w:rPr>
  </w:style>
  <w:style w:type="character" w:customStyle="1" w:styleId="rddeckline1">
    <w:name w:val="rddeckline1"/>
    <w:rsid w:val="00315CDD"/>
    <w:rPr>
      <w:rFonts w:ascii="Verdana" w:hAnsi="Verdana" w:hint="default"/>
      <w:b/>
      <w:bCs/>
      <w:sz w:val="22"/>
      <w:szCs w:val="22"/>
    </w:rPr>
  </w:style>
  <w:style w:type="character" w:customStyle="1" w:styleId="link-external">
    <w:name w:val="link-external"/>
    <w:rsid w:val="00315CDD"/>
  </w:style>
  <w:style w:type="character" w:customStyle="1" w:styleId="contact1">
    <w:name w:val="contact1"/>
    <w:rsid w:val="00315CDD"/>
    <w:rPr>
      <w:rFonts w:ascii="Tahoma" w:hAnsi="Tahoma" w:cs="Tahoma" w:hint="default"/>
      <w:color w:val="999999"/>
      <w:sz w:val="20"/>
      <w:szCs w:val="20"/>
    </w:rPr>
  </w:style>
  <w:style w:type="character" w:customStyle="1" w:styleId="credits1">
    <w:name w:val="credits1"/>
    <w:rsid w:val="00315CDD"/>
    <w:rPr>
      <w:rFonts w:ascii="Tahoma" w:hAnsi="Tahoma" w:cs="Tahoma" w:hint="default"/>
      <w:color w:val="999999"/>
      <w:sz w:val="16"/>
      <w:szCs w:val="16"/>
    </w:rPr>
  </w:style>
  <w:style w:type="paragraph" w:customStyle="1" w:styleId="Heading20">
    <w:name w:val="Heading2"/>
    <w:basedOn w:val="Normal"/>
    <w:link w:val="Heading2Char0"/>
    <w:qFormat/>
    <w:rsid w:val="00315CDD"/>
    <w:pPr>
      <w:jc w:val="center"/>
    </w:pPr>
    <w:rPr>
      <w:rFonts w:eastAsia="Times New Roman"/>
      <w:b/>
      <w:caps/>
    </w:rPr>
  </w:style>
  <w:style w:type="character" w:customStyle="1" w:styleId="Heading2Char0">
    <w:name w:val="Heading2 Char"/>
    <w:link w:val="Heading20"/>
    <w:rsid w:val="00315CDD"/>
    <w:rPr>
      <w:rFonts w:ascii="Calibri" w:eastAsia="Times New Roman" w:hAnsi="Calibri" w:cs="Calibri"/>
      <w:b/>
      <w:caps/>
      <w:sz w:val="24"/>
    </w:rPr>
  </w:style>
  <w:style w:type="paragraph" w:customStyle="1" w:styleId="Header2">
    <w:name w:val="Header2"/>
    <w:basedOn w:val="Heading20"/>
    <w:link w:val="Header2Char"/>
    <w:qFormat/>
    <w:rsid w:val="00315CDD"/>
  </w:style>
  <w:style w:type="character" w:customStyle="1" w:styleId="Header2Char">
    <w:name w:val="Header2 Char"/>
    <w:link w:val="Header2"/>
    <w:rsid w:val="00315CDD"/>
    <w:rPr>
      <w:rFonts w:ascii="Calibri" w:eastAsia="Times New Roman" w:hAnsi="Calibri" w:cs="Calibri"/>
      <w:b/>
      <w:caps/>
      <w:sz w:val="24"/>
    </w:rPr>
  </w:style>
  <w:style w:type="paragraph" w:customStyle="1" w:styleId="Underlinedcard1">
    <w:name w:val="Underlined card"/>
    <w:basedOn w:val="Normal"/>
    <w:link w:val="UnderlinedcardChar1"/>
    <w:autoRedefine/>
    <w:qFormat/>
    <w:rsid w:val="00315CDD"/>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315CDD"/>
    <w:rPr>
      <w:rFonts w:ascii="Calibri" w:eastAsia="Times New Roman" w:hAnsi="Calibri" w:cs="Calibri"/>
      <w:sz w:val="24"/>
      <w:u w:val="thick"/>
    </w:rPr>
  </w:style>
  <w:style w:type="paragraph" w:customStyle="1" w:styleId="StyleHeading212pt">
    <w:name w:val="Style Heading2 + 12 pt"/>
    <w:basedOn w:val="Heading20"/>
    <w:link w:val="StyleHeading212ptChar"/>
    <w:qFormat/>
    <w:rsid w:val="00315CDD"/>
    <w:rPr>
      <w:bCs/>
    </w:rPr>
  </w:style>
  <w:style w:type="character" w:customStyle="1" w:styleId="StyleHeading212ptChar">
    <w:name w:val="Style Heading2 + 12 pt Char"/>
    <w:link w:val="StyleHeading212pt"/>
    <w:rsid w:val="00315CDD"/>
    <w:rPr>
      <w:rFonts w:ascii="Calibri" w:eastAsia="Times New Roman" w:hAnsi="Calibri" w:cs="Calibri"/>
      <w:b/>
      <w:bCs/>
      <w:caps/>
      <w:sz w:val="24"/>
    </w:rPr>
  </w:style>
  <w:style w:type="paragraph" w:customStyle="1" w:styleId="Heading212pt">
    <w:name w:val="Heading2 + 12 pt"/>
    <w:basedOn w:val="StyleHeading212pt"/>
    <w:link w:val="Heading212ptChar"/>
    <w:qFormat/>
    <w:rsid w:val="00315CDD"/>
  </w:style>
  <w:style w:type="character" w:customStyle="1" w:styleId="Heading212ptChar">
    <w:name w:val="Heading2 + 12 pt Char"/>
    <w:link w:val="Heading212pt"/>
    <w:rsid w:val="00315CDD"/>
    <w:rPr>
      <w:rFonts w:ascii="Calibri" w:eastAsia="Times New Roman" w:hAnsi="Calibri" w:cs="Calibri"/>
      <w:b/>
      <w:bCs/>
      <w:caps/>
      <w:sz w:val="24"/>
    </w:rPr>
  </w:style>
  <w:style w:type="character" w:customStyle="1" w:styleId="StyleBoldText12pt10ptNotBoldKernat16pt">
    <w:name w:val="Style Bold Text 12 pt + 10 pt Not Bold Kern at 16 pt"/>
    <w:rsid w:val="00315CDD"/>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315CDD"/>
  </w:style>
  <w:style w:type="paragraph" w:customStyle="1" w:styleId="highlightcardtext">
    <w:name w:val="highlight card text"/>
    <w:basedOn w:val="evidencetext"/>
    <w:uiPriority w:val="99"/>
    <w:qFormat/>
    <w:rsid w:val="00315CDD"/>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315CDD"/>
    <w:pPr>
      <w:ind w:left="1440" w:right="2016"/>
    </w:pPr>
    <w:rPr>
      <w:rFonts w:eastAsia="Calibri"/>
      <w:sz w:val="18"/>
      <w:u w:val="single"/>
      <w:lang w:val="en-US" w:eastAsia="en-US"/>
    </w:rPr>
  </w:style>
  <w:style w:type="paragraph" w:customStyle="1" w:styleId="underlinecard">
    <w:name w:val="underline card"/>
    <w:basedOn w:val="Normal"/>
    <w:uiPriority w:val="99"/>
    <w:qFormat/>
    <w:rsid w:val="00315CDD"/>
    <w:pPr>
      <w:ind w:left="1728" w:right="1728"/>
    </w:pPr>
    <w:rPr>
      <w:rFonts w:eastAsia="Calibri"/>
      <w:sz w:val="18"/>
      <w:u w:val="single"/>
    </w:rPr>
  </w:style>
  <w:style w:type="paragraph" w:customStyle="1" w:styleId="CardsChar2">
    <w:name w:val="Cards Char2"/>
    <w:basedOn w:val="Normal"/>
    <w:uiPriority w:val="99"/>
    <w:qFormat/>
    <w:rsid w:val="00315CDD"/>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315CDD"/>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315CDD"/>
    <w:rPr>
      <w:rFonts w:ascii="Calibri" w:eastAsia="Times New Roman" w:hAnsi="Calibri" w:cs="Calibri"/>
      <w:b/>
      <w:bCs/>
      <w:sz w:val="24"/>
    </w:rPr>
  </w:style>
  <w:style w:type="character" w:customStyle="1" w:styleId="UnderlinedCards">
    <w:name w:val="Underlined Cards"/>
    <w:rsid w:val="00315CDD"/>
    <w:rPr>
      <w:sz w:val="24"/>
      <w:szCs w:val="24"/>
      <w:u w:val="thick"/>
      <w:lang w:val="en-US" w:eastAsia="en-US" w:bidi="ar-SA"/>
    </w:rPr>
  </w:style>
  <w:style w:type="character" w:customStyle="1" w:styleId="CardsFont12ptCharCharCharCharCharCharCharCharChar">
    <w:name w:val="Cards + Font: 12 pt Char Char Char Char Char Char Char Char Char"/>
    <w:rsid w:val="00315CDD"/>
    <w:rPr>
      <w:sz w:val="24"/>
      <w:szCs w:val="24"/>
      <w:u w:val="thick"/>
      <w:lang w:val="en-US" w:eastAsia="en-US" w:bidi="ar-SA"/>
    </w:rPr>
  </w:style>
  <w:style w:type="character" w:customStyle="1" w:styleId="highlightcardtextChar">
    <w:name w:val="highlight card text Char"/>
    <w:rsid w:val="00315CDD"/>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315CDD"/>
    <w:pPr>
      <w:ind w:left="1728" w:right="1728"/>
    </w:pPr>
    <w:rPr>
      <w:rFonts w:eastAsia="Times New Roman"/>
      <w:sz w:val="18"/>
    </w:rPr>
  </w:style>
  <w:style w:type="character" w:customStyle="1" w:styleId="CardTextCharCharCharCharChar">
    <w:name w:val="Card Text Char Char Char Char Char"/>
    <w:link w:val="CardTextCharCharCharChar"/>
    <w:rsid w:val="00315CDD"/>
    <w:rPr>
      <w:rFonts w:ascii="Calibri" w:eastAsia="Times New Roman" w:hAnsi="Calibri" w:cs="Calibri"/>
      <w:sz w:val="18"/>
    </w:rPr>
  </w:style>
  <w:style w:type="character" w:customStyle="1" w:styleId="TagsChar4">
    <w:name w:val="Tags Char4"/>
    <w:rsid w:val="00315CDD"/>
    <w:rPr>
      <w:b/>
      <w:lang w:val="en-US" w:eastAsia="en-US" w:bidi="ar-SA"/>
    </w:rPr>
  </w:style>
  <w:style w:type="character" w:customStyle="1" w:styleId="hit1">
    <w:name w:val="hit1"/>
    <w:rsid w:val="00315CDD"/>
    <w:rPr>
      <w:rFonts w:ascii="Verdana" w:hAnsi="Verdana" w:hint="default"/>
      <w:b/>
      <w:bCs/>
      <w:vanish w:val="0"/>
      <w:webHidden w:val="0"/>
      <w:color w:val="CC0033"/>
      <w:sz w:val="20"/>
      <w:szCs w:val="20"/>
      <w:specVanish w:val="0"/>
    </w:rPr>
  </w:style>
  <w:style w:type="character" w:customStyle="1" w:styleId="tightinline1">
    <w:name w:val="tightinline1"/>
    <w:rsid w:val="00315CDD"/>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315CDD"/>
    <w:pPr>
      <w:ind w:left="1728" w:right="1728"/>
    </w:pPr>
    <w:rPr>
      <w:rFonts w:eastAsia="Calibri"/>
      <w:sz w:val="18"/>
    </w:rPr>
  </w:style>
  <w:style w:type="paragraph" w:customStyle="1" w:styleId="boldciteChar">
    <w:name w:val="bold cite Char"/>
    <w:basedOn w:val="Heading1"/>
    <w:uiPriority w:val="99"/>
    <w:qFormat/>
    <w:rsid w:val="00315CDD"/>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315CDD"/>
    <w:rPr>
      <w:rFonts w:eastAsia="Calibri"/>
      <w:b/>
    </w:rPr>
  </w:style>
  <w:style w:type="character" w:customStyle="1" w:styleId="blsp-spelling-corrected">
    <w:name w:val="blsp-spelling-corrected"/>
    <w:rsid w:val="00315CDD"/>
  </w:style>
  <w:style w:type="character" w:customStyle="1" w:styleId="blsp-spelling-error">
    <w:name w:val="blsp-spelling-error"/>
    <w:rsid w:val="00315CDD"/>
  </w:style>
  <w:style w:type="character" w:customStyle="1" w:styleId="sup">
    <w:name w:val="sup"/>
    <w:rsid w:val="00315CDD"/>
  </w:style>
  <w:style w:type="character" w:customStyle="1" w:styleId="pgnum">
    <w:name w:val="pgnum"/>
    <w:rsid w:val="00315CDD"/>
  </w:style>
  <w:style w:type="character" w:customStyle="1" w:styleId="SmallFontCharChar">
    <w:name w:val="Small Font Char Char"/>
    <w:rsid w:val="00315CDD"/>
    <w:rPr>
      <w:rFonts w:ascii="Arial" w:hAnsi="Arial"/>
      <w:sz w:val="12"/>
      <w:szCs w:val="24"/>
      <w:lang w:val="en-US" w:eastAsia="en-US" w:bidi="ar-SA"/>
    </w:rPr>
  </w:style>
  <w:style w:type="paragraph" w:customStyle="1" w:styleId="textmargin">
    <w:name w:val="textmargin"/>
    <w:basedOn w:val="Normal"/>
    <w:uiPriority w:val="99"/>
    <w:qFormat/>
    <w:rsid w:val="00315CDD"/>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315CDD"/>
    <w:pPr>
      <w:spacing w:before="100" w:beforeAutospacing="1" w:after="100" w:afterAutospacing="1"/>
    </w:pPr>
    <w:rPr>
      <w:rFonts w:eastAsia="Calibri"/>
      <w:color w:val="000000"/>
    </w:rPr>
  </w:style>
  <w:style w:type="paragraph" w:customStyle="1" w:styleId="header10">
    <w:name w:val="header1"/>
    <w:basedOn w:val="Normal"/>
    <w:uiPriority w:val="99"/>
    <w:qFormat/>
    <w:rsid w:val="00315CDD"/>
    <w:pPr>
      <w:spacing w:before="100" w:beforeAutospacing="1" w:after="100" w:afterAutospacing="1"/>
    </w:pPr>
    <w:rPr>
      <w:rFonts w:eastAsia="Calibri"/>
      <w:color w:val="000000"/>
    </w:rPr>
  </w:style>
  <w:style w:type="paragraph" w:customStyle="1" w:styleId="style10">
    <w:name w:val="style1"/>
    <w:basedOn w:val="Normal"/>
    <w:uiPriority w:val="99"/>
    <w:qFormat/>
    <w:rsid w:val="00315CDD"/>
    <w:rPr>
      <w:rFonts w:ascii="Verdana" w:eastAsia="Calibri" w:hAnsi="Verdana"/>
      <w:szCs w:val="20"/>
    </w:rPr>
  </w:style>
  <w:style w:type="paragraph" w:customStyle="1" w:styleId="correctindex">
    <w:name w:val="correct index"/>
    <w:basedOn w:val="Normal"/>
    <w:uiPriority w:val="99"/>
    <w:qFormat/>
    <w:rsid w:val="00315CDD"/>
    <w:rPr>
      <w:rFonts w:eastAsia="Calibri"/>
      <w:color w:val="000000"/>
    </w:rPr>
  </w:style>
  <w:style w:type="paragraph" w:customStyle="1" w:styleId="bc2">
    <w:name w:val="bc_2"/>
    <w:basedOn w:val="Normal"/>
    <w:uiPriority w:val="99"/>
    <w:qFormat/>
    <w:rsid w:val="00315CDD"/>
    <w:pPr>
      <w:spacing w:before="100" w:beforeAutospacing="1" w:after="100" w:afterAutospacing="1"/>
    </w:pPr>
    <w:rPr>
      <w:rFonts w:eastAsia="Calibri"/>
      <w:color w:val="000000"/>
    </w:rPr>
  </w:style>
  <w:style w:type="character" w:customStyle="1" w:styleId="bc21">
    <w:name w:val="bc_21"/>
    <w:rsid w:val="00315CDD"/>
  </w:style>
  <w:style w:type="paragraph" w:customStyle="1" w:styleId="style21">
    <w:name w:val="style2"/>
    <w:basedOn w:val="Normal"/>
    <w:uiPriority w:val="99"/>
    <w:qFormat/>
    <w:rsid w:val="00315CDD"/>
    <w:rPr>
      <w:rFonts w:ascii="Verdana" w:eastAsia="Calibri" w:hAnsi="Verdana"/>
      <w:szCs w:val="20"/>
    </w:rPr>
  </w:style>
  <w:style w:type="paragraph" w:customStyle="1" w:styleId="quote2">
    <w:name w:val="quote2"/>
    <w:basedOn w:val="Normal"/>
    <w:uiPriority w:val="99"/>
    <w:qFormat/>
    <w:rsid w:val="00315CDD"/>
    <w:rPr>
      <w:rFonts w:ascii="Verdana" w:eastAsia="Calibri" w:hAnsi="Verdana"/>
      <w:szCs w:val="20"/>
    </w:rPr>
  </w:style>
  <w:style w:type="character" w:customStyle="1" w:styleId="copystyle">
    <w:name w:val="copystyle"/>
    <w:rsid w:val="00315CDD"/>
  </w:style>
  <w:style w:type="paragraph" w:customStyle="1" w:styleId="BlockTitle10">
    <w:name w:val="Block Title #1"/>
    <w:basedOn w:val="Heading1"/>
    <w:qFormat/>
    <w:rsid w:val="00315CDD"/>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315CDD"/>
    <w:rPr>
      <w:rFonts w:ascii="Arial" w:hAnsi="Arial" w:cs="Arial"/>
      <w:b/>
      <w:bCs/>
      <w:kern w:val="32"/>
      <w:sz w:val="24"/>
      <w:szCs w:val="24"/>
      <w:lang w:val="en-US" w:eastAsia="en-US" w:bidi="ar-SA"/>
    </w:rPr>
  </w:style>
  <w:style w:type="character" w:customStyle="1" w:styleId="ReadUnderline">
    <w:name w:val="Read Underline"/>
    <w:rsid w:val="00315CDD"/>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315CDD"/>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315CDD"/>
    <w:rPr>
      <w:rFonts w:ascii="Century Gothic" w:eastAsia="Times New Roman" w:hAnsi="Century Gothic" w:cs="Arial"/>
      <w:caps/>
      <w:spacing w:val="-20"/>
      <w:kern w:val="32"/>
      <w:sz w:val="36"/>
      <w:szCs w:val="32"/>
    </w:rPr>
  </w:style>
  <w:style w:type="paragraph" w:customStyle="1" w:styleId="CiteNormal">
    <w:name w:val="Cite Normal"/>
    <w:basedOn w:val="Normal"/>
    <w:autoRedefine/>
    <w:qFormat/>
    <w:rsid w:val="00315CDD"/>
    <w:rPr>
      <w:rFonts w:eastAsia="Times New Roman"/>
      <w:sz w:val="18"/>
    </w:rPr>
  </w:style>
  <w:style w:type="paragraph" w:customStyle="1" w:styleId="F4">
    <w:name w:val="F4"/>
    <w:basedOn w:val="Normal"/>
    <w:link w:val="F4Char"/>
    <w:qFormat/>
    <w:rsid w:val="00315CDD"/>
    <w:pPr>
      <w:ind w:left="288" w:right="288"/>
    </w:pPr>
    <w:rPr>
      <w:rFonts w:eastAsia="Times New Roman"/>
      <w:szCs w:val="20"/>
      <w:u w:val="single"/>
    </w:rPr>
  </w:style>
  <w:style w:type="character" w:customStyle="1" w:styleId="F4Char">
    <w:name w:val="F4 Char"/>
    <w:link w:val="F4"/>
    <w:rsid w:val="00315CDD"/>
    <w:rPr>
      <w:rFonts w:ascii="Calibri" w:eastAsia="Times New Roman" w:hAnsi="Calibri" w:cs="Calibri"/>
      <w:sz w:val="24"/>
      <w:szCs w:val="20"/>
      <w:u w:val="single"/>
    </w:rPr>
  </w:style>
  <w:style w:type="paragraph" w:customStyle="1" w:styleId="StyleCARD">
    <w:name w:val="Style CARD +"/>
    <w:basedOn w:val="Normal"/>
    <w:link w:val="StyleCARDChar"/>
    <w:qFormat/>
    <w:rsid w:val="00315CDD"/>
    <w:pPr>
      <w:ind w:left="300" w:right="288"/>
    </w:pPr>
    <w:rPr>
      <w:rFonts w:eastAsia="Times New Roman"/>
      <w:szCs w:val="20"/>
    </w:rPr>
  </w:style>
  <w:style w:type="character" w:customStyle="1" w:styleId="StyleCARDChar">
    <w:name w:val="Style CARD + Char"/>
    <w:link w:val="StyleCARD"/>
    <w:rsid w:val="00315CDD"/>
    <w:rPr>
      <w:rFonts w:ascii="Calibri" w:eastAsia="Times New Roman" w:hAnsi="Calibri" w:cs="Calibri"/>
      <w:sz w:val="24"/>
      <w:szCs w:val="20"/>
    </w:rPr>
  </w:style>
  <w:style w:type="character" w:customStyle="1" w:styleId="noiconheadline">
    <w:name w:val="noicon_headline"/>
    <w:rsid w:val="00315CDD"/>
  </w:style>
  <w:style w:type="character" w:customStyle="1" w:styleId="BlockTitleCharChar">
    <w:name w:val="Block Title Char Char"/>
    <w:rsid w:val="00315CDD"/>
    <w:rPr>
      <w:rFonts w:ascii="Georgia" w:hAnsi="Georgia" w:cs="Arial"/>
      <w:b/>
      <w:bCs/>
      <w:kern w:val="32"/>
      <w:sz w:val="28"/>
      <w:szCs w:val="32"/>
      <w:lang w:val="en-US" w:eastAsia="en-US" w:bidi="ar-SA"/>
    </w:rPr>
  </w:style>
  <w:style w:type="paragraph" w:styleId="MacroText">
    <w:name w:val="macro"/>
    <w:link w:val="MacroTextChar"/>
    <w:rsid w:val="00315CD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315CDD"/>
    <w:rPr>
      <w:rFonts w:ascii="Courier New" w:eastAsia="Times New Roman" w:hAnsi="Courier New" w:cs="Courier New"/>
      <w:sz w:val="20"/>
      <w:szCs w:val="20"/>
    </w:rPr>
  </w:style>
  <w:style w:type="character" w:customStyle="1" w:styleId="pp1">
    <w:name w:val="pp1"/>
    <w:rsid w:val="00315CDD"/>
    <w:rPr>
      <w:rFonts w:ascii="Times New Roman" w:hAnsi="Times New Roman" w:cs="Times New Roman" w:hint="default"/>
      <w:i w:val="0"/>
      <w:iCs w:val="0"/>
      <w:smallCaps w:val="0"/>
      <w:sz w:val="30"/>
      <w:szCs w:val="30"/>
    </w:rPr>
  </w:style>
  <w:style w:type="character" w:customStyle="1" w:styleId="prbodytext1">
    <w:name w:val="pr_bodytext1"/>
    <w:rsid w:val="00315CDD"/>
    <w:rPr>
      <w:rFonts w:ascii="Arial" w:hAnsi="Arial" w:cs="Arial" w:hint="default"/>
      <w:sz w:val="20"/>
      <w:szCs w:val="20"/>
    </w:rPr>
  </w:style>
  <w:style w:type="character" w:customStyle="1" w:styleId="marrontitulobig">
    <w:name w:val="marron_titulo_big"/>
    <w:rsid w:val="00315CDD"/>
  </w:style>
  <w:style w:type="character" w:customStyle="1" w:styleId="articlehead">
    <w:name w:val="articlehead"/>
    <w:rsid w:val="00315CDD"/>
  </w:style>
  <w:style w:type="character" w:customStyle="1" w:styleId="lead">
    <w:name w:val="lead"/>
    <w:rsid w:val="00315CDD"/>
  </w:style>
  <w:style w:type="character" w:customStyle="1" w:styleId="manchettebig2">
    <w:name w:val="manchettebig2"/>
    <w:rsid w:val="00315CDD"/>
  </w:style>
  <w:style w:type="character" w:customStyle="1" w:styleId="blue3">
    <w:name w:val="blue3"/>
    <w:rsid w:val="00315CDD"/>
  </w:style>
  <w:style w:type="paragraph" w:customStyle="1" w:styleId="issuedetails">
    <w:name w:val="issue_details"/>
    <w:basedOn w:val="Normal"/>
    <w:uiPriority w:val="99"/>
    <w:qFormat/>
    <w:rsid w:val="00315CDD"/>
    <w:pPr>
      <w:spacing w:before="100" w:beforeAutospacing="1" w:after="100" w:afterAutospacing="1"/>
    </w:pPr>
    <w:rPr>
      <w:rFonts w:eastAsia="Times New Roman"/>
    </w:rPr>
  </w:style>
  <w:style w:type="character" w:customStyle="1" w:styleId="over-title">
    <w:name w:val="over-title"/>
    <w:rsid w:val="00315CDD"/>
  </w:style>
  <w:style w:type="character" w:customStyle="1" w:styleId="contentheader">
    <w:name w:val="contentheader"/>
    <w:rsid w:val="00315CDD"/>
  </w:style>
  <w:style w:type="paragraph" w:customStyle="1" w:styleId="TxBrp2">
    <w:name w:val="TxBr_p2"/>
    <w:basedOn w:val="Normal"/>
    <w:qFormat/>
    <w:rsid w:val="00315CDD"/>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315CDD"/>
    <w:rPr>
      <w:rFonts w:eastAsia="SimSun"/>
      <w:szCs w:val="24"/>
      <w:lang w:val="en-US" w:eastAsia="zh-CN" w:bidi="ar-SA"/>
    </w:rPr>
  </w:style>
  <w:style w:type="character" w:customStyle="1" w:styleId="tagscharchar0">
    <w:name w:val="tagscharchar"/>
    <w:rsid w:val="00315CDD"/>
  </w:style>
  <w:style w:type="character" w:customStyle="1" w:styleId="FontStyle13">
    <w:name w:val="Font Style13"/>
    <w:uiPriority w:val="99"/>
    <w:rsid w:val="00315CDD"/>
    <w:rPr>
      <w:rFonts w:ascii="Times New Roman" w:hAnsi="Times New Roman" w:cs="Times New Roman"/>
      <w:sz w:val="18"/>
      <w:szCs w:val="18"/>
    </w:rPr>
  </w:style>
  <w:style w:type="character" w:customStyle="1" w:styleId="FontStyle14">
    <w:name w:val="Font Style14"/>
    <w:uiPriority w:val="99"/>
    <w:rsid w:val="00315CDD"/>
    <w:rPr>
      <w:rFonts w:ascii="Times New Roman" w:hAnsi="Times New Roman" w:cs="Times New Roman"/>
      <w:i/>
      <w:iCs/>
      <w:sz w:val="18"/>
      <w:szCs w:val="18"/>
    </w:rPr>
  </w:style>
  <w:style w:type="character" w:customStyle="1" w:styleId="FontStyle15">
    <w:name w:val="Font Style15"/>
    <w:uiPriority w:val="99"/>
    <w:rsid w:val="00315CDD"/>
    <w:rPr>
      <w:rFonts w:ascii="Times New Roman" w:hAnsi="Times New Roman" w:cs="Times New Roman"/>
      <w:b/>
      <w:bCs/>
      <w:sz w:val="18"/>
      <w:szCs w:val="18"/>
    </w:rPr>
  </w:style>
  <w:style w:type="character" w:customStyle="1" w:styleId="FontStyle16">
    <w:name w:val="Font Style16"/>
    <w:uiPriority w:val="99"/>
    <w:rsid w:val="00315CDD"/>
    <w:rPr>
      <w:rFonts w:ascii="Times New Roman" w:hAnsi="Times New Roman" w:cs="Times New Roman"/>
      <w:b/>
      <w:bCs/>
      <w:spacing w:val="-20"/>
      <w:sz w:val="16"/>
      <w:szCs w:val="16"/>
    </w:rPr>
  </w:style>
  <w:style w:type="character" w:customStyle="1" w:styleId="FontStyle17">
    <w:name w:val="Font Style17"/>
    <w:uiPriority w:val="99"/>
    <w:rsid w:val="00315CDD"/>
    <w:rPr>
      <w:rFonts w:ascii="Times New Roman" w:hAnsi="Times New Roman" w:cs="Times New Roman"/>
      <w:b/>
      <w:bCs/>
      <w:sz w:val="10"/>
      <w:szCs w:val="10"/>
    </w:rPr>
  </w:style>
  <w:style w:type="character" w:customStyle="1" w:styleId="in-widget">
    <w:name w:val="in-widget"/>
    <w:rsid w:val="00315CDD"/>
  </w:style>
  <w:style w:type="paragraph" w:customStyle="1" w:styleId="bodycopyindent">
    <w:name w:val="bodycopyindent"/>
    <w:basedOn w:val="Normal"/>
    <w:uiPriority w:val="99"/>
    <w:qFormat/>
    <w:rsid w:val="00315CDD"/>
    <w:pPr>
      <w:spacing w:before="100" w:beforeAutospacing="1" w:after="100" w:afterAutospacing="1"/>
    </w:pPr>
    <w:rPr>
      <w:rFonts w:eastAsia="Times New Roman"/>
    </w:rPr>
  </w:style>
  <w:style w:type="character" w:customStyle="1" w:styleId="copyright">
    <w:name w:val="copyright"/>
    <w:rsid w:val="00315CDD"/>
  </w:style>
  <w:style w:type="character" w:customStyle="1" w:styleId="spanstyle">
    <w:name w:val="spanstyle"/>
    <w:rsid w:val="00315CDD"/>
  </w:style>
  <w:style w:type="paragraph" w:customStyle="1" w:styleId="tussenkop">
    <w:name w:val="tussenkop"/>
    <w:basedOn w:val="Normal"/>
    <w:uiPriority w:val="99"/>
    <w:qFormat/>
    <w:rsid w:val="00315CDD"/>
    <w:pPr>
      <w:spacing w:before="100" w:beforeAutospacing="1" w:after="100" w:afterAutospacing="1"/>
    </w:pPr>
    <w:rPr>
      <w:rFonts w:eastAsia="Times New Roman"/>
    </w:rPr>
  </w:style>
  <w:style w:type="character" w:customStyle="1" w:styleId="docnumbertitle">
    <w:name w:val="doc_number_title"/>
    <w:basedOn w:val="DefaultParagraphFont"/>
    <w:rsid w:val="00315CDD"/>
  </w:style>
  <w:style w:type="paragraph" w:customStyle="1" w:styleId="Style6">
    <w:name w:val="Style6"/>
    <w:basedOn w:val="Normal"/>
    <w:link w:val="Style6Char"/>
    <w:autoRedefine/>
    <w:qFormat/>
    <w:rsid w:val="00315CDD"/>
    <w:rPr>
      <w:b/>
    </w:rPr>
  </w:style>
  <w:style w:type="character" w:customStyle="1" w:styleId="Style6Char">
    <w:name w:val="Style6 Char"/>
    <w:basedOn w:val="DefaultParagraphFont"/>
    <w:link w:val="Style6"/>
    <w:rsid w:val="00315CDD"/>
    <w:rPr>
      <w:rFonts w:ascii="Calibri" w:hAnsi="Calibri" w:cs="Calibri"/>
      <w:b/>
      <w:sz w:val="24"/>
    </w:rPr>
  </w:style>
  <w:style w:type="paragraph" w:customStyle="1" w:styleId="Style11">
    <w:name w:val="Style11"/>
    <w:basedOn w:val="Normal"/>
    <w:link w:val="Style11Char"/>
    <w:qFormat/>
    <w:rsid w:val="00315CDD"/>
    <w:rPr>
      <w:rFonts w:asciiTheme="minorHAnsi" w:hAnsiTheme="minorHAnsi" w:cstheme="minorBidi"/>
      <w:b/>
      <w:sz w:val="22"/>
      <w:u w:val="thick"/>
    </w:rPr>
  </w:style>
  <w:style w:type="paragraph" w:customStyle="1" w:styleId="Style12">
    <w:name w:val="Style12"/>
    <w:basedOn w:val="Normal"/>
    <w:link w:val="Style12Char"/>
    <w:qFormat/>
    <w:rsid w:val="00315CDD"/>
    <w:rPr>
      <w:rFonts w:asciiTheme="minorHAnsi" w:hAnsiTheme="minorHAnsi" w:cstheme="minorBidi"/>
      <w:b/>
      <w:szCs w:val="24"/>
      <w:u w:val="thick"/>
    </w:rPr>
  </w:style>
  <w:style w:type="character" w:customStyle="1" w:styleId="StyleUnderlineChar9ptBorderSinglesolidlineAuto0">
    <w:name w:val="Style Underline Char + 9 pt Border: : (Single solid line Auto  0..."/>
    <w:basedOn w:val="DefaultParagraphFont"/>
    <w:rsid w:val="00315CDD"/>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315CDD"/>
    <w:rPr>
      <w:rFonts w:asciiTheme="minorHAnsi" w:hAnsiTheme="minorHAnsi" w:cstheme="minorBidi"/>
      <w:sz w:val="22"/>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315CDD"/>
    <w:rPr>
      <w:rFonts w:asciiTheme="minorHAnsi" w:hAnsiTheme="minorHAnsi" w:cstheme="minorBidi"/>
      <w:b/>
      <w:sz w:val="22"/>
      <w:u w:val="single"/>
    </w:rPr>
  </w:style>
  <w:style w:type="character" w:customStyle="1" w:styleId="StyleStyleBoldUnderlineIntenseEmphasisUnderlineapple-style-s">
    <w:name w:val="Style Style Bold UnderlineIntense EmphasisUnderlineapple-style-s..."/>
    <w:basedOn w:val="DefaultParagraphFont"/>
    <w:rsid w:val="00315CDD"/>
    <w:rPr>
      <w:b w:val="0"/>
      <w:bCs w:val="0"/>
      <w:sz w:val="22"/>
      <w:u w:val="single"/>
      <w:bdr w:val="none" w:sz="0" w:space="0" w:color="auto"/>
    </w:rPr>
  </w:style>
  <w:style w:type="paragraph" w:customStyle="1" w:styleId="Cardd">
    <w:name w:val="Cardd"/>
    <w:basedOn w:val="Normal"/>
    <w:uiPriority w:val="4"/>
    <w:qFormat/>
    <w:rsid w:val="00315CDD"/>
    <w:pPr>
      <w:ind w:left="288" w:right="288"/>
    </w:pPr>
  </w:style>
  <w:style w:type="character" w:customStyle="1" w:styleId="erasure">
    <w:name w:val="erasure"/>
    <w:rsid w:val="00315CDD"/>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315CDD"/>
    <w:rPr>
      <w:rFonts w:asciiTheme="majorHAnsi" w:eastAsiaTheme="majorEastAsia" w:hAnsiTheme="majorHAnsi" w:cstheme="majorBidi"/>
      <w:color w:val="1F4D78" w:themeColor="accent1" w:themeShade="7F"/>
      <w:sz w:val="22"/>
      <w:szCs w:val="22"/>
    </w:rPr>
  </w:style>
  <w:style w:type="character" w:customStyle="1" w:styleId="MacroTextChar1">
    <w:name w:val="Macro Text Char1"/>
    <w:basedOn w:val="DefaultParagraphFont"/>
    <w:semiHidden/>
    <w:rsid w:val="00315CDD"/>
    <w:rPr>
      <w:rFonts w:ascii="Consolas" w:hAnsi="Consolas" w:cs="Consolas"/>
      <w:sz w:val="20"/>
      <w:szCs w:val="20"/>
    </w:rPr>
  </w:style>
  <w:style w:type="paragraph" w:customStyle="1" w:styleId="Tagline0">
    <w:name w:val="Tagline"/>
    <w:basedOn w:val="Normal"/>
    <w:link w:val="TaglineChar"/>
    <w:qFormat/>
    <w:rsid w:val="00315CDD"/>
    <w:pPr>
      <w:spacing w:line="256" w:lineRule="auto"/>
    </w:pPr>
    <w:rPr>
      <w:b/>
      <w:sz w:val="26"/>
    </w:rPr>
  </w:style>
  <w:style w:type="paragraph" w:customStyle="1" w:styleId="StyleHeading3BlockLatinBodyCalibri">
    <w:name w:val="Style Heading 3Block + (Latin) +Body (Calibri)"/>
    <w:basedOn w:val="Heading3"/>
    <w:rsid w:val="00315CDD"/>
    <w:rPr>
      <w:caps/>
    </w:rPr>
  </w:style>
  <w:style w:type="paragraph" w:customStyle="1" w:styleId="StyleHeading4Tagheading2Heading2Char2CharHeading2Char1">
    <w:name w:val="Style Heading 4Tagheading 2Heading 2 Char2 CharHeading 2 Char1 ..."/>
    <w:basedOn w:val="Heading4"/>
    <w:rsid w:val="00315CDD"/>
    <w:rPr>
      <w:iCs w:val="0"/>
    </w:rPr>
  </w:style>
  <w:style w:type="character" w:customStyle="1" w:styleId="StyleStyleBoldUnderlineIntenseEmphasisUnderlineStyleapple-s1">
    <w:name w:val="Style Style Bold UnderlineIntense EmphasisUnderlineStyleapple-s...1"/>
    <w:basedOn w:val="DefaultParagraphFont"/>
    <w:rsid w:val="00315CDD"/>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315CDD"/>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315CDD"/>
    <w:pPr>
      <w:ind w:left="720"/>
      <w:contextualSpacing/>
    </w:pPr>
  </w:style>
  <w:style w:type="character" w:customStyle="1" w:styleId="arial11">
    <w:name w:val="arial_11"/>
    <w:basedOn w:val="DefaultParagraphFont"/>
    <w:rsid w:val="00315CDD"/>
  </w:style>
  <w:style w:type="character" w:customStyle="1" w:styleId="articleauthor">
    <w:name w:val="articleauthor"/>
    <w:basedOn w:val="DefaultParagraphFont"/>
    <w:rsid w:val="00315CDD"/>
  </w:style>
  <w:style w:type="character" w:customStyle="1" w:styleId="article-date">
    <w:name w:val="article-date"/>
    <w:basedOn w:val="DefaultParagraphFont"/>
    <w:rsid w:val="00315CDD"/>
  </w:style>
  <w:style w:type="character" w:customStyle="1" w:styleId="bodysubtoc">
    <w:name w:val="bodysubtoc"/>
    <w:basedOn w:val="DefaultParagraphFont"/>
    <w:rsid w:val="00315CDD"/>
  </w:style>
  <w:style w:type="character" w:customStyle="1" w:styleId="lefttitlesmaller">
    <w:name w:val="lefttitlesmaller"/>
    <w:basedOn w:val="DefaultParagraphFont"/>
    <w:rsid w:val="00315CDD"/>
  </w:style>
  <w:style w:type="character" w:customStyle="1" w:styleId="mb">
    <w:name w:val="mb"/>
    <w:basedOn w:val="DefaultParagraphFont"/>
    <w:rsid w:val="00315CDD"/>
  </w:style>
  <w:style w:type="character" w:customStyle="1" w:styleId="field-content">
    <w:name w:val="field-content"/>
    <w:basedOn w:val="DefaultParagraphFont"/>
    <w:rsid w:val="00315CDD"/>
  </w:style>
  <w:style w:type="character" w:customStyle="1" w:styleId="submitted-date">
    <w:name w:val="submitted-date"/>
    <w:basedOn w:val="DefaultParagraphFont"/>
    <w:rsid w:val="00315CDD"/>
  </w:style>
  <w:style w:type="character" w:customStyle="1" w:styleId="submitted-time">
    <w:name w:val="submitted-time"/>
    <w:basedOn w:val="DefaultParagraphFont"/>
    <w:rsid w:val="00315CDD"/>
  </w:style>
  <w:style w:type="paragraph" w:customStyle="1" w:styleId="date-comments">
    <w:name w:val="date-comments"/>
    <w:basedOn w:val="Normal"/>
    <w:uiPriority w:val="99"/>
    <w:qFormat/>
    <w:rsid w:val="00315CDD"/>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315CDD"/>
    <w:pPr>
      <w:spacing w:line="181" w:lineRule="atLeast"/>
    </w:pPr>
    <w:rPr>
      <w:rFonts w:ascii="Sabon LT Std" w:eastAsia="MS Mincho" w:hAnsi="Sabon LT Std"/>
      <w:color w:val="auto"/>
      <w:sz w:val="20"/>
    </w:rPr>
  </w:style>
  <w:style w:type="character" w:customStyle="1" w:styleId="A2">
    <w:name w:val="A2"/>
    <w:uiPriority w:val="99"/>
    <w:rsid w:val="00315CDD"/>
    <w:rPr>
      <w:rFonts w:cs="Sabon LT Std"/>
      <w:color w:val="000000"/>
      <w:sz w:val="15"/>
      <w:szCs w:val="15"/>
    </w:rPr>
  </w:style>
  <w:style w:type="paragraph" w:customStyle="1" w:styleId="Pa15">
    <w:name w:val="Pa15"/>
    <w:basedOn w:val="Default"/>
    <w:next w:val="Default"/>
    <w:uiPriority w:val="99"/>
    <w:qFormat/>
    <w:rsid w:val="00315CDD"/>
    <w:pPr>
      <w:spacing w:line="241" w:lineRule="atLeast"/>
    </w:pPr>
    <w:rPr>
      <w:rFonts w:ascii="Sabon LT Std" w:eastAsia="MS Mincho" w:hAnsi="Sabon LT Std"/>
      <w:color w:val="auto"/>
      <w:sz w:val="20"/>
    </w:rPr>
  </w:style>
  <w:style w:type="character" w:customStyle="1" w:styleId="searchword">
    <w:name w:val="searchword"/>
    <w:basedOn w:val="DefaultParagraphFont"/>
    <w:rsid w:val="00315CDD"/>
  </w:style>
  <w:style w:type="character" w:customStyle="1" w:styleId="meta-prep">
    <w:name w:val="meta-prep"/>
    <w:basedOn w:val="DefaultParagraphFont"/>
    <w:rsid w:val="00315CDD"/>
  </w:style>
  <w:style w:type="character" w:customStyle="1" w:styleId="entry-date">
    <w:name w:val="entry-date"/>
    <w:basedOn w:val="DefaultParagraphFont"/>
    <w:rsid w:val="00315CDD"/>
  </w:style>
  <w:style w:type="paragraph" w:customStyle="1" w:styleId="Shrink6">
    <w:name w:val="Shrink 6"/>
    <w:basedOn w:val="Normal"/>
    <w:qFormat/>
    <w:rsid w:val="00315CDD"/>
    <w:rPr>
      <w:rFonts w:eastAsia="Calibri"/>
      <w:sz w:val="12"/>
    </w:rPr>
  </w:style>
  <w:style w:type="paragraph" w:customStyle="1" w:styleId="HeaderCharCharCharCharCharCharCharCha">
    <w:name w:val="Header Char Char Char Char Char Char Char Cha"/>
    <w:aliases w:val="Char Char Char Cha"/>
    <w:basedOn w:val="Normal"/>
    <w:qFormat/>
    <w:rsid w:val="00315CDD"/>
    <w:pPr>
      <w:spacing w:before="100" w:beforeAutospacing="1" w:after="100" w:afterAutospacing="1"/>
    </w:pPr>
    <w:rPr>
      <w:rFonts w:eastAsia="Times New Roman"/>
    </w:rPr>
  </w:style>
  <w:style w:type="character" w:customStyle="1" w:styleId="CiteReal0">
    <w:name w:val="CiteReal"/>
    <w:uiPriority w:val="1"/>
    <w:qFormat/>
    <w:rsid w:val="00315CDD"/>
    <w:rPr>
      <w:rFonts w:ascii="Arial" w:hAnsi="Arial"/>
      <w:b/>
      <w:sz w:val="24"/>
      <w:u w:val="single"/>
    </w:rPr>
  </w:style>
  <w:style w:type="paragraph" w:customStyle="1" w:styleId="10ptfont">
    <w:name w:val="10pt font"/>
    <w:basedOn w:val="Normal"/>
    <w:link w:val="10ptfontChar"/>
    <w:autoRedefine/>
    <w:rsid w:val="00315CDD"/>
    <w:rPr>
      <w:rFonts w:eastAsia="Times New Roman"/>
    </w:rPr>
  </w:style>
  <w:style w:type="character" w:customStyle="1" w:styleId="10ptfontChar">
    <w:name w:val="10pt font Char"/>
    <w:link w:val="10ptfont"/>
    <w:rsid w:val="00315CDD"/>
    <w:rPr>
      <w:rFonts w:ascii="Calibri" w:eastAsia="Times New Roman" w:hAnsi="Calibri" w:cs="Calibri"/>
      <w:sz w:val="24"/>
    </w:rPr>
  </w:style>
  <w:style w:type="character" w:customStyle="1" w:styleId="HIGHLIGHT1">
    <w:name w:val="HIGHLIGHT"/>
    <w:uiPriority w:val="1"/>
    <w:qFormat/>
    <w:rsid w:val="00315CDD"/>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315CDD"/>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315CDD"/>
    <w:pPr>
      <w:suppressAutoHyphens/>
      <w:spacing w:before="280" w:after="280"/>
    </w:pPr>
    <w:rPr>
      <w:color w:val="000000"/>
    </w:rPr>
  </w:style>
  <w:style w:type="character" w:customStyle="1" w:styleId="StyleIntenseReferenceGaramond">
    <w:name w:val="Style Intense Reference + Garamond"/>
    <w:rsid w:val="00315CDD"/>
    <w:rPr>
      <w:rFonts w:ascii="Garamond" w:hAnsi="Garamond"/>
      <w:bCs/>
      <w:color w:val="auto"/>
      <w:spacing w:val="5"/>
      <w:sz w:val="20"/>
      <w:u w:val="single"/>
    </w:rPr>
  </w:style>
  <w:style w:type="character" w:customStyle="1" w:styleId="StyleIntenseReferenceGaramondBold">
    <w:name w:val="Style Intense Reference + Garamond Bold"/>
    <w:rsid w:val="00315CDD"/>
    <w:rPr>
      <w:rFonts w:ascii="Garamond" w:hAnsi="Garamond"/>
      <w:b/>
      <w:bCs/>
      <w:color w:val="auto"/>
      <w:spacing w:val="5"/>
      <w:sz w:val="20"/>
      <w:u w:val="single"/>
    </w:rPr>
  </w:style>
  <w:style w:type="character" w:customStyle="1" w:styleId="newstime">
    <w:name w:val="newstime"/>
    <w:basedOn w:val="DefaultParagraphFont"/>
    <w:rsid w:val="00315CDD"/>
  </w:style>
  <w:style w:type="character" w:customStyle="1" w:styleId="IntenseReference1">
    <w:name w:val="Intense Reference1"/>
    <w:qFormat/>
    <w:rsid w:val="00315CDD"/>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315CDD"/>
    <w:rPr>
      <w:rFonts w:ascii="Garamond" w:hAnsi="Garamond"/>
      <w:b/>
      <w:sz w:val="24"/>
      <w:szCs w:val="26"/>
      <w:bdr w:val="none" w:sz="0" w:space="0" w:color="auto"/>
      <w:shd w:val="clear" w:color="auto" w:fill="FFFF00"/>
    </w:rPr>
  </w:style>
  <w:style w:type="character" w:customStyle="1" w:styleId="ilad1">
    <w:name w:val="il_ad1"/>
    <w:rsid w:val="00315CDD"/>
    <w:rPr>
      <w:vanish/>
      <w:webHidden w:val="0"/>
      <w:color w:val="000000"/>
      <w:u w:val="single"/>
      <w:specVanish/>
    </w:rPr>
  </w:style>
  <w:style w:type="character" w:customStyle="1" w:styleId="ThickUnderlineCharChar">
    <w:name w:val="Thick Underline Char Char"/>
    <w:rsid w:val="00315CDD"/>
    <w:rPr>
      <w:sz w:val="24"/>
      <w:szCs w:val="24"/>
      <w:u w:val="thick"/>
      <w:lang w:val="en-US" w:eastAsia="en-US" w:bidi="ar-SA"/>
    </w:rPr>
  </w:style>
  <w:style w:type="character" w:customStyle="1" w:styleId="Underline21">
    <w:name w:val="Underline 2"/>
    <w:basedOn w:val="DefaultParagraphFont"/>
    <w:uiPriority w:val="1"/>
    <w:qFormat/>
    <w:rsid w:val="00315CDD"/>
    <w:rPr>
      <w:b/>
      <w:u w:val="single"/>
    </w:rPr>
  </w:style>
  <w:style w:type="paragraph" w:customStyle="1" w:styleId="first">
    <w:name w:val="first"/>
    <w:basedOn w:val="Normal"/>
    <w:qFormat/>
    <w:rsid w:val="00315CDD"/>
    <w:pPr>
      <w:spacing w:before="100" w:beforeAutospacing="1" w:after="100" w:afterAutospacing="1"/>
    </w:pPr>
    <w:rPr>
      <w:rFonts w:eastAsia="Times New Roman"/>
    </w:rPr>
  </w:style>
  <w:style w:type="character" w:customStyle="1" w:styleId="tx">
    <w:name w:val="tx"/>
    <w:basedOn w:val="DefaultParagraphFont"/>
    <w:rsid w:val="00315CDD"/>
  </w:style>
  <w:style w:type="character" w:customStyle="1" w:styleId="oneclick-link">
    <w:name w:val="oneclick-link"/>
    <w:basedOn w:val="DefaultParagraphFont"/>
    <w:rsid w:val="00315CDD"/>
  </w:style>
  <w:style w:type="paragraph" w:customStyle="1" w:styleId="StyleHeading4TagsmalltextBigcardbodyNormalTagNotBold">
    <w:name w:val="Style Heading 4Tagsmall textBig cardbodyNormal Tag + Not Bold"/>
    <w:basedOn w:val="Heading4"/>
    <w:qFormat/>
    <w:rsid w:val="00315CDD"/>
    <w:rPr>
      <w:bCs/>
    </w:rPr>
  </w:style>
  <w:style w:type="character" w:customStyle="1" w:styleId="BlockHeadingsCharCharChar">
    <w:name w:val="Block Headings Char Char Char"/>
    <w:locked/>
    <w:rsid w:val="00315CDD"/>
  </w:style>
  <w:style w:type="paragraph" w:customStyle="1" w:styleId="BlockHeadingsCharChar">
    <w:name w:val="Block Headings Char Char"/>
    <w:basedOn w:val="Normal"/>
    <w:qFormat/>
    <w:rsid w:val="00315CDD"/>
  </w:style>
  <w:style w:type="character" w:customStyle="1" w:styleId="CitesCharCharCharChar">
    <w:name w:val="Cites Char Char Char Char"/>
    <w:locked/>
    <w:rsid w:val="00315CDD"/>
  </w:style>
  <w:style w:type="character" w:customStyle="1" w:styleId="TagsChar1CharChar">
    <w:name w:val="Tags Char1 Char Char"/>
    <w:locked/>
    <w:rsid w:val="00315CDD"/>
  </w:style>
  <w:style w:type="paragraph" w:customStyle="1" w:styleId="TagsChar1Char">
    <w:name w:val="Tags Char1 Char"/>
    <w:basedOn w:val="Normal"/>
    <w:qFormat/>
    <w:rsid w:val="00315CDD"/>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315CDD"/>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315CDD"/>
  </w:style>
  <w:style w:type="character" w:customStyle="1" w:styleId="CardsFont6ptCharCharChar">
    <w:name w:val="Cards + Font: 6 pt Char Char Char"/>
    <w:locked/>
    <w:rsid w:val="00315CDD"/>
  </w:style>
  <w:style w:type="character" w:customStyle="1" w:styleId="CardsUnderlineChar">
    <w:name w:val="Cards + Underline Char"/>
    <w:locked/>
    <w:rsid w:val="00315CDD"/>
  </w:style>
  <w:style w:type="paragraph" w:customStyle="1" w:styleId="CardsUnderline">
    <w:name w:val="Cards + Underline"/>
    <w:basedOn w:val="Normal"/>
    <w:next w:val="Style3"/>
    <w:qFormat/>
    <w:rsid w:val="00315CDD"/>
  </w:style>
  <w:style w:type="paragraph" w:customStyle="1" w:styleId="StyleNormalWebNormalWebChar1CharNormalWebCharCharC">
    <w:name w:val="Style Normal (Web)Normal (Web) Char1 CharNormal (Web) Char Char C..."/>
    <w:basedOn w:val="Title"/>
    <w:qFormat/>
    <w:rsid w:val="00315CDD"/>
    <w:pPr>
      <w:outlineLvl w:val="9"/>
    </w:pPr>
    <w:rPr>
      <w:rFonts w:ascii="Georgia" w:hAnsi="Georgia"/>
      <w:sz w:val="22"/>
      <w:u w:val="none"/>
    </w:rPr>
  </w:style>
  <w:style w:type="paragraph" w:customStyle="1" w:styleId="Reference">
    <w:name w:val="Reference"/>
    <w:qFormat/>
    <w:rsid w:val="00315CDD"/>
    <w:pPr>
      <w:spacing w:after="200" w:line="276" w:lineRule="auto"/>
    </w:pPr>
  </w:style>
  <w:style w:type="paragraph" w:customStyle="1" w:styleId="StyleHeading2Heading2Char2CharHeading2Char1CharCharHead">
    <w:name w:val="Style Heading 2Heading 2 Char2 CharHeading 2 Char1 Char CharHead..."/>
    <w:basedOn w:val="Heading2"/>
    <w:qFormat/>
    <w:rsid w:val="00315CDD"/>
    <w:rPr>
      <w:bCs/>
      <w:caps/>
    </w:rPr>
  </w:style>
  <w:style w:type="paragraph" w:customStyle="1" w:styleId="Blocktitle3">
    <w:name w:val="Block title"/>
    <w:basedOn w:val="Heading1"/>
    <w:next w:val="Debate-EmphasizedText-F5"/>
    <w:autoRedefine/>
    <w:qFormat/>
    <w:rsid w:val="00315CDD"/>
    <w:rPr>
      <w:bCs/>
      <w:caps/>
    </w:rPr>
  </w:style>
  <w:style w:type="paragraph" w:customStyle="1" w:styleId="SmallCite">
    <w:name w:val="Small Cite"/>
    <w:basedOn w:val="Normal"/>
    <w:next w:val="BlockHeading1"/>
    <w:qFormat/>
    <w:rsid w:val="00315CDD"/>
  </w:style>
  <w:style w:type="paragraph" w:customStyle="1" w:styleId="links1">
    <w:name w:val="links1"/>
    <w:basedOn w:val="Normal"/>
    <w:qFormat/>
    <w:rsid w:val="00315CDD"/>
  </w:style>
  <w:style w:type="paragraph" w:customStyle="1" w:styleId="endtext">
    <w:name w:val="endtext"/>
    <w:basedOn w:val="Normal"/>
    <w:next w:val="CardTag"/>
    <w:qFormat/>
    <w:rsid w:val="00315CDD"/>
  </w:style>
  <w:style w:type="paragraph" w:customStyle="1" w:styleId="g">
    <w:name w:val="g"/>
    <w:basedOn w:val="Normal"/>
    <w:next w:val="Paste"/>
    <w:qFormat/>
    <w:rsid w:val="00315CDD"/>
  </w:style>
  <w:style w:type="paragraph" w:customStyle="1" w:styleId="Repeatheader">
    <w:name w:val="Repeat header"/>
    <w:basedOn w:val="Normal"/>
    <w:next w:val="noindent"/>
    <w:autoRedefine/>
    <w:qFormat/>
    <w:rsid w:val="00315CDD"/>
  </w:style>
  <w:style w:type="paragraph" w:customStyle="1" w:styleId="StyleCardNotUnderlined8pt">
    <w:name w:val="Style Card Not Underlined + 8 pt"/>
    <w:basedOn w:val="Debate-CardTextUnderlined-F3"/>
    <w:next w:val="endtext"/>
    <w:qFormat/>
    <w:rsid w:val="00315CDD"/>
    <w:pPr>
      <w:spacing w:line="240" w:lineRule="auto"/>
      <w:contextualSpacing w:val="0"/>
    </w:pPr>
    <w:rPr>
      <w:sz w:val="22"/>
      <w:u w:val="none"/>
    </w:rPr>
  </w:style>
  <w:style w:type="paragraph" w:customStyle="1" w:styleId="CardNotUnderlined3">
    <w:name w:val="Card Not Underlined 3"/>
    <w:basedOn w:val="Debate-CardTextUnderlined-F3"/>
    <w:qFormat/>
    <w:rsid w:val="00315CDD"/>
    <w:pPr>
      <w:spacing w:line="240" w:lineRule="auto"/>
      <w:contextualSpacing w:val="0"/>
    </w:pPr>
    <w:rPr>
      <w:sz w:val="22"/>
      <w:u w:val="none"/>
    </w:rPr>
  </w:style>
  <w:style w:type="paragraph" w:customStyle="1" w:styleId="CardNotUnderlinedFinal">
    <w:name w:val="Card Not Underlined Final"/>
    <w:next w:val="g"/>
    <w:qFormat/>
    <w:rsid w:val="00315CDD"/>
  </w:style>
  <w:style w:type="paragraph" w:customStyle="1" w:styleId="Numbering">
    <w:name w:val="Numbering"/>
    <w:basedOn w:val="Normal"/>
    <w:next w:val="Normal"/>
    <w:qFormat/>
    <w:rsid w:val="00315CDD"/>
  </w:style>
  <w:style w:type="paragraph" w:customStyle="1" w:styleId="Un-IndexedHeading">
    <w:name w:val="Un-Indexed Heading"/>
    <w:basedOn w:val="Heading1"/>
    <w:next w:val="Normal"/>
    <w:qFormat/>
    <w:rsid w:val="00315CDD"/>
    <w:rPr>
      <w:bCs/>
      <w:caps/>
    </w:rPr>
  </w:style>
  <w:style w:type="paragraph" w:customStyle="1" w:styleId="Circle">
    <w:name w:val="Circle"/>
    <w:basedOn w:val="Normal"/>
    <w:next w:val="Normal"/>
    <w:qFormat/>
    <w:rsid w:val="00315CDD"/>
  </w:style>
  <w:style w:type="paragraph" w:customStyle="1" w:styleId="PageHeader">
    <w:name w:val="Page Header"/>
    <w:basedOn w:val="Normal"/>
    <w:next w:val="CardNotUnderlined3"/>
    <w:link w:val="PageHeaderChar"/>
    <w:qFormat/>
    <w:rsid w:val="00315CDD"/>
  </w:style>
  <w:style w:type="paragraph" w:customStyle="1" w:styleId="IndentedLettering">
    <w:name w:val="Indented Lettering"/>
    <w:basedOn w:val="Small"/>
    <w:next w:val="Normal"/>
    <w:qFormat/>
    <w:rsid w:val="00315CDD"/>
    <w:rPr>
      <w:rFonts w:ascii="Arial" w:eastAsiaTheme="minorHAnsi" w:hAnsi="Arial"/>
      <w:sz w:val="22"/>
    </w:rPr>
  </w:style>
  <w:style w:type="paragraph" w:customStyle="1" w:styleId="Lettering">
    <w:name w:val="Lettering"/>
    <w:basedOn w:val="Small"/>
    <w:next w:val="Normal"/>
    <w:qFormat/>
    <w:rsid w:val="00315CDD"/>
    <w:rPr>
      <w:rFonts w:ascii="Arial" w:eastAsiaTheme="minorHAnsi" w:hAnsi="Arial"/>
      <w:sz w:val="22"/>
    </w:rPr>
  </w:style>
  <w:style w:type="paragraph" w:customStyle="1" w:styleId="FileName">
    <w:name w:val="File Name"/>
    <w:basedOn w:val="Normal"/>
    <w:next w:val="Normal"/>
    <w:qFormat/>
    <w:rsid w:val="00315CDD"/>
  </w:style>
  <w:style w:type="paragraph" w:customStyle="1" w:styleId="Pagination">
    <w:name w:val="Pagination"/>
    <w:basedOn w:val="Normal"/>
    <w:next w:val="Normal"/>
    <w:qFormat/>
    <w:rsid w:val="00315CDD"/>
  </w:style>
  <w:style w:type="paragraph" w:customStyle="1" w:styleId="IndentedNumbering">
    <w:name w:val="Indented Numbering"/>
    <w:basedOn w:val="CardNotUnderlinedFinal"/>
    <w:next w:val="Normal"/>
    <w:qFormat/>
    <w:rsid w:val="00315CDD"/>
  </w:style>
  <w:style w:type="paragraph" w:customStyle="1" w:styleId="CardContinued1">
    <w:name w:val="Card Continued 1"/>
    <w:basedOn w:val="Normal"/>
    <w:next w:val="Normal"/>
    <w:qFormat/>
    <w:rsid w:val="00315CDD"/>
  </w:style>
  <w:style w:type="paragraph" w:customStyle="1" w:styleId="CardContinued2">
    <w:name w:val="Card Continued 2"/>
    <w:basedOn w:val="Circle"/>
    <w:next w:val="Normal"/>
    <w:qFormat/>
    <w:rsid w:val="00315CDD"/>
  </w:style>
  <w:style w:type="paragraph" w:customStyle="1" w:styleId="Clearformatting">
    <w:name w:val="Clear formatting"/>
    <w:basedOn w:val="Normal"/>
    <w:next w:val="IndentedLettering"/>
    <w:qFormat/>
    <w:rsid w:val="00315CDD"/>
  </w:style>
  <w:style w:type="paragraph" w:customStyle="1" w:styleId="SmallCardText">
    <w:name w:val="Small Card Text"/>
    <w:basedOn w:val="Lettering"/>
    <w:next w:val="FileName"/>
    <w:qFormat/>
    <w:rsid w:val="00315CDD"/>
  </w:style>
  <w:style w:type="paragraph" w:customStyle="1" w:styleId="TAGFONT">
    <w:name w:val="TAG FONT"/>
    <w:basedOn w:val="Normal"/>
    <w:next w:val="Pagination"/>
    <w:autoRedefine/>
    <w:qFormat/>
    <w:rsid w:val="00315CDD"/>
  </w:style>
  <w:style w:type="paragraph" w:customStyle="1" w:styleId="8point">
    <w:name w:val="8 point"/>
    <w:basedOn w:val="Normal"/>
    <w:next w:val="fullstory"/>
    <w:qFormat/>
    <w:rsid w:val="00315CDD"/>
  </w:style>
  <w:style w:type="paragraph" w:customStyle="1" w:styleId="citationunderline">
    <w:name w:val="citation/underline"/>
    <w:autoRedefine/>
    <w:qFormat/>
    <w:rsid w:val="00315CDD"/>
    <w:pPr>
      <w:spacing w:after="200" w:line="276" w:lineRule="auto"/>
    </w:pPr>
  </w:style>
  <w:style w:type="paragraph" w:customStyle="1" w:styleId="Style60">
    <w:name w:val="Style 6"/>
    <w:next w:val="8point"/>
    <w:qFormat/>
    <w:rsid w:val="00315CDD"/>
    <w:pPr>
      <w:spacing w:after="200" w:line="276" w:lineRule="auto"/>
    </w:pPr>
  </w:style>
  <w:style w:type="character" w:customStyle="1" w:styleId="DateCitesAuthorCharChar">
    <w:name w:val="DateCitesAuthor Char Char"/>
    <w:locked/>
    <w:rsid w:val="00315CDD"/>
  </w:style>
  <w:style w:type="paragraph" w:customStyle="1" w:styleId="DateCitesAuthorChar">
    <w:name w:val="DateCitesAuthor Char"/>
    <w:basedOn w:val="Normal"/>
    <w:next w:val="Minimize"/>
    <w:qFormat/>
    <w:rsid w:val="00315CDD"/>
  </w:style>
  <w:style w:type="paragraph" w:customStyle="1" w:styleId="articlebodynormaltext">
    <w:name w:val="articlebody_normaltext"/>
    <w:basedOn w:val="Normal"/>
    <w:next w:val="Citation-Complete"/>
    <w:qFormat/>
    <w:rsid w:val="00315CDD"/>
  </w:style>
  <w:style w:type="paragraph" w:customStyle="1" w:styleId="targetcaption">
    <w:name w:val="targetcaption"/>
    <w:basedOn w:val="Normal"/>
    <w:next w:val="2909F619802848F09E01365C32F34654"/>
    <w:qFormat/>
    <w:rsid w:val="00315CDD"/>
  </w:style>
  <w:style w:type="paragraph" w:customStyle="1" w:styleId="Index">
    <w:name w:val="Index"/>
    <w:basedOn w:val="Normal"/>
    <w:next w:val="western"/>
    <w:qFormat/>
    <w:rsid w:val="00315CDD"/>
  </w:style>
  <w:style w:type="paragraph" w:customStyle="1" w:styleId="boldness">
    <w:name w:val="boldness"/>
    <w:basedOn w:val="Normal"/>
    <w:next w:val="TagCite"/>
    <w:qFormat/>
    <w:rsid w:val="00315CDD"/>
  </w:style>
  <w:style w:type="character" w:customStyle="1" w:styleId="UnderlineCardChar0">
    <w:name w:val="UnderlineCard Char"/>
    <w:locked/>
    <w:rsid w:val="00315CDD"/>
  </w:style>
  <w:style w:type="paragraph" w:customStyle="1" w:styleId="UnderlineCard0">
    <w:name w:val="UnderlineCard"/>
    <w:basedOn w:val="Heading4"/>
    <w:next w:val="CM6"/>
    <w:qFormat/>
    <w:rsid w:val="00315CDD"/>
    <w:rPr>
      <w:bCs/>
    </w:rPr>
  </w:style>
  <w:style w:type="paragraph" w:customStyle="1" w:styleId="CM21">
    <w:name w:val="CM21"/>
    <w:basedOn w:val="Normal"/>
    <w:uiPriority w:val="99"/>
    <w:qFormat/>
    <w:rsid w:val="00315CDD"/>
  </w:style>
  <w:style w:type="paragraph" w:customStyle="1" w:styleId="Pa10">
    <w:name w:val="Pa10"/>
    <w:basedOn w:val="Normal"/>
    <w:uiPriority w:val="99"/>
    <w:qFormat/>
    <w:rsid w:val="00315CDD"/>
  </w:style>
  <w:style w:type="paragraph" w:customStyle="1" w:styleId="Pa31">
    <w:name w:val="Pa3+1"/>
    <w:basedOn w:val="Normal"/>
    <w:uiPriority w:val="99"/>
    <w:qFormat/>
    <w:rsid w:val="00315CDD"/>
  </w:style>
  <w:style w:type="paragraph" w:customStyle="1" w:styleId="Pa1">
    <w:name w:val="Pa1"/>
    <w:basedOn w:val="Normal"/>
    <w:uiPriority w:val="99"/>
    <w:qFormat/>
    <w:rsid w:val="00315CDD"/>
  </w:style>
  <w:style w:type="character" w:customStyle="1" w:styleId="CardUpSize-LightChar">
    <w:name w:val="CardUpSize - Light Char"/>
    <w:basedOn w:val="DefaultParagraphFont"/>
    <w:locked/>
    <w:rsid w:val="00315CDD"/>
  </w:style>
  <w:style w:type="paragraph" w:customStyle="1" w:styleId="CardUpSize-Light">
    <w:name w:val="CardUpSize - Light"/>
    <w:basedOn w:val="Normal"/>
    <w:next w:val="Pa2"/>
    <w:qFormat/>
    <w:rsid w:val="00315CDD"/>
  </w:style>
  <w:style w:type="character" w:customStyle="1" w:styleId="CiteCardUpSize-HeavyChar">
    <w:name w:val="Cite // CardUpSize - Heavy Char"/>
    <w:basedOn w:val="DefaultParagraphFont"/>
    <w:locked/>
    <w:rsid w:val="00315CDD"/>
  </w:style>
  <w:style w:type="paragraph" w:customStyle="1" w:styleId="CiteCardUpSize-Heavy">
    <w:name w:val="Cite // CardUpSize - Heavy"/>
    <w:basedOn w:val="Normal"/>
    <w:next w:val="H4Tag"/>
    <w:qFormat/>
    <w:rsid w:val="00315CDD"/>
  </w:style>
  <w:style w:type="character" w:customStyle="1" w:styleId="UnderlineCharCharCharCharCharCharCharChar">
    <w:name w:val="Underline Char Char Char Char Char Char Char Char"/>
    <w:basedOn w:val="DefaultParagraphFont"/>
    <w:locked/>
    <w:rsid w:val="00315CDD"/>
  </w:style>
  <w:style w:type="paragraph" w:customStyle="1" w:styleId="UnderlineCharCharCharCharCharCharChar">
    <w:name w:val="Underline Char Char Char Char Char Char Char"/>
    <w:basedOn w:val="Normal"/>
    <w:qFormat/>
    <w:rsid w:val="00315CDD"/>
  </w:style>
  <w:style w:type="character" w:customStyle="1" w:styleId="SmalltextCharCharCharChar0">
    <w:name w:val="Small text Char Char Char Char"/>
    <w:basedOn w:val="DefaultParagraphFont"/>
    <w:locked/>
    <w:rsid w:val="00315CDD"/>
  </w:style>
  <w:style w:type="paragraph" w:customStyle="1" w:styleId="SmalltextCharCharChar0">
    <w:name w:val="Small text Char Char Char"/>
    <w:basedOn w:val="Normal"/>
    <w:next w:val="Analytics"/>
    <w:qFormat/>
    <w:rsid w:val="00315CDD"/>
  </w:style>
  <w:style w:type="paragraph" w:customStyle="1" w:styleId="Textbody">
    <w:name w:val="Text body"/>
    <w:basedOn w:val="SmalltextCharCharChar0"/>
    <w:next w:val="WW-Default"/>
    <w:qFormat/>
    <w:rsid w:val="00315CDD"/>
  </w:style>
  <w:style w:type="paragraph" w:customStyle="1" w:styleId="Default1">
    <w:name w:val="Default1"/>
    <w:basedOn w:val="Normal"/>
    <w:uiPriority w:val="99"/>
    <w:qFormat/>
    <w:rsid w:val="00315CDD"/>
  </w:style>
  <w:style w:type="paragraph" w:customStyle="1" w:styleId="NFAPWPheader">
    <w:name w:val="NFAP WP header"/>
    <w:basedOn w:val="Normal"/>
    <w:uiPriority w:val="99"/>
    <w:qFormat/>
    <w:rsid w:val="00315CDD"/>
  </w:style>
  <w:style w:type="character" w:customStyle="1" w:styleId="CiteCharCharChar">
    <w:name w:val="Cite Char Char Char"/>
    <w:locked/>
    <w:rsid w:val="00315CDD"/>
  </w:style>
  <w:style w:type="paragraph" w:customStyle="1" w:styleId="CiteCharChar">
    <w:name w:val="Cite Char Char"/>
    <w:basedOn w:val="Normal"/>
    <w:next w:val="Normal"/>
    <w:qFormat/>
    <w:rsid w:val="00315CDD"/>
  </w:style>
  <w:style w:type="paragraph" w:customStyle="1" w:styleId="CiteCardCharChar">
    <w:name w:val="Cite_Card Char Char"/>
    <w:autoRedefine/>
    <w:qFormat/>
    <w:rsid w:val="00315CDD"/>
    <w:pPr>
      <w:spacing w:after="200" w:line="276" w:lineRule="auto"/>
    </w:pPr>
  </w:style>
  <w:style w:type="character" w:customStyle="1" w:styleId="CiteCardCharCharCharChar">
    <w:name w:val="Cite_Card Char Char Char Char"/>
    <w:locked/>
    <w:rsid w:val="00315CDD"/>
  </w:style>
  <w:style w:type="paragraph" w:customStyle="1" w:styleId="CiteCardCharCharChar">
    <w:name w:val="Cite_Card Char Char Char"/>
    <w:qFormat/>
    <w:rsid w:val="00315CDD"/>
    <w:pPr>
      <w:spacing w:after="200" w:line="276" w:lineRule="auto"/>
    </w:pPr>
  </w:style>
  <w:style w:type="paragraph" w:customStyle="1" w:styleId="heading">
    <w:name w:val="heading"/>
    <w:basedOn w:val="Normal"/>
    <w:qFormat/>
    <w:rsid w:val="00315CDD"/>
  </w:style>
  <w:style w:type="character" w:customStyle="1" w:styleId="LittleChar">
    <w:name w:val="Little Char"/>
    <w:locked/>
    <w:rsid w:val="00315CDD"/>
  </w:style>
  <w:style w:type="character" w:customStyle="1" w:styleId="DebateHeaderChar">
    <w:name w:val="Debate Header Char"/>
    <w:locked/>
    <w:rsid w:val="00315CDD"/>
  </w:style>
  <w:style w:type="character" w:customStyle="1" w:styleId="UnhighlightedChar">
    <w:name w:val="Unhighlighted Char"/>
    <w:locked/>
    <w:rsid w:val="00315CDD"/>
  </w:style>
  <w:style w:type="paragraph" w:customStyle="1" w:styleId="Unhighlighted">
    <w:name w:val="Unhighlighted"/>
    <w:basedOn w:val="Normal"/>
    <w:next w:val="TagCite2"/>
    <w:autoRedefine/>
    <w:qFormat/>
    <w:rsid w:val="00315CDD"/>
  </w:style>
  <w:style w:type="character" w:customStyle="1" w:styleId="StylecardUnderlineChar">
    <w:name w:val="Style card + Underline Char"/>
    <w:locked/>
    <w:rsid w:val="00315CDD"/>
  </w:style>
  <w:style w:type="paragraph" w:customStyle="1" w:styleId="StylecardUnderline">
    <w:name w:val="Style card + Underline"/>
    <w:basedOn w:val="CiteSpacing"/>
    <w:next w:val="Unhighlighted"/>
    <w:qFormat/>
    <w:rsid w:val="00315CDD"/>
  </w:style>
  <w:style w:type="paragraph" w:customStyle="1" w:styleId="TagF3">
    <w:name w:val="Tag (F3)"/>
    <w:qFormat/>
    <w:rsid w:val="00315CDD"/>
    <w:pPr>
      <w:spacing w:after="200" w:line="276" w:lineRule="auto"/>
    </w:pPr>
  </w:style>
  <w:style w:type="paragraph" w:customStyle="1" w:styleId="style14">
    <w:name w:val="style14"/>
    <w:basedOn w:val="Normal"/>
    <w:next w:val="cites"/>
    <w:qFormat/>
    <w:rsid w:val="00315CDD"/>
  </w:style>
  <w:style w:type="paragraph" w:customStyle="1" w:styleId="CardTagCite1Char">
    <w:name w:val="Card Tag + Cite #1 Char"/>
    <w:basedOn w:val="Normal"/>
    <w:qFormat/>
    <w:rsid w:val="00315CDD"/>
  </w:style>
  <w:style w:type="paragraph" w:customStyle="1" w:styleId="articlebody">
    <w:name w:val="articlebody"/>
    <w:basedOn w:val="Normal"/>
    <w:next w:val="i1"/>
    <w:qFormat/>
    <w:rsid w:val="00315CDD"/>
  </w:style>
  <w:style w:type="character" w:customStyle="1" w:styleId="CiteCardCharCharCharCharCharCharCharChar">
    <w:name w:val="Cite_Card Char Char Char Char Char Char Char Char"/>
    <w:locked/>
    <w:rsid w:val="00315CDD"/>
  </w:style>
  <w:style w:type="paragraph" w:customStyle="1" w:styleId="CiteCardCharCharCharCharCharCharChar">
    <w:name w:val="Cite_Card Char Char Char Char Char Char Char"/>
    <w:next w:val="CardTagCite1Char"/>
    <w:autoRedefine/>
    <w:qFormat/>
    <w:rsid w:val="00315CDD"/>
    <w:pPr>
      <w:spacing w:after="200" w:line="276" w:lineRule="auto"/>
    </w:pPr>
  </w:style>
  <w:style w:type="paragraph" w:customStyle="1" w:styleId="foldie">
    <w:name w:val="foldie"/>
    <w:next w:val="HotRoute0"/>
    <w:qFormat/>
    <w:rsid w:val="00315CDD"/>
  </w:style>
  <w:style w:type="paragraph" w:customStyle="1" w:styleId="billtextsection">
    <w:name w:val="bill_text_section"/>
    <w:basedOn w:val="Normal"/>
    <w:next w:val="articlebody"/>
    <w:qFormat/>
    <w:rsid w:val="00315CDD"/>
  </w:style>
  <w:style w:type="character" w:customStyle="1" w:styleId="CiteNormalChar">
    <w:name w:val="Cite Normal Char"/>
    <w:locked/>
    <w:rsid w:val="00315CDD"/>
  </w:style>
  <w:style w:type="paragraph" w:customStyle="1" w:styleId="StyleNormalWeb10pt">
    <w:name w:val="Style Normal (Web) + 10 pt"/>
    <w:basedOn w:val="Title"/>
    <w:next w:val="Boldunderline1"/>
    <w:qFormat/>
    <w:rsid w:val="00315CDD"/>
    <w:pPr>
      <w:outlineLvl w:val="9"/>
    </w:pPr>
    <w:rPr>
      <w:rFonts w:ascii="Georgia" w:hAnsi="Georgia"/>
      <w:sz w:val="22"/>
      <w:u w:val="none"/>
    </w:rPr>
  </w:style>
  <w:style w:type="character" w:customStyle="1" w:styleId="cardChar2">
    <w:name w:val="%card Char"/>
    <w:locked/>
    <w:rsid w:val="00315CDD"/>
  </w:style>
  <w:style w:type="paragraph" w:customStyle="1" w:styleId="card0">
    <w:name w:val="%card"/>
    <w:basedOn w:val="Normal"/>
    <w:next w:val="BLOCKTITLE0"/>
    <w:qFormat/>
    <w:rsid w:val="00315CDD"/>
  </w:style>
  <w:style w:type="paragraph" w:customStyle="1" w:styleId="p1">
    <w:name w:val="p1"/>
    <w:basedOn w:val="Normal"/>
    <w:next w:val="BlockHeadings"/>
    <w:qFormat/>
    <w:rsid w:val="00315CDD"/>
  </w:style>
  <w:style w:type="character" w:customStyle="1" w:styleId="UnunderlinedTextChar">
    <w:name w:val="Ununderlined Text Char"/>
    <w:locked/>
    <w:rsid w:val="00315CDD"/>
  </w:style>
  <w:style w:type="paragraph" w:customStyle="1" w:styleId="UnunderlinedText">
    <w:name w:val="Ununderlined Text"/>
    <w:basedOn w:val="Normal"/>
    <w:next w:val="card0"/>
    <w:autoRedefine/>
    <w:qFormat/>
    <w:rsid w:val="00315CDD"/>
  </w:style>
  <w:style w:type="character" w:customStyle="1" w:styleId="ReallyfuckingsmallCharCharCharChar">
    <w:name w:val="Really fucking small Char Char Char Char"/>
    <w:locked/>
    <w:rsid w:val="00315CDD"/>
  </w:style>
  <w:style w:type="paragraph" w:customStyle="1" w:styleId="ReallyfuckingsmallCharCharChar">
    <w:name w:val="Really fucking small Char Char Char"/>
    <w:basedOn w:val="Normal"/>
    <w:next w:val="NoSpacing"/>
    <w:qFormat/>
    <w:rsid w:val="00315CDD"/>
  </w:style>
  <w:style w:type="character" w:customStyle="1" w:styleId="CardDownx1Char">
    <w:name w:val="CardDown x1 Char"/>
    <w:locked/>
    <w:rsid w:val="00315CDD"/>
  </w:style>
  <w:style w:type="paragraph" w:customStyle="1" w:styleId="CardDownx1">
    <w:name w:val="CardDown x1"/>
    <w:basedOn w:val="Normal"/>
    <w:next w:val="Regular"/>
    <w:qFormat/>
    <w:rsid w:val="00315CDD"/>
  </w:style>
  <w:style w:type="paragraph" w:customStyle="1" w:styleId="CardDownx15">
    <w:name w:val="CardDown x1.5"/>
    <w:basedOn w:val="Normal"/>
    <w:qFormat/>
    <w:rsid w:val="00315CDD"/>
  </w:style>
  <w:style w:type="paragraph" w:customStyle="1" w:styleId="CiteTag">
    <w:name w:val="Cite/Tag"/>
    <w:basedOn w:val="Normal"/>
    <w:qFormat/>
    <w:rsid w:val="00315CDD"/>
  </w:style>
  <w:style w:type="paragraph" w:customStyle="1" w:styleId="Heading5SizeDown">
    <w:name w:val="Heading 5 Size Down"/>
    <w:basedOn w:val="Normal"/>
    <w:autoRedefine/>
    <w:qFormat/>
    <w:rsid w:val="00315CDD"/>
  </w:style>
  <w:style w:type="character" w:customStyle="1" w:styleId="StyleStyleArialNarrow9ptLeft-075ArialNarrowChar">
    <w:name w:val="Style Style Arial Narrow 9 pt Left:  -0.75&quot; + Arial Narrow Char"/>
    <w:locked/>
    <w:rsid w:val="00315CDD"/>
  </w:style>
  <w:style w:type="paragraph" w:customStyle="1" w:styleId="StyleStyleArialNarrow9ptLeft-075ArialNarrow">
    <w:name w:val="Style Style Arial Narrow 9 pt Left:  -0.75&quot; + Arial Narrow"/>
    <w:basedOn w:val="Normal"/>
    <w:next w:val="Heading5SizeDown"/>
    <w:qFormat/>
    <w:rsid w:val="00315CDD"/>
  </w:style>
  <w:style w:type="character" w:customStyle="1" w:styleId="StyleStyleCardTextLeft-075Right0Char">
    <w:name w:val="Style Style Card Text + Left:  -0.75&quot; + Right:  0&quot; Char"/>
    <w:locked/>
    <w:rsid w:val="00315CDD"/>
  </w:style>
  <w:style w:type="paragraph" w:customStyle="1" w:styleId="StyleStyleCardTextLeft-075Right0">
    <w:name w:val="Style Style Card Text + Left:  -0.75&quot; + Right:  0&quot;"/>
    <w:basedOn w:val="Normal"/>
    <w:next w:val="evidencetext"/>
    <w:autoRedefine/>
    <w:qFormat/>
    <w:rsid w:val="00315CDD"/>
  </w:style>
  <w:style w:type="paragraph" w:customStyle="1" w:styleId="ecxmsonormal">
    <w:name w:val="ecxmsonormal"/>
    <w:basedOn w:val="Normal"/>
    <w:qFormat/>
    <w:rsid w:val="00315CDD"/>
  </w:style>
  <w:style w:type="character" w:customStyle="1" w:styleId="DebateUnderlineBoldChar">
    <w:name w:val="Debate Underline Bold Char"/>
    <w:locked/>
    <w:rsid w:val="00315CDD"/>
  </w:style>
  <w:style w:type="paragraph" w:customStyle="1" w:styleId="DebateUnderlineBold">
    <w:name w:val="Debate Underline Bold"/>
    <w:basedOn w:val="Cardtext4"/>
    <w:qFormat/>
    <w:rsid w:val="00315CDD"/>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315CDD"/>
  </w:style>
  <w:style w:type="paragraph" w:customStyle="1" w:styleId="StyleArialNarrow12ptBoldLeft-075">
    <w:name w:val="Style Arial Narrow 12 pt Bold Left:  -0.75&quot;"/>
    <w:basedOn w:val="Normal"/>
    <w:next w:val="ecxmsonormal"/>
    <w:qFormat/>
    <w:rsid w:val="00315CDD"/>
  </w:style>
  <w:style w:type="character" w:customStyle="1" w:styleId="StyleStyleevidencetextBorderSinglesolidlineAuto05Char">
    <w:name w:val="Style Style evidence text + Border: : (Single solid line Auto  0.5 ... Char"/>
    <w:locked/>
    <w:rsid w:val="00315CDD"/>
  </w:style>
  <w:style w:type="paragraph" w:customStyle="1" w:styleId="StyleStyleevidencetextBorderSinglesolidlineAuto05">
    <w:name w:val="Style Style evidence text + Border: : (Single solid line Auto  0.5 ..."/>
    <w:basedOn w:val="Normal"/>
    <w:next w:val="DebateUnderlineBold"/>
    <w:qFormat/>
    <w:rsid w:val="00315CDD"/>
  </w:style>
  <w:style w:type="paragraph" w:customStyle="1" w:styleId="CiteCharCharCharChar">
    <w:name w:val="Cite Char Char Char Char"/>
    <w:basedOn w:val="Normal"/>
    <w:next w:val="Normal"/>
    <w:qFormat/>
    <w:rsid w:val="00315CDD"/>
  </w:style>
  <w:style w:type="character" w:customStyle="1" w:styleId="UnderliningCharChar1CharCharChar">
    <w:name w:val="Underlining Char Char1 Char Char Char"/>
    <w:locked/>
    <w:rsid w:val="00315CDD"/>
  </w:style>
  <w:style w:type="paragraph" w:customStyle="1" w:styleId="UnderliningCharChar1CharChar">
    <w:name w:val="Underlining Char Char1 Char Char"/>
    <w:basedOn w:val="Normal"/>
    <w:next w:val="Normal"/>
    <w:qFormat/>
    <w:rsid w:val="00315CDD"/>
  </w:style>
  <w:style w:type="paragraph" w:customStyle="1" w:styleId="CiteCharCharCharCharChar">
    <w:name w:val="Cite Char Char Char Char Char"/>
    <w:basedOn w:val="Normal"/>
    <w:next w:val="Normal"/>
    <w:qFormat/>
    <w:rsid w:val="00315CDD"/>
  </w:style>
  <w:style w:type="character" w:customStyle="1" w:styleId="UnderliningCharCharChar">
    <w:name w:val="Underlining Char Char Char"/>
    <w:locked/>
    <w:rsid w:val="00315CDD"/>
  </w:style>
  <w:style w:type="paragraph" w:customStyle="1" w:styleId="Style120">
    <w:name w:val="Style 12"/>
    <w:qFormat/>
    <w:rsid w:val="00315CDD"/>
    <w:pPr>
      <w:spacing w:after="200" w:line="276" w:lineRule="auto"/>
    </w:pPr>
  </w:style>
  <w:style w:type="paragraph" w:customStyle="1" w:styleId="Style7">
    <w:name w:val="Style 7"/>
    <w:next w:val="CiteCharCharCharCharChar"/>
    <w:qFormat/>
    <w:rsid w:val="00315CDD"/>
    <w:pPr>
      <w:spacing w:after="200" w:line="276" w:lineRule="auto"/>
    </w:pPr>
  </w:style>
  <w:style w:type="paragraph" w:customStyle="1" w:styleId="Style9">
    <w:name w:val="Style 9"/>
    <w:qFormat/>
    <w:rsid w:val="00315CDD"/>
    <w:pPr>
      <w:spacing w:after="200" w:line="276" w:lineRule="auto"/>
    </w:pPr>
  </w:style>
  <w:style w:type="paragraph" w:customStyle="1" w:styleId="Emphasis3">
    <w:name w:val="Emphasis3"/>
    <w:qFormat/>
    <w:rsid w:val="00315CDD"/>
    <w:pPr>
      <w:spacing w:after="200" w:line="276" w:lineRule="auto"/>
    </w:pPr>
  </w:style>
  <w:style w:type="paragraph" w:customStyle="1" w:styleId="formfldssel">
    <w:name w:val="formfldssel"/>
    <w:basedOn w:val="Normal"/>
    <w:qFormat/>
    <w:rsid w:val="00315CDD"/>
  </w:style>
  <w:style w:type="paragraph" w:customStyle="1" w:styleId="hpleftlk">
    <w:name w:val="hpleftlk"/>
    <w:basedOn w:val="Normal"/>
    <w:next w:val="SmallCard"/>
    <w:qFormat/>
    <w:rsid w:val="00315CDD"/>
  </w:style>
  <w:style w:type="paragraph" w:customStyle="1" w:styleId="lblu">
    <w:name w:val="lblu"/>
    <w:basedOn w:val="Normal"/>
    <w:next w:val="BreifTitle"/>
    <w:qFormat/>
    <w:rsid w:val="00315CDD"/>
  </w:style>
  <w:style w:type="paragraph" w:customStyle="1" w:styleId="Underlinestyle1">
    <w:name w:val="Underlinestyle"/>
    <w:basedOn w:val="Normal"/>
    <w:next w:val="Normal10pt"/>
    <w:qFormat/>
    <w:rsid w:val="00315CDD"/>
  </w:style>
  <w:style w:type="paragraph" w:customStyle="1" w:styleId="OffensiveLanguage">
    <w:name w:val="Offensive Language"/>
    <w:basedOn w:val="Normal"/>
    <w:next w:val="Normal"/>
    <w:qFormat/>
    <w:rsid w:val="00315CDD"/>
  </w:style>
  <w:style w:type="paragraph" w:customStyle="1" w:styleId="clearformatting0">
    <w:name w:val="clear formatting"/>
    <w:basedOn w:val="Normal"/>
    <w:next w:val="Style40"/>
    <w:qFormat/>
    <w:rsid w:val="00315CDD"/>
  </w:style>
  <w:style w:type="paragraph" w:customStyle="1" w:styleId="Style18">
    <w:name w:val="Style 18"/>
    <w:next w:val="CM10"/>
    <w:uiPriority w:val="99"/>
    <w:qFormat/>
    <w:rsid w:val="00315CDD"/>
    <w:pPr>
      <w:spacing w:after="200" w:line="276" w:lineRule="auto"/>
    </w:pPr>
  </w:style>
  <w:style w:type="paragraph" w:customStyle="1" w:styleId="formfld">
    <w:name w:val="formfld"/>
    <w:basedOn w:val="Normal"/>
    <w:next w:val="OffensiveLanguage"/>
    <w:qFormat/>
    <w:rsid w:val="00315CDD"/>
  </w:style>
  <w:style w:type="character" w:styleId="BookTitle">
    <w:name w:val="Book Title"/>
    <w:basedOn w:val="DefaultParagraphFont"/>
    <w:qFormat/>
    <w:rsid w:val="00315CDD"/>
    <w:rPr>
      <w:b/>
      <w:bCs/>
      <w:i/>
      <w:iCs/>
      <w:spacing w:val="5"/>
    </w:rPr>
  </w:style>
  <w:style w:type="character" w:customStyle="1" w:styleId="sup1">
    <w:name w:val="sup1"/>
    <w:rsid w:val="00315CDD"/>
  </w:style>
  <w:style w:type="character" w:customStyle="1" w:styleId="pgnum1">
    <w:name w:val="pgnum1"/>
    <w:rsid w:val="00315CDD"/>
  </w:style>
  <w:style w:type="character" w:customStyle="1" w:styleId="apple">
    <w:name w:val="apple"/>
    <w:rsid w:val="00315CDD"/>
  </w:style>
  <w:style w:type="character" w:customStyle="1" w:styleId="inhoud">
    <w:name w:val="inhoud"/>
    <w:rsid w:val="00315CDD"/>
  </w:style>
  <w:style w:type="character" w:customStyle="1" w:styleId="Cites-AuthorDate">
    <w:name w:val="Cites-Author/Date"/>
    <w:qFormat/>
    <w:rsid w:val="00315CDD"/>
  </w:style>
  <w:style w:type="character" w:customStyle="1" w:styleId="StyleCardtextChar10pt">
    <w:name w:val="Style Card text Char + 10 pt"/>
    <w:rsid w:val="00315CDD"/>
  </w:style>
  <w:style w:type="character" w:customStyle="1" w:styleId="smcaps">
    <w:name w:val="smcaps"/>
    <w:rsid w:val="00315CDD"/>
  </w:style>
  <w:style w:type="character" w:customStyle="1" w:styleId="Style1Char2">
    <w:name w:val="Style1 Char2"/>
    <w:rsid w:val="00315CDD"/>
  </w:style>
  <w:style w:type="character" w:customStyle="1" w:styleId="inside-head1">
    <w:name w:val="inside-head1"/>
    <w:rsid w:val="00315CDD"/>
  </w:style>
  <w:style w:type="character" w:customStyle="1" w:styleId="datestamp1">
    <w:name w:val="datestamp1"/>
    <w:rsid w:val="00315CDD"/>
  </w:style>
  <w:style w:type="character" w:customStyle="1" w:styleId="pagetools1">
    <w:name w:val="pagetools1"/>
    <w:rsid w:val="00315CDD"/>
  </w:style>
  <w:style w:type="character" w:customStyle="1" w:styleId="smallredtext">
    <w:name w:val="smallredtext"/>
    <w:rsid w:val="00315CDD"/>
  </w:style>
  <w:style w:type="character" w:customStyle="1" w:styleId="storyheading31">
    <w:name w:val="storyheading31"/>
    <w:rsid w:val="00315CDD"/>
  </w:style>
  <w:style w:type="character" w:customStyle="1" w:styleId="storydeck31">
    <w:name w:val="storydeck31"/>
    <w:rsid w:val="00315CDD"/>
  </w:style>
  <w:style w:type="character" w:customStyle="1" w:styleId="subtitle10">
    <w:name w:val="subtitle1"/>
    <w:rsid w:val="00315CDD"/>
  </w:style>
  <w:style w:type="character" w:customStyle="1" w:styleId="clsbiolink">
    <w:name w:val="clsbiolink"/>
    <w:rsid w:val="00315CDD"/>
  </w:style>
  <w:style w:type="character" w:customStyle="1" w:styleId="clssmaller">
    <w:name w:val="clssmaller"/>
    <w:rsid w:val="00315CDD"/>
  </w:style>
  <w:style w:type="character" w:customStyle="1" w:styleId="sm1">
    <w:name w:val="sm1"/>
    <w:rsid w:val="00315CDD"/>
  </w:style>
  <w:style w:type="character" w:customStyle="1" w:styleId="noindentChar">
    <w:name w:val="noindent Char"/>
    <w:rsid w:val="00315CDD"/>
  </w:style>
  <w:style w:type="character" w:customStyle="1" w:styleId="SmallChar1">
    <w:name w:val="Small Char1"/>
    <w:rsid w:val="00315CDD"/>
  </w:style>
  <w:style w:type="character" w:customStyle="1" w:styleId="fullcite0">
    <w:name w:val="fullcite"/>
    <w:rsid w:val="00315CDD"/>
  </w:style>
  <w:style w:type="character" w:customStyle="1" w:styleId="Style9ptThickunderline">
    <w:name w:val="Style 9 pt Thick underline"/>
    <w:rsid w:val="00315CDD"/>
  </w:style>
  <w:style w:type="character" w:customStyle="1" w:styleId="CardNotUnderlinedChar">
    <w:name w:val="Card Not Underlined Char"/>
    <w:rsid w:val="00315CDD"/>
  </w:style>
  <w:style w:type="character" w:customStyle="1" w:styleId="IndexHeadersCharChar">
    <w:name w:val="Index Headers Char Char"/>
    <w:rsid w:val="00315CDD"/>
  </w:style>
  <w:style w:type="character" w:customStyle="1" w:styleId="CircleChar1">
    <w:name w:val="Circle Char1"/>
    <w:rsid w:val="00315CDD"/>
  </w:style>
  <w:style w:type="character" w:customStyle="1" w:styleId="justify">
    <w:name w:val="justify"/>
    <w:rsid w:val="00315CDD"/>
  </w:style>
  <w:style w:type="character" w:customStyle="1" w:styleId="SmallCardTextChar">
    <w:name w:val="Small Card Text Char"/>
    <w:rsid w:val="00315CDD"/>
  </w:style>
  <w:style w:type="character" w:customStyle="1" w:styleId="tagChar30">
    <w:name w:val="tag Char3"/>
    <w:rsid w:val="00315CDD"/>
  </w:style>
  <w:style w:type="character" w:customStyle="1" w:styleId="awtw">
    <w:name w:val="awtw"/>
    <w:rsid w:val="00315CDD"/>
  </w:style>
  <w:style w:type="character" w:customStyle="1" w:styleId="ld3">
    <w:name w:val="ld3"/>
    <w:rsid w:val="00315CDD"/>
  </w:style>
  <w:style w:type="character" w:customStyle="1" w:styleId="5Notunderlined">
    <w:name w:val="5 Not underlined"/>
    <w:rsid w:val="00315CDD"/>
  </w:style>
  <w:style w:type="character" w:customStyle="1" w:styleId="externaledithide">
    <w:name w:val="external_edit_hide"/>
    <w:rsid w:val="00315CDD"/>
  </w:style>
  <w:style w:type="character" w:customStyle="1" w:styleId="CharacterStyle20">
    <w:name w:val="Character Style 20"/>
    <w:rsid w:val="00315CDD"/>
  </w:style>
  <w:style w:type="character" w:customStyle="1" w:styleId="A9">
    <w:name w:val="A9"/>
    <w:uiPriority w:val="99"/>
    <w:rsid w:val="00315CDD"/>
  </w:style>
  <w:style w:type="character" w:customStyle="1" w:styleId="centerheadlines">
    <w:name w:val="centerheadlines"/>
    <w:rsid w:val="00315CDD"/>
  </w:style>
  <w:style w:type="character" w:customStyle="1" w:styleId="datetime">
    <w:name w:val="datetime"/>
    <w:rsid w:val="00315CDD"/>
  </w:style>
  <w:style w:type="character" w:customStyle="1" w:styleId="info">
    <w:name w:val="info"/>
    <w:rsid w:val="00315CDD"/>
  </w:style>
  <w:style w:type="character" w:customStyle="1" w:styleId="datestory">
    <w:name w:val="datestory"/>
    <w:rsid w:val="00315CDD"/>
  </w:style>
  <w:style w:type="character" w:customStyle="1" w:styleId="goohl1">
    <w:name w:val="goohl1"/>
    <w:rsid w:val="00315CDD"/>
  </w:style>
  <w:style w:type="character" w:customStyle="1" w:styleId="StyleUnderlineBorderSinglesolidlineAuto05ptLinew">
    <w:name w:val="Style Underline Border: : (Single solid line Auto  0.5 pt Line w..."/>
    <w:basedOn w:val="DefaultParagraphFont"/>
    <w:rsid w:val="00315CDD"/>
  </w:style>
  <w:style w:type="character" w:customStyle="1" w:styleId="citeschar10">
    <w:name w:val="citeschar1"/>
    <w:basedOn w:val="DefaultParagraphFont"/>
    <w:rsid w:val="00315CDD"/>
  </w:style>
  <w:style w:type="character" w:customStyle="1" w:styleId="cardunderlinedchar1">
    <w:name w:val="cardunderlinedchar"/>
    <w:basedOn w:val="DefaultParagraphFont"/>
    <w:rsid w:val="00315CDD"/>
  </w:style>
  <w:style w:type="character" w:customStyle="1" w:styleId="Style1CharCharChar">
    <w:name w:val="Style1 Char Char Char"/>
    <w:locked/>
    <w:rsid w:val="00315CDD"/>
  </w:style>
  <w:style w:type="character" w:customStyle="1" w:styleId="provider">
    <w:name w:val="provider"/>
    <w:basedOn w:val="DefaultParagraphFont"/>
    <w:rsid w:val="00315CDD"/>
  </w:style>
  <w:style w:type="character" w:customStyle="1" w:styleId="vitstorybyline">
    <w:name w:val="vitstorybyline"/>
    <w:rsid w:val="00315CDD"/>
  </w:style>
  <w:style w:type="character" w:customStyle="1" w:styleId="yahoobuzzbadge-form">
    <w:name w:val="yahoobuzzbadge-form"/>
    <w:rsid w:val="00315CDD"/>
  </w:style>
  <w:style w:type="character" w:customStyle="1" w:styleId="tickerlinx">
    <w:name w:val="tickerlinx"/>
    <w:rsid w:val="00315CDD"/>
  </w:style>
  <w:style w:type="character" w:customStyle="1" w:styleId="post-timestamp">
    <w:name w:val="post-timestamp"/>
    <w:rsid w:val="00315CDD"/>
  </w:style>
  <w:style w:type="character" w:customStyle="1" w:styleId="mw-headline">
    <w:name w:val="mw-headline"/>
    <w:rsid w:val="00315CDD"/>
  </w:style>
  <w:style w:type="character" w:customStyle="1" w:styleId="month">
    <w:name w:val="month"/>
    <w:rsid w:val="00315CDD"/>
  </w:style>
  <w:style w:type="character" w:customStyle="1" w:styleId="texttitlebigred">
    <w:name w:val="texttitlebigred"/>
    <w:rsid w:val="00315CDD"/>
  </w:style>
  <w:style w:type="character" w:customStyle="1" w:styleId="subtitles">
    <w:name w:val="subtitles"/>
    <w:rsid w:val="00315CDD"/>
  </w:style>
  <w:style w:type="character" w:customStyle="1" w:styleId="CiteCardChar1">
    <w:name w:val="Cite_Card Char1"/>
    <w:rsid w:val="00315CDD"/>
  </w:style>
  <w:style w:type="character" w:customStyle="1" w:styleId="ptitleinside">
    <w:name w:val="p_title_inside"/>
    <w:rsid w:val="00315CDD"/>
  </w:style>
  <w:style w:type="character" w:customStyle="1" w:styleId="paramv">
    <w:name w:val="paramv"/>
    <w:rsid w:val="00315CDD"/>
  </w:style>
  <w:style w:type="character" w:customStyle="1" w:styleId="symbol">
    <w:name w:val="symbol"/>
    <w:rsid w:val="00315CDD"/>
  </w:style>
  <w:style w:type="character" w:customStyle="1" w:styleId="data">
    <w:name w:val="data"/>
    <w:rsid w:val="00315CDD"/>
  </w:style>
  <w:style w:type="character" w:customStyle="1" w:styleId="pub-date">
    <w:name w:val="pub-date"/>
    <w:rsid w:val="00315CDD"/>
  </w:style>
  <w:style w:type="character" w:customStyle="1" w:styleId="AuthorDateF4">
    <w:name w:val="Author Date (F4)"/>
    <w:rsid w:val="00315CDD"/>
  </w:style>
  <w:style w:type="character" w:customStyle="1" w:styleId="BoldUnderlineF6">
    <w:name w:val="Bold Underline (F6)"/>
    <w:rsid w:val="00315CDD"/>
  </w:style>
  <w:style w:type="character" w:customStyle="1" w:styleId="grouptext">
    <w:name w:val="group_text"/>
    <w:rsid w:val="00315CDD"/>
  </w:style>
  <w:style w:type="character" w:customStyle="1" w:styleId="authors">
    <w:name w:val="authors"/>
    <w:rsid w:val="00315CDD"/>
  </w:style>
  <w:style w:type="character" w:customStyle="1" w:styleId="StyleArial12ptBoldItalic">
    <w:name w:val="Style Arial 12 pt Bold Italic"/>
    <w:rsid w:val="00315CDD"/>
  </w:style>
  <w:style w:type="character" w:customStyle="1" w:styleId="verdana12grey1">
    <w:name w:val="verdana12grey1"/>
    <w:rsid w:val="00315CDD"/>
  </w:style>
  <w:style w:type="character" w:customStyle="1" w:styleId="verdana9grey1a">
    <w:name w:val="verdana9grey1a"/>
    <w:rsid w:val="00315CDD"/>
  </w:style>
  <w:style w:type="character" w:customStyle="1" w:styleId="nn-twttr-share-btn">
    <w:name w:val="nn-twttr-share-btn"/>
    <w:rsid w:val="00315CDD"/>
  </w:style>
  <w:style w:type="character" w:customStyle="1" w:styleId="count">
    <w:name w:val="count"/>
    <w:rsid w:val="00315CDD"/>
  </w:style>
  <w:style w:type="character" w:customStyle="1" w:styleId="comment-count">
    <w:name w:val="comment-count"/>
    <w:rsid w:val="00315CDD"/>
  </w:style>
  <w:style w:type="character" w:customStyle="1" w:styleId="comment-count-text">
    <w:name w:val="comment-count-text"/>
    <w:rsid w:val="00315CDD"/>
  </w:style>
  <w:style w:type="character" w:customStyle="1" w:styleId="lightheader">
    <w:name w:val="lightheader"/>
    <w:rsid w:val="00315CDD"/>
  </w:style>
  <w:style w:type="character" w:customStyle="1" w:styleId="CiteCardCharCharCharCharChar">
    <w:name w:val="Cite_Card Char Char Char Char Char"/>
    <w:rsid w:val="00315CDD"/>
  </w:style>
  <w:style w:type="character" w:customStyle="1" w:styleId="CiteCardCharCharCharCharCharChar">
    <w:name w:val="Cite_Card Char Char Char Char Char Char"/>
    <w:rsid w:val="00315CDD"/>
  </w:style>
  <w:style w:type="character" w:customStyle="1" w:styleId="yahoobuzzbadge">
    <w:name w:val="yahoobuzzbadge"/>
    <w:rsid w:val="00315CDD"/>
  </w:style>
  <w:style w:type="character" w:customStyle="1" w:styleId="StrongEmphasis">
    <w:name w:val="Strong Emphasis"/>
    <w:rsid w:val="00315CDD"/>
  </w:style>
  <w:style w:type="character" w:customStyle="1" w:styleId="article-articlebody">
    <w:name w:val="article-articlebody"/>
    <w:basedOn w:val="DefaultParagraphFont"/>
    <w:rsid w:val="00315CDD"/>
  </w:style>
  <w:style w:type="character" w:customStyle="1" w:styleId="pageheader0">
    <w:name w:val="pageheader"/>
    <w:basedOn w:val="DefaultParagraphFont"/>
    <w:rsid w:val="00315CDD"/>
  </w:style>
  <w:style w:type="character" w:customStyle="1" w:styleId="AuthorCharChar">
    <w:name w:val="Author Char Char"/>
    <w:rsid w:val="00315CDD"/>
  </w:style>
  <w:style w:type="character" w:customStyle="1" w:styleId="smallchar0">
    <w:name w:val="smallchar"/>
    <w:basedOn w:val="DefaultParagraphFont"/>
    <w:rsid w:val="00315CDD"/>
  </w:style>
  <w:style w:type="character" w:customStyle="1" w:styleId="Shortcite">
    <w:name w:val="Shortcite"/>
    <w:rsid w:val="00315CDD"/>
  </w:style>
  <w:style w:type="character" w:customStyle="1" w:styleId="Longcite">
    <w:name w:val="Longcite"/>
    <w:rsid w:val="00315CDD"/>
  </w:style>
  <w:style w:type="character" w:customStyle="1" w:styleId="address">
    <w:name w:val="address"/>
    <w:rsid w:val="00315CDD"/>
  </w:style>
  <w:style w:type="character" w:customStyle="1" w:styleId="NormalizationChar">
    <w:name w:val="Normalization Char"/>
    <w:rsid w:val="00315CDD"/>
  </w:style>
  <w:style w:type="character" w:customStyle="1" w:styleId="Shrinker">
    <w:name w:val="Shrinker"/>
    <w:rsid w:val="00315CDD"/>
  </w:style>
  <w:style w:type="character" w:customStyle="1" w:styleId="heading2char1">
    <w:name w:val="heading2char"/>
    <w:basedOn w:val="DefaultParagraphFont"/>
    <w:rsid w:val="00315CDD"/>
  </w:style>
  <w:style w:type="character" w:customStyle="1" w:styleId="heading3char1">
    <w:name w:val="heading3char1"/>
    <w:basedOn w:val="DefaultParagraphFont"/>
    <w:rsid w:val="00315CDD"/>
  </w:style>
  <w:style w:type="character" w:customStyle="1" w:styleId="underlinea">
    <w:name w:val="underlinea"/>
    <w:basedOn w:val="DefaultParagraphFont"/>
    <w:rsid w:val="00315CDD"/>
  </w:style>
  <w:style w:type="character" w:customStyle="1" w:styleId="StyleUnderlineChar9pt2">
    <w:name w:val="Style Underline Char + 9 pt2"/>
    <w:rsid w:val="00315CDD"/>
  </w:style>
  <w:style w:type="character" w:customStyle="1" w:styleId="StyleUnderlineChar9ptBold1">
    <w:name w:val="Style Underline Char + 9 pt Bold1"/>
    <w:rsid w:val="00315CDD"/>
  </w:style>
  <w:style w:type="character" w:customStyle="1" w:styleId="FontStyle329">
    <w:name w:val="Font Style329"/>
    <w:uiPriority w:val="99"/>
    <w:rsid w:val="00315CDD"/>
  </w:style>
  <w:style w:type="character" w:customStyle="1" w:styleId="FontStyle232">
    <w:name w:val="Font Style232"/>
    <w:uiPriority w:val="99"/>
    <w:rsid w:val="00315CDD"/>
  </w:style>
  <w:style w:type="character" w:customStyle="1" w:styleId="MicroTextCharChar">
    <w:name w:val="MicroText Char Char"/>
    <w:rsid w:val="00315CDD"/>
  </w:style>
  <w:style w:type="character" w:customStyle="1" w:styleId="style61">
    <w:name w:val="style6"/>
    <w:rsid w:val="00315CDD"/>
  </w:style>
  <w:style w:type="character" w:customStyle="1" w:styleId="Title2">
    <w:name w:val="Title2"/>
    <w:basedOn w:val="DefaultParagraphFont"/>
    <w:rsid w:val="00315CDD"/>
  </w:style>
  <w:style w:type="character" w:customStyle="1" w:styleId="pmterms2">
    <w:name w:val="pmterms2"/>
    <w:basedOn w:val="DefaultParagraphFont"/>
    <w:rsid w:val="00315CDD"/>
  </w:style>
  <w:style w:type="character" w:customStyle="1" w:styleId="BoldandUnderlineChar1Char2CharChar">
    <w:name w:val="Bold and Underline Char1 Char2 Char Char"/>
    <w:basedOn w:val="DefaultParagraphFont"/>
    <w:rsid w:val="00315CDD"/>
  </w:style>
  <w:style w:type="character" w:customStyle="1" w:styleId="UnderlineChar1Char1">
    <w:name w:val="Underline Char1 Char1"/>
    <w:basedOn w:val="DefaultParagraphFont"/>
    <w:rsid w:val="00315CDD"/>
  </w:style>
  <w:style w:type="character" w:customStyle="1" w:styleId="featurecontentgray1">
    <w:name w:val="featurecontentgray1"/>
    <w:basedOn w:val="DefaultParagraphFont"/>
    <w:rsid w:val="00315CDD"/>
  </w:style>
  <w:style w:type="character" w:customStyle="1" w:styleId="CardCharCharChar0">
    <w:name w:val="Card Char Char Char"/>
    <w:basedOn w:val="DefaultParagraphFont"/>
    <w:rsid w:val="00315CDD"/>
  </w:style>
  <w:style w:type="character" w:customStyle="1" w:styleId="big1">
    <w:name w:val="big1"/>
    <w:basedOn w:val="DefaultParagraphFont"/>
    <w:rsid w:val="00315CDD"/>
  </w:style>
  <w:style w:type="character" w:customStyle="1" w:styleId="articletitle1">
    <w:name w:val="articletitle1"/>
    <w:basedOn w:val="DefaultParagraphFont"/>
    <w:rsid w:val="00315CDD"/>
  </w:style>
  <w:style w:type="character" w:customStyle="1" w:styleId="prodgeneral">
    <w:name w:val="prodgeneral"/>
    <w:basedOn w:val="DefaultParagraphFont"/>
    <w:rsid w:val="00315CDD"/>
  </w:style>
  <w:style w:type="character" w:customStyle="1" w:styleId="Style10pt">
    <w:name w:val="Style 10 pt"/>
    <w:basedOn w:val="DefaultParagraphFont"/>
    <w:rsid w:val="00315CDD"/>
  </w:style>
  <w:style w:type="character" w:customStyle="1" w:styleId="StyleUnderlineChar0">
    <w:name w:val="Style Underline + Char"/>
    <w:basedOn w:val="DefaultParagraphFont"/>
    <w:rsid w:val="00315CDD"/>
  </w:style>
  <w:style w:type="character" w:customStyle="1" w:styleId="highlightChar">
    <w:name w:val="highlight Char"/>
    <w:basedOn w:val="DefaultParagraphFont"/>
    <w:rsid w:val="00315CDD"/>
  </w:style>
  <w:style w:type="character" w:customStyle="1" w:styleId="citeChar1">
    <w:name w:val="cite Char"/>
    <w:basedOn w:val="DefaultParagraphFont"/>
    <w:rsid w:val="00315CDD"/>
  </w:style>
  <w:style w:type="character" w:customStyle="1" w:styleId="OffensiveLanguageChar">
    <w:name w:val="Offensive Language Char"/>
    <w:rsid w:val="00315CDD"/>
  </w:style>
  <w:style w:type="character" w:customStyle="1" w:styleId="yellowfadeinnerspan">
    <w:name w:val="yellowfadeinnerspan"/>
    <w:rsid w:val="00315CDD"/>
  </w:style>
  <w:style w:type="character" w:customStyle="1" w:styleId="ipa">
    <w:name w:val="ipa"/>
    <w:basedOn w:val="DefaultParagraphFont"/>
    <w:rsid w:val="00315CDD"/>
  </w:style>
  <w:style w:type="table" w:customStyle="1" w:styleId="TableGrid1">
    <w:name w:val="Table Grid1"/>
    <w:basedOn w:val="TableNormal"/>
    <w:rsid w:val="00315CDD"/>
    <w:pPr>
      <w:spacing w:after="200" w:line="276" w:lineRule="auto"/>
    </w:pPr>
    <w:tblPr/>
  </w:style>
  <w:style w:type="character" w:customStyle="1" w:styleId="StyleciteChar">
    <w:name w:val="Style cite + Char"/>
    <w:basedOn w:val="DefaultParagraphFont"/>
    <w:rsid w:val="00315CDD"/>
  </w:style>
  <w:style w:type="character" w:customStyle="1" w:styleId="DebateUnderlinedChar">
    <w:name w:val="Debate Underlined Char"/>
    <w:locked/>
    <w:rsid w:val="00315CDD"/>
  </w:style>
  <w:style w:type="paragraph" w:customStyle="1" w:styleId="DebateUnderlined">
    <w:name w:val="Debate Underlined"/>
    <w:basedOn w:val="Normal"/>
    <w:next w:val="about"/>
    <w:qFormat/>
    <w:rsid w:val="00315CDD"/>
  </w:style>
  <w:style w:type="character" w:customStyle="1" w:styleId="Card10f2Char">
    <w:name w:val="Card.10.f2 Char"/>
    <w:locked/>
    <w:rsid w:val="00315CDD"/>
  </w:style>
  <w:style w:type="paragraph" w:customStyle="1" w:styleId="Card10f2">
    <w:name w:val="Card.10.f2"/>
    <w:basedOn w:val="Normal"/>
    <w:next w:val="thumbnail"/>
    <w:autoRedefine/>
    <w:qFormat/>
    <w:rsid w:val="00315CDD"/>
  </w:style>
  <w:style w:type="character" w:customStyle="1" w:styleId="Bodytext5">
    <w:name w:val="Body text_"/>
    <w:basedOn w:val="DefaultParagraphFont"/>
    <w:locked/>
    <w:rsid w:val="00315CDD"/>
    <w:rPr>
      <w:shd w:val="clear" w:color="auto" w:fill="FFFFFF"/>
    </w:rPr>
  </w:style>
  <w:style w:type="paragraph" w:customStyle="1" w:styleId="BodyText50">
    <w:name w:val="Body Text5"/>
    <w:basedOn w:val="Normal"/>
    <w:next w:val="wallacepara"/>
    <w:qFormat/>
    <w:rsid w:val="00315CDD"/>
  </w:style>
  <w:style w:type="paragraph" w:customStyle="1" w:styleId="user">
    <w:name w:val="user"/>
    <w:basedOn w:val="Normal"/>
    <w:next w:val="morelink"/>
    <w:qFormat/>
    <w:rsid w:val="00315CDD"/>
  </w:style>
  <w:style w:type="paragraph" w:customStyle="1" w:styleId="about">
    <w:name w:val="about"/>
    <w:basedOn w:val="Normal"/>
    <w:next w:val="audiolink"/>
    <w:qFormat/>
    <w:rsid w:val="00315CDD"/>
  </w:style>
  <w:style w:type="paragraph" w:customStyle="1" w:styleId="t6">
    <w:name w:val="t6"/>
    <w:basedOn w:val="Normal"/>
    <w:next w:val="nav1"/>
    <w:qFormat/>
    <w:rsid w:val="00315CDD"/>
  </w:style>
  <w:style w:type="paragraph" w:customStyle="1" w:styleId="thumbnail">
    <w:name w:val="thumbnail"/>
    <w:basedOn w:val="Normal"/>
    <w:next w:val="nav2"/>
    <w:qFormat/>
    <w:rsid w:val="00315CDD"/>
  </w:style>
  <w:style w:type="paragraph" w:customStyle="1" w:styleId="stand-first-alone">
    <w:name w:val="stand-first-alone"/>
    <w:basedOn w:val="Normal"/>
    <w:next w:val="Pa0"/>
    <w:qFormat/>
    <w:rsid w:val="00315CDD"/>
  </w:style>
  <w:style w:type="paragraph" w:customStyle="1" w:styleId="wallacepara">
    <w:name w:val="wallacepara"/>
    <w:basedOn w:val="Normal"/>
    <w:next w:val="CM45"/>
    <w:qFormat/>
    <w:rsid w:val="00315CDD"/>
  </w:style>
  <w:style w:type="paragraph" w:customStyle="1" w:styleId="morelink">
    <w:name w:val="morelink"/>
    <w:basedOn w:val="Normal"/>
    <w:next w:val="CM46"/>
    <w:qFormat/>
    <w:rsid w:val="00315CDD"/>
  </w:style>
  <w:style w:type="paragraph" w:customStyle="1" w:styleId="audiolink">
    <w:name w:val="audiolink"/>
    <w:basedOn w:val="Normal"/>
    <w:next w:val="F4-NormalText"/>
    <w:qFormat/>
    <w:rsid w:val="00315CDD"/>
  </w:style>
  <w:style w:type="paragraph" w:customStyle="1" w:styleId="titlestyle1">
    <w:name w:val="titlestyle1"/>
    <w:basedOn w:val="Normal"/>
    <w:next w:val="FullText"/>
    <w:qFormat/>
    <w:rsid w:val="00315CDD"/>
  </w:style>
  <w:style w:type="paragraph" w:customStyle="1" w:styleId="nav1">
    <w:name w:val="nav1"/>
    <w:basedOn w:val="Normal"/>
    <w:next w:val="TagLine"/>
    <w:qFormat/>
    <w:rsid w:val="00315CDD"/>
  </w:style>
  <w:style w:type="paragraph" w:customStyle="1" w:styleId="nav2">
    <w:name w:val="nav2"/>
    <w:basedOn w:val="Normal"/>
    <w:qFormat/>
    <w:rsid w:val="00315CDD"/>
  </w:style>
  <w:style w:type="paragraph" w:customStyle="1" w:styleId="Pa0">
    <w:name w:val="Pa0"/>
    <w:basedOn w:val="Normal"/>
    <w:uiPriority w:val="99"/>
    <w:qFormat/>
    <w:rsid w:val="00315CDD"/>
  </w:style>
  <w:style w:type="paragraph" w:customStyle="1" w:styleId="CM45">
    <w:name w:val="CM45"/>
    <w:basedOn w:val="Normal"/>
    <w:uiPriority w:val="99"/>
    <w:qFormat/>
    <w:rsid w:val="00315CDD"/>
  </w:style>
  <w:style w:type="paragraph" w:customStyle="1" w:styleId="CM46">
    <w:name w:val="CM46"/>
    <w:basedOn w:val="Normal"/>
    <w:uiPriority w:val="99"/>
    <w:qFormat/>
    <w:rsid w:val="00315CDD"/>
  </w:style>
  <w:style w:type="character" w:customStyle="1" w:styleId="Heading18">
    <w:name w:val="Heading #18_"/>
    <w:basedOn w:val="DefaultParagraphFont"/>
    <w:locked/>
    <w:rsid w:val="00315CDD"/>
  </w:style>
  <w:style w:type="paragraph" w:customStyle="1" w:styleId="Heading180">
    <w:name w:val="Heading #18"/>
    <w:basedOn w:val="Normal"/>
    <w:qFormat/>
    <w:rsid w:val="00315CDD"/>
  </w:style>
  <w:style w:type="character" w:customStyle="1" w:styleId="Picturecaption2">
    <w:name w:val="Picture caption (2)_"/>
    <w:basedOn w:val="DefaultParagraphFont"/>
    <w:locked/>
    <w:rsid w:val="00315CDD"/>
  </w:style>
  <w:style w:type="paragraph" w:customStyle="1" w:styleId="Picturecaption20">
    <w:name w:val="Picture caption (2)"/>
    <w:basedOn w:val="Normal"/>
    <w:qFormat/>
    <w:rsid w:val="00315CDD"/>
  </w:style>
  <w:style w:type="character" w:customStyle="1" w:styleId="Picturecaption">
    <w:name w:val="Picture caption_"/>
    <w:basedOn w:val="DefaultParagraphFont"/>
    <w:locked/>
    <w:rsid w:val="00315CDD"/>
  </w:style>
  <w:style w:type="paragraph" w:customStyle="1" w:styleId="Picturecaption0">
    <w:name w:val="Picture caption"/>
    <w:basedOn w:val="Normal"/>
    <w:qFormat/>
    <w:rsid w:val="00315CDD"/>
  </w:style>
  <w:style w:type="character" w:customStyle="1" w:styleId="Bodytext31">
    <w:name w:val="Body text (31)_"/>
    <w:basedOn w:val="DefaultParagraphFont"/>
    <w:locked/>
    <w:rsid w:val="00315CDD"/>
  </w:style>
  <w:style w:type="paragraph" w:customStyle="1" w:styleId="Bodytext310">
    <w:name w:val="Body text (31)"/>
    <w:basedOn w:val="Normal"/>
    <w:qFormat/>
    <w:rsid w:val="00315CDD"/>
  </w:style>
  <w:style w:type="character" w:customStyle="1" w:styleId="Heading22">
    <w:name w:val="Heading #22_"/>
    <w:basedOn w:val="DefaultParagraphFont"/>
    <w:locked/>
    <w:rsid w:val="00315CDD"/>
  </w:style>
  <w:style w:type="paragraph" w:customStyle="1" w:styleId="Heading220">
    <w:name w:val="Heading #22"/>
    <w:basedOn w:val="Normal"/>
    <w:qFormat/>
    <w:rsid w:val="00315CDD"/>
  </w:style>
  <w:style w:type="character" w:customStyle="1" w:styleId="Bodytext131">
    <w:name w:val="Body text (131)_"/>
    <w:basedOn w:val="DefaultParagraphFont"/>
    <w:locked/>
    <w:rsid w:val="00315CDD"/>
  </w:style>
  <w:style w:type="paragraph" w:customStyle="1" w:styleId="Bodytext1310">
    <w:name w:val="Body text (131)"/>
    <w:basedOn w:val="Normal"/>
    <w:qFormat/>
    <w:rsid w:val="00315CDD"/>
  </w:style>
  <w:style w:type="character" w:customStyle="1" w:styleId="Bodytext140">
    <w:name w:val="Body text (140)_"/>
    <w:basedOn w:val="DefaultParagraphFont"/>
    <w:locked/>
    <w:rsid w:val="00315CDD"/>
  </w:style>
  <w:style w:type="paragraph" w:customStyle="1" w:styleId="Bodytext1400">
    <w:name w:val="Body text (140)"/>
    <w:basedOn w:val="Normal"/>
    <w:qFormat/>
    <w:rsid w:val="00315CDD"/>
  </w:style>
  <w:style w:type="character" w:customStyle="1" w:styleId="Bodytext141">
    <w:name w:val="Body text (141)_"/>
    <w:basedOn w:val="DefaultParagraphFont"/>
    <w:locked/>
    <w:rsid w:val="00315CDD"/>
  </w:style>
  <w:style w:type="paragraph" w:customStyle="1" w:styleId="Bodytext1410">
    <w:name w:val="Body text (141)"/>
    <w:basedOn w:val="Normal"/>
    <w:qFormat/>
    <w:rsid w:val="00315CDD"/>
  </w:style>
  <w:style w:type="character" w:customStyle="1" w:styleId="Tableofcontents20">
    <w:name w:val="Table of contents (20)_"/>
    <w:basedOn w:val="DefaultParagraphFont"/>
    <w:locked/>
    <w:rsid w:val="00315CDD"/>
  </w:style>
  <w:style w:type="paragraph" w:customStyle="1" w:styleId="Tableofcontents200">
    <w:name w:val="Table of contents (20)"/>
    <w:basedOn w:val="Normal"/>
    <w:qFormat/>
    <w:rsid w:val="00315CDD"/>
  </w:style>
  <w:style w:type="character" w:customStyle="1" w:styleId="Tableofcontents21">
    <w:name w:val="Table of contents (21)_"/>
    <w:basedOn w:val="DefaultParagraphFont"/>
    <w:locked/>
    <w:rsid w:val="00315CDD"/>
  </w:style>
  <w:style w:type="paragraph" w:customStyle="1" w:styleId="Tableofcontents210">
    <w:name w:val="Table of contents (21)"/>
    <w:basedOn w:val="Normal"/>
    <w:qFormat/>
    <w:rsid w:val="00315CDD"/>
  </w:style>
  <w:style w:type="character" w:customStyle="1" w:styleId="Tableofcontents22">
    <w:name w:val="Table of contents (22)_"/>
    <w:basedOn w:val="DefaultParagraphFont"/>
    <w:locked/>
    <w:rsid w:val="00315CDD"/>
  </w:style>
  <w:style w:type="paragraph" w:customStyle="1" w:styleId="Tableofcontents220">
    <w:name w:val="Table of contents (22)"/>
    <w:basedOn w:val="Normal"/>
    <w:qFormat/>
    <w:rsid w:val="00315CDD"/>
  </w:style>
  <w:style w:type="character" w:customStyle="1" w:styleId="Bodytext142">
    <w:name w:val="Body text (142)_"/>
    <w:basedOn w:val="DefaultParagraphFont"/>
    <w:locked/>
    <w:rsid w:val="00315CDD"/>
  </w:style>
  <w:style w:type="paragraph" w:customStyle="1" w:styleId="Bodytext1420">
    <w:name w:val="Body text (142)"/>
    <w:basedOn w:val="Normal"/>
    <w:qFormat/>
    <w:rsid w:val="00315CDD"/>
  </w:style>
  <w:style w:type="character" w:customStyle="1" w:styleId="Bodytext143">
    <w:name w:val="Body text (143)_"/>
    <w:basedOn w:val="DefaultParagraphFont"/>
    <w:locked/>
    <w:rsid w:val="00315CDD"/>
  </w:style>
  <w:style w:type="paragraph" w:customStyle="1" w:styleId="Bodytext1430">
    <w:name w:val="Body text (143)"/>
    <w:basedOn w:val="Normal"/>
    <w:qFormat/>
    <w:rsid w:val="00315CDD"/>
  </w:style>
  <w:style w:type="character" w:customStyle="1" w:styleId="Bodytext144Exact">
    <w:name w:val="Body text (144) Exact"/>
    <w:basedOn w:val="DefaultParagraphFont"/>
    <w:locked/>
    <w:rsid w:val="00315CDD"/>
  </w:style>
  <w:style w:type="paragraph" w:customStyle="1" w:styleId="Bodytext144">
    <w:name w:val="Body text (144)"/>
    <w:basedOn w:val="Normal"/>
    <w:qFormat/>
    <w:rsid w:val="00315CDD"/>
  </w:style>
  <w:style w:type="character" w:customStyle="1" w:styleId="Bodytext145Exact">
    <w:name w:val="Body text (145) Exact"/>
    <w:basedOn w:val="DefaultParagraphFont"/>
    <w:locked/>
    <w:rsid w:val="00315CDD"/>
  </w:style>
  <w:style w:type="paragraph" w:customStyle="1" w:styleId="Bodytext145">
    <w:name w:val="Body text (145)"/>
    <w:basedOn w:val="Normal"/>
    <w:qFormat/>
    <w:rsid w:val="00315CDD"/>
  </w:style>
  <w:style w:type="character" w:customStyle="1" w:styleId="Bodytext146">
    <w:name w:val="Body text (146)_"/>
    <w:basedOn w:val="DefaultParagraphFont"/>
    <w:locked/>
    <w:rsid w:val="00315CDD"/>
  </w:style>
  <w:style w:type="paragraph" w:customStyle="1" w:styleId="Bodytext1460">
    <w:name w:val="Body text (146)"/>
    <w:basedOn w:val="Normal"/>
    <w:qFormat/>
    <w:rsid w:val="00315CDD"/>
  </w:style>
  <w:style w:type="character" w:customStyle="1" w:styleId="Heading230">
    <w:name w:val="Heading #23_"/>
    <w:basedOn w:val="DefaultParagraphFont"/>
    <w:locked/>
    <w:rsid w:val="00315CDD"/>
  </w:style>
  <w:style w:type="paragraph" w:customStyle="1" w:styleId="Heading231">
    <w:name w:val="Heading #23"/>
    <w:basedOn w:val="Normal"/>
    <w:qFormat/>
    <w:rsid w:val="00315CDD"/>
  </w:style>
  <w:style w:type="character" w:customStyle="1" w:styleId="Picturecaption36">
    <w:name w:val="Picture caption (36)_"/>
    <w:basedOn w:val="DefaultParagraphFont"/>
    <w:locked/>
    <w:rsid w:val="00315CDD"/>
  </w:style>
  <w:style w:type="paragraph" w:customStyle="1" w:styleId="Picturecaption360">
    <w:name w:val="Picture caption (36)"/>
    <w:basedOn w:val="Normal"/>
    <w:qFormat/>
    <w:rsid w:val="00315CDD"/>
  </w:style>
  <w:style w:type="character" w:customStyle="1" w:styleId="Picturecaption42">
    <w:name w:val="Picture caption (42)_"/>
    <w:basedOn w:val="DefaultParagraphFont"/>
    <w:locked/>
    <w:rsid w:val="00315CDD"/>
  </w:style>
  <w:style w:type="paragraph" w:customStyle="1" w:styleId="Picturecaption420">
    <w:name w:val="Picture caption (42)"/>
    <w:basedOn w:val="Normal"/>
    <w:qFormat/>
    <w:rsid w:val="00315CDD"/>
  </w:style>
  <w:style w:type="character" w:customStyle="1" w:styleId="Bodytext154">
    <w:name w:val="Body text (154)_"/>
    <w:basedOn w:val="DefaultParagraphFont"/>
    <w:locked/>
    <w:rsid w:val="00315CDD"/>
  </w:style>
  <w:style w:type="paragraph" w:customStyle="1" w:styleId="Bodytext1540">
    <w:name w:val="Body text (154)"/>
    <w:basedOn w:val="Normal"/>
    <w:qFormat/>
    <w:rsid w:val="00315CDD"/>
  </w:style>
  <w:style w:type="character" w:customStyle="1" w:styleId="Bodytext155">
    <w:name w:val="Body text (155)_"/>
    <w:basedOn w:val="DefaultParagraphFont"/>
    <w:locked/>
    <w:rsid w:val="00315CDD"/>
  </w:style>
  <w:style w:type="paragraph" w:customStyle="1" w:styleId="Bodytext1550">
    <w:name w:val="Body text (155)"/>
    <w:basedOn w:val="Normal"/>
    <w:qFormat/>
    <w:rsid w:val="00315CDD"/>
  </w:style>
  <w:style w:type="character" w:customStyle="1" w:styleId="Bodytext156">
    <w:name w:val="Body text (156)_"/>
    <w:basedOn w:val="DefaultParagraphFont"/>
    <w:locked/>
    <w:rsid w:val="00315CDD"/>
  </w:style>
  <w:style w:type="paragraph" w:customStyle="1" w:styleId="Bodytext1560">
    <w:name w:val="Body text (156)"/>
    <w:basedOn w:val="Normal"/>
    <w:qFormat/>
    <w:rsid w:val="00315CDD"/>
  </w:style>
  <w:style w:type="character" w:customStyle="1" w:styleId="Bodytext60">
    <w:name w:val="Body text (60)_"/>
    <w:basedOn w:val="DefaultParagraphFont"/>
    <w:locked/>
    <w:rsid w:val="00315CDD"/>
  </w:style>
  <w:style w:type="paragraph" w:customStyle="1" w:styleId="Bodytext600">
    <w:name w:val="Body text (60)"/>
    <w:basedOn w:val="Normal"/>
    <w:qFormat/>
    <w:rsid w:val="00315CDD"/>
  </w:style>
  <w:style w:type="character" w:customStyle="1" w:styleId="Bodytext158">
    <w:name w:val="Body text (158)_"/>
    <w:basedOn w:val="DefaultParagraphFont"/>
    <w:locked/>
    <w:rsid w:val="00315CDD"/>
  </w:style>
  <w:style w:type="paragraph" w:customStyle="1" w:styleId="Bodytext1580">
    <w:name w:val="Body text (158)"/>
    <w:basedOn w:val="Normal"/>
    <w:qFormat/>
    <w:rsid w:val="00315CDD"/>
  </w:style>
  <w:style w:type="character" w:customStyle="1" w:styleId="Bodytext159">
    <w:name w:val="Body text (159)_"/>
    <w:basedOn w:val="DefaultParagraphFont"/>
    <w:locked/>
    <w:rsid w:val="00315CDD"/>
  </w:style>
  <w:style w:type="paragraph" w:customStyle="1" w:styleId="Bodytext1590">
    <w:name w:val="Body text (159)"/>
    <w:basedOn w:val="Normal"/>
    <w:qFormat/>
    <w:rsid w:val="00315CDD"/>
  </w:style>
  <w:style w:type="character" w:customStyle="1" w:styleId="Bodytext160">
    <w:name w:val="Body text (160)_"/>
    <w:basedOn w:val="DefaultParagraphFont"/>
    <w:locked/>
    <w:rsid w:val="00315CDD"/>
  </w:style>
  <w:style w:type="paragraph" w:customStyle="1" w:styleId="Bodytext1600">
    <w:name w:val="Body text (160)"/>
    <w:basedOn w:val="Normal"/>
    <w:qFormat/>
    <w:rsid w:val="00315CDD"/>
  </w:style>
  <w:style w:type="character" w:customStyle="1" w:styleId="Picturecaption4">
    <w:name w:val="Picture caption (4)_"/>
    <w:basedOn w:val="DefaultParagraphFont"/>
    <w:locked/>
    <w:rsid w:val="00315CDD"/>
  </w:style>
  <w:style w:type="paragraph" w:customStyle="1" w:styleId="Picturecaption40">
    <w:name w:val="Picture caption (4)"/>
    <w:basedOn w:val="Normal"/>
    <w:qFormat/>
    <w:rsid w:val="00315CDD"/>
  </w:style>
  <w:style w:type="character" w:customStyle="1" w:styleId="Heading10">
    <w:name w:val="Heading #10_"/>
    <w:basedOn w:val="DefaultParagraphFont"/>
    <w:locked/>
    <w:rsid w:val="00315CDD"/>
  </w:style>
  <w:style w:type="paragraph" w:customStyle="1" w:styleId="Heading100">
    <w:name w:val="Heading #10"/>
    <w:basedOn w:val="Normal"/>
    <w:qFormat/>
    <w:rsid w:val="00315CDD"/>
  </w:style>
  <w:style w:type="character" w:customStyle="1" w:styleId="Picturecaption3">
    <w:name w:val="Picture caption (3)_"/>
    <w:basedOn w:val="DefaultParagraphFont"/>
    <w:locked/>
    <w:rsid w:val="00315CDD"/>
  </w:style>
  <w:style w:type="paragraph" w:customStyle="1" w:styleId="Picturecaption30">
    <w:name w:val="Picture caption (3)"/>
    <w:basedOn w:val="Normal"/>
    <w:qFormat/>
    <w:rsid w:val="00315CDD"/>
  </w:style>
  <w:style w:type="character" w:customStyle="1" w:styleId="Heading13">
    <w:name w:val="Heading #13_"/>
    <w:basedOn w:val="DefaultParagraphFont"/>
    <w:locked/>
    <w:rsid w:val="00315CDD"/>
  </w:style>
  <w:style w:type="paragraph" w:customStyle="1" w:styleId="Heading130">
    <w:name w:val="Heading #13"/>
    <w:basedOn w:val="Normal"/>
    <w:qFormat/>
    <w:rsid w:val="00315CDD"/>
  </w:style>
  <w:style w:type="character" w:customStyle="1" w:styleId="Heading92">
    <w:name w:val="Heading #9 (2)_"/>
    <w:basedOn w:val="DefaultParagraphFont"/>
    <w:locked/>
    <w:rsid w:val="00315CDD"/>
  </w:style>
  <w:style w:type="paragraph" w:customStyle="1" w:styleId="Heading920">
    <w:name w:val="Heading #9 (2)"/>
    <w:basedOn w:val="Normal"/>
    <w:qFormat/>
    <w:rsid w:val="00315CDD"/>
  </w:style>
  <w:style w:type="character" w:customStyle="1" w:styleId="Heading15">
    <w:name w:val="Heading #15_"/>
    <w:basedOn w:val="DefaultParagraphFont"/>
    <w:locked/>
    <w:rsid w:val="00315CDD"/>
  </w:style>
  <w:style w:type="paragraph" w:customStyle="1" w:styleId="Heading150">
    <w:name w:val="Heading #15"/>
    <w:basedOn w:val="Normal"/>
    <w:qFormat/>
    <w:rsid w:val="00315CDD"/>
  </w:style>
  <w:style w:type="character" w:customStyle="1" w:styleId="Bodytext38">
    <w:name w:val="Body text (38)_"/>
    <w:basedOn w:val="DefaultParagraphFont"/>
    <w:locked/>
    <w:rsid w:val="00315CDD"/>
  </w:style>
  <w:style w:type="paragraph" w:customStyle="1" w:styleId="Bodytext380">
    <w:name w:val="Body text (38)"/>
    <w:basedOn w:val="Normal"/>
    <w:qFormat/>
    <w:rsid w:val="00315CDD"/>
  </w:style>
  <w:style w:type="character" w:customStyle="1" w:styleId="Heading17">
    <w:name w:val="Heading #17_"/>
    <w:basedOn w:val="DefaultParagraphFont"/>
    <w:locked/>
    <w:rsid w:val="00315CDD"/>
  </w:style>
  <w:style w:type="paragraph" w:customStyle="1" w:styleId="Heading170">
    <w:name w:val="Heading #17"/>
    <w:basedOn w:val="Normal"/>
    <w:qFormat/>
    <w:rsid w:val="00315CDD"/>
  </w:style>
  <w:style w:type="character" w:customStyle="1" w:styleId="Bodytext97Exact">
    <w:name w:val="Body text (97) Exact"/>
    <w:basedOn w:val="DefaultParagraphFont"/>
    <w:locked/>
    <w:rsid w:val="00315CDD"/>
  </w:style>
  <w:style w:type="paragraph" w:customStyle="1" w:styleId="Bodytext97">
    <w:name w:val="Body text (97)"/>
    <w:basedOn w:val="Normal"/>
    <w:qFormat/>
    <w:rsid w:val="00315CDD"/>
  </w:style>
  <w:style w:type="character" w:customStyle="1" w:styleId="Bodytext42">
    <w:name w:val="Body text (42)_"/>
    <w:basedOn w:val="DefaultParagraphFont"/>
    <w:locked/>
    <w:rsid w:val="00315CDD"/>
  </w:style>
  <w:style w:type="paragraph" w:customStyle="1" w:styleId="Bodytext420">
    <w:name w:val="Body text (42)"/>
    <w:basedOn w:val="Normal"/>
    <w:qFormat/>
    <w:rsid w:val="00315CDD"/>
  </w:style>
  <w:style w:type="character" w:customStyle="1" w:styleId="Picturecaption9">
    <w:name w:val="Picture caption (9)_"/>
    <w:basedOn w:val="DefaultParagraphFont"/>
    <w:locked/>
    <w:rsid w:val="00315CDD"/>
  </w:style>
  <w:style w:type="paragraph" w:customStyle="1" w:styleId="Picturecaption90">
    <w:name w:val="Picture caption (9)"/>
    <w:basedOn w:val="Normal"/>
    <w:qFormat/>
    <w:rsid w:val="00315CDD"/>
  </w:style>
  <w:style w:type="character" w:customStyle="1" w:styleId="Bodytext96Exact">
    <w:name w:val="Body text (96) Exact"/>
    <w:basedOn w:val="DefaultParagraphFont"/>
    <w:locked/>
    <w:rsid w:val="00315CDD"/>
  </w:style>
  <w:style w:type="paragraph" w:customStyle="1" w:styleId="Bodytext96">
    <w:name w:val="Body text (96)"/>
    <w:basedOn w:val="Normal"/>
    <w:qFormat/>
    <w:rsid w:val="00315CDD"/>
  </w:style>
  <w:style w:type="character" w:customStyle="1" w:styleId="Heading142">
    <w:name w:val="Heading #14 (2)_"/>
    <w:basedOn w:val="DefaultParagraphFont"/>
    <w:locked/>
    <w:rsid w:val="00315CDD"/>
  </w:style>
  <w:style w:type="paragraph" w:customStyle="1" w:styleId="Heading1420">
    <w:name w:val="Heading #14 (2)"/>
    <w:basedOn w:val="Normal"/>
    <w:qFormat/>
    <w:rsid w:val="00315CDD"/>
  </w:style>
  <w:style w:type="character" w:customStyle="1" w:styleId="Picturecaption31">
    <w:name w:val="Picture caption (31)_"/>
    <w:basedOn w:val="DefaultParagraphFont"/>
    <w:locked/>
    <w:rsid w:val="00315CDD"/>
  </w:style>
  <w:style w:type="paragraph" w:customStyle="1" w:styleId="Picturecaption310">
    <w:name w:val="Picture caption (31)"/>
    <w:basedOn w:val="Normal"/>
    <w:qFormat/>
    <w:rsid w:val="00315CDD"/>
  </w:style>
  <w:style w:type="character" w:customStyle="1" w:styleId="Picturecaption27">
    <w:name w:val="Picture caption (27)_"/>
    <w:basedOn w:val="DefaultParagraphFont"/>
    <w:locked/>
    <w:rsid w:val="00315CDD"/>
  </w:style>
  <w:style w:type="paragraph" w:customStyle="1" w:styleId="Picturecaption270">
    <w:name w:val="Picture caption (27)"/>
    <w:basedOn w:val="Normal"/>
    <w:qFormat/>
    <w:rsid w:val="00315CDD"/>
  </w:style>
  <w:style w:type="character" w:customStyle="1" w:styleId="Bodytext43Exact">
    <w:name w:val="Body text (43) Exact"/>
    <w:basedOn w:val="DefaultParagraphFont"/>
    <w:locked/>
    <w:rsid w:val="00315CDD"/>
  </w:style>
  <w:style w:type="paragraph" w:customStyle="1" w:styleId="Bodytext43">
    <w:name w:val="Body text (43)"/>
    <w:basedOn w:val="Normal"/>
    <w:qFormat/>
    <w:rsid w:val="00315CDD"/>
  </w:style>
  <w:style w:type="character" w:customStyle="1" w:styleId="Bodytext109">
    <w:name w:val="Body text (109)_"/>
    <w:basedOn w:val="DefaultParagraphFont"/>
    <w:locked/>
    <w:rsid w:val="00315CDD"/>
  </w:style>
  <w:style w:type="paragraph" w:customStyle="1" w:styleId="Bodytext1090">
    <w:name w:val="Body text (109)"/>
    <w:basedOn w:val="Normal"/>
    <w:qFormat/>
    <w:rsid w:val="00315CDD"/>
  </w:style>
  <w:style w:type="character" w:customStyle="1" w:styleId="Bodytext110">
    <w:name w:val="Body text (110)_"/>
    <w:basedOn w:val="DefaultParagraphFont"/>
    <w:locked/>
    <w:rsid w:val="00315CDD"/>
  </w:style>
  <w:style w:type="paragraph" w:customStyle="1" w:styleId="Bodytext1100">
    <w:name w:val="Body text (110)"/>
    <w:basedOn w:val="Normal"/>
    <w:qFormat/>
    <w:rsid w:val="00315CDD"/>
  </w:style>
  <w:style w:type="character" w:customStyle="1" w:styleId="Bodytext111">
    <w:name w:val="Body text (111)_"/>
    <w:basedOn w:val="DefaultParagraphFont"/>
    <w:locked/>
    <w:rsid w:val="00315CDD"/>
  </w:style>
  <w:style w:type="paragraph" w:customStyle="1" w:styleId="Bodytext1110">
    <w:name w:val="Body text (111)"/>
    <w:basedOn w:val="Normal"/>
    <w:qFormat/>
    <w:rsid w:val="00315CDD"/>
  </w:style>
  <w:style w:type="character" w:customStyle="1" w:styleId="Tablecaption7">
    <w:name w:val="Table caption (7)_"/>
    <w:basedOn w:val="DefaultParagraphFont"/>
    <w:locked/>
    <w:rsid w:val="00315CDD"/>
  </w:style>
  <w:style w:type="paragraph" w:customStyle="1" w:styleId="Tablecaption70">
    <w:name w:val="Table caption (7)"/>
    <w:basedOn w:val="Normal"/>
    <w:qFormat/>
    <w:rsid w:val="00315CDD"/>
  </w:style>
  <w:style w:type="character" w:customStyle="1" w:styleId="Bodytext112">
    <w:name w:val="Body text (112)_"/>
    <w:basedOn w:val="DefaultParagraphFont"/>
    <w:locked/>
    <w:rsid w:val="00315CDD"/>
  </w:style>
  <w:style w:type="paragraph" w:customStyle="1" w:styleId="Bodytext1120">
    <w:name w:val="Body text (112)"/>
    <w:basedOn w:val="Normal"/>
    <w:qFormat/>
    <w:rsid w:val="00315CDD"/>
  </w:style>
  <w:style w:type="character" w:customStyle="1" w:styleId="Bodytext113">
    <w:name w:val="Body text (113)_"/>
    <w:basedOn w:val="DefaultParagraphFont"/>
    <w:locked/>
    <w:rsid w:val="00315CDD"/>
  </w:style>
  <w:style w:type="paragraph" w:customStyle="1" w:styleId="Bodytext1130">
    <w:name w:val="Body text (113)"/>
    <w:basedOn w:val="Normal"/>
    <w:qFormat/>
    <w:rsid w:val="00315CDD"/>
  </w:style>
  <w:style w:type="character" w:customStyle="1" w:styleId="Tableofcontents10">
    <w:name w:val="Table of contents (10)_"/>
    <w:basedOn w:val="DefaultParagraphFont"/>
    <w:locked/>
    <w:rsid w:val="00315CDD"/>
  </w:style>
  <w:style w:type="paragraph" w:customStyle="1" w:styleId="Tableofcontents100">
    <w:name w:val="Table of contents (10)"/>
    <w:basedOn w:val="Normal"/>
    <w:qFormat/>
    <w:rsid w:val="00315CDD"/>
  </w:style>
  <w:style w:type="character" w:customStyle="1" w:styleId="Tableofcontents12">
    <w:name w:val="Table of contents (12)_"/>
    <w:basedOn w:val="DefaultParagraphFont"/>
    <w:locked/>
    <w:rsid w:val="00315CDD"/>
  </w:style>
  <w:style w:type="paragraph" w:customStyle="1" w:styleId="Tableofcontents120">
    <w:name w:val="Table of contents (12)"/>
    <w:basedOn w:val="Normal"/>
    <w:qFormat/>
    <w:rsid w:val="00315CDD"/>
  </w:style>
  <w:style w:type="character" w:customStyle="1" w:styleId="Tableofcontents14">
    <w:name w:val="Table of contents (14)_"/>
    <w:basedOn w:val="DefaultParagraphFont"/>
    <w:locked/>
    <w:rsid w:val="00315CDD"/>
  </w:style>
  <w:style w:type="paragraph" w:customStyle="1" w:styleId="Tableofcontents140">
    <w:name w:val="Table of contents (14)"/>
    <w:basedOn w:val="Normal"/>
    <w:qFormat/>
    <w:rsid w:val="00315CDD"/>
  </w:style>
  <w:style w:type="character" w:customStyle="1" w:styleId="Heading162">
    <w:name w:val="Heading #16 (2)_"/>
    <w:basedOn w:val="DefaultParagraphFont"/>
    <w:locked/>
    <w:rsid w:val="00315CDD"/>
  </w:style>
  <w:style w:type="paragraph" w:customStyle="1" w:styleId="Heading1620">
    <w:name w:val="Heading #16 (2)"/>
    <w:basedOn w:val="Normal"/>
    <w:qFormat/>
    <w:rsid w:val="00315CDD"/>
  </w:style>
  <w:style w:type="paragraph" w:customStyle="1" w:styleId="txgreen">
    <w:name w:val="txgreen"/>
    <w:basedOn w:val="Normal"/>
    <w:uiPriority w:val="99"/>
    <w:qFormat/>
    <w:rsid w:val="00315CDD"/>
  </w:style>
  <w:style w:type="paragraph" w:customStyle="1" w:styleId="rtecenter">
    <w:name w:val="rtecenter"/>
    <w:basedOn w:val="Normal"/>
    <w:uiPriority w:val="99"/>
    <w:qFormat/>
    <w:rsid w:val="00315CDD"/>
  </w:style>
  <w:style w:type="paragraph" w:customStyle="1" w:styleId="StyleHeading4TagBigcardNotBold">
    <w:name w:val="Style Heading 4TagBig card + Not Bold"/>
    <w:basedOn w:val="Heading4"/>
    <w:qFormat/>
    <w:rsid w:val="00315CDD"/>
    <w:rPr>
      <w:bCs/>
    </w:rPr>
  </w:style>
  <w:style w:type="paragraph" w:customStyle="1" w:styleId="Stylecardtext8pt">
    <w:name w:val="Style card text + 8 pt"/>
    <w:basedOn w:val="Normal"/>
    <w:qFormat/>
    <w:rsid w:val="00315CDD"/>
  </w:style>
  <w:style w:type="paragraph" w:customStyle="1" w:styleId="Stylecardtext5pt">
    <w:name w:val="Style card text + 5 pt"/>
    <w:basedOn w:val="Normal"/>
    <w:qFormat/>
    <w:rsid w:val="00315CDD"/>
  </w:style>
  <w:style w:type="character" w:customStyle="1" w:styleId="StyleLatinGaramond9ptUnderline">
    <w:name w:val="Style (Latin) Garamond 9 pt Underline"/>
    <w:rsid w:val="00315CDD"/>
  </w:style>
  <w:style w:type="character" w:customStyle="1" w:styleId="l9">
    <w:name w:val="l9"/>
    <w:basedOn w:val="DefaultParagraphFont"/>
    <w:rsid w:val="00315CDD"/>
  </w:style>
  <w:style w:type="character" w:customStyle="1" w:styleId="l8">
    <w:name w:val="l8"/>
    <w:basedOn w:val="DefaultParagraphFont"/>
    <w:rsid w:val="00315CDD"/>
  </w:style>
  <w:style w:type="character" w:customStyle="1" w:styleId="l6">
    <w:name w:val="l6"/>
    <w:basedOn w:val="DefaultParagraphFont"/>
    <w:rsid w:val="00315CDD"/>
  </w:style>
  <w:style w:type="character" w:customStyle="1" w:styleId="l7">
    <w:name w:val="l7"/>
    <w:basedOn w:val="DefaultParagraphFont"/>
    <w:rsid w:val="00315CDD"/>
  </w:style>
  <w:style w:type="character" w:customStyle="1" w:styleId="ellipsistext">
    <w:name w:val="ellipsis_text"/>
    <w:basedOn w:val="DefaultParagraphFont"/>
    <w:rsid w:val="00315CDD"/>
  </w:style>
  <w:style w:type="character" w:customStyle="1" w:styleId="referencediv">
    <w:name w:val="referencediv"/>
    <w:basedOn w:val="DefaultParagraphFont"/>
    <w:rsid w:val="00315CDD"/>
  </w:style>
  <w:style w:type="character" w:customStyle="1" w:styleId="cite0">
    <w:name w:val="cite0"/>
    <w:rsid w:val="00315CDD"/>
  </w:style>
  <w:style w:type="character" w:customStyle="1" w:styleId="Aunderline1">
    <w:name w:val="Aunderline"/>
    <w:qFormat/>
    <w:rsid w:val="00315CDD"/>
  </w:style>
  <w:style w:type="character" w:customStyle="1" w:styleId="desc">
    <w:name w:val="desc"/>
    <w:basedOn w:val="DefaultParagraphFont"/>
    <w:rsid w:val="00315CDD"/>
  </w:style>
  <w:style w:type="character" w:customStyle="1" w:styleId="in-top">
    <w:name w:val="in-top"/>
    <w:rsid w:val="00315CDD"/>
  </w:style>
  <w:style w:type="character" w:customStyle="1" w:styleId="nukeled">
    <w:name w:val="nukeled"/>
    <w:rsid w:val="00315CDD"/>
  </w:style>
  <w:style w:type="character" w:customStyle="1" w:styleId="contextlyrelated">
    <w:name w:val="contextly_related"/>
    <w:rsid w:val="00315CDD"/>
  </w:style>
  <w:style w:type="character" w:customStyle="1" w:styleId="in-right">
    <w:name w:val="in-right"/>
    <w:rsid w:val="00315CDD"/>
  </w:style>
  <w:style w:type="character" w:customStyle="1" w:styleId="adtext">
    <w:name w:val="ad_text"/>
    <w:rsid w:val="00315CDD"/>
  </w:style>
  <w:style w:type="character" w:customStyle="1" w:styleId="linkrow">
    <w:name w:val="link_row"/>
    <w:rsid w:val="00315CDD"/>
  </w:style>
  <w:style w:type="character" w:customStyle="1" w:styleId="revision-date">
    <w:name w:val="revision-date"/>
    <w:rsid w:val="00315CDD"/>
  </w:style>
  <w:style w:type="character" w:customStyle="1" w:styleId="facebook-share">
    <w:name w:val="facebook-share"/>
    <w:rsid w:val="00315CDD"/>
  </w:style>
  <w:style w:type="character" w:customStyle="1" w:styleId="facebook-share-label">
    <w:name w:val="facebook-share-label"/>
    <w:rsid w:val="00315CDD"/>
  </w:style>
  <w:style w:type="character" w:customStyle="1" w:styleId="ata11y">
    <w:name w:val="at_a11y"/>
    <w:rsid w:val="00315CDD"/>
  </w:style>
  <w:style w:type="character" w:customStyle="1" w:styleId="tpk">
    <w:name w:val="tpk"/>
    <w:rsid w:val="00315CDD"/>
  </w:style>
  <w:style w:type="character" w:customStyle="1" w:styleId="A24">
    <w:name w:val="A24"/>
    <w:uiPriority w:val="99"/>
    <w:rsid w:val="00315CDD"/>
  </w:style>
  <w:style w:type="character" w:customStyle="1" w:styleId="A25">
    <w:name w:val="A25"/>
    <w:uiPriority w:val="99"/>
    <w:rsid w:val="00315CDD"/>
  </w:style>
  <w:style w:type="character" w:customStyle="1" w:styleId="Headerorfooter">
    <w:name w:val="Header or footer_"/>
    <w:basedOn w:val="DefaultParagraphFont"/>
    <w:rsid w:val="00315CDD"/>
  </w:style>
  <w:style w:type="character" w:customStyle="1" w:styleId="Bodytext21">
    <w:name w:val="Body text (2)_"/>
    <w:basedOn w:val="DefaultParagraphFont"/>
    <w:rsid w:val="00315CDD"/>
  </w:style>
  <w:style w:type="character" w:customStyle="1" w:styleId="Bodytext22">
    <w:name w:val="Body text (2)"/>
    <w:basedOn w:val="Bodytext32"/>
    <w:rsid w:val="00315CDD"/>
  </w:style>
  <w:style w:type="character" w:customStyle="1" w:styleId="Headerorfooter0">
    <w:name w:val="Header or footer"/>
    <w:basedOn w:val="Bodytext100"/>
    <w:rsid w:val="00315CDD"/>
  </w:style>
  <w:style w:type="character" w:customStyle="1" w:styleId="Bodytext33">
    <w:name w:val="Body text (3)_"/>
    <w:basedOn w:val="DefaultParagraphFont"/>
    <w:rsid w:val="00315CDD"/>
  </w:style>
  <w:style w:type="character" w:customStyle="1" w:styleId="Bodytext31Exact">
    <w:name w:val="Body text (31) Exact"/>
    <w:basedOn w:val="DefaultParagraphFont"/>
    <w:rsid w:val="00315CDD"/>
  </w:style>
  <w:style w:type="character" w:customStyle="1" w:styleId="Bodytext100">
    <w:name w:val="Body text (10)_"/>
    <w:basedOn w:val="DefaultParagraphFont"/>
    <w:rsid w:val="00315CDD"/>
  </w:style>
  <w:style w:type="character" w:customStyle="1" w:styleId="Bodytext32">
    <w:name w:val="Body text (3)"/>
    <w:basedOn w:val="Bodytext3Spacing0ptExact"/>
    <w:rsid w:val="00315CDD"/>
  </w:style>
  <w:style w:type="character" w:customStyle="1" w:styleId="Bodytext46">
    <w:name w:val="Body text (46)_"/>
    <w:basedOn w:val="DefaultParagraphFont"/>
    <w:rsid w:val="00315CDD"/>
  </w:style>
  <w:style w:type="character" w:customStyle="1" w:styleId="Bodytext51">
    <w:name w:val="Body text (51)_"/>
    <w:basedOn w:val="DefaultParagraphFont"/>
    <w:rsid w:val="00315CDD"/>
  </w:style>
  <w:style w:type="character" w:customStyle="1" w:styleId="Bodytext34">
    <w:name w:val="Body text (34)_"/>
    <w:basedOn w:val="DefaultParagraphFont"/>
    <w:rsid w:val="00315CDD"/>
  </w:style>
  <w:style w:type="character" w:customStyle="1" w:styleId="Bodytext3Spacing0ptExact">
    <w:name w:val="Body text (3) + Spacing 0 pt Exact"/>
    <w:rsid w:val="00315CDD"/>
  </w:style>
  <w:style w:type="character" w:customStyle="1" w:styleId="Bodytext82">
    <w:name w:val="Body text (82)_"/>
    <w:basedOn w:val="DefaultParagraphFont"/>
    <w:rsid w:val="00315CDD"/>
  </w:style>
  <w:style w:type="character" w:customStyle="1" w:styleId="PicturecaptionSpacing0ptExact">
    <w:name w:val="Picture caption + Spacing 0 pt Exact"/>
    <w:basedOn w:val="DefaultParagraphFont"/>
    <w:rsid w:val="00315CDD"/>
  </w:style>
  <w:style w:type="character" w:customStyle="1" w:styleId="Tableofcontents13">
    <w:name w:val="Table of contents (13)_"/>
    <w:basedOn w:val="DefaultParagraphFont"/>
    <w:rsid w:val="00315CDD"/>
  </w:style>
  <w:style w:type="character" w:customStyle="1" w:styleId="Bodytext114">
    <w:name w:val="Body text (114)_"/>
    <w:basedOn w:val="DefaultParagraphFont"/>
    <w:rsid w:val="00315CDD"/>
  </w:style>
  <w:style w:type="character" w:customStyle="1" w:styleId="Bodytext115">
    <w:name w:val="Body text (115)_"/>
    <w:basedOn w:val="DefaultParagraphFont"/>
    <w:rsid w:val="00315CDD"/>
  </w:style>
  <w:style w:type="character" w:customStyle="1" w:styleId="Bodytext1150">
    <w:name w:val="Body text (115)"/>
    <w:basedOn w:val="Picturecaption2Spacing0ptExact"/>
    <w:rsid w:val="00315CDD"/>
  </w:style>
  <w:style w:type="character" w:customStyle="1" w:styleId="Bodytext820">
    <w:name w:val="Body text (82)"/>
    <w:rsid w:val="00315CDD"/>
  </w:style>
  <w:style w:type="character" w:customStyle="1" w:styleId="Bodytext101">
    <w:name w:val="Body text (10)"/>
    <w:basedOn w:val="PicturecaptionSpacing0ptExact"/>
    <w:rsid w:val="00315CDD"/>
  </w:style>
  <w:style w:type="character" w:customStyle="1" w:styleId="Bodytext82Spacing0ptExact">
    <w:name w:val="Body text (82) + Spacing 0 pt Exact"/>
    <w:basedOn w:val="Bodytext820"/>
    <w:rsid w:val="00315CDD"/>
  </w:style>
  <w:style w:type="character" w:customStyle="1" w:styleId="Bodytext131Exact">
    <w:name w:val="Body text (131) Exact"/>
    <w:basedOn w:val="DefaultParagraphFont"/>
    <w:rsid w:val="00315CDD"/>
  </w:style>
  <w:style w:type="character" w:customStyle="1" w:styleId="Picturecaption2Spacing0ptExact">
    <w:name w:val="Picture caption (2) + Spacing 0 pt Exact"/>
    <w:basedOn w:val="DefaultParagraphFont"/>
    <w:rsid w:val="00315CDD"/>
  </w:style>
  <w:style w:type="character" w:customStyle="1" w:styleId="Bodytext114Exact">
    <w:name w:val="Body text (114) Exact"/>
    <w:basedOn w:val="Bodytext131Exact"/>
    <w:rsid w:val="00315CDD"/>
  </w:style>
  <w:style w:type="character" w:customStyle="1" w:styleId="Bodytext340">
    <w:name w:val="Body text (34)"/>
    <w:basedOn w:val="BodyText4"/>
    <w:rsid w:val="00315CD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315CDD"/>
  </w:style>
  <w:style w:type="character" w:customStyle="1" w:styleId="Bodytext510">
    <w:name w:val="Body text (51)"/>
    <w:basedOn w:val="Bodytext115"/>
    <w:rsid w:val="00315CDD"/>
  </w:style>
  <w:style w:type="character" w:customStyle="1" w:styleId="Bodytext1140">
    <w:name w:val="Body text (114)"/>
    <w:basedOn w:val="Bodytext131Exact"/>
    <w:rsid w:val="00315CDD"/>
  </w:style>
  <w:style w:type="character" w:customStyle="1" w:styleId="Tableofcontents130">
    <w:name w:val="Table of contents (13)"/>
    <w:basedOn w:val="Bodytext82Spacing0ptExact"/>
    <w:rsid w:val="00315CDD"/>
  </w:style>
  <w:style w:type="character" w:customStyle="1" w:styleId="Bodytext460">
    <w:name w:val="Body text (46)"/>
    <w:basedOn w:val="Bodytext114"/>
    <w:rsid w:val="00315CDD"/>
  </w:style>
  <w:style w:type="character" w:customStyle="1" w:styleId="Bodytext46NotBold">
    <w:name w:val="Body text (46) + Not Bold"/>
    <w:basedOn w:val="Bodytext114"/>
    <w:rsid w:val="00315CDD"/>
  </w:style>
  <w:style w:type="character" w:customStyle="1" w:styleId="Bodytext46SegoeUI">
    <w:name w:val="Body text (46) + Segoe UI"/>
    <w:basedOn w:val="Bodytext114"/>
    <w:rsid w:val="00315CDD"/>
  </w:style>
  <w:style w:type="character" w:customStyle="1" w:styleId="Bodytext115Spacing0ptExact">
    <w:name w:val="Body text (115) + Spacing 0 pt Exact"/>
    <w:basedOn w:val="Picturecaption2Spacing0ptExact"/>
    <w:rsid w:val="00315CDD"/>
  </w:style>
  <w:style w:type="character" w:customStyle="1" w:styleId="Picturecaption42SmallCaps">
    <w:name w:val="Picture caption (42) + Small Caps"/>
    <w:basedOn w:val="DefaultParagraphFont"/>
    <w:rsid w:val="00315CDD"/>
  </w:style>
  <w:style w:type="character" w:customStyle="1" w:styleId="Bodytext155Exact">
    <w:name w:val="Body text (155) Exact"/>
    <w:basedOn w:val="DefaultParagraphFont"/>
    <w:rsid w:val="00315CDD"/>
  </w:style>
  <w:style w:type="character" w:customStyle="1" w:styleId="Bodytext157">
    <w:name w:val="Body text (157)_"/>
    <w:basedOn w:val="DefaultParagraphFont"/>
    <w:rsid w:val="00315CDD"/>
  </w:style>
  <w:style w:type="character" w:customStyle="1" w:styleId="Bodytext157Spacing0pt">
    <w:name w:val="Body text (157) + Spacing 0 pt"/>
    <w:basedOn w:val="Bodytext39"/>
    <w:rsid w:val="00315CDD"/>
  </w:style>
  <w:style w:type="character" w:customStyle="1" w:styleId="Bodytext1570">
    <w:name w:val="Body text (157)"/>
    <w:basedOn w:val="Bodytext39"/>
    <w:rsid w:val="00315CDD"/>
  </w:style>
  <w:style w:type="character" w:customStyle="1" w:styleId="Heading2213pt">
    <w:name w:val="Heading #22 + 13 pt"/>
    <w:basedOn w:val="DefaultParagraphFont"/>
    <w:rsid w:val="00315CDD"/>
  </w:style>
  <w:style w:type="character" w:customStyle="1" w:styleId="Heading22125pt">
    <w:name w:val="Heading #22 + 12.5 pt"/>
    <w:basedOn w:val="DefaultParagraphFont"/>
    <w:rsid w:val="00315CDD"/>
  </w:style>
  <w:style w:type="character" w:customStyle="1" w:styleId="Bodytext300">
    <w:name w:val="Body text (30)_"/>
    <w:basedOn w:val="DefaultParagraphFont"/>
    <w:rsid w:val="00315CDD"/>
  </w:style>
  <w:style w:type="character" w:customStyle="1" w:styleId="Bodytext301">
    <w:name w:val="Body text (30)"/>
    <w:basedOn w:val="Bodytext3TimesNewRoman"/>
    <w:rsid w:val="00315CDD"/>
  </w:style>
  <w:style w:type="character" w:customStyle="1" w:styleId="Bodytext39">
    <w:name w:val="Body text (39)_"/>
    <w:basedOn w:val="DefaultParagraphFont"/>
    <w:rsid w:val="00315CDD"/>
  </w:style>
  <w:style w:type="character" w:customStyle="1" w:styleId="Bodytext390">
    <w:name w:val="Body text (39)"/>
    <w:basedOn w:val="BodytextExact"/>
    <w:rsid w:val="00315CDD"/>
  </w:style>
  <w:style w:type="character" w:customStyle="1" w:styleId="Bodytext159Exact">
    <w:name w:val="Body text (159) Exact"/>
    <w:basedOn w:val="DefaultParagraphFont"/>
    <w:rsid w:val="00315CDD"/>
  </w:style>
  <w:style w:type="character" w:customStyle="1" w:styleId="Bodytext60Spacing0pt">
    <w:name w:val="Body text (60) + Spacing 0 pt"/>
    <w:basedOn w:val="DefaultParagraphFont"/>
    <w:rsid w:val="00315CDD"/>
  </w:style>
  <w:style w:type="character" w:customStyle="1" w:styleId="Bodytext3Spacing-1pt">
    <w:name w:val="Body text (3) + Spacing -1 pt"/>
    <w:basedOn w:val="Bodytext3Spacing0ptExact"/>
    <w:rsid w:val="00315CDD"/>
  </w:style>
  <w:style w:type="character" w:customStyle="1" w:styleId="Bodytext3TimesNewRoman">
    <w:name w:val="Body text (3) + Times New Roman"/>
    <w:aliases w:val="11.5 pt"/>
    <w:basedOn w:val="Bodytext3Spacing0ptExact"/>
    <w:rsid w:val="00315CDD"/>
  </w:style>
  <w:style w:type="character" w:customStyle="1" w:styleId="Bodytext2NotBold">
    <w:name w:val="Body text (2) + Not Bold"/>
    <w:basedOn w:val="Bodytext32"/>
    <w:rsid w:val="00315CDD"/>
  </w:style>
  <w:style w:type="character" w:customStyle="1" w:styleId="BodytextExact">
    <w:name w:val="Body text Exact"/>
    <w:basedOn w:val="DefaultParagraphFont"/>
    <w:rsid w:val="00315CDD"/>
  </w:style>
  <w:style w:type="character" w:customStyle="1" w:styleId="Heading13Italic">
    <w:name w:val="Heading #13 + Italic"/>
    <w:basedOn w:val="DefaultParagraphFont"/>
    <w:rsid w:val="00315CDD"/>
  </w:style>
  <w:style w:type="character" w:customStyle="1" w:styleId="Heading92Spacing2pt">
    <w:name w:val="Heading #9 (2) + Spacing 2 pt"/>
    <w:basedOn w:val="DefaultParagraphFont"/>
    <w:rsid w:val="00315CDD"/>
  </w:style>
  <w:style w:type="character" w:customStyle="1" w:styleId="Bodytext38Spacing0pt">
    <w:name w:val="Body text (38) + Spacing 0 pt"/>
    <w:basedOn w:val="DefaultParagraphFont"/>
    <w:rsid w:val="00315CDD"/>
  </w:style>
  <w:style w:type="character" w:customStyle="1" w:styleId="Bodytext42Spacing-1pt">
    <w:name w:val="Body text (42) + Spacing -1 pt"/>
    <w:basedOn w:val="DefaultParagraphFont"/>
    <w:rsid w:val="00315CDD"/>
  </w:style>
  <w:style w:type="character" w:customStyle="1" w:styleId="Bodytext35">
    <w:name w:val="Body text (35)_"/>
    <w:basedOn w:val="DefaultParagraphFont"/>
    <w:rsid w:val="00315CDD"/>
  </w:style>
  <w:style w:type="character" w:customStyle="1" w:styleId="Picturecaption19">
    <w:name w:val="Picture caption (19)_"/>
    <w:basedOn w:val="DefaultParagraphFont"/>
    <w:rsid w:val="00315CDD"/>
  </w:style>
  <w:style w:type="character" w:customStyle="1" w:styleId="Picturecaption9Exact">
    <w:name w:val="Picture caption (9) Exact"/>
    <w:basedOn w:val="DefaultParagraphFont"/>
    <w:rsid w:val="00315CDD"/>
  </w:style>
  <w:style w:type="character" w:customStyle="1" w:styleId="Bodytext87">
    <w:name w:val="Body text (87)_"/>
    <w:basedOn w:val="DefaultParagraphFont"/>
    <w:rsid w:val="00315CDD"/>
  </w:style>
  <w:style w:type="character" w:customStyle="1" w:styleId="Bodytext6">
    <w:name w:val="Body text (6)_"/>
    <w:basedOn w:val="DefaultParagraphFont"/>
    <w:rsid w:val="00315CDD"/>
  </w:style>
  <w:style w:type="character" w:customStyle="1" w:styleId="Heading142SmallCaps">
    <w:name w:val="Heading #14 (2) + Small Caps"/>
    <w:basedOn w:val="DefaultParagraphFont"/>
    <w:rsid w:val="00315CDD"/>
  </w:style>
  <w:style w:type="character" w:customStyle="1" w:styleId="Bodytext350">
    <w:name w:val="Body text (35)"/>
    <w:basedOn w:val="Picturecaption190"/>
    <w:rsid w:val="00315CDD"/>
  </w:style>
  <w:style w:type="character" w:customStyle="1" w:styleId="Picturecaption190">
    <w:name w:val="Picture caption (19)"/>
    <w:basedOn w:val="Picturecaption27Spacing0pt"/>
    <w:rsid w:val="00315CDD"/>
  </w:style>
  <w:style w:type="character" w:customStyle="1" w:styleId="Picturecaption27Spacing0pt">
    <w:name w:val="Picture caption (27) + Spacing 0 pt"/>
    <w:basedOn w:val="DefaultParagraphFont"/>
    <w:rsid w:val="00315CDD"/>
  </w:style>
  <w:style w:type="character" w:customStyle="1" w:styleId="Bodytext43Spacing0ptExact">
    <w:name w:val="Body text (43) + Spacing 0 pt Exact"/>
    <w:basedOn w:val="DefaultParagraphFont"/>
    <w:rsid w:val="00315CDD"/>
  </w:style>
  <w:style w:type="character" w:customStyle="1" w:styleId="Bodytext61">
    <w:name w:val="Body text (6)"/>
    <w:basedOn w:val="Bodytext870"/>
    <w:rsid w:val="00315CDD"/>
  </w:style>
  <w:style w:type="character" w:customStyle="1" w:styleId="Bodytext870">
    <w:name w:val="Body text (87)"/>
    <w:basedOn w:val="DefaultParagraphFont"/>
    <w:rsid w:val="00315CDD"/>
  </w:style>
  <w:style w:type="character" w:customStyle="1" w:styleId="BodytextSegoeUI">
    <w:name w:val="Body text + Segoe UI"/>
    <w:aliases w:val="21.5 pt"/>
    <w:basedOn w:val="DefaultParagraphFont"/>
    <w:rsid w:val="00315CDD"/>
  </w:style>
  <w:style w:type="character" w:customStyle="1" w:styleId="Bodytext68">
    <w:name w:val="Body text (68)_"/>
    <w:basedOn w:val="DefaultParagraphFont"/>
    <w:rsid w:val="00315CDD"/>
  </w:style>
  <w:style w:type="character" w:customStyle="1" w:styleId="Bodytext112SmallCaps">
    <w:name w:val="Body text (112) + Small Caps"/>
    <w:basedOn w:val="DefaultParagraphFont"/>
    <w:rsid w:val="00315CDD"/>
  </w:style>
  <w:style w:type="character" w:customStyle="1" w:styleId="Bodytext680">
    <w:name w:val="Body text (68)"/>
    <w:basedOn w:val="Heading162SmallCaps"/>
    <w:rsid w:val="00315CDD"/>
  </w:style>
  <w:style w:type="character" w:customStyle="1" w:styleId="Tableofcontents11">
    <w:name w:val="Table of contents (11)_"/>
    <w:basedOn w:val="DefaultParagraphFont"/>
    <w:rsid w:val="00315CDD"/>
  </w:style>
  <w:style w:type="character" w:customStyle="1" w:styleId="Tableofcontents110">
    <w:name w:val="Table of contents (11)"/>
    <w:basedOn w:val="article-quote-right"/>
    <w:rsid w:val="00315CDD"/>
  </w:style>
  <w:style w:type="character" w:customStyle="1" w:styleId="Tableofcontents15">
    <w:name w:val="Table of contents (15)_"/>
    <w:basedOn w:val="DefaultParagraphFont"/>
    <w:rsid w:val="00315CDD"/>
  </w:style>
  <w:style w:type="character" w:customStyle="1" w:styleId="Tableofcontents150">
    <w:name w:val="Table of contents (15)"/>
    <w:basedOn w:val="StyleBox12pt"/>
    <w:rsid w:val="00315CDD"/>
  </w:style>
  <w:style w:type="character" w:customStyle="1" w:styleId="Heading162SmallCaps">
    <w:name w:val="Heading #16 (2) + Small Caps"/>
    <w:basedOn w:val="DefaultParagraphFont"/>
    <w:rsid w:val="00315CDD"/>
  </w:style>
  <w:style w:type="character" w:customStyle="1" w:styleId="amp">
    <w:name w:val="amp"/>
    <w:basedOn w:val="DefaultParagraphFont"/>
    <w:rsid w:val="00315CDD"/>
  </w:style>
  <w:style w:type="character" w:customStyle="1" w:styleId="article-quote-right">
    <w:name w:val="article-quote-right"/>
    <w:basedOn w:val="DefaultParagraphFont"/>
    <w:rsid w:val="00315CDD"/>
  </w:style>
  <w:style w:type="character" w:customStyle="1" w:styleId="StyleBox12ptBold">
    <w:name w:val="Style Box + 12 pt Bold"/>
    <w:basedOn w:val="DefaultParagraphFont"/>
    <w:rsid w:val="00315CDD"/>
  </w:style>
  <w:style w:type="character" w:customStyle="1" w:styleId="StyleBox12pt">
    <w:name w:val="Style Box + 12 pt"/>
    <w:basedOn w:val="DefaultParagraphFont"/>
    <w:rsid w:val="00315CDD"/>
  </w:style>
  <w:style w:type="character" w:customStyle="1" w:styleId="commentstext0">
    <w:name w:val="commentstext"/>
    <w:rsid w:val="00315CDD"/>
  </w:style>
  <w:style w:type="character" w:customStyle="1" w:styleId="wikicreatelink">
    <w:name w:val="wikicreatelink"/>
    <w:basedOn w:val="DefaultParagraphFont"/>
    <w:rsid w:val="00315CDD"/>
  </w:style>
  <w:style w:type="character" w:customStyle="1" w:styleId="facebook-share-count">
    <w:name w:val="facebook-share-count"/>
    <w:basedOn w:val="DefaultParagraphFont"/>
    <w:rsid w:val="00315CDD"/>
  </w:style>
  <w:style w:type="character" w:customStyle="1" w:styleId="tickerwrap">
    <w:name w:val="ticker_wrap"/>
    <w:basedOn w:val="DefaultParagraphFont"/>
    <w:rsid w:val="00315CDD"/>
  </w:style>
  <w:style w:type="character" w:customStyle="1" w:styleId="smallcaps0">
    <w:name w:val="small_caps"/>
    <w:basedOn w:val="DefaultParagraphFont"/>
    <w:rsid w:val="00315CDD"/>
  </w:style>
  <w:style w:type="character" w:customStyle="1" w:styleId="StyleGaramondText1">
    <w:name w:val="Style Garamond Text 1"/>
    <w:basedOn w:val="DefaultParagraphFont"/>
    <w:rsid w:val="00315CDD"/>
  </w:style>
  <w:style w:type="character" w:customStyle="1" w:styleId="StyleGaramondText1Underline">
    <w:name w:val="Style Garamond Text 1 Underline"/>
    <w:basedOn w:val="DefaultParagraphFont"/>
    <w:rsid w:val="00315CDD"/>
  </w:style>
  <w:style w:type="character" w:customStyle="1" w:styleId="StyleBoldUnderlineBorderSinglesolidlineAuto05pt">
    <w:name w:val="Style Bold Underline Border: : (Single solid line Auto  0.5 pt ..."/>
    <w:basedOn w:val="DefaultParagraphFont"/>
    <w:rsid w:val="00315CDD"/>
  </w:style>
  <w:style w:type="character" w:customStyle="1" w:styleId="StyleStyleBoldUnderlineUnderlineIntenseEmphasisIntenseEmpha">
    <w:name w:val="Style Style Bold UnderlineUnderlineIntense EmphasisIntense Empha..."/>
    <w:basedOn w:val="DefaultParagraphFont"/>
    <w:rsid w:val="00315CDD"/>
  </w:style>
  <w:style w:type="character" w:customStyle="1" w:styleId="Style7ptBold">
    <w:name w:val="Style 7 pt Bold"/>
    <w:basedOn w:val="DefaultParagraphFont"/>
    <w:rsid w:val="00315CDD"/>
  </w:style>
  <w:style w:type="character" w:styleId="HTMLAcronym">
    <w:name w:val="HTML Acronym"/>
    <w:basedOn w:val="DefaultParagraphFont"/>
    <w:uiPriority w:val="99"/>
    <w:semiHidden/>
    <w:unhideWhenUsed/>
    <w:rsid w:val="00315CDD"/>
  </w:style>
  <w:style w:type="paragraph" w:styleId="HTMLAddress">
    <w:name w:val="HTML Address"/>
    <w:basedOn w:val="Normal"/>
    <w:link w:val="HTMLAddressChar"/>
    <w:uiPriority w:val="99"/>
    <w:unhideWhenUsed/>
    <w:rsid w:val="00315CDD"/>
    <w:rPr>
      <w:i/>
      <w:iCs/>
    </w:rPr>
  </w:style>
  <w:style w:type="character" w:customStyle="1" w:styleId="HTMLAddressChar">
    <w:name w:val="HTML Address Char"/>
    <w:basedOn w:val="DefaultParagraphFont"/>
    <w:link w:val="HTMLAddress"/>
    <w:uiPriority w:val="99"/>
    <w:rsid w:val="00315CDD"/>
    <w:rPr>
      <w:rFonts w:ascii="Calibri" w:hAnsi="Calibri" w:cs="Calibri"/>
      <w:i/>
      <w:iCs/>
      <w:sz w:val="24"/>
    </w:rPr>
  </w:style>
  <w:style w:type="paragraph" w:styleId="Index1">
    <w:name w:val="index 1"/>
    <w:basedOn w:val="Normal"/>
    <w:next w:val="Normal"/>
    <w:autoRedefine/>
    <w:unhideWhenUsed/>
    <w:rsid w:val="00315CDD"/>
    <w:pPr>
      <w:ind w:left="220" w:hanging="220"/>
    </w:pPr>
  </w:style>
  <w:style w:type="character" w:customStyle="1" w:styleId="cardunderlineChar0">
    <w:name w:val="card underline Char"/>
    <w:locked/>
    <w:rsid w:val="00315CDD"/>
  </w:style>
  <w:style w:type="paragraph" w:customStyle="1" w:styleId="cardunderline">
    <w:name w:val="card underline"/>
    <w:basedOn w:val="Normal"/>
    <w:next w:val="GAUnderline"/>
    <w:qFormat/>
    <w:rsid w:val="00315CDD"/>
  </w:style>
  <w:style w:type="paragraph" w:customStyle="1" w:styleId="Hat1">
    <w:name w:val="Hat1"/>
    <w:basedOn w:val="Normal"/>
    <w:next w:val="Normal"/>
    <w:uiPriority w:val="2"/>
    <w:qFormat/>
    <w:rsid w:val="00315CDD"/>
  </w:style>
  <w:style w:type="paragraph" w:customStyle="1" w:styleId="post-subtitle">
    <w:name w:val="post-subtitle"/>
    <w:basedOn w:val="Normal"/>
    <w:qFormat/>
    <w:rsid w:val="00315CDD"/>
  </w:style>
  <w:style w:type="paragraph" w:customStyle="1" w:styleId="para">
    <w:name w:val="para"/>
    <w:basedOn w:val="Normal"/>
    <w:next w:val="ReallySamllText"/>
    <w:qFormat/>
    <w:rsid w:val="00315CDD"/>
  </w:style>
  <w:style w:type="paragraph" w:customStyle="1" w:styleId="noindent0">
    <w:name w:val="no_indent"/>
    <w:basedOn w:val="Normal"/>
    <w:next w:val="NormalWeb3"/>
    <w:qFormat/>
    <w:rsid w:val="00315CDD"/>
  </w:style>
  <w:style w:type="paragraph" w:customStyle="1" w:styleId="tagline1">
    <w:name w:val="tagline"/>
    <w:basedOn w:val="Normal"/>
    <w:next w:val="cardCharCharCharCharChar"/>
    <w:qFormat/>
    <w:rsid w:val="00315CDD"/>
  </w:style>
  <w:style w:type="paragraph" w:customStyle="1" w:styleId="Block1">
    <w:name w:val="Block1"/>
    <w:basedOn w:val="Normal"/>
    <w:next w:val="Normal"/>
    <w:uiPriority w:val="3"/>
    <w:qFormat/>
    <w:rsid w:val="00315CDD"/>
  </w:style>
  <w:style w:type="paragraph" w:customStyle="1" w:styleId="TOCHeading1">
    <w:name w:val="TOC Heading1"/>
    <w:basedOn w:val="Heading1"/>
    <w:next w:val="Normal"/>
    <w:uiPriority w:val="39"/>
    <w:qFormat/>
    <w:rsid w:val="00315CDD"/>
    <w:rPr>
      <w:bCs/>
      <w:caps/>
    </w:rPr>
  </w:style>
  <w:style w:type="paragraph" w:customStyle="1" w:styleId="NoteLevel11">
    <w:name w:val="Note Level 11"/>
    <w:basedOn w:val="Normal"/>
    <w:next w:val="HeaderFooter"/>
    <w:uiPriority w:val="99"/>
    <w:qFormat/>
    <w:rsid w:val="00315CDD"/>
  </w:style>
  <w:style w:type="character" w:customStyle="1" w:styleId="ReallySamllTextChar">
    <w:name w:val="ReallySamllText Char"/>
    <w:locked/>
    <w:rsid w:val="00315CDD"/>
  </w:style>
  <w:style w:type="paragraph" w:customStyle="1" w:styleId="ReallySamllText">
    <w:name w:val="ReallySamllText"/>
    <w:basedOn w:val="Normal"/>
    <w:next w:val="CardTextUnderlined"/>
    <w:autoRedefine/>
    <w:qFormat/>
    <w:rsid w:val="00315CDD"/>
  </w:style>
  <w:style w:type="paragraph" w:customStyle="1" w:styleId="NormalWeb3">
    <w:name w:val="Normal (Web)3"/>
    <w:basedOn w:val="Normal"/>
    <w:next w:val="CardTagCharChar"/>
    <w:qFormat/>
    <w:rsid w:val="00315CDD"/>
  </w:style>
  <w:style w:type="paragraph" w:customStyle="1" w:styleId="cardCharCharCharCharChar">
    <w:name w:val="card Char Char Char Char Char"/>
    <w:basedOn w:val="Normal"/>
    <w:next w:val="fixed"/>
    <w:qFormat/>
    <w:rsid w:val="00315CDD"/>
  </w:style>
  <w:style w:type="paragraph" w:customStyle="1" w:styleId="TagCiteChar4">
    <w:name w:val="Tag / Cite Char"/>
    <w:basedOn w:val="Normal"/>
    <w:next w:val="textonormal"/>
    <w:qFormat/>
    <w:rsid w:val="00315CDD"/>
  </w:style>
  <w:style w:type="paragraph" w:customStyle="1" w:styleId="PageNumber2">
    <w:name w:val="Page Number2"/>
    <w:basedOn w:val="Normal"/>
    <w:next w:val="Normal"/>
    <w:qFormat/>
    <w:rsid w:val="00315CDD"/>
  </w:style>
  <w:style w:type="paragraph" w:customStyle="1" w:styleId="HeaderFooter">
    <w:name w:val="Header &amp; Footer"/>
    <w:next w:val="ExecutiveSummarytext"/>
    <w:qFormat/>
    <w:rsid w:val="00315CDD"/>
    <w:pPr>
      <w:spacing w:after="200" w:line="276" w:lineRule="auto"/>
    </w:pPr>
  </w:style>
  <w:style w:type="paragraph" w:customStyle="1" w:styleId="CardTextSmall0">
    <w:name w:val="Card Text Small"/>
    <w:basedOn w:val="Normal"/>
    <w:qFormat/>
    <w:rsid w:val="00315CDD"/>
  </w:style>
  <w:style w:type="paragraph" w:customStyle="1" w:styleId="CardTextUnderlined">
    <w:name w:val="Card Text Underlined"/>
    <w:basedOn w:val="Normal"/>
    <w:next w:val="NormalUnderline"/>
    <w:qFormat/>
    <w:rsid w:val="00315CDD"/>
  </w:style>
  <w:style w:type="paragraph" w:customStyle="1" w:styleId="HeaderDebate">
    <w:name w:val="Header Debate"/>
    <w:basedOn w:val="Normal"/>
    <w:next w:val="byline1"/>
    <w:qFormat/>
    <w:rsid w:val="00315CDD"/>
  </w:style>
  <w:style w:type="paragraph" w:customStyle="1" w:styleId="NormalWeb1">
    <w:name w:val="Normal (Web)1"/>
    <w:basedOn w:val="Normal"/>
    <w:next w:val="PlaceholderText1"/>
    <w:qFormat/>
    <w:rsid w:val="00315CDD"/>
  </w:style>
  <w:style w:type="paragraph" w:customStyle="1" w:styleId="CardTagCharChar">
    <w:name w:val="Card Tag Char Char"/>
    <w:basedOn w:val="Normal"/>
    <w:next w:val="NoteLevel31"/>
    <w:qFormat/>
    <w:rsid w:val="00315CDD"/>
  </w:style>
  <w:style w:type="paragraph" w:customStyle="1" w:styleId="fixed">
    <w:name w:val="fixed"/>
    <w:basedOn w:val="Normal"/>
    <w:next w:val="NoteLevel41"/>
    <w:qFormat/>
    <w:rsid w:val="00315CDD"/>
  </w:style>
  <w:style w:type="paragraph" w:customStyle="1" w:styleId="textonormal">
    <w:name w:val="textonormal"/>
    <w:basedOn w:val="Normal"/>
    <w:next w:val="NoteLevel51"/>
    <w:qFormat/>
    <w:rsid w:val="00315CDD"/>
  </w:style>
  <w:style w:type="paragraph" w:customStyle="1" w:styleId="ExecutiveSummarytext">
    <w:name w:val="Executive Summary text"/>
    <w:basedOn w:val="Normal"/>
    <w:next w:val="Normal"/>
    <w:qFormat/>
    <w:rsid w:val="00315CDD"/>
  </w:style>
  <w:style w:type="character" w:customStyle="1" w:styleId="NormalUnderlineChar1">
    <w:name w:val="Normal Underline Char1"/>
    <w:locked/>
    <w:rsid w:val="00315CDD"/>
  </w:style>
  <w:style w:type="paragraph" w:customStyle="1" w:styleId="byline1">
    <w:name w:val="byline1"/>
    <w:basedOn w:val="Normal"/>
    <w:qFormat/>
    <w:rsid w:val="00315CDD"/>
  </w:style>
  <w:style w:type="paragraph" w:customStyle="1" w:styleId="PlaceholderText1">
    <w:name w:val="Placeholder Text1"/>
    <w:basedOn w:val="Normal"/>
    <w:next w:val="ImportantText"/>
    <w:qFormat/>
    <w:rsid w:val="00315CDD"/>
  </w:style>
  <w:style w:type="paragraph" w:customStyle="1" w:styleId="NoteLevel31">
    <w:name w:val="Note Level 31"/>
    <w:basedOn w:val="Normal"/>
    <w:qFormat/>
    <w:rsid w:val="00315CDD"/>
  </w:style>
  <w:style w:type="paragraph" w:customStyle="1" w:styleId="NoteLevel41">
    <w:name w:val="Note Level 41"/>
    <w:basedOn w:val="Normal"/>
    <w:next w:val="StyleBodyText11ptBlackUnderline"/>
    <w:qFormat/>
    <w:rsid w:val="00315CDD"/>
  </w:style>
  <w:style w:type="paragraph" w:customStyle="1" w:styleId="NoteLevel51">
    <w:name w:val="Note Level 51"/>
    <w:basedOn w:val="Normal"/>
    <w:qFormat/>
    <w:rsid w:val="00315CDD"/>
  </w:style>
  <w:style w:type="paragraph" w:customStyle="1" w:styleId="NoteLevel61">
    <w:name w:val="Note Level 61"/>
    <w:basedOn w:val="Normal"/>
    <w:next w:val="StyleBodyText11ptBoldBlack"/>
    <w:qFormat/>
    <w:rsid w:val="00315CDD"/>
  </w:style>
  <w:style w:type="paragraph" w:customStyle="1" w:styleId="NoteLevel71">
    <w:name w:val="Note Level 71"/>
    <w:basedOn w:val="Normal"/>
    <w:qFormat/>
    <w:rsid w:val="00315CDD"/>
  </w:style>
  <w:style w:type="paragraph" w:customStyle="1" w:styleId="NoteLevel81">
    <w:name w:val="Note Level 81"/>
    <w:basedOn w:val="Normal"/>
    <w:next w:val="StyletinyBold"/>
    <w:qFormat/>
    <w:rsid w:val="00315CDD"/>
  </w:style>
  <w:style w:type="paragraph" w:customStyle="1" w:styleId="NoteLevel91">
    <w:name w:val="Note Level 91"/>
    <w:basedOn w:val="Normal"/>
    <w:qFormat/>
    <w:rsid w:val="00315CDD"/>
  </w:style>
  <w:style w:type="character" w:customStyle="1" w:styleId="ImportantTextChar">
    <w:name w:val="Important Text Char"/>
    <w:locked/>
    <w:rsid w:val="00315CDD"/>
  </w:style>
  <w:style w:type="paragraph" w:customStyle="1" w:styleId="ImportantText">
    <w:name w:val="Important Text"/>
    <w:basedOn w:val="Normal"/>
    <w:next w:val="Normal"/>
    <w:qFormat/>
    <w:rsid w:val="00315CDD"/>
  </w:style>
  <w:style w:type="character" w:customStyle="1" w:styleId="StyleBodyText11ptBlackUnderlineChar">
    <w:name w:val="Style Body Text + 11 pt Black Underline Char"/>
    <w:locked/>
    <w:rsid w:val="00315CDD"/>
  </w:style>
  <w:style w:type="paragraph" w:customStyle="1" w:styleId="StyleBodyText11ptBlackUnderline">
    <w:name w:val="Style Body Text + 11 pt Black Underline"/>
    <w:basedOn w:val="Normal"/>
    <w:next w:val="ListContents"/>
    <w:qFormat/>
    <w:rsid w:val="00315CDD"/>
  </w:style>
  <w:style w:type="character" w:customStyle="1" w:styleId="StyleBodyText11ptBoldBlackChar">
    <w:name w:val="Style Body Text + 11 pt Bold Black Char"/>
    <w:locked/>
    <w:rsid w:val="00315CDD"/>
  </w:style>
  <w:style w:type="paragraph" w:customStyle="1" w:styleId="StyleBodyText11ptBoldBlack">
    <w:name w:val="Style Body Text + 11 pt Bold Black"/>
    <w:basedOn w:val="Normal"/>
    <w:next w:val="StyleListContents11ptCustomColorRGB353132Underline"/>
    <w:qFormat/>
    <w:rsid w:val="00315CDD"/>
  </w:style>
  <w:style w:type="character" w:customStyle="1" w:styleId="StyletinyBoldChar">
    <w:name w:val="Style tiny + Bold Char"/>
    <w:locked/>
    <w:rsid w:val="00315CDD"/>
  </w:style>
  <w:style w:type="paragraph" w:customStyle="1" w:styleId="StyletinyBold">
    <w:name w:val="Style tiny + Bold"/>
    <w:basedOn w:val="TagF3"/>
    <w:qFormat/>
    <w:rsid w:val="00315CDD"/>
  </w:style>
  <w:style w:type="character" w:customStyle="1" w:styleId="Heading5SizeDownChar">
    <w:name w:val="Heading 5 Size Down Char"/>
    <w:locked/>
    <w:rsid w:val="00315CDD"/>
  </w:style>
  <w:style w:type="character" w:customStyle="1" w:styleId="Normal2BoldChar">
    <w:name w:val="Normal2 + Bold Char"/>
    <w:locked/>
    <w:rsid w:val="00315CDD"/>
  </w:style>
  <w:style w:type="paragraph" w:customStyle="1" w:styleId="Normal2Bold">
    <w:name w:val="Normal2 + Bold"/>
    <w:basedOn w:val="Normal"/>
    <w:next w:val="Unimportant"/>
    <w:qFormat/>
    <w:rsid w:val="00315CDD"/>
  </w:style>
  <w:style w:type="character" w:customStyle="1" w:styleId="ListContentsChar">
    <w:name w:val="List Contents Char"/>
    <w:locked/>
    <w:rsid w:val="00315CDD"/>
  </w:style>
  <w:style w:type="paragraph" w:customStyle="1" w:styleId="ListContents">
    <w:name w:val="List Contents"/>
    <w:basedOn w:val="Normal"/>
    <w:next w:val="Ununderlined"/>
    <w:qFormat/>
    <w:rsid w:val="00315CDD"/>
  </w:style>
  <w:style w:type="character" w:customStyle="1" w:styleId="StyleListContents11ptCustomColorRGB353132UnderlineChar">
    <w:name w:val="Style List Contents + 11 pt Custom Color(RGB(353132)) Underline Char"/>
    <w:locked/>
    <w:rsid w:val="00315CDD"/>
  </w:style>
  <w:style w:type="paragraph" w:customStyle="1" w:styleId="StyleListContents11ptCustomColorRGB353132Underline">
    <w:name w:val="Style List Contents + 11 pt Custom Color(RGB(353132)) Underline"/>
    <w:basedOn w:val="Ununderlined"/>
    <w:qFormat/>
    <w:rsid w:val="00315CDD"/>
    <w:pPr>
      <w:jc w:val="left"/>
    </w:pPr>
    <w:rPr>
      <w:rFonts w:eastAsiaTheme="minorHAnsi"/>
      <w:sz w:val="20"/>
    </w:rPr>
  </w:style>
  <w:style w:type="character" w:customStyle="1" w:styleId="StyleCards12ptThickunderlineChar2">
    <w:name w:val="Style Cards + 12 pt Thick underline Char2"/>
    <w:locked/>
    <w:rsid w:val="00315CDD"/>
  </w:style>
  <w:style w:type="paragraph" w:customStyle="1" w:styleId="StyleCards12ptThickunderline">
    <w:name w:val="Style Cards + 12 pt Thick underline"/>
    <w:basedOn w:val="Normal"/>
    <w:qFormat/>
    <w:rsid w:val="00315CDD"/>
  </w:style>
  <w:style w:type="character" w:customStyle="1" w:styleId="UnimportantCharChar">
    <w:name w:val="Unimportant Char Char"/>
    <w:locked/>
    <w:rsid w:val="00315CDD"/>
  </w:style>
  <w:style w:type="paragraph" w:customStyle="1" w:styleId="Unimportant">
    <w:name w:val="Unimportant"/>
    <w:basedOn w:val="Normal"/>
    <w:next w:val="DebateCite"/>
    <w:qFormat/>
    <w:rsid w:val="00315CDD"/>
  </w:style>
  <w:style w:type="paragraph" w:customStyle="1" w:styleId="StyleHeading1Justified">
    <w:name w:val="Style Heading 1 + Justified"/>
    <w:basedOn w:val="Normal"/>
    <w:next w:val="Normal"/>
    <w:qFormat/>
    <w:rsid w:val="00315CDD"/>
  </w:style>
  <w:style w:type="paragraph" w:customStyle="1" w:styleId="textunderline0">
    <w:name w:val="text underline"/>
    <w:basedOn w:val="Normal"/>
    <w:next w:val="Heading4Cite"/>
    <w:autoRedefine/>
    <w:qFormat/>
    <w:rsid w:val="00315CDD"/>
  </w:style>
  <w:style w:type="character" w:customStyle="1" w:styleId="DebateTagChar">
    <w:name w:val="Debate Tag Char"/>
    <w:locked/>
    <w:rsid w:val="00315CDD"/>
  </w:style>
  <w:style w:type="paragraph" w:customStyle="1" w:styleId="DebateTag">
    <w:name w:val="Debate Tag"/>
    <w:basedOn w:val="Normal"/>
    <w:autoRedefine/>
    <w:qFormat/>
    <w:rsid w:val="00315CDD"/>
  </w:style>
  <w:style w:type="paragraph" w:customStyle="1" w:styleId="DebateCite">
    <w:name w:val="Debate Cite"/>
    <w:basedOn w:val="Normal"/>
    <w:next w:val="Normaltag"/>
    <w:autoRedefine/>
    <w:qFormat/>
    <w:rsid w:val="00315CDD"/>
  </w:style>
  <w:style w:type="paragraph" w:customStyle="1" w:styleId="PreformattedText">
    <w:name w:val="Preformatted Text"/>
    <w:basedOn w:val="Normal"/>
    <w:next w:val="Cardnon-underlined"/>
    <w:qFormat/>
    <w:rsid w:val="00315CDD"/>
  </w:style>
  <w:style w:type="paragraph" w:customStyle="1" w:styleId="MaggieTag">
    <w:name w:val="MaggieTag"/>
    <w:basedOn w:val="Heading2"/>
    <w:next w:val="BlockTitle4"/>
    <w:qFormat/>
    <w:rsid w:val="00315CDD"/>
    <w:rPr>
      <w:bCs/>
      <w:caps/>
    </w:rPr>
  </w:style>
  <w:style w:type="paragraph" w:customStyle="1" w:styleId="4">
    <w:name w:val="4"/>
    <w:basedOn w:val="Normal"/>
    <w:next w:val="DottedUnderline1"/>
    <w:qFormat/>
    <w:rsid w:val="00315CDD"/>
  </w:style>
  <w:style w:type="paragraph" w:customStyle="1" w:styleId="BlockTitle4">
    <w:name w:val="%Block Title"/>
    <w:basedOn w:val="Heading1"/>
    <w:next w:val="PageNumber4"/>
    <w:qFormat/>
    <w:rsid w:val="00315CDD"/>
    <w:rPr>
      <w:bCs/>
      <w:caps/>
    </w:rPr>
  </w:style>
  <w:style w:type="paragraph" w:customStyle="1" w:styleId="HiddenBlockHeader">
    <w:name w:val="Hidden Block Header"/>
    <w:basedOn w:val="Normal"/>
    <w:next w:val="Cardtext4"/>
    <w:link w:val="HiddenBlockHeaderChar"/>
    <w:qFormat/>
    <w:rsid w:val="00315CDD"/>
  </w:style>
  <w:style w:type="paragraph" w:customStyle="1" w:styleId="ThickUnderline">
    <w:name w:val="ThickUnderline"/>
    <w:qFormat/>
    <w:rsid w:val="00315CDD"/>
    <w:pPr>
      <w:spacing w:after="200" w:line="276" w:lineRule="auto"/>
    </w:pPr>
  </w:style>
  <w:style w:type="paragraph" w:customStyle="1" w:styleId="DottedUnderline1">
    <w:name w:val="DottedUnderline"/>
    <w:basedOn w:val="Normal"/>
    <w:qFormat/>
    <w:rsid w:val="00315CDD"/>
  </w:style>
  <w:style w:type="character" w:customStyle="1" w:styleId="Card-UnderlineChar">
    <w:name w:val="Card-Underline Char"/>
    <w:locked/>
    <w:rsid w:val="00315CDD"/>
  </w:style>
  <w:style w:type="paragraph" w:customStyle="1" w:styleId="Card-Underline0">
    <w:name w:val="Card-Underline"/>
    <w:basedOn w:val="Normal"/>
    <w:next w:val="read"/>
    <w:qFormat/>
    <w:rsid w:val="00315CDD"/>
  </w:style>
  <w:style w:type="paragraph" w:customStyle="1" w:styleId="PageNumber3">
    <w:name w:val="Page Number3"/>
    <w:basedOn w:val="Normal"/>
    <w:next w:val="Normal"/>
    <w:qFormat/>
    <w:rsid w:val="00315CDD"/>
  </w:style>
  <w:style w:type="paragraph" w:customStyle="1" w:styleId="PageNumber4">
    <w:name w:val="Page Number4"/>
    <w:basedOn w:val="Normal"/>
    <w:next w:val="Normal"/>
    <w:qFormat/>
    <w:rsid w:val="00315CDD"/>
  </w:style>
  <w:style w:type="paragraph" w:customStyle="1" w:styleId="PageNumber5">
    <w:name w:val="Page Number5"/>
    <w:basedOn w:val="Normal"/>
    <w:next w:val="Normal"/>
    <w:qFormat/>
    <w:rsid w:val="00315CDD"/>
  </w:style>
  <w:style w:type="paragraph" w:customStyle="1" w:styleId="smalltext1">
    <w:name w:val="small text1"/>
    <w:basedOn w:val="Normal"/>
    <w:next w:val="Normal"/>
    <w:uiPriority w:val="4"/>
    <w:qFormat/>
    <w:rsid w:val="00315CDD"/>
  </w:style>
  <w:style w:type="character" w:customStyle="1" w:styleId="CircleChar">
    <w:name w:val="Circle Char"/>
    <w:locked/>
    <w:rsid w:val="00315CDD"/>
  </w:style>
  <w:style w:type="paragraph" w:customStyle="1" w:styleId="PageNumber6">
    <w:name w:val="Page Number6"/>
    <w:basedOn w:val="Normal"/>
    <w:next w:val="Normal"/>
    <w:qFormat/>
    <w:rsid w:val="00315CDD"/>
  </w:style>
  <w:style w:type="paragraph" w:customStyle="1" w:styleId="lastupdated">
    <w:name w:val="lastupdated"/>
    <w:basedOn w:val="Normal"/>
    <w:qFormat/>
    <w:rsid w:val="00315CDD"/>
  </w:style>
  <w:style w:type="paragraph" w:customStyle="1" w:styleId="hn-byline">
    <w:name w:val="hn-byline"/>
    <w:basedOn w:val="Normal"/>
    <w:next w:val="bodyintro"/>
    <w:qFormat/>
    <w:rsid w:val="00315CDD"/>
  </w:style>
  <w:style w:type="paragraph" w:customStyle="1" w:styleId="articleinfo">
    <w:name w:val="articleinfo"/>
    <w:basedOn w:val="Normal"/>
    <w:next w:val="indent"/>
    <w:qFormat/>
    <w:rsid w:val="00315CDD"/>
  </w:style>
  <w:style w:type="character" w:customStyle="1" w:styleId="StyleStyle16ptChar">
    <w:name w:val="Style Style1 + 6 pt Char"/>
    <w:locked/>
    <w:rsid w:val="00315CDD"/>
  </w:style>
  <w:style w:type="paragraph" w:customStyle="1" w:styleId="StyleStyle16pt">
    <w:name w:val="Style Style1 + 6 pt"/>
    <w:basedOn w:val="Normal"/>
    <w:qFormat/>
    <w:rsid w:val="00315CDD"/>
  </w:style>
  <w:style w:type="paragraph" w:customStyle="1" w:styleId="PageNumber7">
    <w:name w:val="Page Number7"/>
    <w:basedOn w:val="Normal"/>
    <w:next w:val="Normal"/>
    <w:qFormat/>
    <w:rsid w:val="00315CDD"/>
  </w:style>
  <w:style w:type="paragraph" w:customStyle="1" w:styleId="OmniPage4">
    <w:name w:val="OmniPage #4"/>
    <w:basedOn w:val="Normal"/>
    <w:qFormat/>
    <w:rsid w:val="00315CDD"/>
  </w:style>
  <w:style w:type="paragraph" w:customStyle="1" w:styleId="OmniPage10">
    <w:name w:val="OmniPage #10"/>
    <w:basedOn w:val="Normal"/>
    <w:qFormat/>
    <w:rsid w:val="00315CDD"/>
  </w:style>
  <w:style w:type="paragraph" w:customStyle="1" w:styleId="PageNumber8">
    <w:name w:val="Page Number8"/>
    <w:basedOn w:val="Normal"/>
    <w:next w:val="Normal"/>
    <w:qFormat/>
    <w:rsid w:val="00315CDD"/>
  </w:style>
  <w:style w:type="paragraph" w:customStyle="1" w:styleId="bodyintro">
    <w:name w:val="bodyintro"/>
    <w:basedOn w:val="Normal"/>
    <w:uiPriority w:val="99"/>
    <w:qFormat/>
    <w:rsid w:val="00315CDD"/>
  </w:style>
  <w:style w:type="paragraph" w:customStyle="1" w:styleId="indent">
    <w:name w:val="indent"/>
    <w:basedOn w:val="Normal"/>
    <w:uiPriority w:val="99"/>
    <w:qFormat/>
    <w:rsid w:val="00315CDD"/>
  </w:style>
  <w:style w:type="paragraph" w:customStyle="1" w:styleId="center">
    <w:name w:val="center"/>
    <w:basedOn w:val="Normal"/>
    <w:uiPriority w:val="99"/>
    <w:qFormat/>
    <w:rsid w:val="00315CDD"/>
  </w:style>
  <w:style w:type="character" w:customStyle="1" w:styleId="Style8ptChar">
    <w:name w:val="Style 8 pt Char"/>
    <w:rsid w:val="00315CDD"/>
  </w:style>
  <w:style w:type="character" w:customStyle="1" w:styleId="message-item">
    <w:name w:val="message-item"/>
    <w:rsid w:val="00315CDD"/>
  </w:style>
  <w:style w:type="character" w:customStyle="1" w:styleId="datestamp">
    <w:name w:val="datestamp"/>
    <w:rsid w:val="00315CDD"/>
  </w:style>
  <w:style w:type="character" w:customStyle="1" w:styleId="i">
    <w:name w:val="i"/>
    <w:rsid w:val="00315CDD"/>
  </w:style>
  <w:style w:type="character" w:customStyle="1" w:styleId="forenames">
    <w:name w:val="forenames"/>
    <w:rsid w:val="00315CDD"/>
  </w:style>
  <w:style w:type="character" w:customStyle="1" w:styleId="surname">
    <w:name w:val="surname"/>
    <w:rsid w:val="00315CDD"/>
  </w:style>
  <w:style w:type="character" w:customStyle="1" w:styleId="medium-font">
    <w:name w:val="medium-font"/>
    <w:rsid w:val="00315CDD"/>
  </w:style>
  <w:style w:type="character" w:customStyle="1" w:styleId="title-link-wrapper">
    <w:name w:val="title-link-wrapper"/>
    <w:rsid w:val="00315CDD"/>
  </w:style>
  <w:style w:type="character" w:customStyle="1" w:styleId="refpreview">
    <w:name w:val="refpreview"/>
    <w:rsid w:val="00315CDD"/>
  </w:style>
  <w:style w:type="character" w:customStyle="1" w:styleId="loose1">
    <w:name w:val="loose1"/>
    <w:rsid w:val="00315CDD"/>
  </w:style>
  <w:style w:type="character" w:customStyle="1" w:styleId="email">
    <w:name w:val="email"/>
    <w:rsid w:val="00315CDD"/>
  </w:style>
  <w:style w:type="character" w:customStyle="1" w:styleId="gsa">
    <w:name w:val="gs_a"/>
    <w:rsid w:val="00315CDD"/>
  </w:style>
  <w:style w:type="character" w:customStyle="1" w:styleId="mainarttitle">
    <w:name w:val="mainarttitle"/>
    <w:rsid w:val="00315CDD"/>
  </w:style>
  <w:style w:type="character" w:customStyle="1" w:styleId="mainartauthor">
    <w:name w:val="mainartauthor"/>
    <w:rsid w:val="00315CDD"/>
  </w:style>
  <w:style w:type="character" w:customStyle="1" w:styleId="mainartdate">
    <w:name w:val="mainartdate"/>
    <w:rsid w:val="00315CDD"/>
  </w:style>
  <w:style w:type="character" w:customStyle="1" w:styleId="gsggs">
    <w:name w:val="gs_ggs"/>
    <w:rsid w:val="00315CDD"/>
  </w:style>
  <w:style w:type="character" w:customStyle="1" w:styleId="ahead">
    <w:name w:val="a_head"/>
    <w:rsid w:val="00315CDD"/>
  </w:style>
  <w:style w:type="character" w:customStyle="1" w:styleId="footnote">
    <w:name w:val="footnote"/>
    <w:rsid w:val="00315CDD"/>
  </w:style>
  <w:style w:type="character" w:customStyle="1" w:styleId="docbody">
    <w:name w:val="docbody"/>
    <w:rsid w:val="00315CDD"/>
  </w:style>
  <w:style w:type="character" w:customStyle="1" w:styleId="superscript">
    <w:name w:val="superscript"/>
    <w:rsid w:val="00315CDD"/>
  </w:style>
  <w:style w:type="character" w:customStyle="1" w:styleId="bwxsm">
    <w:name w:val="b w xsm"/>
    <w:rsid w:val="00315CDD"/>
  </w:style>
  <w:style w:type="character" w:customStyle="1" w:styleId="fstd">
    <w:name w:val="f std"/>
    <w:rsid w:val="00315CDD"/>
  </w:style>
  <w:style w:type="character" w:customStyle="1" w:styleId="gl">
    <w:name w:val="gl"/>
    <w:rsid w:val="00315CDD"/>
  </w:style>
  <w:style w:type="character" w:customStyle="1" w:styleId="bio1">
    <w:name w:val="bio1"/>
    <w:rsid w:val="00315CDD"/>
  </w:style>
  <w:style w:type="character" w:customStyle="1" w:styleId="cardCharCharCharCharCharChar">
    <w:name w:val="card Char Char Char Char Char Char"/>
    <w:rsid w:val="00315CDD"/>
  </w:style>
  <w:style w:type="character" w:customStyle="1" w:styleId="Style24ptBoldUnderlineCenteredCharChar">
    <w:name w:val="Style 24 pt Bold Underline Centered Char Char"/>
    <w:rsid w:val="00315CDD"/>
  </w:style>
  <w:style w:type="character" w:customStyle="1" w:styleId="TagCiteCharChar0">
    <w:name w:val="Tag / Cite Char Char"/>
    <w:rsid w:val="00315CDD"/>
  </w:style>
  <w:style w:type="character" w:customStyle="1" w:styleId="CardTextUnderlinedCharChar">
    <w:name w:val="Card Text Underlined Char Char"/>
    <w:rsid w:val="00315CDD"/>
  </w:style>
  <w:style w:type="character" w:customStyle="1" w:styleId="CardTagCharCharChar">
    <w:name w:val="Card Tag Char Char Char"/>
    <w:rsid w:val="00315CDD"/>
  </w:style>
  <w:style w:type="character" w:customStyle="1" w:styleId="mainbody">
    <w:name w:val="mainbody"/>
    <w:basedOn w:val="DefaultParagraphFont"/>
    <w:rsid w:val="00315CDD"/>
  </w:style>
  <w:style w:type="character" w:customStyle="1" w:styleId="UnderlineStyleChar2">
    <w:name w:val="Underline Style Char2"/>
    <w:rsid w:val="00315CDD"/>
  </w:style>
  <w:style w:type="character" w:customStyle="1" w:styleId="t13">
    <w:name w:val="t13"/>
    <w:basedOn w:val="DefaultParagraphFont"/>
    <w:rsid w:val="00315CDD"/>
  </w:style>
  <w:style w:type="character" w:customStyle="1" w:styleId="SmallFont7pt">
    <w:name w:val="Small Font (7 pt)"/>
    <w:qFormat/>
    <w:rsid w:val="00315CDD"/>
  </w:style>
  <w:style w:type="character" w:customStyle="1" w:styleId="CharChar17">
    <w:name w:val="Char Char17"/>
    <w:locked/>
    <w:rsid w:val="00315CDD"/>
  </w:style>
  <w:style w:type="character" w:customStyle="1" w:styleId="ilspan">
    <w:name w:val="il_span"/>
    <w:basedOn w:val="DefaultParagraphFont"/>
    <w:rsid w:val="00315CDD"/>
  </w:style>
  <w:style w:type="character" w:customStyle="1" w:styleId="leftidx1">
    <w:name w:val="leftidx1"/>
    <w:rsid w:val="00315CDD"/>
  </w:style>
  <w:style w:type="character" w:customStyle="1" w:styleId="blue1">
    <w:name w:val="blue1"/>
    <w:rsid w:val="00315CDD"/>
  </w:style>
  <w:style w:type="character" w:customStyle="1" w:styleId="author-link1">
    <w:name w:val="author-link1"/>
    <w:rsid w:val="00315CDD"/>
  </w:style>
  <w:style w:type="character" w:customStyle="1" w:styleId="black1">
    <w:name w:val="black1"/>
    <w:rsid w:val="00315CDD"/>
  </w:style>
  <w:style w:type="character" w:customStyle="1" w:styleId="StyleunderlinedCharBold">
    <w:name w:val="Style underlined Char + Bold"/>
    <w:rsid w:val="00315CDD"/>
  </w:style>
  <w:style w:type="character" w:customStyle="1" w:styleId="CardUnderline0">
    <w:name w:val="Card Underline"/>
    <w:rsid w:val="00315CDD"/>
  </w:style>
  <w:style w:type="character" w:customStyle="1" w:styleId="lingoregion">
    <w:name w:val="lingo_region"/>
    <w:basedOn w:val="DefaultParagraphFont"/>
    <w:rsid w:val="00315CDD"/>
  </w:style>
  <w:style w:type="character" w:customStyle="1" w:styleId="cite3">
    <w:name w:val="%cite"/>
    <w:rsid w:val="00315CDD"/>
  </w:style>
  <w:style w:type="character" w:customStyle="1" w:styleId="Emphasis21">
    <w:name w:val="%Emphasis2"/>
    <w:rsid w:val="00315CDD"/>
  </w:style>
  <w:style w:type="character" w:customStyle="1" w:styleId="bodycontentlink">
    <w:name w:val="bodycontentlink"/>
    <w:basedOn w:val="DefaultParagraphFont"/>
    <w:rsid w:val="00315CDD"/>
  </w:style>
  <w:style w:type="character" w:customStyle="1" w:styleId="AAAcite">
    <w:name w:val="AAAcite"/>
    <w:rsid w:val="00315CDD"/>
  </w:style>
  <w:style w:type="character" w:customStyle="1" w:styleId="tmplheaderlink">
    <w:name w:val="tmplheaderlink"/>
    <w:rsid w:val="00315CDD"/>
  </w:style>
  <w:style w:type="character" w:customStyle="1" w:styleId="StyleStyleUnderlineUnderlineStyleBoldUnderlineIntenseEmphas">
    <w:name w:val="Style Style UnderlineUnderlineStyle Bold UnderlineIntense Emphas..."/>
    <w:basedOn w:val="DefaultParagraphFont"/>
    <w:rsid w:val="00315CDD"/>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315CDD"/>
    <w:rPr>
      <w:b w:val="0"/>
      <w:sz w:val="24"/>
      <w:u w:val="single"/>
      <w:bdr w:val="none" w:sz="0" w:space="0" w:color="auto"/>
    </w:rPr>
  </w:style>
  <w:style w:type="character" w:customStyle="1" w:styleId="Bodytext11">
    <w:name w:val="Body text (11)"/>
    <w:rsid w:val="00315CDD"/>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315CDD"/>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315CDD"/>
  </w:style>
  <w:style w:type="paragraph" w:customStyle="1" w:styleId="StyleJustified">
    <w:name w:val="Style Justified"/>
    <w:basedOn w:val="Normal"/>
    <w:qFormat/>
    <w:rsid w:val="00315CDD"/>
    <w:rPr>
      <w:rFonts w:eastAsia="Times New Roman"/>
      <w:szCs w:val="20"/>
    </w:rPr>
  </w:style>
  <w:style w:type="paragraph" w:customStyle="1" w:styleId="Style5">
    <w:name w:val="Style5"/>
    <w:basedOn w:val="Normal"/>
    <w:link w:val="Style5Char"/>
    <w:uiPriority w:val="99"/>
    <w:qFormat/>
    <w:rsid w:val="00315CDD"/>
    <w:pPr>
      <w:ind w:left="432" w:right="432"/>
      <w:jc w:val="both"/>
    </w:pPr>
    <w:rPr>
      <w:rFonts w:eastAsia="Times New Roman"/>
    </w:rPr>
  </w:style>
  <w:style w:type="character" w:customStyle="1" w:styleId="Style5Char">
    <w:name w:val="Style5 Char"/>
    <w:link w:val="Style5"/>
    <w:uiPriority w:val="99"/>
    <w:rsid w:val="00315CDD"/>
    <w:rPr>
      <w:rFonts w:ascii="Calibri" w:eastAsia="Times New Roman" w:hAnsi="Calibri" w:cs="Calibri"/>
      <w:sz w:val="24"/>
    </w:rPr>
  </w:style>
  <w:style w:type="paragraph" w:customStyle="1" w:styleId="Style100">
    <w:name w:val="Style10"/>
    <w:basedOn w:val="Normal"/>
    <w:link w:val="Style10Char"/>
    <w:uiPriority w:val="99"/>
    <w:qFormat/>
    <w:rsid w:val="00315CDD"/>
    <w:pPr>
      <w:ind w:right="432"/>
    </w:pPr>
    <w:rPr>
      <w:rFonts w:eastAsia="Times New Roman"/>
      <w:b/>
    </w:rPr>
  </w:style>
  <w:style w:type="character" w:customStyle="1" w:styleId="Style10Char">
    <w:name w:val="Style10 Char"/>
    <w:link w:val="Style100"/>
    <w:uiPriority w:val="99"/>
    <w:rsid w:val="00315CDD"/>
    <w:rPr>
      <w:rFonts w:ascii="Calibri" w:eastAsia="Times New Roman" w:hAnsi="Calibri" w:cs="Calibri"/>
      <w:b/>
      <w:sz w:val="24"/>
    </w:rPr>
  </w:style>
  <w:style w:type="character" w:customStyle="1" w:styleId="StyleStyleBoldUnderlineUnderlineapple-style-span6ptBoldK">
    <w:name w:val="Style Style Bold UnderlineUnderlineapple-style-span + 6 ptBoldK..."/>
    <w:basedOn w:val="DefaultParagraphFont"/>
    <w:rsid w:val="00315CDD"/>
    <w:rPr>
      <w:b w:val="0"/>
      <w:bCs w:val="0"/>
      <w:sz w:val="22"/>
      <w:u w:val="single"/>
      <w:bdr w:val="none" w:sz="0" w:space="0" w:color="auto"/>
    </w:rPr>
  </w:style>
  <w:style w:type="paragraph" w:customStyle="1" w:styleId="UnderlinedEv">
    <w:name w:val="Underlined Ev"/>
    <w:basedOn w:val="Normal"/>
    <w:next w:val="Normal"/>
    <w:link w:val="UnderlinedEvChar"/>
    <w:qFormat/>
    <w:rsid w:val="00315CDD"/>
    <w:rPr>
      <w:rFonts w:ascii="Times New Roman" w:eastAsia="Times New Roman" w:hAnsi="Times New Roman" w:cstheme="minorBidi"/>
      <w:sz w:val="22"/>
      <w:szCs w:val="24"/>
      <w:u w:val="single"/>
    </w:rPr>
  </w:style>
  <w:style w:type="character" w:customStyle="1" w:styleId="StyleUnderlineBorderSinglesolidlineAuto225ptLine">
    <w:name w:val="Style Underline Border: : (Single solid line Auto  2.25 pt Line ..."/>
    <w:basedOn w:val="DefaultParagraphFont"/>
    <w:rsid w:val="00315CDD"/>
    <w:rPr>
      <w:u w:val="single"/>
      <w:bdr w:val="none" w:sz="0" w:space="0" w:color="auto"/>
    </w:rPr>
  </w:style>
  <w:style w:type="character" w:customStyle="1" w:styleId="UnderlinedEvidenceCharChar">
    <w:name w:val="Underlined Evidence Char Char"/>
    <w:rsid w:val="00315CDD"/>
    <w:rPr>
      <w:rFonts w:ascii="Verdana" w:hAnsi="Verdana" w:hint="default"/>
      <w:sz w:val="21"/>
      <w:szCs w:val="21"/>
      <w:u w:val="thick"/>
      <w:lang w:val="en-US" w:eastAsia="en-US" w:bidi="ar-SA"/>
    </w:rPr>
  </w:style>
  <w:style w:type="character" w:customStyle="1" w:styleId="role">
    <w:name w:val="role"/>
    <w:rsid w:val="00315CDD"/>
  </w:style>
  <w:style w:type="character" w:customStyle="1" w:styleId="pagination0">
    <w:name w:val="pagination"/>
    <w:basedOn w:val="DefaultParagraphFont"/>
    <w:rsid w:val="00315CDD"/>
  </w:style>
  <w:style w:type="character" w:customStyle="1" w:styleId="doi">
    <w:name w:val="doi"/>
    <w:basedOn w:val="DefaultParagraphFont"/>
    <w:rsid w:val="00315CDD"/>
  </w:style>
  <w:style w:type="character" w:customStyle="1" w:styleId="bodycontents">
    <w:name w:val="bodycontents"/>
    <w:basedOn w:val="DefaultParagraphFont"/>
    <w:rsid w:val="00315CDD"/>
  </w:style>
  <w:style w:type="character" w:customStyle="1" w:styleId="comma">
    <w:name w:val="comma"/>
    <w:basedOn w:val="DefaultParagraphFont"/>
    <w:rsid w:val="00315CDD"/>
  </w:style>
  <w:style w:type="character" w:customStyle="1" w:styleId="pad5right">
    <w:name w:val="pad5right"/>
    <w:basedOn w:val="DefaultParagraphFont"/>
    <w:rsid w:val="00315CDD"/>
  </w:style>
  <w:style w:type="character" w:customStyle="1" w:styleId="divider">
    <w:name w:val="divider"/>
    <w:basedOn w:val="DefaultParagraphFont"/>
    <w:rsid w:val="00315CDD"/>
  </w:style>
  <w:style w:type="character" w:customStyle="1" w:styleId="blogdate">
    <w:name w:val="blogdate"/>
    <w:basedOn w:val="DefaultParagraphFont"/>
    <w:rsid w:val="00315CDD"/>
  </w:style>
  <w:style w:type="character" w:customStyle="1" w:styleId="ticker">
    <w:name w:val="ticker"/>
    <w:basedOn w:val="DefaultParagraphFont"/>
    <w:rsid w:val="00315CDD"/>
  </w:style>
  <w:style w:type="character" w:customStyle="1" w:styleId="posted">
    <w:name w:val="posted"/>
    <w:basedOn w:val="DefaultParagraphFont"/>
    <w:rsid w:val="00315CDD"/>
  </w:style>
  <w:style w:type="character" w:customStyle="1" w:styleId="time">
    <w:name w:val="time"/>
    <w:basedOn w:val="DefaultParagraphFont"/>
    <w:rsid w:val="00315CDD"/>
  </w:style>
  <w:style w:type="character" w:customStyle="1" w:styleId="dot">
    <w:name w:val="dot"/>
    <w:basedOn w:val="DefaultParagraphFont"/>
    <w:rsid w:val="00315CDD"/>
  </w:style>
  <w:style w:type="character" w:customStyle="1" w:styleId="hn-date">
    <w:name w:val="hn-date"/>
    <w:basedOn w:val="DefaultParagraphFont"/>
    <w:rsid w:val="00315CDD"/>
  </w:style>
  <w:style w:type="character" w:customStyle="1" w:styleId="location">
    <w:name w:val="location"/>
    <w:basedOn w:val="DefaultParagraphFont"/>
    <w:rsid w:val="00315CDD"/>
  </w:style>
  <w:style w:type="character" w:customStyle="1" w:styleId="dropcap-letter">
    <w:name w:val="dropcap-letter"/>
    <w:basedOn w:val="DefaultParagraphFont"/>
    <w:rsid w:val="00315CDD"/>
  </w:style>
  <w:style w:type="character" w:customStyle="1" w:styleId="offscreen">
    <w:name w:val="offscreen"/>
    <w:basedOn w:val="DefaultParagraphFont"/>
    <w:rsid w:val="00315CDD"/>
  </w:style>
  <w:style w:type="character" w:customStyle="1" w:styleId="linked-in">
    <w:name w:val="linked-in"/>
    <w:basedOn w:val="DefaultParagraphFont"/>
    <w:rsid w:val="00315CDD"/>
  </w:style>
  <w:style w:type="character" w:customStyle="1" w:styleId="divs">
    <w:name w:val="divs"/>
    <w:basedOn w:val="DefaultParagraphFont"/>
    <w:rsid w:val="00315CDD"/>
  </w:style>
  <w:style w:type="character" w:customStyle="1" w:styleId="h4">
    <w:name w:val="h4"/>
    <w:rsid w:val="00315CDD"/>
  </w:style>
  <w:style w:type="character" w:customStyle="1" w:styleId="postheader">
    <w:name w:val="postheader"/>
    <w:basedOn w:val="DefaultParagraphFont"/>
    <w:rsid w:val="00315CDD"/>
  </w:style>
  <w:style w:type="numbering" w:customStyle="1" w:styleId="1ai1">
    <w:name w:val="1 / a / i1"/>
    <w:rsid w:val="00315CDD"/>
    <w:pPr>
      <w:numPr>
        <w:numId w:val="23"/>
      </w:numPr>
    </w:pPr>
  </w:style>
  <w:style w:type="numbering" w:styleId="1ai">
    <w:name w:val="Outline List 1"/>
    <w:basedOn w:val="NoList"/>
    <w:unhideWhenUsed/>
    <w:rsid w:val="00315CDD"/>
    <w:pPr>
      <w:numPr>
        <w:numId w:val="24"/>
      </w:numPr>
    </w:pPr>
  </w:style>
  <w:style w:type="paragraph" w:styleId="Index2">
    <w:name w:val="index 2"/>
    <w:basedOn w:val="Normal"/>
    <w:next w:val="Normal"/>
    <w:autoRedefine/>
    <w:rsid w:val="00315CDD"/>
    <w:pPr>
      <w:spacing w:after="200" w:line="276" w:lineRule="auto"/>
      <w:ind w:left="400" w:hanging="200"/>
    </w:pPr>
    <w:rPr>
      <w:bCs/>
    </w:rPr>
  </w:style>
  <w:style w:type="paragraph" w:styleId="Index3">
    <w:name w:val="index 3"/>
    <w:basedOn w:val="Normal"/>
    <w:next w:val="Normal"/>
    <w:autoRedefine/>
    <w:rsid w:val="00315CDD"/>
    <w:pPr>
      <w:spacing w:after="200" w:line="276" w:lineRule="auto"/>
      <w:ind w:left="600" w:hanging="200"/>
    </w:pPr>
    <w:rPr>
      <w:bCs/>
    </w:rPr>
  </w:style>
  <w:style w:type="paragraph" w:styleId="Index4">
    <w:name w:val="index 4"/>
    <w:basedOn w:val="Normal"/>
    <w:next w:val="Normal"/>
    <w:autoRedefine/>
    <w:rsid w:val="00315CDD"/>
    <w:pPr>
      <w:spacing w:after="200" w:line="276" w:lineRule="auto"/>
      <w:ind w:left="800" w:hanging="200"/>
    </w:pPr>
    <w:rPr>
      <w:bCs/>
    </w:rPr>
  </w:style>
  <w:style w:type="paragraph" w:styleId="Index5">
    <w:name w:val="index 5"/>
    <w:basedOn w:val="Normal"/>
    <w:next w:val="Normal"/>
    <w:autoRedefine/>
    <w:rsid w:val="00315CDD"/>
    <w:pPr>
      <w:spacing w:after="200" w:line="276" w:lineRule="auto"/>
      <w:ind w:left="1000" w:hanging="200"/>
    </w:pPr>
    <w:rPr>
      <w:bCs/>
    </w:rPr>
  </w:style>
  <w:style w:type="paragraph" w:styleId="Index6">
    <w:name w:val="index 6"/>
    <w:basedOn w:val="Normal"/>
    <w:next w:val="Normal"/>
    <w:autoRedefine/>
    <w:rsid w:val="00315CDD"/>
    <w:pPr>
      <w:spacing w:after="200" w:line="276" w:lineRule="auto"/>
      <w:ind w:left="1200" w:hanging="200"/>
    </w:pPr>
    <w:rPr>
      <w:bCs/>
    </w:rPr>
  </w:style>
  <w:style w:type="paragraph" w:styleId="Index7">
    <w:name w:val="index 7"/>
    <w:basedOn w:val="Normal"/>
    <w:next w:val="Normal"/>
    <w:autoRedefine/>
    <w:rsid w:val="00315CDD"/>
    <w:pPr>
      <w:spacing w:after="200" w:line="276" w:lineRule="auto"/>
      <w:ind w:left="1400" w:hanging="200"/>
    </w:pPr>
    <w:rPr>
      <w:bCs/>
    </w:rPr>
  </w:style>
  <w:style w:type="paragraph" w:styleId="Index8">
    <w:name w:val="index 8"/>
    <w:basedOn w:val="Normal"/>
    <w:next w:val="Normal"/>
    <w:autoRedefine/>
    <w:rsid w:val="00315CDD"/>
    <w:pPr>
      <w:spacing w:after="200" w:line="276" w:lineRule="auto"/>
      <w:ind w:left="1600" w:hanging="200"/>
    </w:pPr>
    <w:rPr>
      <w:bCs/>
    </w:rPr>
  </w:style>
  <w:style w:type="paragraph" w:styleId="Index9">
    <w:name w:val="index 9"/>
    <w:basedOn w:val="Normal"/>
    <w:next w:val="Normal"/>
    <w:autoRedefine/>
    <w:rsid w:val="00315CDD"/>
    <w:pPr>
      <w:spacing w:after="200" w:line="276" w:lineRule="auto"/>
      <w:ind w:left="1800" w:hanging="200"/>
    </w:pPr>
    <w:rPr>
      <w:bCs/>
    </w:rPr>
  </w:style>
  <w:style w:type="paragraph" w:styleId="IndexHeading">
    <w:name w:val="index heading"/>
    <w:basedOn w:val="Normal"/>
    <w:next w:val="Index1"/>
    <w:rsid w:val="00315CDD"/>
    <w:pPr>
      <w:spacing w:after="200" w:line="276" w:lineRule="auto"/>
    </w:pPr>
    <w:rPr>
      <w:bCs/>
    </w:rPr>
  </w:style>
  <w:style w:type="numbering" w:customStyle="1" w:styleId="NoList8">
    <w:name w:val="No List8"/>
    <w:next w:val="NoList"/>
    <w:semiHidden/>
    <w:unhideWhenUsed/>
    <w:rsid w:val="00315CDD"/>
  </w:style>
  <w:style w:type="numbering" w:customStyle="1" w:styleId="NoList9">
    <w:name w:val="No List9"/>
    <w:next w:val="NoList"/>
    <w:semiHidden/>
    <w:unhideWhenUsed/>
    <w:rsid w:val="00315CDD"/>
  </w:style>
  <w:style w:type="numbering" w:customStyle="1" w:styleId="NoList10">
    <w:name w:val="No List10"/>
    <w:next w:val="NoList"/>
    <w:semiHidden/>
    <w:unhideWhenUsed/>
    <w:rsid w:val="00315CDD"/>
  </w:style>
  <w:style w:type="numbering" w:customStyle="1" w:styleId="NoList13">
    <w:name w:val="No List13"/>
    <w:next w:val="NoList"/>
    <w:semiHidden/>
    <w:unhideWhenUsed/>
    <w:rsid w:val="00315CDD"/>
  </w:style>
  <w:style w:type="numbering" w:customStyle="1" w:styleId="NoList14">
    <w:name w:val="No List14"/>
    <w:next w:val="NoList"/>
    <w:semiHidden/>
    <w:unhideWhenUsed/>
    <w:rsid w:val="00315CDD"/>
  </w:style>
  <w:style w:type="numbering" w:customStyle="1" w:styleId="NoList15">
    <w:name w:val="No List15"/>
    <w:next w:val="NoList"/>
    <w:uiPriority w:val="99"/>
    <w:semiHidden/>
    <w:unhideWhenUsed/>
    <w:rsid w:val="00315CDD"/>
  </w:style>
  <w:style w:type="numbering" w:customStyle="1" w:styleId="NoList16">
    <w:name w:val="No List16"/>
    <w:next w:val="NoList"/>
    <w:uiPriority w:val="99"/>
    <w:semiHidden/>
    <w:unhideWhenUsed/>
    <w:rsid w:val="00315CDD"/>
  </w:style>
  <w:style w:type="numbering" w:customStyle="1" w:styleId="NoList17">
    <w:name w:val="No List17"/>
    <w:next w:val="NoList"/>
    <w:semiHidden/>
    <w:unhideWhenUsed/>
    <w:rsid w:val="00315CDD"/>
  </w:style>
  <w:style w:type="numbering" w:customStyle="1" w:styleId="NoList18">
    <w:name w:val="No List18"/>
    <w:next w:val="NoList"/>
    <w:uiPriority w:val="99"/>
    <w:semiHidden/>
    <w:unhideWhenUsed/>
    <w:rsid w:val="00315CDD"/>
  </w:style>
  <w:style w:type="numbering" w:customStyle="1" w:styleId="NoList19">
    <w:name w:val="No List19"/>
    <w:next w:val="NoList"/>
    <w:uiPriority w:val="99"/>
    <w:semiHidden/>
    <w:unhideWhenUsed/>
    <w:rsid w:val="00315CDD"/>
  </w:style>
  <w:style w:type="numbering" w:customStyle="1" w:styleId="NoList20">
    <w:name w:val="No List20"/>
    <w:next w:val="NoList"/>
    <w:semiHidden/>
    <w:unhideWhenUsed/>
    <w:rsid w:val="00315CDD"/>
  </w:style>
  <w:style w:type="numbering" w:customStyle="1" w:styleId="NoList31">
    <w:name w:val="No List31"/>
    <w:next w:val="NoList"/>
    <w:semiHidden/>
    <w:unhideWhenUsed/>
    <w:rsid w:val="00315CDD"/>
  </w:style>
  <w:style w:type="numbering" w:customStyle="1" w:styleId="NoList41">
    <w:name w:val="No List41"/>
    <w:next w:val="NoList"/>
    <w:semiHidden/>
    <w:unhideWhenUsed/>
    <w:rsid w:val="00315CDD"/>
  </w:style>
  <w:style w:type="numbering" w:customStyle="1" w:styleId="NoList51">
    <w:name w:val="No List51"/>
    <w:next w:val="NoList"/>
    <w:semiHidden/>
    <w:unhideWhenUsed/>
    <w:rsid w:val="00315CDD"/>
  </w:style>
  <w:style w:type="numbering" w:customStyle="1" w:styleId="NoList61">
    <w:name w:val="No List61"/>
    <w:next w:val="NoList"/>
    <w:semiHidden/>
    <w:unhideWhenUsed/>
    <w:rsid w:val="00315CDD"/>
  </w:style>
  <w:style w:type="numbering" w:customStyle="1" w:styleId="NoList71">
    <w:name w:val="No List71"/>
    <w:next w:val="NoList"/>
    <w:semiHidden/>
    <w:unhideWhenUsed/>
    <w:rsid w:val="00315CDD"/>
  </w:style>
  <w:style w:type="numbering" w:customStyle="1" w:styleId="NoList81">
    <w:name w:val="No List81"/>
    <w:next w:val="NoList"/>
    <w:semiHidden/>
    <w:unhideWhenUsed/>
    <w:rsid w:val="00315CDD"/>
  </w:style>
  <w:style w:type="numbering" w:customStyle="1" w:styleId="NoList91">
    <w:name w:val="No List91"/>
    <w:next w:val="NoList"/>
    <w:semiHidden/>
    <w:unhideWhenUsed/>
    <w:rsid w:val="00315CDD"/>
  </w:style>
  <w:style w:type="numbering" w:customStyle="1" w:styleId="NoList101">
    <w:name w:val="No List101"/>
    <w:next w:val="NoList"/>
    <w:uiPriority w:val="99"/>
    <w:semiHidden/>
    <w:unhideWhenUsed/>
    <w:rsid w:val="00315CDD"/>
  </w:style>
  <w:style w:type="numbering" w:customStyle="1" w:styleId="NoList121">
    <w:name w:val="No List121"/>
    <w:next w:val="NoList"/>
    <w:semiHidden/>
    <w:unhideWhenUsed/>
    <w:rsid w:val="00315CDD"/>
  </w:style>
  <w:style w:type="numbering" w:customStyle="1" w:styleId="NoList131">
    <w:name w:val="No List131"/>
    <w:next w:val="NoList"/>
    <w:semiHidden/>
    <w:unhideWhenUsed/>
    <w:rsid w:val="00315CDD"/>
  </w:style>
  <w:style w:type="numbering" w:customStyle="1" w:styleId="NoList141">
    <w:name w:val="No List141"/>
    <w:next w:val="NoList"/>
    <w:semiHidden/>
    <w:unhideWhenUsed/>
    <w:rsid w:val="00315CDD"/>
  </w:style>
  <w:style w:type="paragraph" w:customStyle="1" w:styleId="Quote20">
    <w:name w:val="Quote2"/>
    <w:basedOn w:val="Default"/>
    <w:next w:val="Default"/>
    <w:qFormat/>
    <w:rsid w:val="00315CDD"/>
    <w:rPr>
      <w:rFonts w:eastAsia="Calibri"/>
      <w:color w:val="auto"/>
      <w:szCs w:val="22"/>
    </w:rPr>
  </w:style>
  <w:style w:type="character" w:customStyle="1" w:styleId="StyleLatinBaskervilleUnderline">
    <w:name w:val="Style (Latin) Baskerville Underline"/>
    <w:rsid w:val="00315CDD"/>
    <w:rPr>
      <w:rFonts w:ascii="Baskerville" w:hAnsi="Baskerville"/>
      <w:sz w:val="26"/>
      <w:u w:val="single"/>
    </w:rPr>
  </w:style>
  <w:style w:type="numbering" w:customStyle="1" w:styleId="NoList22">
    <w:name w:val="No List22"/>
    <w:next w:val="NoList"/>
    <w:semiHidden/>
    <w:unhideWhenUsed/>
    <w:rsid w:val="00315CDD"/>
  </w:style>
  <w:style w:type="numbering" w:customStyle="1" w:styleId="NoList23">
    <w:name w:val="No List23"/>
    <w:next w:val="NoList"/>
    <w:semiHidden/>
    <w:unhideWhenUsed/>
    <w:rsid w:val="00315CDD"/>
  </w:style>
  <w:style w:type="numbering" w:customStyle="1" w:styleId="NoList24">
    <w:name w:val="No List24"/>
    <w:next w:val="NoList"/>
    <w:semiHidden/>
    <w:unhideWhenUsed/>
    <w:rsid w:val="00315CDD"/>
  </w:style>
  <w:style w:type="numbering" w:customStyle="1" w:styleId="NoList25">
    <w:name w:val="No List25"/>
    <w:next w:val="NoList"/>
    <w:semiHidden/>
    <w:unhideWhenUsed/>
    <w:rsid w:val="00315CDD"/>
  </w:style>
  <w:style w:type="character" w:customStyle="1" w:styleId="dropcap1">
    <w:name w:val="dropcap1"/>
    <w:rsid w:val="00315CDD"/>
  </w:style>
  <w:style w:type="character" w:customStyle="1" w:styleId="HighlightedUnderlineEmphasis">
    <w:name w:val="Highlighted Underline Emphasis"/>
    <w:rsid w:val="00315CDD"/>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315CDD"/>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15CDD"/>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15CDD"/>
    <w:rPr>
      <w:rFonts w:ascii="Georgia" w:hAnsi="Georgia"/>
      <w:u w:val="single"/>
    </w:rPr>
  </w:style>
  <w:style w:type="paragraph" w:customStyle="1" w:styleId="StyleCardsGeorgia12ptBoldThickunderlineBorderSin">
    <w:name w:val="Style Cards + Georgia 12 pt Bold Thick underline Border: : (Sin..."/>
    <w:basedOn w:val="Normal"/>
    <w:qFormat/>
    <w:rsid w:val="00315CDD"/>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315CDD"/>
    <w:rPr>
      <w:rFonts w:ascii="Georgia" w:hAnsi="Georgia"/>
      <w:sz w:val="24"/>
      <w:u w:val="single"/>
    </w:rPr>
  </w:style>
  <w:style w:type="paragraph" w:customStyle="1" w:styleId="StyleCardsGeorgia">
    <w:name w:val="Style Cards + Georgia"/>
    <w:basedOn w:val="Normal"/>
    <w:qFormat/>
    <w:rsid w:val="00315CDD"/>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315CDD"/>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315CDD"/>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315CDD"/>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315CDD"/>
    <w:rPr>
      <w:b w:val="0"/>
      <w:bCs w:val="0"/>
      <w:sz w:val="22"/>
      <w:u w:val="single"/>
      <w:bdr w:val="none" w:sz="0" w:space="0" w:color="auto"/>
    </w:rPr>
  </w:style>
  <w:style w:type="character" w:customStyle="1" w:styleId="maintitle">
    <w:name w:val="maintitle"/>
    <w:basedOn w:val="DefaultParagraphFont"/>
    <w:rsid w:val="00315CDD"/>
  </w:style>
  <w:style w:type="character" w:customStyle="1" w:styleId="cit-title">
    <w:name w:val="cit-title"/>
    <w:basedOn w:val="DefaultParagraphFont"/>
    <w:rsid w:val="00315CDD"/>
  </w:style>
  <w:style w:type="paragraph" w:customStyle="1" w:styleId="txttitle">
    <w:name w:val="txttitle"/>
    <w:basedOn w:val="Normal"/>
    <w:rsid w:val="00315CDD"/>
    <w:pPr>
      <w:spacing w:before="100" w:beforeAutospacing="1" w:after="100" w:afterAutospacing="1"/>
    </w:pPr>
  </w:style>
  <w:style w:type="character" w:customStyle="1" w:styleId="volume">
    <w:name w:val="volume"/>
    <w:basedOn w:val="DefaultParagraphFont"/>
    <w:rsid w:val="00315CDD"/>
  </w:style>
  <w:style w:type="character" w:customStyle="1" w:styleId="z3988">
    <w:name w:val="z3988"/>
    <w:basedOn w:val="DefaultParagraphFont"/>
    <w:rsid w:val="00315CDD"/>
  </w:style>
  <w:style w:type="character" w:customStyle="1" w:styleId="nowrap">
    <w:name w:val="nowrap"/>
    <w:basedOn w:val="DefaultParagraphFont"/>
    <w:rsid w:val="00315CDD"/>
  </w:style>
  <w:style w:type="paragraph" w:customStyle="1" w:styleId="SmallCards">
    <w:name w:val="Small Cards"/>
    <w:basedOn w:val="Normal"/>
    <w:link w:val="SmallCardsChar"/>
    <w:autoRedefine/>
    <w:rsid w:val="00315CDD"/>
    <w:rPr>
      <w:rFonts w:eastAsia="Times New Roman"/>
      <w:sz w:val="16"/>
      <w:szCs w:val="20"/>
    </w:rPr>
  </w:style>
  <w:style w:type="character" w:customStyle="1" w:styleId="freeaccess">
    <w:name w:val="freeaccess"/>
    <w:basedOn w:val="DefaultParagraphFont"/>
    <w:rsid w:val="00315CDD"/>
  </w:style>
  <w:style w:type="character" w:customStyle="1" w:styleId="articoloinside">
    <w:name w:val="articolo_inside"/>
    <w:rsid w:val="00315CDD"/>
  </w:style>
  <w:style w:type="paragraph" w:customStyle="1" w:styleId="pagetools">
    <w:name w:val="pagetools"/>
    <w:basedOn w:val="Normal"/>
    <w:qFormat/>
    <w:rsid w:val="00315CDD"/>
    <w:pPr>
      <w:spacing w:before="100" w:beforeAutospacing="1" w:after="100" w:afterAutospacing="1"/>
    </w:pPr>
    <w:rPr>
      <w:rFonts w:eastAsia="Times New Roman"/>
    </w:rPr>
  </w:style>
  <w:style w:type="character" w:customStyle="1" w:styleId="job">
    <w:name w:val="job"/>
    <w:basedOn w:val="DefaultParagraphFont"/>
    <w:rsid w:val="00315CDD"/>
  </w:style>
  <w:style w:type="character" w:customStyle="1" w:styleId="publisher">
    <w:name w:val="publisher"/>
    <w:basedOn w:val="DefaultParagraphFont"/>
    <w:rsid w:val="00315CDD"/>
  </w:style>
  <w:style w:type="character" w:customStyle="1" w:styleId="pubyear">
    <w:name w:val="pubyear"/>
    <w:basedOn w:val="DefaultParagraphFont"/>
    <w:rsid w:val="00315CDD"/>
  </w:style>
  <w:style w:type="character" w:customStyle="1" w:styleId="pubcity">
    <w:name w:val="pubcity"/>
    <w:basedOn w:val="DefaultParagraphFont"/>
    <w:rsid w:val="00315CDD"/>
  </w:style>
  <w:style w:type="paragraph" w:customStyle="1" w:styleId="C-Text">
    <w:name w:val="C-Text"/>
    <w:basedOn w:val="Normal"/>
    <w:qFormat/>
    <w:rsid w:val="00315CDD"/>
    <w:pPr>
      <w:tabs>
        <w:tab w:val="num" w:pos="720"/>
      </w:tabs>
      <w:ind w:left="720" w:hanging="360"/>
    </w:pPr>
    <w:rPr>
      <w:rFonts w:ascii="Garamond" w:hAnsi="Garamond"/>
    </w:rPr>
  </w:style>
  <w:style w:type="character" w:customStyle="1" w:styleId="ecdate">
    <w:name w:val="ec_date"/>
    <w:basedOn w:val="DefaultParagraphFont"/>
    <w:rsid w:val="00315CDD"/>
    <w:rPr>
      <w:rFonts w:ascii="Verdana" w:hAnsi="Verdana" w:hint="default"/>
      <w:sz w:val="20"/>
      <w:szCs w:val="20"/>
      <w:shd w:val="clear" w:color="auto" w:fill="FFFFFF"/>
    </w:rPr>
  </w:style>
  <w:style w:type="paragraph" w:customStyle="1" w:styleId="ecmsonormal">
    <w:name w:val="ec_msonormal"/>
    <w:basedOn w:val="Normal"/>
    <w:qFormat/>
    <w:rsid w:val="00315CDD"/>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315CDD"/>
  </w:style>
  <w:style w:type="character" w:customStyle="1" w:styleId="articleheadline">
    <w:name w:val="articleheadline"/>
    <w:basedOn w:val="DefaultParagraphFont"/>
    <w:rsid w:val="00315CDD"/>
  </w:style>
  <w:style w:type="paragraph" w:customStyle="1" w:styleId="u-intro">
    <w:name w:val="u-intro"/>
    <w:basedOn w:val="Normal"/>
    <w:qFormat/>
    <w:rsid w:val="00315CDD"/>
    <w:pPr>
      <w:spacing w:before="100" w:beforeAutospacing="1" w:after="100" w:afterAutospacing="1"/>
    </w:pPr>
  </w:style>
  <w:style w:type="character" w:customStyle="1" w:styleId="u-byline">
    <w:name w:val="u-byline"/>
    <w:basedOn w:val="DefaultParagraphFont"/>
    <w:rsid w:val="00315CDD"/>
  </w:style>
  <w:style w:type="character" w:customStyle="1" w:styleId="articlebya">
    <w:name w:val="articleby_a"/>
    <w:basedOn w:val="DefaultParagraphFont"/>
    <w:rsid w:val="00315CDD"/>
  </w:style>
  <w:style w:type="character" w:customStyle="1" w:styleId="popupwinby">
    <w:name w:val="popupwinby"/>
    <w:basedOn w:val="DefaultParagraphFont"/>
    <w:rsid w:val="00315CDD"/>
  </w:style>
  <w:style w:type="character" w:customStyle="1" w:styleId="storyheader">
    <w:name w:val="storyheader"/>
    <w:basedOn w:val="DefaultParagraphFont"/>
    <w:rsid w:val="00315CDD"/>
  </w:style>
  <w:style w:type="character" w:customStyle="1" w:styleId="marron">
    <w:name w:val="marron"/>
    <w:basedOn w:val="DefaultParagraphFont"/>
    <w:rsid w:val="00315CDD"/>
  </w:style>
  <w:style w:type="character" w:customStyle="1" w:styleId="StyleNormalWeb10ptChar">
    <w:name w:val="Style Normal (Web) + 10 pt Char"/>
    <w:basedOn w:val="DefaultParagraphFont"/>
    <w:rsid w:val="00315CDD"/>
    <w:rPr>
      <w:szCs w:val="24"/>
      <w:lang w:val="en-US" w:eastAsia="en-US" w:bidi="ar-SA"/>
    </w:rPr>
  </w:style>
  <w:style w:type="paragraph" w:customStyle="1" w:styleId="TagCiteShells">
    <w:name w:val="Tag/Cite/Shells"/>
    <w:basedOn w:val="Normal"/>
    <w:qFormat/>
    <w:rsid w:val="00315CDD"/>
    <w:rPr>
      <w:b/>
    </w:rPr>
  </w:style>
  <w:style w:type="paragraph" w:customStyle="1" w:styleId="DefinitionTerm">
    <w:name w:val="Definition Term"/>
    <w:basedOn w:val="Normal"/>
    <w:next w:val="Normal"/>
    <w:qFormat/>
    <w:rsid w:val="00315CDD"/>
    <w:rPr>
      <w:snapToGrid w:val="0"/>
    </w:rPr>
  </w:style>
  <w:style w:type="character" w:customStyle="1" w:styleId="Style3CharChar">
    <w:name w:val="Style3 Char Char"/>
    <w:basedOn w:val="DefaultParagraphFont"/>
    <w:rsid w:val="00315CDD"/>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315CDD"/>
    <w:pPr>
      <w:spacing w:after="60"/>
    </w:pPr>
    <w:rPr>
      <w:rFonts w:eastAsia="SimSun" w:cs="Times New Roman"/>
      <w:bCs/>
      <w:sz w:val="20"/>
      <w:lang w:eastAsia="zh-CN"/>
    </w:rPr>
  </w:style>
  <w:style w:type="character" w:customStyle="1" w:styleId="NormalChar0">
    <w:name w:val="Normal Char"/>
    <w:basedOn w:val="DefaultParagraphFont"/>
    <w:rsid w:val="00315CDD"/>
    <w:rPr>
      <w:lang w:eastAsia="en-US"/>
    </w:rPr>
  </w:style>
  <w:style w:type="character" w:customStyle="1" w:styleId="BoldUnderlineChar4">
    <w:name w:val="Bold + Underline Char"/>
    <w:basedOn w:val="DefaultParagraphFont"/>
    <w:rsid w:val="00315CDD"/>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315CDD"/>
  </w:style>
  <w:style w:type="character" w:customStyle="1" w:styleId="CharacterStyle7">
    <w:name w:val="Character Style 7"/>
    <w:rsid w:val="00315CDD"/>
    <w:rPr>
      <w:rFonts w:ascii="Arial Narrow" w:hAnsi="Arial Narrow" w:cs="Arial Narrow"/>
      <w:sz w:val="20"/>
      <w:szCs w:val="20"/>
      <w:u w:val="single"/>
    </w:rPr>
  </w:style>
  <w:style w:type="character" w:customStyle="1" w:styleId="StyleStyle4Char">
    <w:name w:val="Style Style4 + Char"/>
    <w:basedOn w:val="DefaultParagraphFont"/>
    <w:rsid w:val="00315CDD"/>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315CDD"/>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315CDD"/>
    <w:rPr>
      <w:rFonts w:ascii="Verdana" w:hAnsi="Verdana"/>
      <w:sz w:val="21"/>
      <w:szCs w:val="21"/>
      <w:u w:val="thick"/>
    </w:rPr>
  </w:style>
  <w:style w:type="paragraph" w:customStyle="1" w:styleId="Cite8">
    <w:name w:val="Cite8"/>
    <w:basedOn w:val="Normal"/>
    <w:autoRedefine/>
    <w:uiPriority w:val="99"/>
    <w:qFormat/>
    <w:rsid w:val="00315CDD"/>
    <w:rPr>
      <w:rFonts w:eastAsia="Calibri"/>
      <w:sz w:val="16"/>
    </w:rPr>
  </w:style>
  <w:style w:type="character" w:customStyle="1" w:styleId="BoxX2">
    <w:name w:val="BoxX2"/>
    <w:qFormat/>
    <w:rsid w:val="00315CDD"/>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315CDD"/>
    <w:rPr>
      <w:rFonts w:ascii="Garamond" w:hAnsi="Garamond" w:hint="default"/>
      <w:sz w:val="16"/>
    </w:rPr>
  </w:style>
  <w:style w:type="paragraph" w:customStyle="1" w:styleId="StyleStyle49pt9">
    <w:name w:val="Style Style4 + 9 pt9"/>
    <w:basedOn w:val="Style4"/>
    <w:link w:val="StyleStyle49pt9Char"/>
    <w:rsid w:val="00315CDD"/>
    <w:rPr>
      <w:rFonts w:eastAsia="SimSun"/>
      <w:lang w:eastAsia="zh-CN"/>
    </w:rPr>
  </w:style>
  <w:style w:type="character" w:customStyle="1" w:styleId="StyleStyle49pt9Char">
    <w:name w:val="Style Style4 + 9 pt9 Char"/>
    <w:link w:val="StyleStyle49pt9"/>
    <w:rsid w:val="00315CDD"/>
    <w:rPr>
      <w:rFonts w:ascii="Calibri" w:eastAsia="SimSun" w:hAnsi="Calibri" w:cs="Calibri"/>
      <w:sz w:val="24"/>
      <w:u w:val="single"/>
      <w:lang w:eastAsia="zh-CN"/>
    </w:rPr>
  </w:style>
  <w:style w:type="character" w:customStyle="1" w:styleId="UnderlineCard1">
    <w:name w:val="Underline Card"/>
    <w:uiPriority w:val="6"/>
    <w:qFormat/>
    <w:rsid w:val="00315CDD"/>
    <w:rPr>
      <w:rFonts w:ascii="Arial" w:hAnsi="Arial"/>
      <w:b w:val="0"/>
      <w:bCs/>
      <w:sz w:val="20"/>
      <w:u w:val="single"/>
    </w:rPr>
  </w:style>
  <w:style w:type="paragraph" w:customStyle="1" w:styleId="DebateBlocking">
    <w:name w:val="DebateBlocking"/>
    <w:basedOn w:val="Normal"/>
    <w:next w:val="Nothing"/>
    <w:uiPriority w:val="99"/>
    <w:qFormat/>
    <w:rsid w:val="00315CDD"/>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315CDD"/>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315CDD"/>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315CDD"/>
    <w:pPr>
      <w:spacing w:before="100" w:beforeAutospacing="1" w:after="100" w:afterAutospacing="1"/>
    </w:pPr>
    <w:rPr>
      <w:rFonts w:eastAsia="Times New Roman"/>
    </w:rPr>
  </w:style>
  <w:style w:type="character" w:customStyle="1" w:styleId="created">
    <w:name w:val="created"/>
    <w:basedOn w:val="DefaultParagraphFont"/>
    <w:rsid w:val="00315CDD"/>
  </w:style>
  <w:style w:type="paragraph" w:customStyle="1" w:styleId="8font">
    <w:name w:val="8font"/>
    <w:basedOn w:val="Normal"/>
    <w:next w:val="Normal"/>
    <w:autoRedefine/>
    <w:qFormat/>
    <w:rsid w:val="00315CDD"/>
    <w:rPr>
      <w:rFonts w:eastAsia="Cambria"/>
      <w:sz w:val="16"/>
      <w:szCs w:val="16"/>
    </w:rPr>
  </w:style>
  <w:style w:type="paragraph" w:customStyle="1" w:styleId="CiteLittle">
    <w:name w:val="Cite Little"/>
    <w:next w:val="Normal"/>
    <w:qFormat/>
    <w:rsid w:val="00315CDD"/>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315CDD"/>
    <w:rPr>
      <w:rFonts w:ascii="Times New Roman" w:eastAsia="MS Mincho" w:hAnsi="Times New Roman"/>
      <w:b/>
      <w:bCs/>
      <w:u w:val="thick"/>
    </w:rPr>
  </w:style>
  <w:style w:type="character" w:customStyle="1" w:styleId="StyleAsianMSMincho">
    <w:name w:val="Style (Asian) MS Mincho"/>
    <w:rsid w:val="00315CDD"/>
    <w:rPr>
      <w:rFonts w:ascii="Times New Roman" w:eastAsia="MS Mincho" w:hAnsi="Times New Roman"/>
      <w:u w:val="thick"/>
    </w:rPr>
  </w:style>
  <w:style w:type="paragraph" w:customStyle="1" w:styleId="docheader">
    <w:name w:val="doc header"/>
    <w:autoRedefine/>
    <w:qFormat/>
    <w:rsid w:val="00315CDD"/>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315CDD"/>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315CDD"/>
  </w:style>
  <w:style w:type="character" w:customStyle="1" w:styleId="CardCharChar1">
    <w:name w:val="Card Char Char1"/>
    <w:rsid w:val="00315CDD"/>
    <w:rPr>
      <w:b/>
      <w:bCs/>
      <w:sz w:val="28"/>
      <w:szCs w:val="28"/>
    </w:rPr>
  </w:style>
  <w:style w:type="paragraph" w:customStyle="1" w:styleId="bloctitles">
    <w:name w:val="bloc titles"/>
    <w:basedOn w:val="Heading1"/>
    <w:next w:val="Normal"/>
    <w:link w:val="bloctitlesChar"/>
    <w:autoRedefine/>
    <w:qFormat/>
    <w:rsid w:val="00315CDD"/>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caps/>
      <w:sz w:val="28"/>
      <w:u w:val="single"/>
    </w:rPr>
  </w:style>
  <w:style w:type="character" w:customStyle="1" w:styleId="bloctitlesChar">
    <w:name w:val="bloc titles Char"/>
    <w:link w:val="bloctitles"/>
    <w:rsid w:val="00315CDD"/>
    <w:rPr>
      <w:rFonts w:ascii="Calibri" w:eastAsia="Times New Roman" w:hAnsi="Calibri" w:cs="Times New Roman"/>
      <w:b/>
      <w:bCs/>
      <w:caps/>
      <w:sz w:val="28"/>
      <w:szCs w:val="32"/>
      <w:u w:val="single"/>
    </w:rPr>
  </w:style>
  <w:style w:type="paragraph" w:customStyle="1" w:styleId="blocorganizer">
    <w:name w:val="bloc organizer"/>
    <w:basedOn w:val="Heading1"/>
    <w:next w:val="bloctitles"/>
    <w:link w:val="blocorganizerChar"/>
    <w:autoRedefine/>
    <w:qFormat/>
    <w:rsid w:val="00315CDD"/>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rPr>
  </w:style>
  <w:style w:type="character" w:customStyle="1" w:styleId="blocorganizerChar">
    <w:name w:val="bloc organizer Char"/>
    <w:link w:val="blocorganizer"/>
    <w:rsid w:val="00315CDD"/>
    <w:rPr>
      <w:rFonts w:ascii="Calibri" w:eastAsia="Times New Roman" w:hAnsi="Calibri" w:cs="Times New Roman"/>
      <w:b/>
      <w:bCs/>
      <w:caps/>
      <w:sz w:val="4"/>
      <w:szCs w:val="32"/>
      <w:u w:val="single"/>
    </w:rPr>
  </w:style>
  <w:style w:type="character" w:customStyle="1" w:styleId="UnderlineBoldChar">
    <w:name w:val="Underline Bold Char"/>
    <w:locked/>
    <w:rsid w:val="00315CDD"/>
    <w:rPr>
      <w:rFonts w:ascii="Times New Roman" w:eastAsia="Times New Roman" w:hAnsi="Times New Roman" w:cs="Calibri"/>
      <w:b/>
      <w:sz w:val="24"/>
      <w:szCs w:val="20"/>
      <w:u w:val="single"/>
    </w:rPr>
  </w:style>
  <w:style w:type="character" w:customStyle="1" w:styleId="tagChar">
    <w:name w:val="%tag Char"/>
    <w:link w:val="tag"/>
    <w:uiPriority w:val="99"/>
    <w:rsid w:val="00315CDD"/>
    <w:rPr>
      <w:rFonts w:ascii="Garamond" w:eastAsia="Calibri" w:hAnsi="Garamond" w:cs="Calibri"/>
      <w:bCs/>
      <w:sz w:val="18"/>
    </w:rPr>
  </w:style>
  <w:style w:type="character" w:customStyle="1" w:styleId="AAAcardChar">
    <w:name w:val="AAAcard Char"/>
    <w:link w:val="AAAcard"/>
    <w:uiPriority w:val="99"/>
    <w:rsid w:val="00315CDD"/>
    <w:rPr>
      <w:rFonts w:ascii="Calibri" w:eastAsia="Times New Roman" w:hAnsi="Calibri" w:cs="Calibri"/>
      <w:sz w:val="24"/>
    </w:rPr>
  </w:style>
  <w:style w:type="character" w:customStyle="1" w:styleId="underlineCharChar2">
    <w:name w:val="underline Char Char"/>
    <w:rsid w:val="00315CDD"/>
    <w:rPr>
      <w:rFonts w:ascii="Arial Narrow" w:eastAsia="Times New Roman" w:hAnsi="Arial Narrow" w:cs="Calibri"/>
      <w:sz w:val="24"/>
      <w:u w:val="single"/>
    </w:rPr>
  </w:style>
  <w:style w:type="paragraph" w:customStyle="1" w:styleId="tagstyle0">
    <w:name w:val="tagstyle"/>
    <w:basedOn w:val="Normal"/>
    <w:rsid w:val="00315CDD"/>
    <w:pPr>
      <w:spacing w:before="100" w:beforeAutospacing="1" w:after="100" w:afterAutospacing="1"/>
    </w:pPr>
    <w:rPr>
      <w:rFonts w:eastAsia="Times New Roman"/>
    </w:rPr>
  </w:style>
  <w:style w:type="character" w:customStyle="1" w:styleId="newsstorytitle">
    <w:name w:val="news_story_title"/>
    <w:rsid w:val="00315CDD"/>
  </w:style>
  <w:style w:type="character" w:customStyle="1" w:styleId="yqlink">
    <w:name w:val="yqlink"/>
    <w:rsid w:val="00315CDD"/>
  </w:style>
  <w:style w:type="character" w:customStyle="1" w:styleId="clbody">
    <w:name w:val="clbody"/>
    <w:rsid w:val="00315CDD"/>
  </w:style>
  <w:style w:type="character" w:customStyle="1" w:styleId="Boxing">
    <w:name w:val="Boxing"/>
    <w:rsid w:val="00315CDD"/>
    <w:rPr>
      <w:rFonts w:ascii="Arial Narrow" w:hAnsi="Arial Narrow"/>
      <w:dstrike w:val="0"/>
      <w:sz w:val="20"/>
      <w:bdr w:val="single" w:sz="2" w:space="0" w:color="auto"/>
      <w:vertAlign w:val="baseline"/>
    </w:rPr>
  </w:style>
  <w:style w:type="paragraph" w:customStyle="1" w:styleId="Analyticals">
    <w:name w:val="Analyticals"/>
    <w:basedOn w:val="Normal"/>
    <w:rsid w:val="00315CDD"/>
    <w:rPr>
      <w:rFonts w:eastAsia="Times New Roman"/>
    </w:rPr>
  </w:style>
  <w:style w:type="character" w:customStyle="1" w:styleId="norm">
    <w:name w:val="norm"/>
    <w:rsid w:val="00315CDD"/>
  </w:style>
  <w:style w:type="character" w:customStyle="1" w:styleId="boldandunderlinecharcharcharcharcharcharcharcharcharcharcharcharcharcharcharchar0">
    <w:name w:val="boldandunderlinecharcharcharcharcharcharcharcharcharcharcharcharcharcharcharchar"/>
    <w:rsid w:val="00315CDD"/>
  </w:style>
  <w:style w:type="character" w:customStyle="1" w:styleId="underlinecharcharcharcharcharcharcharcharcharcharcharcharcharchar0">
    <w:name w:val="underlinecharcharcharcharcharcharcharcharcharcharcharcharcharchar"/>
    <w:rsid w:val="00315CDD"/>
  </w:style>
  <w:style w:type="character" w:customStyle="1" w:styleId="CharCharCharCharCharChar1Char">
    <w:name w:val="Char Char Char Char Char Char1 Char"/>
    <w:rsid w:val="00315CDD"/>
    <w:rPr>
      <w:rFonts w:ascii="Times New Roman" w:eastAsia="Times New Roman" w:hAnsi="Times New Roman" w:cs="Times New Roman"/>
      <w:b/>
      <w:sz w:val="24"/>
      <w:szCs w:val="24"/>
    </w:rPr>
  </w:style>
  <w:style w:type="character" w:customStyle="1" w:styleId="emphasis22">
    <w:name w:val="emphasis2"/>
    <w:rsid w:val="00315CDD"/>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315CDD"/>
    <w:rPr>
      <w:sz w:val="24"/>
      <w:szCs w:val="24"/>
      <w:lang w:val="en-US" w:eastAsia="en-US" w:bidi="ar-SA"/>
    </w:rPr>
  </w:style>
  <w:style w:type="character" w:customStyle="1" w:styleId="NewTag">
    <w:name w:val="NewTag"/>
    <w:uiPriority w:val="1"/>
    <w:qFormat/>
    <w:rsid w:val="00315CDD"/>
    <w:rPr>
      <w:rFonts w:ascii="Georgia" w:hAnsi="Georgia"/>
      <w:b/>
      <w:sz w:val="24"/>
    </w:rPr>
  </w:style>
  <w:style w:type="character" w:customStyle="1" w:styleId="searchtools-record-title">
    <w:name w:val="searchtools-record-title"/>
    <w:basedOn w:val="DefaultParagraphFont"/>
    <w:rsid w:val="00315CDD"/>
  </w:style>
  <w:style w:type="character" w:customStyle="1" w:styleId="rightside">
    <w:name w:val="rightside"/>
    <w:rsid w:val="00315CDD"/>
  </w:style>
  <w:style w:type="character" w:customStyle="1" w:styleId="flourish">
    <w:name w:val="flourish"/>
    <w:rsid w:val="00315CDD"/>
  </w:style>
  <w:style w:type="character" w:customStyle="1" w:styleId="style150">
    <w:name w:val="style150"/>
    <w:rsid w:val="00315CDD"/>
  </w:style>
  <w:style w:type="character" w:customStyle="1" w:styleId="head">
    <w:name w:val="head"/>
    <w:rsid w:val="00315CDD"/>
  </w:style>
  <w:style w:type="character" w:customStyle="1" w:styleId="apturelink">
    <w:name w:val="apturelink"/>
    <w:rsid w:val="00315CDD"/>
  </w:style>
  <w:style w:type="character" w:customStyle="1" w:styleId="apturelinkicon">
    <w:name w:val="apturelinkicon"/>
    <w:rsid w:val="00315CDD"/>
  </w:style>
  <w:style w:type="character" w:customStyle="1" w:styleId="titletxt">
    <w:name w:val="titletxt"/>
    <w:rsid w:val="00315CDD"/>
  </w:style>
  <w:style w:type="character" w:customStyle="1" w:styleId="colbcopy">
    <w:name w:val="colbcopy"/>
    <w:rsid w:val="00315CDD"/>
  </w:style>
  <w:style w:type="character" w:customStyle="1" w:styleId="hcard">
    <w:name w:val="hcard"/>
    <w:rsid w:val="00315CDD"/>
  </w:style>
  <w:style w:type="table" w:styleId="MediumGrid2">
    <w:name w:val="Medium Grid 2"/>
    <w:basedOn w:val="TableNormal"/>
    <w:uiPriority w:val="68"/>
    <w:rsid w:val="00315CD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315CDD"/>
    <w:pPr>
      <w:widowControl/>
      <w:autoSpaceDE/>
      <w:autoSpaceDN/>
      <w:adjustRightInd/>
    </w:pPr>
    <w:rPr>
      <w:rFonts w:ascii="Courier" w:eastAsia="Cambria" w:hAnsi="Courier"/>
      <w:sz w:val="21"/>
      <w:szCs w:val="21"/>
    </w:rPr>
  </w:style>
  <w:style w:type="paragraph" w:customStyle="1" w:styleId="hotroute2">
    <w:name w:val="hotroute"/>
    <w:basedOn w:val="Normal"/>
    <w:qFormat/>
    <w:rsid w:val="00315CDD"/>
    <w:pPr>
      <w:ind w:left="288"/>
    </w:pPr>
  </w:style>
  <w:style w:type="paragraph" w:customStyle="1" w:styleId="DeleteAnalytics">
    <w:name w:val="Delete Analytics"/>
    <w:basedOn w:val="Heading4"/>
    <w:qFormat/>
    <w:rsid w:val="00315CDD"/>
    <w:rPr>
      <w:bCs/>
      <w:color w:val="800000"/>
    </w:rPr>
  </w:style>
  <w:style w:type="paragraph" w:customStyle="1" w:styleId="ReallyFuckingSmall0">
    <w:name w:val="Really Fucking Small"/>
    <w:basedOn w:val="Normal"/>
    <w:link w:val="ReallyFuckingSmallChar0"/>
    <w:rsid w:val="00315CDD"/>
    <w:pPr>
      <w:ind w:left="144"/>
    </w:pPr>
    <w:rPr>
      <w:rFonts w:eastAsia="Times New Roman"/>
      <w:sz w:val="12"/>
    </w:rPr>
  </w:style>
  <w:style w:type="character" w:customStyle="1" w:styleId="ReallyFuckingSmallChar0">
    <w:name w:val="Really Fucking Small Char"/>
    <w:link w:val="ReallyFuckingSmall0"/>
    <w:rsid w:val="00315CDD"/>
    <w:rPr>
      <w:rFonts w:ascii="Calibri" w:eastAsia="Times New Roman" w:hAnsi="Calibri" w:cs="Calibri"/>
      <w:sz w:val="12"/>
    </w:rPr>
  </w:style>
  <w:style w:type="paragraph" w:customStyle="1" w:styleId="Boxempahsis">
    <w:name w:val="Box empahsis"/>
    <w:basedOn w:val="Normal"/>
    <w:link w:val="BoxempahsisChar"/>
    <w:qFormat/>
    <w:rsid w:val="00315CDD"/>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315CDD"/>
    <w:rPr>
      <w:rFonts w:ascii="Franklin Gothic Heavy" w:hAnsi="Franklin Gothic Heavy" w:cs="Calibri"/>
      <w:sz w:val="24"/>
      <w:u w:val="single"/>
      <w:bdr w:val="single" w:sz="4" w:space="0" w:color="auto"/>
    </w:rPr>
  </w:style>
  <w:style w:type="character" w:customStyle="1" w:styleId="Qualified">
    <w:name w:val="Qualified"/>
    <w:rsid w:val="00315CDD"/>
    <w:rPr>
      <w:rFonts w:asciiTheme="majorHAnsi" w:hAnsiTheme="majorHAnsi"/>
      <w:b/>
      <w:bCs/>
      <w:sz w:val="16"/>
    </w:rPr>
  </w:style>
  <w:style w:type="character" w:customStyle="1" w:styleId="Underline-Highlighted-WFU">
    <w:name w:val="Underline-Highlighted-WFU"/>
    <w:basedOn w:val="DefaultParagraphFont"/>
    <w:uiPriority w:val="1"/>
    <w:qFormat/>
    <w:rsid w:val="00315CDD"/>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315CDD"/>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315CDD"/>
    <w:rPr>
      <w:rFonts w:ascii="Arial" w:eastAsia="Times New Roman" w:hAnsi="Arial" w:cs="Arial"/>
      <w:b/>
      <w:bCs/>
      <w:kern w:val="32"/>
      <w:sz w:val="28"/>
      <w:szCs w:val="32"/>
    </w:rPr>
  </w:style>
  <w:style w:type="character" w:customStyle="1" w:styleId="columntexthead">
    <w:name w:val="columntexthead"/>
    <w:rsid w:val="00315CDD"/>
  </w:style>
  <w:style w:type="character" w:customStyle="1" w:styleId="instruction">
    <w:name w:val="instruction"/>
    <w:rsid w:val="00315CDD"/>
  </w:style>
  <w:style w:type="character" w:customStyle="1" w:styleId="listpipe">
    <w:name w:val="listpipe"/>
    <w:rsid w:val="00315CDD"/>
  </w:style>
  <w:style w:type="character" w:customStyle="1" w:styleId="imagelink">
    <w:name w:val="imagelink"/>
    <w:rsid w:val="00315CDD"/>
  </w:style>
  <w:style w:type="character" w:customStyle="1" w:styleId="leadin">
    <w:name w:val="leadin"/>
    <w:rsid w:val="00315CDD"/>
  </w:style>
  <w:style w:type="character" w:customStyle="1" w:styleId="noticiabyline">
    <w:name w:val="noticia_byline"/>
    <w:rsid w:val="00315CDD"/>
  </w:style>
  <w:style w:type="character" w:customStyle="1" w:styleId="rightnowyahoo">
    <w:name w:val="right_now_yahoo"/>
    <w:rsid w:val="00315CDD"/>
  </w:style>
  <w:style w:type="character" w:customStyle="1" w:styleId="submittedmeta">
    <w:name w:val="submitted meta"/>
    <w:rsid w:val="00315CDD"/>
  </w:style>
  <w:style w:type="character" w:customStyle="1" w:styleId="A10">
    <w:name w:val="A10"/>
    <w:uiPriority w:val="99"/>
    <w:rsid w:val="00315CDD"/>
    <w:rPr>
      <w:color w:val="000000"/>
      <w:sz w:val="12"/>
      <w:szCs w:val="12"/>
    </w:rPr>
  </w:style>
  <w:style w:type="paragraph" w:customStyle="1" w:styleId="Pa7">
    <w:name w:val="Pa7"/>
    <w:basedOn w:val="Default"/>
    <w:next w:val="Default"/>
    <w:uiPriority w:val="99"/>
    <w:qFormat/>
    <w:rsid w:val="00315CDD"/>
    <w:pPr>
      <w:spacing w:before="280" w:line="221" w:lineRule="atLeast"/>
    </w:pPr>
    <w:rPr>
      <w:rFonts w:ascii="Baskerville" w:hAnsi="Baskerville"/>
      <w:color w:val="auto"/>
    </w:rPr>
  </w:style>
  <w:style w:type="character" w:customStyle="1" w:styleId="AAAunderline">
    <w:name w:val="AAAunderline"/>
    <w:qFormat/>
    <w:rsid w:val="00315CDD"/>
    <w:rPr>
      <w:b/>
      <w:u w:val="single"/>
    </w:rPr>
  </w:style>
  <w:style w:type="paragraph" w:customStyle="1" w:styleId="IndexHeader">
    <w:name w:val="Index Header"/>
    <w:basedOn w:val="Normal"/>
    <w:rsid w:val="00315CDD"/>
    <w:pPr>
      <w:ind w:left="-720"/>
      <w:outlineLvl w:val="0"/>
    </w:pPr>
    <w:rPr>
      <w:rFonts w:eastAsia="Times New Roman"/>
      <w:b/>
      <w:bCs/>
      <w:sz w:val="36"/>
      <w:szCs w:val="20"/>
    </w:rPr>
  </w:style>
  <w:style w:type="character" w:customStyle="1" w:styleId="IndexHeaderChar">
    <w:name w:val="Index Header Char"/>
    <w:rsid w:val="00315CDD"/>
    <w:rPr>
      <w:rFonts w:ascii="Times New Roman" w:eastAsia="Times New Roman" w:hAnsi="Times New Roman"/>
      <w:b/>
      <w:bCs/>
      <w:sz w:val="36"/>
    </w:rPr>
  </w:style>
  <w:style w:type="paragraph" w:customStyle="1" w:styleId="CardRead">
    <w:name w:val="Card_Read"/>
    <w:basedOn w:val="Normal"/>
    <w:rsid w:val="00315CDD"/>
    <w:rPr>
      <w:rFonts w:ascii="Times" w:eastAsia="Times" w:hAnsi="Times"/>
      <w:szCs w:val="20"/>
    </w:rPr>
  </w:style>
  <w:style w:type="paragraph" w:customStyle="1" w:styleId="CardNU">
    <w:name w:val="CardNU"/>
    <w:basedOn w:val="Normal"/>
    <w:rsid w:val="00315CDD"/>
    <w:rPr>
      <w:rFonts w:ascii="Times" w:eastAsia="Times" w:hAnsi="Times"/>
      <w:sz w:val="14"/>
      <w:szCs w:val="20"/>
    </w:rPr>
  </w:style>
  <w:style w:type="paragraph" w:customStyle="1" w:styleId="StyleHeading310pt">
    <w:name w:val="Style Heading 3 + 10 pt"/>
    <w:basedOn w:val="Heading3"/>
    <w:rsid w:val="00315CDD"/>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315CDD"/>
    <w:rPr>
      <w:rFonts w:ascii="Times New Roman" w:eastAsia="Times New Roman" w:hAnsi="Times New Roman" w:cs="Arial"/>
      <w:b/>
      <w:bCs/>
      <w:sz w:val="26"/>
      <w:szCs w:val="26"/>
    </w:rPr>
  </w:style>
  <w:style w:type="paragraph" w:customStyle="1" w:styleId="Style30">
    <w:name w:val="Style 3"/>
    <w:basedOn w:val="Normal"/>
    <w:rsid w:val="00315CDD"/>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315CDD"/>
    <w:pPr>
      <w:spacing w:after="60"/>
    </w:pPr>
    <w:rPr>
      <w:rFonts w:eastAsia="Times New Roman"/>
      <w:sz w:val="18"/>
    </w:rPr>
  </w:style>
  <w:style w:type="paragraph" w:customStyle="1" w:styleId="OmniPage8">
    <w:name w:val="OmniPage #8"/>
    <w:basedOn w:val="Normal"/>
    <w:rsid w:val="00315CDD"/>
    <w:rPr>
      <w:rFonts w:eastAsia="Times New Roman"/>
      <w:color w:val="000000"/>
      <w:szCs w:val="20"/>
    </w:rPr>
  </w:style>
  <w:style w:type="paragraph" w:customStyle="1" w:styleId="OmniPage2">
    <w:name w:val="OmniPage #2"/>
    <w:basedOn w:val="Normal"/>
    <w:rsid w:val="00315CDD"/>
    <w:rPr>
      <w:rFonts w:eastAsia="Times New Roman"/>
      <w:color w:val="000000"/>
      <w:szCs w:val="20"/>
    </w:rPr>
  </w:style>
  <w:style w:type="paragraph" w:customStyle="1" w:styleId="OmniPage6">
    <w:name w:val="OmniPage #6"/>
    <w:basedOn w:val="Normal"/>
    <w:rsid w:val="00315CDD"/>
    <w:rPr>
      <w:rFonts w:eastAsia="Times New Roman"/>
      <w:color w:val="000000"/>
      <w:szCs w:val="20"/>
    </w:rPr>
  </w:style>
  <w:style w:type="paragraph" w:customStyle="1" w:styleId="OmniPage7">
    <w:name w:val="OmniPage #7"/>
    <w:basedOn w:val="Normal"/>
    <w:rsid w:val="00315CDD"/>
    <w:rPr>
      <w:rFonts w:eastAsia="Times New Roman"/>
      <w:color w:val="000000"/>
      <w:szCs w:val="20"/>
    </w:rPr>
  </w:style>
  <w:style w:type="paragraph" w:customStyle="1" w:styleId="OmniPage11">
    <w:name w:val="OmniPage #11"/>
    <w:basedOn w:val="Normal"/>
    <w:rsid w:val="00315CDD"/>
    <w:rPr>
      <w:rFonts w:eastAsia="Times New Roman"/>
      <w:color w:val="000000"/>
      <w:szCs w:val="20"/>
    </w:rPr>
  </w:style>
  <w:style w:type="paragraph" w:customStyle="1" w:styleId="OmniPage12">
    <w:name w:val="OmniPage #12"/>
    <w:basedOn w:val="Normal"/>
    <w:rsid w:val="00315CDD"/>
    <w:rPr>
      <w:rFonts w:eastAsia="Times New Roman"/>
      <w:color w:val="000000"/>
      <w:szCs w:val="20"/>
    </w:rPr>
  </w:style>
  <w:style w:type="paragraph" w:customStyle="1" w:styleId="OmniPage13">
    <w:name w:val="OmniPage #13"/>
    <w:basedOn w:val="Normal"/>
    <w:rsid w:val="00315CDD"/>
    <w:rPr>
      <w:rFonts w:eastAsia="Times New Roman"/>
      <w:color w:val="000000"/>
      <w:szCs w:val="20"/>
    </w:rPr>
  </w:style>
  <w:style w:type="paragraph" w:customStyle="1" w:styleId="OmniPage14">
    <w:name w:val="OmniPage #14"/>
    <w:basedOn w:val="Normal"/>
    <w:rsid w:val="00315CDD"/>
    <w:rPr>
      <w:rFonts w:eastAsia="Times New Roman"/>
      <w:color w:val="000000"/>
      <w:szCs w:val="20"/>
    </w:rPr>
  </w:style>
  <w:style w:type="paragraph" w:customStyle="1" w:styleId="OmniPage15">
    <w:name w:val="OmniPage #15"/>
    <w:basedOn w:val="Normal"/>
    <w:rsid w:val="00315CDD"/>
    <w:rPr>
      <w:rFonts w:eastAsia="Times New Roman"/>
      <w:color w:val="000000"/>
      <w:szCs w:val="20"/>
    </w:rPr>
  </w:style>
  <w:style w:type="paragraph" w:customStyle="1" w:styleId="OmniPage17">
    <w:name w:val="OmniPage #17"/>
    <w:basedOn w:val="Normal"/>
    <w:rsid w:val="00315CDD"/>
    <w:rPr>
      <w:rFonts w:eastAsia="Times New Roman"/>
      <w:color w:val="000000"/>
      <w:szCs w:val="20"/>
    </w:rPr>
  </w:style>
  <w:style w:type="paragraph" w:customStyle="1" w:styleId="OmniPage19">
    <w:name w:val="OmniPage #19"/>
    <w:basedOn w:val="Normal"/>
    <w:rsid w:val="00315CDD"/>
    <w:rPr>
      <w:rFonts w:eastAsia="Times New Roman"/>
      <w:color w:val="000000"/>
      <w:szCs w:val="20"/>
    </w:rPr>
  </w:style>
  <w:style w:type="paragraph" w:customStyle="1" w:styleId="OmniPage20">
    <w:name w:val="OmniPage #20"/>
    <w:basedOn w:val="Normal"/>
    <w:rsid w:val="00315CDD"/>
    <w:rPr>
      <w:rFonts w:eastAsia="Times New Roman"/>
      <w:color w:val="000000"/>
      <w:szCs w:val="20"/>
    </w:rPr>
  </w:style>
  <w:style w:type="paragraph" w:customStyle="1" w:styleId="OmniPage21">
    <w:name w:val="OmniPage #21"/>
    <w:basedOn w:val="Normal"/>
    <w:rsid w:val="00315CDD"/>
    <w:rPr>
      <w:rFonts w:eastAsia="Times New Roman"/>
      <w:color w:val="000000"/>
      <w:szCs w:val="20"/>
    </w:rPr>
  </w:style>
  <w:style w:type="paragraph" w:customStyle="1" w:styleId="OmniPage22">
    <w:name w:val="OmniPage #22"/>
    <w:basedOn w:val="Normal"/>
    <w:rsid w:val="00315CDD"/>
    <w:rPr>
      <w:rFonts w:eastAsia="Times New Roman"/>
      <w:color w:val="000000"/>
      <w:szCs w:val="20"/>
    </w:rPr>
  </w:style>
  <w:style w:type="paragraph" w:customStyle="1" w:styleId="OmniPage25">
    <w:name w:val="OmniPage #25"/>
    <w:basedOn w:val="Normal"/>
    <w:rsid w:val="00315CDD"/>
    <w:rPr>
      <w:rFonts w:eastAsia="Times New Roman"/>
      <w:color w:val="000000"/>
      <w:szCs w:val="20"/>
    </w:rPr>
  </w:style>
  <w:style w:type="paragraph" w:customStyle="1" w:styleId="OmniPage18">
    <w:name w:val="OmniPage #18"/>
    <w:basedOn w:val="Normal"/>
    <w:rsid w:val="00315CDD"/>
    <w:rPr>
      <w:rFonts w:eastAsia="Times New Roman"/>
      <w:color w:val="000000"/>
      <w:szCs w:val="20"/>
    </w:rPr>
  </w:style>
  <w:style w:type="paragraph" w:customStyle="1" w:styleId="OmniPage26">
    <w:name w:val="OmniPage #26"/>
    <w:basedOn w:val="Normal"/>
    <w:rsid w:val="00315CDD"/>
    <w:rPr>
      <w:rFonts w:eastAsia="Times New Roman"/>
      <w:color w:val="000000"/>
      <w:szCs w:val="20"/>
    </w:rPr>
  </w:style>
  <w:style w:type="character" w:customStyle="1" w:styleId="iagsheaderlarge">
    <w:name w:val="iags_header_large"/>
    <w:rsid w:val="00315CDD"/>
  </w:style>
  <w:style w:type="paragraph" w:customStyle="1" w:styleId="OmniPage9">
    <w:name w:val="OmniPage #9"/>
    <w:basedOn w:val="Normal"/>
    <w:rsid w:val="00315CDD"/>
    <w:rPr>
      <w:rFonts w:eastAsia="Times New Roman"/>
      <w:color w:val="000000"/>
      <w:szCs w:val="20"/>
    </w:rPr>
  </w:style>
  <w:style w:type="paragraph" w:customStyle="1" w:styleId="OmniPage5">
    <w:name w:val="OmniPage #5"/>
    <w:basedOn w:val="Normal"/>
    <w:rsid w:val="00315CDD"/>
    <w:rPr>
      <w:rFonts w:eastAsia="Times New Roman"/>
      <w:color w:val="000000"/>
      <w:szCs w:val="20"/>
    </w:rPr>
  </w:style>
  <w:style w:type="character" w:customStyle="1" w:styleId="style12char0">
    <w:name w:val="style12char"/>
    <w:rsid w:val="00315CDD"/>
  </w:style>
  <w:style w:type="character" w:customStyle="1" w:styleId="charchar2">
    <w:name w:val="charchar2"/>
    <w:rsid w:val="00315CDD"/>
  </w:style>
  <w:style w:type="character" w:customStyle="1" w:styleId="style11char0">
    <w:name w:val="style11char"/>
    <w:rsid w:val="00315CDD"/>
  </w:style>
  <w:style w:type="paragraph" w:customStyle="1" w:styleId="CitesandCardText">
    <w:name w:val="Cites and Card Text"/>
    <w:basedOn w:val="Normal"/>
    <w:rsid w:val="00315CDD"/>
    <w:rPr>
      <w:rFonts w:eastAsia="Times New Roman"/>
    </w:rPr>
  </w:style>
  <w:style w:type="paragraph" w:styleId="List2">
    <w:name w:val="List 2"/>
    <w:basedOn w:val="Default"/>
    <w:next w:val="Default"/>
    <w:rsid w:val="00315CDD"/>
    <w:rPr>
      <w:color w:val="auto"/>
    </w:rPr>
  </w:style>
  <w:style w:type="paragraph" w:customStyle="1" w:styleId="Style16">
    <w:name w:val="Style 16"/>
    <w:basedOn w:val="Normal"/>
    <w:rsid w:val="00315CDD"/>
    <w:pPr>
      <w:autoSpaceDE w:val="0"/>
      <w:autoSpaceDN w:val="0"/>
      <w:adjustRightInd w:val="0"/>
    </w:pPr>
    <w:rPr>
      <w:rFonts w:eastAsia="Times New Roman"/>
    </w:rPr>
  </w:style>
  <w:style w:type="paragraph" w:customStyle="1" w:styleId="smalltext2">
    <w:name w:val="smalltext"/>
    <w:basedOn w:val="Normal"/>
    <w:link w:val="smalltextChar0"/>
    <w:rsid w:val="00315CDD"/>
    <w:rPr>
      <w:rFonts w:eastAsia="Times New Roman"/>
      <w:sz w:val="16"/>
    </w:rPr>
  </w:style>
  <w:style w:type="character" w:customStyle="1" w:styleId="smalltextChar0">
    <w:name w:val="smalltext Char"/>
    <w:link w:val="smalltext2"/>
    <w:rsid w:val="00315CDD"/>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315CDD"/>
    <w:pPr>
      <w:spacing w:after="120"/>
    </w:pPr>
    <w:rPr>
      <w:color w:val="auto"/>
    </w:rPr>
  </w:style>
  <w:style w:type="paragraph" w:customStyle="1" w:styleId="headingChar">
    <w:name w:val="heading Char"/>
    <w:basedOn w:val="Normal"/>
    <w:rsid w:val="00315CDD"/>
    <w:pPr>
      <w:jc w:val="center"/>
    </w:pPr>
    <w:rPr>
      <w:rFonts w:ascii="Arial Black" w:eastAsia="Times New Roman" w:hAnsi="Arial Black"/>
      <w:b/>
      <w:sz w:val="36"/>
      <w:u w:val="single"/>
    </w:rPr>
  </w:style>
  <w:style w:type="character" w:customStyle="1" w:styleId="boldunderlineCharChar0">
    <w:name w:val="boldunderline Char Char"/>
    <w:rsid w:val="00315CDD"/>
    <w:rPr>
      <w:b/>
      <w:sz w:val="22"/>
      <w:szCs w:val="24"/>
      <w:u w:val="single"/>
      <w:lang w:val="en-US" w:eastAsia="en-US" w:bidi="ar-SA"/>
    </w:rPr>
  </w:style>
  <w:style w:type="paragraph" w:customStyle="1" w:styleId="Bullets-squares">
    <w:name w:val="Bullets - squares"/>
    <w:basedOn w:val="Normal"/>
    <w:next w:val="Normal"/>
    <w:rsid w:val="00315CDD"/>
    <w:pPr>
      <w:numPr>
        <w:numId w:val="25"/>
      </w:numPr>
      <w:tabs>
        <w:tab w:val="clear" w:pos="567"/>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rsid w:val="00315CDD"/>
    <w:pPr>
      <w:spacing w:after="0" w:line="240" w:lineRule="auto"/>
    </w:pPr>
    <w:rPr>
      <w:rFonts w:ascii="Times New Roman" w:eastAsia="Times New Roman" w:hAnsi="Times New Roman" w:cs="Times New Roman"/>
      <w:sz w:val="16"/>
    </w:rPr>
  </w:style>
  <w:style w:type="character" w:customStyle="1" w:styleId="Size8Char">
    <w:name w:val="Size 8 Char"/>
    <w:link w:val="Size8"/>
    <w:rsid w:val="00315CDD"/>
    <w:rPr>
      <w:rFonts w:ascii="Times New Roman" w:eastAsia="Times New Roman" w:hAnsi="Times New Roman" w:cs="Times New Roman"/>
      <w:sz w:val="16"/>
    </w:rPr>
  </w:style>
  <w:style w:type="paragraph" w:customStyle="1" w:styleId="RegularCite">
    <w:name w:val="Regular Cite"/>
    <w:qFormat/>
    <w:rsid w:val="00315CDD"/>
    <w:pPr>
      <w:spacing w:after="0" w:line="240" w:lineRule="auto"/>
    </w:pPr>
    <w:rPr>
      <w:rFonts w:ascii="Times New Roman" w:eastAsia="Times New Roman" w:hAnsi="Times New Roman" w:cs="Times New Roman"/>
      <w:sz w:val="20"/>
    </w:rPr>
  </w:style>
  <w:style w:type="character" w:customStyle="1" w:styleId="eudoraheader">
    <w:name w:val="eudoraheader"/>
    <w:rsid w:val="00315CDD"/>
  </w:style>
  <w:style w:type="character" w:customStyle="1" w:styleId="emailstyle26">
    <w:name w:val="emailstyle26"/>
    <w:rsid w:val="00315CDD"/>
  </w:style>
  <w:style w:type="paragraph" w:customStyle="1" w:styleId="context">
    <w:name w:val="context"/>
    <w:basedOn w:val="Normal"/>
    <w:rsid w:val="00315CDD"/>
    <w:pPr>
      <w:spacing w:before="100" w:beforeAutospacing="1" w:after="100" w:afterAutospacing="1"/>
    </w:pPr>
    <w:rPr>
      <w:rFonts w:eastAsia="Times New Roman"/>
    </w:rPr>
  </w:style>
  <w:style w:type="character" w:customStyle="1" w:styleId="sendtofriend">
    <w:name w:val="sendtofriend"/>
    <w:rsid w:val="00315CDD"/>
  </w:style>
  <w:style w:type="character" w:customStyle="1" w:styleId="pagetype">
    <w:name w:val="pagetype"/>
    <w:rsid w:val="00315CDD"/>
  </w:style>
  <w:style w:type="character" w:customStyle="1" w:styleId="byl">
    <w:name w:val="byl"/>
    <w:rsid w:val="00315CDD"/>
  </w:style>
  <w:style w:type="character" w:customStyle="1" w:styleId="byd">
    <w:name w:val="byd"/>
    <w:rsid w:val="00315CDD"/>
  </w:style>
  <w:style w:type="paragraph" w:customStyle="1" w:styleId="Size6">
    <w:name w:val="Size 6"/>
    <w:link w:val="Size6Char"/>
    <w:qFormat/>
    <w:rsid w:val="00315CDD"/>
    <w:pPr>
      <w:spacing w:after="0" w:line="240" w:lineRule="auto"/>
    </w:pPr>
    <w:rPr>
      <w:rFonts w:ascii="Times New Roman" w:eastAsia="Times New Roman" w:hAnsi="Times New Roman" w:cs="Times New Roman"/>
      <w:sz w:val="16"/>
    </w:rPr>
  </w:style>
  <w:style w:type="character" w:customStyle="1" w:styleId="Size6Char">
    <w:name w:val="Size 6 Char"/>
    <w:link w:val="Size6"/>
    <w:rsid w:val="00315CDD"/>
    <w:rPr>
      <w:rFonts w:ascii="Times New Roman" w:eastAsia="Times New Roman" w:hAnsi="Times New Roman" w:cs="Times New Roman"/>
      <w:sz w:val="16"/>
    </w:rPr>
  </w:style>
  <w:style w:type="character" w:customStyle="1" w:styleId="underliningchar0">
    <w:name w:val="underliningchar"/>
    <w:rsid w:val="00315CDD"/>
  </w:style>
  <w:style w:type="paragraph" w:customStyle="1" w:styleId="TxBrp11">
    <w:name w:val="TxBr_p11"/>
    <w:basedOn w:val="Normal"/>
    <w:rsid w:val="00315CDD"/>
    <w:pPr>
      <w:tabs>
        <w:tab w:val="left" w:pos="204"/>
      </w:tabs>
      <w:autoSpaceDE w:val="0"/>
      <w:autoSpaceDN w:val="0"/>
      <w:adjustRightInd w:val="0"/>
      <w:spacing w:line="240" w:lineRule="atLeast"/>
      <w:jc w:val="both"/>
    </w:pPr>
    <w:rPr>
      <w:rFonts w:eastAsia="Times New Roman"/>
    </w:rPr>
  </w:style>
  <w:style w:type="paragraph" w:customStyle="1" w:styleId="TxBrp15">
    <w:name w:val="TxBr_p15"/>
    <w:basedOn w:val="Normal"/>
    <w:rsid w:val="00315CDD"/>
    <w:pPr>
      <w:tabs>
        <w:tab w:val="left" w:pos="1661"/>
      </w:tabs>
      <w:autoSpaceDE w:val="0"/>
      <w:autoSpaceDN w:val="0"/>
      <w:adjustRightInd w:val="0"/>
      <w:spacing w:line="300" w:lineRule="atLeast"/>
      <w:ind w:left="1282"/>
      <w:jc w:val="both"/>
    </w:pPr>
    <w:rPr>
      <w:rFonts w:eastAsia="Times New Roman"/>
    </w:rPr>
  </w:style>
  <w:style w:type="paragraph" w:customStyle="1" w:styleId="TxBrp16">
    <w:name w:val="TxBr_p16"/>
    <w:basedOn w:val="Normal"/>
    <w:rsid w:val="00315CDD"/>
    <w:pPr>
      <w:tabs>
        <w:tab w:val="left" w:pos="1882"/>
      </w:tabs>
      <w:autoSpaceDE w:val="0"/>
      <w:autoSpaceDN w:val="0"/>
      <w:adjustRightInd w:val="0"/>
      <w:spacing w:line="300" w:lineRule="atLeast"/>
      <w:ind w:left="1661" w:firstLine="222"/>
      <w:jc w:val="both"/>
    </w:pPr>
    <w:rPr>
      <w:rFonts w:eastAsia="Times New Roman"/>
    </w:rPr>
  </w:style>
  <w:style w:type="paragraph" w:customStyle="1" w:styleId="TxBrp7">
    <w:name w:val="TxBr_p7"/>
    <w:basedOn w:val="Normal"/>
    <w:rsid w:val="00315CDD"/>
    <w:pPr>
      <w:tabs>
        <w:tab w:val="left" w:pos="204"/>
      </w:tabs>
      <w:autoSpaceDE w:val="0"/>
      <w:autoSpaceDN w:val="0"/>
      <w:adjustRightInd w:val="0"/>
      <w:spacing w:line="300" w:lineRule="atLeast"/>
      <w:jc w:val="both"/>
    </w:pPr>
    <w:rPr>
      <w:rFonts w:eastAsia="Times New Roman"/>
    </w:rPr>
  </w:style>
  <w:style w:type="paragraph" w:customStyle="1" w:styleId="TxBrp3">
    <w:name w:val="TxBr_p3"/>
    <w:basedOn w:val="Normal"/>
    <w:rsid w:val="00315CDD"/>
    <w:pPr>
      <w:tabs>
        <w:tab w:val="left" w:pos="1581"/>
      </w:tabs>
      <w:autoSpaceDE w:val="0"/>
      <w:autoSpaceDN w:val="0"/>
      <w:adjustRightInd w:val="0"/>
      <w:spacing w:line="300" w:lineRule="atLeast"/>
      <w:ind w:left="1203"/>
      <w:jc w:val="both"/>
    </w:pPr>
    <w:rPr>
      <w:rFonts w:eastAsia="Times New Roman"/>
    </w:rPr>
  </w:style>
  <w:style w:type="paragraph" w:customStyle="1" w:styleId="TxBrp4">
    <w:name w:val="TxBr_p4"/>
    <w:basedOn w:val="Normal"/>
    <w:rsid w:val="00315CDD"/>
    <w:pPr>
      <w:tabs>
        <w:tab w:val="left" w:pos="1371"/>
      </w:tabs>
      <w:autoSpaceDE w:val="0"/>
      <w:autoSpaceDN w:val="0"/>
      <w:adjustRightInd w:val="0"/>
      <w:spacing w:line="240" w:lineRule="atLeast"/>
      <w:ind w:left="993"/>
      <w:jc w:val="both"/>
    </w:pPr>
    <w:rPr>
      <w:rFonts w:eastAsia="Times New Roman"/>
    </w:rPr>
  </w:style>
  <w:style w:type="paragraph" w:customStyle="1" w:styleId="TxBrp6">
    <w:name w:val="TxBr_p6"/>
    <w:basedOn w:val="Normal"/>
    <w:rsid w:val="00315CDD"/>
    <w:pPr>
      <w:tabs>
        <w:tab w:val="left" w:pos="204"/>
      </w:tabs>
      <w:autoSpaceDE w:val="0"/>
      <w:autoSpaceDN w:val="0"/>
      <w:adjustRightInd w:val="0"/>
      <w:spacing w:line="300" w:lineRule="atLeast"/>
    </w:pPr>
    <w:rPr>
      <w:rFonts w:eastAsia="Times New Roman"/>
    </w:rPr>
  </w:style>
  <w:style w:type="paragraph" w:customStyle="1" w:styleId="TxBrp5">
    <w:name w:val="TxBr_p5"/>
    <w:basedOn w:val="Normal"/>
    <w:rsid w:val="00315CDD"/>
    <w:pPr>
      <w:tabs>
        <w:tab w:val="left" w:pos="255"/>
      </w:tabs>
      <w:autoSpaceDE w:val="0"/>
      <w:autoSpaceDN w:val="0"/>
      <w:adjustRightInd w:val="0"/>
      <w:spacing w:line="300" w:lineRule="atLeast"/>
      <w:ind w:firstLine="255"/>
      <w:jc w:val="both"/>
    </w:pPr>
    <w:rPr>
      <w:rFonts w:eastAsia="Times New Roman"/>
    </w:rPr>
  </w:style>
  <w:style w:type="paragraph" w:customStyle="1" w:styleId="TxBrp27">
    <w:name w:val="TxBr_p27"/>
    <w:basedOn w:val="Normal"/>
    <w:rsid w:val="00315CDD"/>
    <w:pPr>
      <w:tabs>
        <w:tab w:val="left" w:pos="204"/>
      </w:tabs>
      <w:autoSpaceDE w:val="0"/>
      <w:autoSpaceDN w:val="0"/>
      <w:adjustRightInd w:val="0"/>
      <w:spacing w:line="300" w:lineRule="atLeast"/>
    </w:pPr>
    <w:rPr>
      <w:rFonts w:eastAsia="Times New Roman"/>
    </w:rPr>
  </w:style>
  <w:style w:type="paragraph" w:customStyle="1" w:styleId="TxBrp10">
    <w:name w:val="TxBr_p10"/>
    <w:basedOn w:val="Normal"/>
    <w:rsid w:val="00315CDD"/>
    <w:pPr>
      <w:tabs>
        <w:tab w:val="left" w:pos="204"/>
      </w:tabs>
      <w:autoSpaceDE w:val="0"/>
      <w:autoSpaceDN w:val="0"/>
      <w:adjustRightInd w:val="0"/>
      <w:spacing w:line="300" w:lineRule="atLeast"/>
      <w:jc w:val="both"/>
    </w:pPr>
    <w:rPr>
      <w:rFonts w:eastAsia="Times New Roman"/>
    </w:rPr>
  </w:style>
  <w:style w:type="paragraph" w:customStyle="1" w:styleId="TxBrp25">
    <w:name w:val="TxBr_p25"/>
    <w:basedOn w:val="Normal"/>
    <w:rsid w:val="00315CDD"/>
    <w:pPr>
      <w:tabs>
        <w:tab w:val="left" w:pos="204"/>
      </w:tabs>
      <w:autoSpaceDE w:val="0"/>
      <w:autoSpaceDN w:val="0"/>
      <w:adjustRightInd w:val="0"/>
      <w:spacing w:line="300" w:lineRule="atLeast"/>
      <w:jc w:val="both"/>
    </w:pPr>
    <w:rPr>
      <w:rFonts w:eastAsia="Times New Roman"/>
    </w:rPr>
  </w:style>
  <w:style w:type="paragraph" w:customStyle="1" w:styleId="TxBrp8">
    <w:name w:val="TxBr_p8"/>
    <w:basedOn w:val="Normal"/>
    <w:rsid w:val="00315CDD"/>
    <w:pPr>
      <w:tabs>
        <w:tab w:val="left" w:pos="340"/>
      </w:tabs>
      <w:autoSpaceDE w:val="0"/>
      <w:autoSpaceDN w:val="0"/>
      <w:adjustRightInd w:val="0"/>
      <w:spacing w:line="300" w:lineRule="atLeast"/>
      <w:ind w:firstLine="340"/>
      <w:jc w:val="both"/>
    </w:pPr>
    <w:rPr>
      <w:rFonts w:eastAsia="Times New Roman"/>
    </w:rPr>
  </w:style>
  <w:style w:type="paragraph" w:customStyle="1" w:styleId="TxBrp12">
    <w:name w:val="TxBr_p12"/>
    <w:basedOn w:val="Normal"/>
    <w:rsid w:val="00315CDD"/>
    <w:pPr>
      <w:tabs>
        <w:tab w:val="left" w:pos="317"/>
      </w:tabs>
      <w:autoSpaceDE w:val="0"/>
      <w:autoSpaceDN w:val="0"/>
      <w:adjustRightInd w:val="0"/>
      <w:spacing w:line="300" w:lineRule="atLeast"/>
      <w:ind w:firstLine="318"/>
      <w:jc w:val="both"/>
    </w:pPr>
    <w:rPr>
      <w:rFonts w:eastAsia="Times New Roman"/>
    </w:rPr>
  </w:style>
  <w:style w:type="paragraph" w:customStyle="1" w:styleId="TxBrp9">
    <w:name w:val="TxBr_p9"/>
    <w:basedOn w:val="Normal"/>
    <w:rsid w:val="00315CDD"/>
    <w:pPr>
      <w:tabs>
        <w:tab w:val="left" w:pos="2931"/>
      </w:tabs>
      <w:autoSpaceDE w:val="0"/>
      <w:autoSpaceDN w:val="0"/>
      <w:adjustRightInd w:val="0"/>
      <w:spacing w:line="300" w:lineRule="atLeast"/>
      <w:ind w:left="2552"/>
      <w:jc w:val="both"/>
    </w:pPr>
    <w:rPr>
      <w:rFonts w:eastAsia="Times New Roman"/>
    </w:rPr>
  </w:style>
  <w:style w:type="character" w:customStyle="1" w:styleId="adtext124">
    <w:name w:val="adtext124"/>
    <w:rsid w:val="00315CDD"/>
    <w:rPr>
      <w:vanish w:val="0"/>
      <w:webHidden w:val="0"/>
      <w:color w:val="999999"/>
      <w:sz w:val="12"/>
      <w:szCs w:val="12"/>
      <w:specVanish/>
    </w:rPr>
  </w:style>
  <w:style w:type="paragraph" w:customStyle="1" w:styleId="CardsFont8pt">
    <w:name w:val="Cards + Font: 8 pt"/>
    <w:basedOn w:val="Normal"/>
    <w:rsid w:val="00315CDD"/>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315CDD"/>
    <w:rPr>
      <w:sz w:val="16"/>
    </w:rPr>
  </w:style>
  <w:style w:type="character" w:customStyle="1" w:styleId="TagLineCharChar">
    <w:name w:val="Tag Line Char Char"/>
    <w:rsid w:val="00315CDD"/>
    <w:rPr>
      <w:rFonts w:cs="Arial"/>
      <w:b/>
      <w:bCs/>
      <w:iCs/>
      <w:sz w:val="24"/>
      <w:szCs w:val="28"/>
      <w:lang w:val="en-US" w:eastAsia="en-US" w:bidi="ar-SA"/>
    </w:rPr>
  </w:style>
  <w:style w:type="paragraph" w:customStyle="1" w:styleId="published">
    <w:name w:val="published"/>
    <w:basedOn w:val="Normal"/>
    <w:rsid w:val="00315CDD"/>
    <w:pPr>
      <w:spacing w:before="100" w:beforeAutospacing="1" w:after="100" w:afterAutospacing="1"/>
    </w:pPr>
    <w:rPr>
      <w:rFonts w:eastAsia="Times New Roman"/>
    </w:rPr>
  </w:style>
  <w:style w:type="character" w:customStyle="1" w:styleId="articlecommentcount">
    <w:name w:val="article_comment_count"/>
    <w:rsid w:val="00315CDD"/>
  </w:style>
  <w:style w:type="character" w:customStyle="1" w:styleId="articlerecommendcount">
    <w:name w:val="article_recommend_count"/>
    <w:rsid w:val="00315CDD"/>
  </w:style>
  <w:style w:type="character" w:customStyle="1" w:styleId="normaltext1">
    <w:name w:val="normal_text"/>
    <w:rsid w:val="00315CDD"/>
  </w:style>
  <w:style w:type="paragraph" w:customStyle="1" w:styleId="storytimestamp">
    <w:name w:val="storytimestamp"/>
    <w:basedOn w:val="Normal"/>
    <w:rsid w:val="00315CDD"/>
    <w:pPr>
      <w:spacing w:before="100" w:beforeAutospacing="1" w:after="100" w:afterAutospacing="1"/>
    </w:pPr>
    <w:rPr>
      <w:rFonts w:eastAsia="Times New Roman"/>
    </w:rPr>
  </w:style>
  <w:style w:type="character" w:customStyle="1" w:styleId="story-byline">
    <w:name w:val="story-byline"/>
    <w:rsid w:val="00315CDD"/>
  </w:style>
  <w:style w:type="character" w:customStyle="1" w:styleId="story-titleline">
    <w:name w:val="story-titleline"/>
    <w:rsid w:val="00315CDD"/>
  </w:style>
  <w:style w:type="paragraph" w:styleId="ListBullet2">
    <w:name w:val="List Bullet 2"/>
    <w:basedOn w:val="Normal"/>
    <w:rsid w:val="00315CDD"/>
    <w:pPr>
      <w:tabs>
        <w:tab w:val="num" w:pos="1440"/>
      </w:tabs>
      <w:ind w:left="1440" w:hanging="360"/>
    </w:pPr>
    <w:rPr>
      <w:rFonts w:eastAsia="Times New Roman"/>
      <w:b/>
      <w:szCs w:val="44"/>
    </w:rPr>
  </w:style>
  <w:style w:type="paragraph" w:customStyle="1" w:styleId="Cardnotunderlined0">
    <w:name w:val="Card not underlined"/>
    <w:basedOn w:val="Normal"/>
    <w:rsid w:val="00315CDD"/>
    <w:rPr>
      <w:rFonts w:eastAsia="Times New Roman"/>
      <w:color w:val="000000"/>
      <w:sz w:val="10"/>
    </w:rPr>
  </w:style>
  <w:style w:type="character" w:customStyle="1" w:styleId="UnderlineCardChar1">
    <w:name w:val="Underline Card Char"/>
    <w:rsid w:val="00315CDD"/>
    <w:rPr>
      <w:sz w:val="22"/>
      <w:szCs w:val="24"/>
      <w:u w:val="single"/>
      <w:lang w:val="en-US" w:eastAsia="en-US" w:bidi="ar-SA"/>
    </w:rPr>
  </w:style>
  <w:style w:type="character" w:customStyle="1" w:styleId="SourcesCharChar1">
    <w:name w:val="Sources Char Char1"/>
    <w:rsid w:val="00315CDD"/>
    <w:rPr>
      <w:rFonts w:cs="Arial"/>
      <w:b/>
      <w:bCs/>
      <w:iCs/>
      <w:sz w:val="24"/>
      <w:szCs w:val="28"/>
      <w:lang w:val="en-US" w:eastAsia="en-US" w:bidi="ar-SA"/>
    </w:rPr>
  </w:style>
  <w:style w:type="paragraph" w:customStyle="1" w:styleId="OmniPage3">
    <w:name w:val="OmniPage #3"/>
    <w:basedOn w:val="Normal"/>
    <w:rsid w:val="00315CDD"/>
    <w:rPr>
      <w:rFonts w:eastAsia="Times New Roman"/>
      <w:color w:val="000000"/>
      <w:szCs w:val="20"/>
    </w:rPr>
  </w:style>
  <w:style w:type="paragraph" w:customStyle="1" w:styleId="OmniPage16">
    <w:name w:val="OmniPage #16"/>
    <w:basedOn w:val="Normal"/>
    <w:rsid w:val="00315CDD"/>
    <w:rPr>
      <w:rFonts w:eastAsia="Times New Roman"/>
      <w:color w:val="000000"/>
      <w:szCs w:val="20"/>
    </w:rPr>
  </w:style>
  <w:style w:type="paragraph" w:customStyle="1" w:styleId="OmniPage23">
    <w:name w:val="OmniPage #23"/>
    <w:basedOn w:val="Normal"/>
    <w:rsid w:val="00315CDD"/>
    <w:rPr>
      <w:rFonts w:eastAsia="Times New Roman"/>
      <w:color w:val="000000"/>
      <w:szCs w:val="20"/>
    </w:rPr>
  </w:style>
  <w:style w:type="paragraph" w:customStyle="1" w:styleId="OmniPage24">
    <w:name w:val="OmniPage #24"/>
    <w:basedOn w:val="Normal"/>
    <w:rsid w:val="00315CDD"/>
    <w:rPr>
      <w:rFonts w:eastAsia="Times New Roman"/>
      <w:color w:val="000000"/>
      <w:szCs w:val="20"/>
    </w:rPr>
  </w:style>
  <w:style w:type="paragraph" w:customStyle="1" w:styleId="OmniPage27">
    <w:name w:val="OmniPage #27"/>
    <w:basedOn w:val="Normal"/>
    <w:rsid w:val="00315CDD"/>
    <w:rPr>
      <w:rFonts w:eastAsia="Times New Roman"/>
      <w:color w:val="000000"/>
      <w:szCs w:val="20"/>
    </w:rPr>
  </w:style>
  <w:style w:type="paragraph" w:customStyle="1" w:styleId="OmniPage28">
    <w:name w:val="OmniPage #28"/>
    <w:basedOn w:val="Normal"/>
    <w:rsid w:val="00315CDD"/>
    <w:rPr>
      <w:rFonts w:eastAsia="Times New Roman"/>
      <w:color w:val="000000"/>
      <w:szCs w:val="20"/>
    </w:rPr>
  </w:style>
  <w:style w:type="paragraph" w:customStyle="1" w:styleId="OmniPage29">
    <w:name w:val="OmniPage #29"/>
    <w:basedOn w:val="Normal"/>
    <w:rsid w:val="00315CDD"/>
    <w:rPr>
      <w:rFonts w:eastAsia="Times New Roman"/>
      <w:color w:val="000000"/>
      <w:szCs w:val="20"/>
    </w:rPr>
  </w:style>
  <w:style w:type="paragraph" w:customStyle="1" w:styleId="OmniPage30">
    <w:name w:val="OmniPage #30"/>
    <w:basedOn w:val="Normal"/>
    <w:rsid w:val="00315CDD"/>
    <w:rPr>
      <w:rFonts w:eastAsia="Times New Roman"/>
      <w:color w:val="000000"/>
      <w:szCs w:val="20"/>
    </w:rPr>
  </w:style>
  <w:style w:type="paragraph" w:customStyle="1" w:styleId="OmniPage31">
    <w:name w:val="OmniPage #31"/>
    <w:basedOn w:val="Normal"/>
    <w:rsid w:val="00315CDD"/>
    <w:rPr>
      <w:rFonts w:eastAsia="Times New Roman"/>
      <w:color w:val="000000"/>
      <w:szCs w:val="20"/>
    </w:rPr>
  </w:style>
  <w:style w:type="paragraph" w:customStyle="1" w:styleId="OmniPage32">
    <w:name w:val="OmniPage #32"/>
    <w:basedOn w:val="Normal"/>
    <w:rsid w:val="00315CDD"/>
    <w:rPr>
      <w:rFonts w:eastAsia="Times New Roman"/>
      <w:color w:val="000000"/>
      <w:szCs w:val="20"/>
    </w:rPr>
  </w:style>
  <w:style w:type="paragraph" w:customStyle="1" w:styleId="OmniPage33">
    <w:name w:val="OmniPage #33"/>
    <w:basedOn w:val="Normal"/>
    <w:rsid w:val="00315CDD"/>
    <w:rPr>
      <w:rFonts w:eastAsia="Times New Roman"/>
      <w:color w:val="000000"/>
      <w:szCs w:val="20"/>
    </w:rPr>
  </w:style>
  <w:style w:type="paragraph" w:customStyle="1" w:styleId="OmniPage34">
    <w:name w:val="OmniPage #34"/>
    <w:basedOn w:val="Normal"/>
    <w:rsid w:val="00315CDD"/>
    <w:rPr>
      <w:rFonts w:eastAsia="Times New Roman"/>
      <w:color w:val="000000"/>
      <w:szCs w:val="20"/>
    </w:rPr>
  </w:style>
  <w:style w:type="paragraph" w:customStyle="1" w:styleId="OmniPage35">
    <w:name w:val="OmniPage #35"/>
    <w:basedOn w:val="Normal"/>
    <w:rsid w:val="00315CDD"/>
    <w:rPr>
      <w:rFonts w:eastAsia="Times New Roman"/>
      <w:color w:val="000000"/>
      <w:szCs w:val="20"/>
    </w:rPr>
  </w:style>
  <w:style w:type="paragraph" w:customStyle="1" w:styleId="OmniPage36">
    <w:name w:val="OmniPage #36"/>
    <w:basedOn w:val="Normal"/>
    <w:rsid w:val="00315CDD"/>
    <w:rPr>
      <w:rFonts w:eastAsia="Times New Roman"/>
      <w:color w:val="000000"/>
      <w:szCs w:val="20"/>
    </w:rPr>
  </w:style>
  <w:style w:type="paragraph" w:customStyle="1" w:styleId="OmniPage37">
    <w:name w:val="OmniPage #37"/>
    <w:basedOn w:val="Normal"/>
    <w:rsid w:val="00315CDD"/>
    <w:rPr>
      <w:rFonts w:eastAsia="Times New Roman"/>
      <w:color w:val="000000"/>
      <w:szCs w:val="20"/>
    </w:rPr>
  </w:style>
  <w:style w:type="paragraph" w:customStyle="1" w:styleId="OmniPage38">
    <w:name w:val="OmniPage #38"/>
    <w:basedOn w:val="Normal"/>
    <w:rsid w:val="00315CDD"/>
    <w:rPr>
      <w:rFonts w:eastAsia="Times New Roman"/>
      <w:color w:val="000000"/>
      <w:szCs w:val="20"/>
    </w:rPr>
  </w:style>
  <w:style w:type="paragraph" w:customStyle="1" w:styleId="OmniPage39">
    <w:name w:val="OmniPage #39"/>
    <w:basedOn w:val="Normal"/>
    <w:rsid w:val="00315CDD"/>
    <w:rPr>
      <w:rFonts w:eastAsia="Times New Roman"/>
      <w:color w:val="000000"/>
      <w:szCs w:val="20"/>
    </w:rPr>
  </w:style>
  <w:style w:type="paragraph" w:customStyle="1" w:styleId="OmniPage40">
    <w:name w:val="OmniPage #40"/>
    <w:basedOn w:val="Normal"/>
    <w:rsid w:val="00315CDD"/>
    <w:rPr>
      <w:rFonts w:eastAsia="Times New Roman"/>
      <w:color w:val="000000"/>
      <w:szCs w:val="20"/>
    </w:rPr>
  </w:style>
  <w:style w:type="paragraph" w:customStyle="1" w:styleId="OmniPage41">
    <w:name w:val="OmniPage #41"/>
    <w:basedOn w:val="Normal"/>
    <w:rsid w:val="00315CDD"/>
    <w:rPr>
      <w:rFonts w:eastAsia="Times New Roman"/>
      <w:color w:val="000000"/>
      <w:szCs w:val="20"/>
    </w:rPr>
  </w:style>
  <w:style w:type="paragraph" w:customStyle="1" w:styleId="OmniPage42">
    <w:name w:val="OmniPage #42"/>
    <w:basedOn w:val="Normal"/>
    <w:rsid w:val="00315CDD"/>
    <w:rPr>
      <w:rFonts w:eastAsia="Times New Roman"/>
      <w:color w:val="000000"/>
      <w:szCs w:val="20"/>
    </w:rPr>
  </w:style>
  <w:style w:type="paragraph" w:customStyle="1" w:styleId="OmniPage43">
    <w:name w:val="OmniPage #43"/>
    <w:basedOn w:val="Normal"/>
    <w:rsid w:val="00315CDD"/>
    <w:rPr>
      <w:rFonts w:eastAsia="Times New Roman"/>
      <w:color w:val="000000"/>
      <w:szCs w:val="20"/>
    </w:rPr>
  </w:style>
  <w:style w:type="paragraph" w:customStyle="1" w:styleId="OmniPage44">
    <w:name w:val="OmniPage #44"/>
    <w:basedOn w:val="Normal"/>
    <w:rsid w:val="00315CDD"/>
    <w:rPr>
      <w:rFonts w:eastAsia="Times New Roman"/>
      <w:color w:val="000000"/>
      <w:szCs w:val="20"/>
    </w:rPr>
  </w:style>
  <w:style w:type="paragraph" w:customStyle="1" w:styleId="OmniPage45">
    <w:name w:val="OmniPage #45"/>
    <w:basedOn w:val="Normal"/>
    <w:rsid w:val="00315CDD"/>
    <w:rPr>
      <w:rFonts w:eastAsia="Times New Roman"/>
      <w:color w:val="000000"/>
      <w:szCs w:val="20"/>
    </w:rPr>
  </w:style>
  <w:style w:type="paragraph" w:customStyle="1" w:styleId="OmniPage46">
    <w:name w:val="OmniPage #46"/>
    <w:basedOn w:val="Normal"/>
    <w:rsid w:val="00315CDD"/>
    <w:rPr>
      <w:rFonts w:eastAsia="Times New Roman"/>
      <w:color w:val="000000"/>
      <w:szCs w:val="20"/>
    </w:rPr>
  </w:style>
  <w:style w:type="paragraph" w:customStyle="1" w:styleId="OmniPage47">
    <w:name w:val="OmniPage #47"/>
    <w:basedOn w:val="Normal"/>
    <w:rsid w:val="00315CDD"/>
    <w:rPr>
      <w:rFonts w:eastAsia="Times New Roman"/>
      <w:color w:val="000000"/>
      <w:szCs w:val="20"/>
    </w:rPr>
  </w:style>
  <w:style w:type="paragraph" w:customStyle="1" w:styleId="OmniPage48">
    <w:name w:val="OmniPage #48"/>
    <w:basedOn w:val="Normal"/>
    <w:rsid w:val="00315CDD"/>
    <w:rPr>
      <w:rFonts w:eastAsia="Times New Roman"/>
      <w:color w:val="000000"/>
      <w:szCs w:val="20"/>
    </w:rPr>
  </w:style>
  <w:style w:type="paragraph" w:customStyle="1" w:styleId="OmniPage49">
    <w:name w:val="OmniPage #49"/>
    <w:basedOn w:val="Normal"/>
    <w:rsid w:val="00315CDD"/>
    <w:rPr>
      <w:rFonts w:eastAsia="Times New Roman"/>
      <w:color w:val="000000"/>
      <w:szCs w:val="20"/>
    </w:rPr>
  </w:style>
  <w:style w:type="paragraph" w:customStyle="1" w:styleId="OmniPage50">
    <w:name w:val="OmniPage #50"/>
    <w:basedOn w:val="Normal"/>
    <w:rsid w:val="00315CDD"/>
    <w:rPr>
      <w:rFonts w:eastAsia="Times New Roman"/>
      <w:color w:val="000000"/>
      <w:szCs w:val="20"/>
    </w:rPr>
  </w:style>
  <w:style w:type="paragraph" w:customStyle="1" w:styleId="OmniPage51">
    <w:name w:val="OmniPage #51"/>
    <w:basedOn w:val="Normal"/>
    <w:rsid w:val="00315CDD"/>
    <w:rPr>
      <w:rFonts w:eastAsia="Times New Roman"/>
      <w:color w:val="000000"/>
      <w:szCs w:val="20"/>
    </w:rPr>
  </w:style>
  <w:style w:type="paragraph" w:customStyle="1" w:styleId="OmniPage52">
    <w:name w:val="OmniPage #52"/>
    <w:basedOn w:val="Normal"/>
    <w:rsid w:val="00315CDD"/>
    <w:rPr>
      <w:rFonts w:eastAsia="Times New Roman"/>
      <w:color w:val="000000"/>
      <w:szCs w:val="20"/>
    </w:rPr>
  </w:style>
  <w:style w:type="paragraph" w:customStyle="1" w:styleId="OmniPage53">
    <w:name w:val="OmniPage #53"/>
    <w:basedOn w:val="Normal"/>
    <w:rsid w:val="00315CDD"/>
    <w:rPr>
      <w:rFonts w:eastAsia="Times New Roman"/>
      <w:color w:val="000000"/>
      <w:szCs w:val="20"/>
    </w:rPr>
  </w:style>
  <w:style w:type="paragraph" w:customStyle="1" w:styleId="OmniPage54">
    <w:name w:val="OmniPage #54"/>
    <w:basedOn w:val="Normal"/>
    <w:rsid w:val="00315CDD"/>
    <w:rPr>
      <w:rFonts w:eastAsia="Times New Roman"/>
      <w:color w:val="000000"/>
      <w:szCs w:val="20"/>
    </w:rPr>
  </w:style>
  <w:style w:type="paragraph" w:customStyle="1" w:styleId="OmniPage55">
    <w:name w:val="OmniPage #55"/>
    <w:basedOn w:val="Normal"/>
    <w:rsid w:val="00315CDD"/>
    <w:rPr>
      <w:rFonts w:eastAsia="Times New Roman"/>
      <w:color w:val="000000"/>
      <w:szCs w:val="20"/>
    </w:rPr>
  </w:style>
  <w:style w:type="paragraph" w:customStyle="1" w:styleId="OmniPage56">
    <w:name w:val="OmniPage #56"/>
    <w:basedOn w:val="Normal"/>
    <w:rsid w:val="00315CDD"/>
    <w:rPr>
      <w:rFonts w:eastAsia="Times New Roman"/>
      <w:color w:val="000000"/>
      <w:szCs w:val="20"/>
    </w:rPr>
  </w:style>
  <w:style w:type="paragraph" w:customStyle="1" w:styleId="OmniPage57">
    <w:name w:val="OmniPage #57"/>
    <w:basedOn w:val="Normal"/>
    <w:rsid w:val="00315CDD"/>
    <w:rPr>
      <w:rFonts w:eastAsia="Times New Roman"/>
      <w:color w:val="000000"/>
      <w:szCs w:val="20"/>
    </w:rPr>
  </w:style>
  <w:style w:type="paragraph" w:customStyle="1" w:styleId="OmniPage58">
    <w:name w:val="OmniPage #58"/>
    <w:basedOn w:val="Normal"/>
    <w:rsid w:val="00315CDD"/>
    <w:rPr>
      <w:rFonts w:eastAsia="Times New Roman"/>
      <w:color w:val="000000"/>
      <w:szCs w:val="20"/>
    </w:rPr>
  </w:style>
  <w:style w:type="paragraph" w:customStyle="1" w:styleId="OmniPage59">
    <w:name w:val="OmniPage #59"/>
    <w:basedOn w:val="Normal"/>
    <w:rsid w:val="00315CDD"/>
    <w:rPr>
      <w:rFonts w:eastAsia="Times New Roman"/>
      <w:color w:val="000000"/>
      <w:szCs w:val="20"/>
    </w:rPr>
  </w:style>
  <w:style w:type="paragraph" w:customStyle="1" w:styleId="OmniPage60">
    <w:name w:val="OmniPage #60"/>
    <w:basedOn w:val="Normal"/>
    <w:rsid w:val="00315CDD"/>
    <w:rPr>
      <w:rFonts w:eastAsia="Times New Roman"/>
      <w:color w:val="000000"/>
      <w:szCs w:val="20"/>
    </w:rPr>
  </w:style>
  <w:style w:type="paragraph" w:customStyle="1" w:styleId="OmniPage61">
    <w:name w:val="OmniPage #61"/>
    <w:basedOn w:val="Normal"/>
    <w:rsid w:val="00315CDD"/>
    <w:rPr>
      <w:rFonts w:eastAsia="Times New Roman"/>
      <w:color w:val="000000"/>
      <w:szCs w:val="20"/>
    </w:rPr>
  </w:style>
  <w:style w:type="paragraph" w:customStyle="1" w:styleId="OmniPage62">
    <w:name w:val="OmniPage #62"/>
    <w:basedOn w:val="Normal"/>
    <w:rsid w:val="00315CDD"/>
    <w:rPr>
      <w:rFonts w:eastAsia="Times New Roman"/>
      <w:color w:val="000000"/>
      <w:szCs w:val="20"/>
    </w:rPr>
  </w:style>
  <w:style w:type="paragraph" w:customStyle="1" w:styleId="OmniPage63">
    <w:name w:val="OmniPage #63"/>
    <w:basedOn w:val="Normal"/>
    <w:rsid w:val="00315CDD"/>
    <w:rPr>
      <w:rFonts w:eastAsia="Times New Roman"/>
      <w:color w:val="000000"/>
      <w:szCs w:val="20"/>
    </w:rPr>
  </w:style>
  <w:style w:type="paragraph" w:customStyle="1" w:styleId="OmniPage64">
    <w:name w:val="OmniPage #64"/>
    <w:basedOn w:val="Normal"/>
    <w:rsid w:val="00315CDD"/>
    <w:rPr>
      <w:rFonts w:eastAsia="Times New Roman"/>
      <w:color w:val="000000"/>
      <w:szCs w:val="20"/>
    </w:rPr>
  </w:style>
  <w:style w:type="paragraph" w:customStyle="1" w:styleId="OmniPage65">
    <w:name w:val="OmniPage #65"/>
    <w:basedOn w:val="Normal"/>
    <w:rsid w:val="00315CDD"/>
    <w:rPr>
      <w:rFonts w:eastAsia="Times New Roman"/>
      <w:color w:val="000000"/>
      <w:szCs w:val="20"/>
    </w:rPr>
  </w:style>
  <w:style w:type="paragraph" w:customStyle="1" w:styleId="OmniPage66">
    <w:name w:val="OmniPage #66"/>
    <w:basedOn w:val="Normal"/>
    <w:rsid w:val="00315CDD"/>
    <w:rPr>
      <w:rFonts w:eastAsia="Times New Roman"/>
      <w:color w:val="000000"/>
      <w:szCs w:val="20"/>
    </w:rPr>
  </w:style>
  <w:style w:type="paragraph" w:customStyle="1" w:styleId="OmniPage67">
    <w:name w:val="OmniPage #67"/>
    <w:basedOn w:val="Normal"/>
    <w:rsid w:val="00315CDD"/>
    <w:rPr>
      <w:rFonts w:eastAsia="Times New Roman"/>
      <w:color w:val="000000"/>
      <w:szCs w:val="20"/>
    </w:rPr>
  </w:style>
  <w:style w:type="paragraph" w:customStyle="1" w:styleId="OmniPage68">
    <w:name w:val="OmniPage #68"/>
    <w:basedOn w:val="Normal"/>
    <w:rsid w:val="00315CDD"/>
    <w:rPr>
      <w:rFonts w:eastAsia="Times New Roman"/>
      <w:color w:val="000000"/>
      <w:szCs w:val="20"/>
    </w:rPr>
  </w:style>
  <w:style w:type="paragraph" w:customStyle="1" w:styleId="OmniPage69">
    <w:name w:val="OmniPage #69"/>
    <w:basedOn w:val="Normal"/>
    <w:rsid w:val="00315CDD"/>
    <w:rPr>
      <w:rFonts w:eastAsia="Times New Roman"/>
      <w:color w:val="000000"/>
      <w:szCs w:val="20"/>
    </w:rPr>
  </w:style>
  <w:style w:type="paragraph" w:customStyle="1" w:styleId="OmniPage70">
    <w:name w:val="OmniPage #70"/>
    <w:basedOn w:val="Normal"/>
    <w:rsid w:val="00315CDD"/>
    <w:rPr>
      <w:rFonts w:eastAsia="Times New Roman"/>
      <w:color w:val="000000"/>
      <w:szCs w:val="20"/>
    </w:rPr>
  </w:style>
  <w:style w:type="paragraph" w:customStyle="1" w:styleId="OmniPage71">
    <w:name w:val="OmniPage #71"/>
    <w:basedOn w:val="Normal"/>
    <w:rsid w:val="00315CDD"/>
    <w:rPr>
      <w:rFonts w:eastAsia="Times New Roman"/>
      <w:color w:val="000000"/>
      <w:szCs w:val="20"/>
    </w:rPr>
  </w:style>
  <w:style w:type="table" w:customStyle="1" w:styleId="MediumGrid22">
    <w:name w:val="Medium Grid 22"/>
    <w:basedOn w:val="TableNormal"/>
    <w:uiPriority w:val="68"/>
    <w:rsid w:val="00315CDD"/>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315CDD"/>
    <w:rPr>
      <w:rFonts w:ascii="Times New Roman" w:eastAsia="Times New Roman" w:hAnsi="Times New Roman" w:cs="Calibri"/>
      <w:sz w:val="16"/>
      <w:szCs w:val="20"/>
    </w:rPr>
  </w:style>
  <w:style w:type="character" w:customStyle="1" w:styleId="createby">
    <w:name w:val="createby"/>
    <w:rsid w:val="00315CDD"/>
  </w:style>
  <w:style w:type="character" w:customStyle="1" w:styleId="quote-right">
    <w:name w:val="quote-right"/>
    <w:rsid w:val="00315CDD"/>
  </w:style>
  <w:style w:type="character" w:customStyle="1" w:styleId="smallcase">
    <w:name w:val="smallcase"/>
    <w:rsid w:val="00315CDD"/>
  </w:style>
  <w:style w:type="character" w:customStyle="1" w:styleId="ft0">
    <w:name w:val="ft0"/>
    <w:rsid w:val="00315CDD"/>
  </w:style>
  <w:style w:type="character" w:customStyle="1" w:styleId="ft2">
    <w:name w:val="ft2"/>
    <w:rsid w:val="00315CDD"/>
  </w:style>
  <w:style w:type="character" w:customStyle="1" w:styleId="ft3">
    <w:name w:val="ft3"/>
    <w:rsid w:val="00315CDD"/>
  </w:style>
  <w:style w:type="character" w:customStyle="1" w:styleId="StyleTimesNewRoman12ptBold1">
    <w:name w:val="Style Times New Roman 12 pt Bold1"/>
    <w:rsid w:val="00315CDD"/>
    <w:rPr>
      <w:b/>
      <w:bCs/>
      <w:sz w:val="24"/>
    </w:rPr>
  </w:style>
  <w:style w:type="character" w:customStyle="1" w:styleId="CircledChar2">
    <w:name w:val="Circled Char2"/>
    <w:rsid w:val="00315CDD"/>
    <w:rPr>
      <w:rFonts w:eastAsia="MS Mincho"/>
      <w:b/>
      <w:szCs w:val="24"/>
      <w:u w:val="single"/>
      <w:lang w:val="en-US" w:eastAsia="ja-JP" w:bidi="ar-SA"/>
    </w:rPr>
  </w:style>
  <w:style w:type="character" w:customStyle="1" w:styleId="SmallTextChar2">
    <w:name w:val="Small Text Char2"/>
    <w:rsid w:val="00315CDD"/>
    <w:rPr>
      <w:rFonts w:eastAsia="MS Mincho"/>
      <w:sz w:val="15"/>
      <w:szCs w:val="24"/>
      <w:lang w:val="en-US" w:eastAsia="ja-JP" w:bidi="ar-SA"/>
    </w:rPr>
  </w:style>
  <w:style w:type="character" w:customStyle="1" w:styleId="BoldandUnderlineCharCharCharCharChar1">
    <w:name w:val="Bold and Underline Char Char Char Char Char1"/>
    <w:rsid w:val="00315CDD"/>
    <w:rPr>
      <w:b/>
      <w:szCs w:val="24"/>
      <w:u w:val="single"/>
      <w:lang w:val="en-US" w:eastAsia="en-US" w:bidi="ar-SA"/>
    </w:rPr>
  </w:style>
  <w:style w:type="character" w:customStyle="1" w:styleId="SmallCardChar">
    <w:name w:val="Small Card Char"/>
    <w:rsid w:val="00315CDD"/>
    <w:rPr>
      <w:rFonts w:ascii="Palatino Linotype" w:eastAsia="Times New Roman" w:hAnsi="Palatino Linotype"/>
      <w:sz w:val="12"/>
      <w:szCs w:val="24"/>
    </w:rPr>
  </w:style>
  <w:style w:type="character" w:customStyle="1" w:styleId="StyleBoldUnderline10ptBold">
    <w:name w:val="Style Bold Underline + 10 pt Bold"/>
    <w:rsid w:val="00315CDD"/>
    <w:rPr>
      <w:b/>
      <w:bCs/>
      <w:sz w:val="20"/>
      <w:u w:val="thick"/>
    </w:rPr>
  </w:style>
  <w:style w:type="character" w:customStyle="1" w:styleId="separator">
    <w:name w:val="separator"/>
    <w:rsid w:val="00315CDD"/>
  </w:style>
  <w:style w:type="character" w:customStyle="1" w:styleId="PageHeaderChar">
    <w:name w:val="Page Header Char"/>
    <w:link w:val="PageHeader"/>
    <w:rsid w:val="00315CDD"/>
    <w:rPr>
      <w:rFonts w:ascii="Calibri" w:hAnsi="Calibri" w:cs="Calibri"/>
      <w:sz w:val="24"/>
    </w:rPr>
  </w:style>
  <w:style w:type="paragraph" w:customStyle="1" w:styleId="NormalUnderline0">
    <w:name w:val="Normal + Underline"/>
    <w:basedOn w:val="Normal"/>
    <w:link w:val="NormalUnderlineChar0"/>
    <w:qFormat/>
    <w:rsid w:val="00315CDD"/>
    <w:pPr>
      <w:ind w:left="720"/>
    </w:pPr>
    <w:rPr>
      <w:rFonts w:eastAsia="Times New Roman"/>
      <w:b/>
      <w:u w:val="single"/>
    </w:rPr>
  </w:style>
  <w:style w:type="paragraph" w:customStyle="1" w:styleId="NormalNoUnderline">
    <w:name w:val="Normal + No Underline"/>
    <w:basedOn w:val="Normal"/>
    <w:link w:val="NormalNoUnderlineChar"/>
    <w:rsid w:val="00315CDD"/>
    <w:pPr>
      <w:ind w:left="720"/>
    </w:pPr>
    <w:rPr>
      <w:rFonts w:eastAsia="Times New Roman"/>
      <w:sz w:val="12"/>
    </w:rPr>
  </w:style>
  <w:style w:type="character" w:customStyle="1" w:styleId="NormalUnderlineChar0">
    <w:name w:val="Normal + Underline Char"/>
    <w:link w:val="NormalUnderline0"/>
    <w:rsid w:val="00315CDD"/>
    <w:rPr>
      <w:rFonts w:ascii="Calibri" w:eastAsia="Times New Roman" w:hAnsi="Calibri" w:cs="Calibri"/>
      <w:b/>
      <w:sz w:val="24"/>
      <w:u w:val="single"/>
    </w:rPr>
  </w:style>
  <w:style w:type="character" w:customStyle="1" w:styleId="NormalNoUnderlineChar">
    <w:name w:val="Normal + No Underline Char"/>
    <w:link w:val="NormalNoUnderline"/>
    <w:rsid w:val="00315CDD"/>
    <w:rPr>
      <w:rFonts w:ascii="Calibri" w:eastAsia="Times New Roman" w:hAnsi="Calibri" w:cs="Calibri"/>
      <w:sz w:val="12"/>
    </w:rPr>
  </w:style>
  <w:style w:type="paragraph" w:customStyle="1" w:styleId="TagCite3">
    <w:name w:val="Tag Cite"/>
    <w:basedOn w:val="PageHeader"/>
    <w:link w:val="TagCiteChar5"/>
    <w:qFormat/>
    <w:rsid w:val="00315CDD"/>
    <w:rPr>
      <w:rFonts w:eastAsia="SimSun"/>
      <w:b/>
      <w:lang w:eastAsia="zh-CN"/>
    </w:rPr>
  </w:style>
  <w:style w:type="character" w:customStyle="1" w:styleId="TagCiteChar5">
    <w:name w:val="Tag Cite Char"/>
    <w:link w:val="TagCite3"/>
    <w:rsid w:val="00315CDD"/>
    <w:rPr>
      <w:rFonts w:ascii="Calibri" w:eastAsia="SimSun" w:hAnsi="Calibri" w:cs="Calibri"/>
      <w:b/>
      <w:sz w:val="24"/>
      <w:lang w:eastAsia="zh-CN"/>
    </w:rPr>
  </w:style>
  <w:style w:type="character" w:customStyle="1" w:styleId="smalllink">
    <w:name w:val="smalllink"/>
    <w:rsid w:val="00315CDD"/>
  </w:style>
  <w:style w:type="character" w:customStyle="1" w:styleId="bighead1">
    <w:name w:val="bighead1"/>
    <w:rsid w:val="00315CDD"/>
    <w:rPr>
      <w:rFonts w:ascii="Verdana" w:hAnsi="Verdana" w:hint="default"/>
      <w:b/>
      <w:bCs/>
      <w:sz w:val="27"/>
      <w:szCs w:val="27"/>
    </w:rPr>
  </w:style>
  <w:style w:type="character" w:customStyle="1" w:styleId="Underline-WFU">
    <w:name w:val="Underline-WFU"/>
    <w:uiPriority w:val="1"/>
    <w:qFormat/>
    <w:rsid w:val="00315CDD"/>
    <w:rPr>
      <w:rFonts w:ascii="Cambria" w:hAnsi="Cambria"/>
      <w:sz w:val="21"/>
      <w:u w:val="single"/>
    </w:rPr>
  </w:style>
  <w:style w:type="paragraph" w:customStyle="1" w:styleId="Tiny-WFU">
    <w:name w:val="Tiny-WFU"/>
    <w:basedOn w:val="Normal"/>
    <w:qFormat/>
    <w:rsid w:val="00315CDD"/>
    <w:rPr>
      <w:rFonts w:ascii="Cambria" w:eastAsia="Malgun Gothic" w:hAnsi="Cambria"/>
      <w:sz w:val="12"/>
      <w:lang w:eastAsia="ko-KR"/>
    </w:rPr>
  </w:style>
  <w:style w:type="character" w:customStyle="1" w:styleId="b">
    <w:name w:val="b"/>
    <w:rsid w:val="00315CDD"/>
  </w:style>
  <w:style w:type="paragraph" w:customStyle="1" w:styleId="Indentation">
    <w:name w:val="Indentation"/>
    <w:basedOn w:val="Normal"/>
    <w:qFormat/>
    <w:rsid w:val="00315CDD"/>
    <w:pPr>
      <w:ind w:left="288" w:right="288"/>
    </w:pPr>
    <w:rPr>
      <w:rFonts w:eastAsia="Calibri"/>
    </w:rPr>
  </w:style>
  <w:style w:type="character" w:customStyle="1" w:styleId="left-date1">
    <w:name w:val="left-date1"/>
    <w:rsid w:val="00315CDD"/>
    <w:rPr>
      <w:rFonts w:ascii="Verdana" w:hAnsi="Verdana" w:hint="default"/>
      <w:color w:val="666666"/>
      <w:sz w:val="14"/>
      <w:szCs w:val="14"/>
    </w:rPr>
  </w:style>
  <w:style w:type="character" w:customStyle="1" w:styleId="org">
    <w:name w:val="org"/>
    <w:basedOn w:val="DefaultParagraphFont"/>
    <w:rsid w:val="00315CDD"/>
  </w:style>
  <w:style w:type="paragraph" w:customStyle="1" w:styleId="seeall">
    <w:name w:val="seeall"/>
    <w:basedOn w:val="Normal"/>
    <w:rsid w:val="00315CDD"/>
    <w:pPr>
      <w:spacing w:before="100" w:beforeAutospacing="1" w:after="100" w:afterAutospacing="1"/>
    </w:pPr>
    <w:rPr>
      <w:rFonts w:eastAsia="Times New Roman"/>
    </w:rPr>
  </w:style>
  <w:style w:type="character" w:customStyle="1" w:styleId="list-comma">
    <w:name w:val="list-comma"/>
    <w:basedOn w:val="DefaultParagraphFont"/>
    <w:rsid w:val="00315CDD"/>
  </w:style>
  <w:style w:type="character" w:customStyle="1" w:styleId="livefyre-commentcount">
    <w:name w:val="livefyre-commentcount"/>
    <w:basedOn w:val="DefaultParagraphFont"/>
    <w:rsid w:val="00315CDD"/>
  </w:style>
  <w:style w:type="character" w:customStyle="1" w:styleId="rednegchange">
    <w:name w:val="red_neg_change"/>
    <w:basedOn w:val="DefaultParagraphFont"/>
    <w:rsid w:val="00315CDD"/>
  </w:style>
  <w:style w:type="character" w:customStyle="1" w:styleId="wsodqchgshow">
    <w:name w:val="wsodq_chgshow"/>
    <w:basedOn w:val="DefaultParagraphFont"/>
    <w:rsid w:val="00315CDD"/>
  </w:style>
  <w:style w:type="character" w:customStyle="1" w:styleId="greenposchange">
    <w:name w:val="green_pos_change"/>
    <w:basedOn w:val="DefaultParagraphFont"/>
    <w:rsid w:val="00315CDD"/>
  </w:style>
  <w:style w:type="character" w:customStyle="1" w:styleId="image-credit">
    <w:name w:val="image-credit"/>
    <w:basedOn w:val="DefaultParagraphFont"/>
    <w:rsid w:val="00315CDD"/>
  </w:style>
  <w:style w:type="paragraph" w:customStyle="1" w:styleId="gascontcredit">
    <w:name w:val="gas_cont_credit"/>
    <w:basedOn w:val="Normal"/>
    <w:rsid w:val="00315CDD"/>
    <w:pPr>
      <w:spacing w:before="100" w:beforeAutospacing="1" w:after="100" w:afterAutospacing="1"/>
    </w:pPr>
    <w:rPr>
      <w:rFonts w:eastAsia="Times New Roman"/>
    </w:rPr>
  </w:style>
  <w:style w:type="character" w:customStyle="1" w:styleId="BoldandUnderlineChar6">
    <w:name w:val="Bold and Underline Char6"/>
    <w:basedOn w:val="DefaultParagraphFont"/>
    <w:rsid w:val="00315CDD"/>
    <w:rPr>
      <w:b/>
      <w:szCs w:val="24"/>
      <w:u w:val="single"/>
      <w:lang w:val="en-US" w:eastAsia="en-US" w:bidi="ar-SA"/>
    </w:rPr>
  </w:style>
  <w:style w:type="paragraph" w:customStyle="1" w:styleId="endarticle">
    <w:name w:val="endarticle"/>
    <w:basedOn w:val="Normal"/>
    <w:uiPriority w:val="99"/>
    <w:qFormat/>
    <w:rsid w:val="00315CDD"/>
    <w:pPr>
      <w:spacing w:before="100" w:beforeAutospacing="1" w:after="100" w:afterAutospacing="1"/>
    </w:pPr>
    <w:rPr>
      <w:rFonts w:eastAsia="Times New Roman"/>
    </w:rPr>
  </w:style>
  <w:style w:type="paragraph" w:customStyle="1" w:styleId="a-body-text">
    <w:name w:val="a-body-text"/>
    <w:basedOn w:val="Normal"/>
    <w:uiPriority w:val="99"/>
    <w:qFormat/>
    <w:rsid w:val="00315CDD"/>
    <w:pPr>
      <w:spacing w:before="100" w:beforeAutospacing="1" w:after="100" w:afterAutospacing="1"/>
    </w:pPr>
    <w:rPr>
      <w:rFonts w:eastAsia="Times New Roman"/>
    </w:rPr>
  </w:style>
  <w:style w:type="paragraph" w:customStyle="1" w:styleId="obgpara">
    <w:name w:val="obg_para"/>
    <w:basedOn w:val="Normal"/>
    <w:uiPriority w:val="99"/>
    <w:qFormat/>
    <w:rsid w:val="00315CDD"/>
    <w:pPr>
      <w:spacing w:before="100" w:beforeAutospacing="1" w:after="100" w:afterAutospacing="1"/>
    </w:pPr>
    <w:rPr>
      <w:rFonts w:eastAsia="Times New Roman"/>
    </w:rPr>
  </w:style>
  <w:style w:type="character" w:customStyle="1" w:styleId="caption4">
    <w:name w:val="caption4"/>
    <w:basedOn w:val="DefaultParagraphFont"/>
    <w:rsid w:val="00315CDD"/>
  </w:style>
  <w:style w:type="character" w:customStyle="1" w:styleId="honorific-prefix">
    <w:name w:val="honorific-prefix"/>
    <w:basedOn w:val="DefaultParagraphFont"/>
    <w:rsid w:val="00315CDD"/>
  </w:style>
  <w:style w:type="character" w:customStyle="1" w:styleId="given-name">
    <w:name w:val="given-name"/>
    <w:basedOn w:val="DefaultParagraphFont"/>
    <w:rsid w:val="00315CDD"/>
  </w:style>
  <w:style w:type="character" w:customStyle="1" w:styleId="family-name">
    <w:name w:val="family-name"/>
    <w:basedOn w:val="DefaultParagraphFont"/>
    <w:rsid w:val="00315CDD"/>
  </w:style>
  <w:style w:type="character" w:customStyle="1" w:styleId="chead">
    <w:name w:val="chead"/>
    <w:basedOn w:val="DefaultParagraphFont"/>
    <w:rsid w:val="00315CDD"/>
  </w:style>
  <w:style w:type="character" w:customStyle="1" w:styleId="obgcapsstart">
    <w:name w:val="obg_caps_start"/>
    <w:basedOn w:val="DefaultParagraphFont"/>
    <w:rsid w:val="00315CDD"/>
  </w:style>
  <w:style w:type="character" w:customStyle="1" w:styleId="pmtermsel">
    <w:name w:val="pmtermsel"/>
    <w:basedOn w:val="DefaultParagraphFont"/>
    <w:rsid w:val="00315CDD"/>
  </w:style>
  <w:style w:type="character" w:customStyle="1" w:styleId="showipapr">
    <w:name w:val="show_ipapr"/>
    <w:basedOn w:val="DefaultParagraphFont"/>
    <w:rsid w:val="00315CDD"/>
  </w:style>
  <w:style w:type="character" w:customStyle="1" w:styleId="dnindex">
    <w:name w:val="dnindex"/>
    <w:basedOn w:val="DefaultParagraphFont"/>
    <w:rsid w:val="00315CDD"/>
  </w:style>
  <w:style w:type="character" w:customStyle="1" w:styleId="althead">
    <w:name w:val="althead"/>
    <w:basedOn w:val="DefaultParagraphFont"/>
    <w:rsid w:val="00315CDD"/>
  </w:style>
  <w:style w:type="character" w:customStyle="1" w:styleId="arbd1">
    <w:name w:val="arbd1"/>
    <w:basedOn w:val="DefaultParagraphFont"/>
    <w:rsid w:val="00315CDD"/>
  </w:style>
  <w:style w:type="character" w:customStyle="1" w:styleId="unx">
    <w:name w:val="unx"/>
    <w:basedOn w:val="DefaultParagraphFont"/>
    <w:rsid w:val="00315CDD"/>
  </w:style>
  <w:style w:type="character" w:customStyle="1" w:styleId="lrdctph">
    <w:name w:val="lr_dct_ph"/>
    <w:basedOn w:val="DefaultParagraphFont"/>
    <w:rsid w:val="00315CDD"/>
  </w:style>
  <w:style w:type="paragraph" w:customStyle="1" w:styleId="TxBr41p1">
    <w:name w:val="TxBr_41p1"/>
    <w:basedOn w:val="Normal"/>
    <w:qFormat/>
    <w:rsid w:val="00315CDD"/>
    <w:pPr>
      <w:tabs>
        <w:tab w:val="left" w:pos="204"/>
      </w:tabs>
      <w:autoSpaceDE w:val="0"/>
      <w:autoSpaceDN w:val="0"/>
      <w:adjustRightInd w:val="0"/>
      <w:spacing w:line="238" w:lineRule="atLeast"/>
      <w:jc w:val="both"/>
    </w:pPr>
    <w:rPr>
      <w:rFonts w:eastAsia="Times New Roman"/>
    </w:rPr>
  </w:style>
  <w:style w:type="character" w:customStyle="1" w:styleId="style3Char0">
    <w:name w:val="style 3 Char"/>
    <w:rsid w:val="00315CDD"/>
    <w:rPr>
      <w:sz w:val="18"/>
      <w:szCs w:val="24"/>
      <w:lang w:val="en-US" w:eastAsia="en-US" w:bidi="ar-SA"/>
    </w:rPr>
  </w:style>
  <w:style w:type="paragraph" w:customStyle="1" w:styleId="003Cite">
    <w:name w:val="003Cite"/>
    <w:basedOn w:val="Normal"/>
    <w:qFormat/>
    <w:rsid w:val="00315CDD"/>
    <w:rPr>
      <w:rFonts w:eastAsia="Calibri"/>
      <w:sz w:val="16"/>
      <w:szCs w:val="16"/>
    </w:rPr>
  </w:style>
  <w:style w:type="paragraph" w:customStyle="1" w:styleId="NormalBold">
    <w:name w:val="Normal + Bold"/>
    <w:aliases w:val="Double Underline"/>
    <w:basedOn w:val="Normal"/>
    <w:link w:val="NormalBoldChar"/>
    <w:qFormat/>
    <w:rsid w:val="00315CDD"/>
    <w:pPr>
      <w:jc w:val="both"/>
    </w:pPr>
    <w:rPr>
      <w:b/>
      <w:color w:val="000000"/>
      <w:u w:val="single"/>
    </w:rPr>
  </w:style>
  <w:style w:type="character" w:customStyle="1" w:styleId="NormalBoldChar">
    <w:name w:val="Normal + Bold Char"/>
    <w:aliases w:val="Double Underline Char"/>
    <w:basedOn w:val="DefaultParagraphFont"/>
    <w:link w:val="NormalBold"/>
    <w:rsid w:val="00315CDD"/>
    <w:rPr>
      <w:rFonts w:ascii="Calibri" w:hAnsi="Calibri" w:cs="Calibri"/>
      <w:b/>
      <w:color w:val="000000"/>
      <w:sz w:val="24"/>
      <w:u w:val="single"/>
    </w:rPr>
  </w:style>
  <w:style w:type="character" w:customStyle="1" w:styleId="BlockHeadingsChar1">
    <w:name w:val="Block Headings Char1"/>
    <w:rsid w:val="00315CDD"/>
    <w:rPr>
      <w:b/>
      <w:caps/>
    </w:rPr>
  </w:style>
  <w:style w:type="character" w:customStyle="1" w:styleId="FontStyle170">
    <w:name w:val="Font Style170"/>
    <w:uiPriority w:val="99"/>
    <w:rsid w:val="00315CDD"/>
    <w:rPr>
      <w:rFonts w:ascii="Bookman Old Style" w:hAnsi="Bookman Old Style" w:cs="Bookman Old Style"/>
      <w:sz w:val="16"/>
      <w:szCs w:val="16"/>
    </w:rPr>
  </w:style>
  <w:style w:type="character" w:customStyle="1" w:styleId="Styleunderline12pt">
    <w:name w:val="Style underline + 12 pt"/>
    <w:rsid w:val="00315CDD"/>
    <w:rPr>
      <w:rFonts w:ascii="Times New Roman" w:hAnsi="Times New Roman"/>
      <w:bCs/>
      <w:sz w:val="20"/>
      <w:u w:val="single"/>
    </w:rPr>
  </w:style>
  <w:style w:type="character" w:customStyle="1" w:styleId="StyleUnderlineChar19pt">
    <w:name w:val="Style Underline Char1 + 9 pt"/>
    <w:basedOn w:val="UnderlineChar1"/>
    <w:rsid w:val="00315CDD"/>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315CDD"/>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315CDD"/>
    <w:rPr>
      <w:rFonts w:ascii="Times New Roman" w:hAnsi="Times New Roman"/>
      <w:sz w:val="20"/>
      <w:u w:val="single"/>
      <w:lang w:val="en-US" w:eastAsia="en-US" w:bidi="ar-SA"/>
    </w:rPr>
  </w:style>
  <w:style w:type="paragraph" w:customStyle="1" w:styleId="StyleUnderline9pt10">
    <w:name w:val="Style Underline + 9 pt1"/>
    <w:rsid w:val="00315CDD"/>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315CDD"/>
    <w:rPr>
      <w:sz w:val="20"/>
      <w:u w:val="single"/>
    </w:rPr>
  </w:style>
  <w:style w:type="character" w:customStyle="1" w:styleId="StyleUnderlineChar19pt2">
    <w:name w:val="Style Underline Char1 + 9 pt2"/>
    <w:basedOn w:val="UnderlineChar1"/>
    <w:rsid w:val="00315CDD"/>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315CDD"/>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315CDD"/>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315CDD"/>
    <w:rPr>
      <w:rFonts w:ascii="Times New Roman" w:hAnsi="Times New Roman"/>
      <w:b/>
      <w:bCs/>
      <w:sz w:val="20"/>
      <w:szCs w:val="24"/>
      <w:u w:val="single"/>
      <w:lang w:val="en-US" w:eastAsia="en-US" w:bidi="ar-SA"/>
    </w:rPr>
  </w:style>
  <w:style w:type="character" w:customStyle="1" w:styleId="content">
    <w:name w:val="content"/>
    <w:basedOn w:val="DefaultParagraphFont"/>
    <w:rsid w:val="00315CDD"/>
  </w:style>
  <w:style w:type="character" w:customStyle="1" w:styleId="tagCharCharCharChar">
    <w:name w:val="tag Char Char Char Char"/>
    <w:rsid w:val="00315CDD"/>
    <w:rPr>
      <w:rFonts w:ascii="Georgia" w:eastAsia="Calibri" w:hAnsi="Georgia" w:cs="Calibri"/>
      <w:b/>
      <w:sz w:val="24"/>
    </w:rPr>
  </w:style>
  <w:style w:type="character" w:customStyle="1" w:styleId="3">
    <w:name w:val="3"/>
    <w:rsid w:val="00315CDD"/>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315CDD"/>
    <w:rPr>
      <w:rFonts w:cs="Arial"/>
      <w:b/>
      <w:bCs/>
      <w:iCs/>
      <w:szCs w:val="28"/>
      <w:lang w:val="en-US" w:eastAsia="en-US" w:bidi="ar-SA"/>
    </w:rPr>
  </w:style>
  <w:style w:type="paragraph" w:customStyle="1" w:styleId="EmphasisText">
    <w:name w:val="Emphasis Text"/>
    <w:basedOn w:val="UnderlinedText"/>
    <w:link w:val="EmphasisTextChar"/>
    <w:rsid w:val="00315CDD"/>
    <w:pPr>
      <w:jc w:val="left"/>
    </w:pPr>
    <w:rPr>
      <w:rFonts w:eastAsia="SimSun"/>
      <w:u w:val="single"/>
    </w:rPr>
  </w:style>
  <w:style w:type="character" w:customStyle="1" w:styleId="EmphasisTextChar">
    <w:name w:val="Emphasis Text Char"/>
    <w:link w:val="EmphasisText"/>
    <w:rsid w:val="00315CDD"/>
    <w:rPr>
      <w:rFonts w:ascii="Calibri" w:eastAsia="SimSun" w:hAnsi="Calibri" w:cs="Calibri"/>
      <w:b/>
      <w:sz w:val="24"/>
      <w:u w:val="single"/>
    </w:rPr>
  </w:style>
  <w:style w:type="character" w:customStyle="1" w:styleId="7">
    <w:name w:val="7"/>
    <w:rsid w:val="00315CDD"/>
    <w:rPr>
      <w:rFonts w:cs="Arial"/>
      <w:bCs/>
      <w:sz w:val="20"/>
      <w:u w:val="single"/>
      <w:lang w:val="en-US" w:eastAsia="en-US" w:bidi="ar-SA"/>
    </w:rPr>
  </w:style>
  <w:style w:type="character" w:customStyle="1" w:styleId="StyleUnderlineChar19pt4">
    <w:name w:val="Style Underline Char1 + 9 pt4"/>
    <w:basedOn w:val="UnderlineChar1"/>
    <w:rsid w:val="00315CDD"/>
    <w:rPr>
      <w:rFonts w:ascii="Times New Roman" w:hAnsi="Times New Roman"/>
      <w:sz w:val="20"/>
      <w:szCs w:val="24"/>
      <w:u w:val="single"/>
      <w:lang w:val="en-US" w:eastAsia="en-US" w:bidi="ar-SA"/>
    </w:rPr>
  </w:style>
  <w:style w:type="character" w:customStyle="1" w:styleId="StyleUnderlineChar19ptBold1">
    <w:name w:val="Style Underline Char1 + 9 pt Bold1"/>
    <w:rsid w:val="00315CDD"/>
    <w:rPr>
      <w:rFonts w:ascii="Times New Roman" w:hAnsi="Times New Roman"/>
      <w:b/>
      <w:bCs/>
      <w:sz w:val="20"/>
      <w:szCs w:val="24"/>
      <w:u w:val="single"/>
      <w:lang w:val="en-US" w:eastAsia="en-US" w:bidi="ar-SA"/>
    </w:rPr>
  </w:style>
  <w:style w:type="character" w:customStyle="1" w:styleId="Style9ptUnderline3">
    <w:name w:val="Style 9 pt Underline3"/>
    <w:rsid w:val="00315CDD"/>
    <w:rPr>
      <w:sz w:val="20"/>
      <w:u w:val="single"/>
    </w:rPr>
  </w:style>
  <w:style w:type="character" w:customStyle="1" w:styleId="Style9ptUnderline4">
    <w:name w:val="Style 9 pt Underline4"/>
    <w:rsid w:val="00315CDD"/>
    <w:rPr>
      <w:sz w:val="20"/>
      <w:u w:val="single"/>
    </w:rPr>
  </w:style>
  <w:style w:type="character" w:customStyle="1" w:styleId="55">
    <w:name w:val="55"/>
    <w:rsid w:val="00315CDD"/>
    <w:rPr>
      <w:rFonts w:cs="Arial"/>
      <w:bCs/>
      <w:sz w:val="20"/>
      <w:u w:val="single"/>
      <w:lang w:val="en-US" w:eastAsia="en-US" w:bidi="ar-SA"/>
    </w:rPr>
  </w:style>
  <w:style w:type="paragraph" w:customStyle="1" w:styleId="CardBody">
    <w:name w:val="Card Body"/>
    <w:basedOn w:val="Normal"/>
    <w:link w:val="CardBodyChar"/>
    <w:qFormat/>
    <w:rsid w:val="00315CDD"/>
    <w:rPr>
      <w:rFonts w:eastAsia="Calibri"/>
      <w:sz w:val="16"/>
    </w:rPr>
  </w:style>
  <w:style w:type="character" w:customStyle="1" w:styleId="CardBodyChar">
    <w:name w:val="Card Body Char"/>
    <w:link w:val="CardBody"/>
    <w:rsid w:val="00315CDD"/>
    <w:rPr>
      <w:rFonts w:ascii="Calibri" w:eastAsia="Calibri" w:hAnsi="Calibri" w:cs="Calibri"/>
      <w:sz w:val="16"/>
    </w:rPr>
  </w:style>
  <w:style w:type="character" w:customStyle="1" w:styleId="Styleunderline9ptBold">
    <w:name w:val="Style underline + 9 pt Bold"/>
    <w:rsid w:val="00315CDD"/>
    <w:rPr>
      <w:b/>
      <w:bCs/>
      <w:sz w:val="20"/>
      <w:u w:val="single"/>
    </w:rPr>
  </w:style>
  <w:style w:type="character" w:customStyle="1" w:styleId="StyleUnderliningChar9ptBold">
    <w:name w:val="Style Underlining Char + 9 pt Bold"/>
    <w:rsid w:val="00315CDD"/>
    <w:rPr>
      <w:rFonts w:ascii="Times New Roman" w:hAnsi="Times New Roman"/>
      <w:b/>
      <w:bCs/>
      <w:sz w:val="20"/>
      <w:szCs w:val="24"/>
      <w:u w:val="single"/>
      <w:lang w:val="en-US" w:eastAsia="en-US" w:bidi="ar-SA"/>
    </w:rPr>
  </w:style>
  <w:style w:type="character" w:customStyle="1" w:styleId="StyleUnderliningChar9pt">
    <w:name w:val="Style Underlining Char + 9 pt"/>
    <w:rsid w:val="00315CDD"/>
    <w:rPr>
      <w:rFonts w:ascii="Times New Roman" w:hAnsi="Times New Roman"/>
      <w:sz w:val="20"/>
      <w:szCs w:val="24"/>
      <w:u w:val="single"/>
      <w:lang w:val="en-US" w:eastAsia="en-US" w:bidi="ar-SA"/>
    </w:rPr>
  </w:style>
  <w:style w:type="character" w:customStyle="1" w:styleId="34">
    <w:name w:val="34"/>
    <w:rsid w:val="00315CDD"/>
    <w:rPr>
      <w:rFonts w:ascii="Times New Roman" w:hAnsi="Times New Roman" w:cs="Arial"/>
      <w:bCs/>
      <w:sz w:val="20"/>
      <w:u w:val="single"/>
      <w:lang w:val="en-US" w:eastAsia="en-US" w:bidi="ar-SA"/>
    </w:rPr>
  </w:style>
  <w:style w:type="character" w:customStyle="1" w:styleId="45">
    <w:name w:val="45"/>
    <w:rsid w:val="00315CDD"/>
    <w:rPr>
      <w:rFonts w:ascii="Times New Roman" w:hAnsi="Times New Roman" w:cs="Arial"/>
      <w:b/>
      <w:bCs/>
      <w:sz w:val="20"/>
      <w:u w:val="single"/>
      <w:lang w:val="en-US" w:eastAsia="en-US" w:bidi="ar-SA"/>
    </w:rPr>
  </w:style>
  <w:style w:type="character" w:customStyle="1" w:styleId="Style9ptUnderline5">
    <w:name w:val="Style 9 pt Underline5"/>
    <w:rsid w:val="00315CDD"/>
    <w:rPr>
      <w:rFonts w:ascii="Times New Roman" w:hAnsi="Times New Roman"/>
      <w:sz w:val="20"/>
      <w:u w:val="single"/>
    </w:rPr>
  </w:style>
  <w:style w:type="character" w:customStyle="1" w:styleId="Style9ptBoldUnderline2">
    <w:name w:val="Style 9 pt Bold Underline2"/>
    <w:rsid w:val="00315CDD"/>
    <w:rPr>
      <w:rFonts w:ascii="Times New Roman" w:hAnsi="Times New Roman"/>
      <w:b/>
      <w:bCs/>
      <w:sz w:val="20"/>
      <w:u w:val="single"/>
    </w:rPr>
  </w:style>
  <w:style w:type="character" w:customStyle="1" w:styleId="StyleBoldItalicUnderlineBorderSinglesolidlineAuto">
    <w:name w:val="Style Bold Italic Underline Border: : (Single solid line Auto ..."/>
    <w:rsid w:val="00315CDD"/>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315CDD"/>
    <w:rPr>
      <w:lang w:eastAsia="zh-CN"/>
    </w:rPr>
  </w:style>
  <w:style w:type="character" w:customStyle="1" w:styleId="StyleStyle49pt1Char">
    <w:name w:val="Style Style4 + 9 pt1 Char"/>
    <w:basedOn w:val="Style4Char"/>
    <w:link w:val="StyleStyle49pt1"/>
    <w:rsid w:val="00315CDD"/>
    <w:rPr>
      <w:rFonts w:ascii="Calibri" w:eastAsia="Times New Roman" w:hAnsi="Calibri" w:cs="Calibri"/>
      <w:sz w:val="24"/>
      <w:u w:val="single"/>
      <w:lang w:eastAsia="zh-CN"/>
    </w:rPr>
  </w:style>
  <w:style w:type="paragraph" w:customStyle="1" w:styleId="StyleStyle49ptBold1">
    <w:name w:val="Style Style4 + 9 pt Bold1"/>
    <w:basedOn w:val="Style4"/>
    <w:link w:val="StyleStyle49ptBold1Char"/>
    <w:rsid w:val="00315CDD"/>
    <w:rPr>
      <w:rFonts w:eastAsiaTheme="minorHAnsi"/>
      <w:b/>
      <w:bCs/>
    </w:rPr>
  </w:style>
  <w:style w:type="character" w:customStyle="1" w:styleId="StyleStyle49ptBold1Char">
    <w:name w:val="Style Style4 + 9 pt Bold1 Char"/>
    <w:link w:val="StyleStyle49ptBold1"/>
    <w:rsid w:val="00315CDD"/>
    <w:rPr>
      <w:rFonts w:ascii="Calibri" w:hAnsi="Calibri" w:cs="Calibri"/>
      <w:b/>
      <w:bCs/>
      <w:sz w:val="24"/>
      <w:u w:val="single"/>
    </w:rPr>
  </w:style>
  <w:style w:type="paragraph" w:customStyle="1" w:styleId="StyleStyle49pt2">
    <w:name w:val="Style Style4 + 9 pt2"/>
    <w:basedOn w:val="Style4"/>
    <w:link w:val="StyleStyle49pt2Char"/>
    <w:rsid w:val="00315CDD"/>
    <w:rPr>
      <w:lang w:eastAsia="zh-CN"/>
    </w:rPr>
  </w:style>
  <w:style w:type="character" w:customStyle="1" w:styleId="StyleStyle49pt2Char">
    <w:name w:val="Style Style4 + 9 pt2 Char"/>
    <w:basedOn w:val="Style4Char"/>
    <w:link w:val="StyleStyle49pt2"/>
    <w:rsid w:val="00315CDD"/>
    <w:rPr>
      <w:rFonts w:ascii="Calibri" w:eastAsia="Times New Roman" w:hAnsi="Calibri" w:cs="Calibri"/>
      <w:sz w:val="24"/>
      <w:u w:val="single"/>
      <w:lang w:eastAsia="zh-CN"/>
    </w:rPr>
  </w:style>
  <w:style w:type="paragraph" w:customStyle="1" w:styleId="StyleStyle49ptBold2">
    <w:name w:val="Style Style4 + 9 pt Bold2"/>
    <w:basedOn w:val="Style4"/>
    <w:link w:val="StyleStyle49ptBold2Char"/>
    <w:rsid w:val="00315CDD"/>
    <w:rPr>
      <w:rFonts w:eastAsiaTheme="minorHAnsi"/>
      <w:b/>
      <w:bCs/>
    </w:rPr>
  </w:style>
  <w:style w:type="character" w:customStyle="1" w:styleId="StyleStyle49ptBold2Char">
    <w:name w:val="Style Style4 + 9 pt Bold2 Char"/>
    <w:link w:val="StyleStyle49ptBold2"/>
    <w:rsid w:val="00315CDD"/>
    <w:rPr>
      <w:rFonts w:ascii="Calibri" w:hAnsi="Calibri" w:cs="Calibri"/>
      <w:b/>
      <w:bCs/>
      <w:sz w:val="24"/>
      <w:u w:val="single"/>
    </w:rPr>
  </w:style>
  <w:style w:type="character" w:customStyle="1" w:styleId="23">
    <w:name w:val="23"/>
    <w:rsid w:val="00315CDD"/>
    <w:rPr>
      <w:rFonts w:ascii="Times New Roman" w:hAnsi="Times New Roman" w:cs="Arial"/>
      <w:bCs/>
      <w:sz w:val="20"/>
      <w:u w:val="single"/>
      <w:lang w:val="en-US" w:eastAsia="en-US" w:bidi="ar-SA"/>
    </w:rPr>
  </w:style>
  <w:style w:type="character" w:customStyle="1" w:styleId="33">
    <w:name w:val="33"/>
    <w:rsid w:val="00315CDD"/>
    <w:rPr>
      <w:rFonts w:ascii="Times New Roman" w:hAnsi="Times New Roman" w:cs="Arial"/>
      <w:b/>
      <w:bCs/>
      <w:sz w:val="20"/>
      <w:u w:val="single"/>
      <w:lang w:val="en-US" w:eastAsia="en-US" w:bidi="ar-SA"/>
    </w:rPr>
  </w:style>
  <w:style w:type="character" w:customStyle="1" w:styleId="StyleArialNarrow9pt">
    <w:name w:val="Style Arial Narrow 9 pt"/>
    <w:rsid w:val="00315CDD"/>
    <w:rPr>
      <w:rFonts w:ascii="Times New Roman" w:hAnsi="Times New Roman"/>
      <w:sz w:val="20"/>
    </w:rPr>
  </w:style>
  <w:style w:type="paragraph" w:customStyle="1" w:styleId="CiteBody">
    <w:name w:val="Cite Body"/>
    <w:basedOn w:val="Normal"/>
    <w:link w:val="CiteBodyChar"/>
    <w:qFormat/>
    <w:rsid w:val="00315CDD"/>
    <w:rPr>
      <w:rFonts w:eastAsia="Calibri"/>
      <w:szCs w:val="16"/>
    </w:rPr>
  </w:style>
  <w:style w:type="paragraph" w:customStyle="1" w:styleId="CiteBold">
    <w:name w:val="Cite Bold"/>
    <w:basedOn w:val="CiteBody"/>
    <w:link w:val="CiteBoldChar"/>
    <w:qFormat/>
    <w:rsid w:val="00315CDD"/>
    <w:rPr>
      <w:b/>
    </w:rPr>
  </w:style>
  <w:style w:type="character" w:customStyle="1" w:styleId="CiteBodyChar">
    <w:name w:val="Cite Body Char"/>
    <w:link w:val="CiteBody"/>
    <w:rsid w:val="00315CDD"/>
    <w:rPr>
      <w:rFonts w:ascii="Calibri" w:eastAsia="Calibri" w:hAnsi="Calibri" w:cs="Calibri"/>
      <w:sz w:val="24"/>
      <w:szCs w:val="16"/>
    </w:rPr>
  </w:style>
  <w:style w:type="character" w:customStyle="1" w:styleId="CiteBoldChar">
    <w:name w:val="Cite Bold Char"/>
    <w:link w:val="CiteBold"/>
    <w:rsid w:val="00315CDD"/>
    <w:rPr>
      <w:rFonts w:ascii="Calibri" w:eastAsia="Calibri" w:hAnsi="Calibri" w:cs="Calibri"/>
      <w:b/>
      <w:sz w:val="24"/>
      <w:szCs w:val="16"/>
    </w:rPr>
  </w:style>
  <w:style w:type="paragraph" w:customStyle="1" w:styleId="StyleCardBody11ptUnderline">
    <w:name w:val="Style Card Body + 11 pt Underline"/>
    <w:basedOn w:val="CardBody"/>
    <w:link w:val="StyleCardBody11ptUnderlineChar"/>
    <w:rsid w:val="00315CDD"/>
    <w:rPr>
      <w:sz w:val="20"/>
      <w:u w:val="single"/>
    </w:rPr>
  </w:style>
  <w:style w:type="character" w:customStyle="1" w:styleId="StyleCardBody11ptUnderlineChar">
    <w:name w:val="Style Card Body + 11 pt Underline Char"/>
    <w:link w:val="StyleCardBody11ptUnderline"/>
    <w:rsid w:val="00315CDD"/>
    <w:rPr>
      <w:rFonts w:ascii="Calibri" w:eastAsia="Calibri" w:hAnsi="Calibri" w:cs="Calibri"/>
      <w:sz w:val="20"/>
      <w:u w:val="single"/>
    </w:rPr>
  </w:style>
  <w:style w:type="paragraph" w:customStyle="1" w:styleId="StyleStyle49pt4">
    <w:name w:val="Style Style4 + 9 pt4"/>
    <w:basedOn w:val="Style4"/>
    <w:link w:val="StyleStyle49pt4Char"/>
    <w:rsid w:val="00315CDD"/>
    <w:rPr>
      <w:lang w:eastAsia="zh-CN"/>
    </w:rPr>
  </w:style>
  <w:style w:type="character" w:customStyle="1" w:styleId="StyleStyle49pt4Char">
    <w:name w:val="Style Style4 + 9 pt4 Char"/>
    <w:basedOn w:val="Style4Char"/>
    <w:link w:val="StyleStyle49pt4"/>
    <w:rsid w:val="00315CDD"/>
    <w:rPr>
      <w:rFonts w:ascii="Calibri" w:eastAsia="Times New Roman" w:hAnsi="Calibri" w:cs="Calibri"/>
      <w:sz w:val="24"/>
      <w:u w:val="single"/>
      <w:lang w:eastAsia="zh-CN"/>
    </w:rPr>
  </w:style>
  <w:style w:type="paragraph" w:customStyle="1" w:styleId="StyleStyle49ptBold4">
    <w:name w:val="Style Style4 + 9 pt Bold4"/>
    <w:basedOn w:val="Style4"/>
    <w:link w:val="StyleStyle49ptBold4Char"/>
    <w:rsid w:val="00315CDD"/>
    <w:rPr>
      <w:rFonts w:eastAsiaTheme="minorHAnsi"/>
      <w:b/>
      <w:bCs/>
    </w:rPr>
  </w:style>
  <w:style w:type="character" w:customStyle="1" w:styleId="StyleStyle49ptBold4Char">
    <w:name w:val="Style Style4 + 9 pt Bold4 Char"/>
    <w:link w:val="StyleStyle49ptBold4"/>
    <w:rsid w:val="00315CDD"/>
    <w:rPr>
      <w:rFonts w:ascii="Calibri" w:hAnsi="Calibri" w:cs="Calibri"/>
      <w:b/>
      <w:bCs/>
      <w:sz w:val="24"/>
      <w:u w:val="single"/>
    </w:rPr>
  </w:style>
  <w:style w:type="character" w:customStyle="1" w:styleId="StyleUnderlineCharChar9pt2">
    <w:name w:val="Style Underline Char Char + 9 pt2"/>
    <w:basedOn w:val="DefaultParagraphFont"/>
    <w:rsid w:val="00315CDD"/>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315CDD"/>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315CDD"/>
    <w:rPr>
      <w:b/>
      <w:bCs/>
      <w:sz w:val="20"/>
      <w:u w:val="single"/>
      <w:bdr w:val="single" w:sz="4" w:space="0" w:color="auto"/>
    </w:rPr>
  </w:style>
  <w:style w:type="character" w:customStyle="1" w:styleId="Style9ptUnderline7">
    <w:name w:val="Style 9 pt Underline7"/>
    <w:rsid w:val="00315CDD"/>
    <w:rPr>
      <w:sz w:val="20"/>
      <w:u w:val="single"/>
    </w:rPr>
  </w:style>
  <w:style w:type="character" w:customStyle="1" w:styleId="Style9ptBoldUnderline3">
    <w:name w:val="Style 9 pt Bold Underline3"/>
    <w:rsid w:val="00315CDD"/>
    <w:rPr>
      <w:b/>
      <w:bCs/>
      <w:sz w:val="20"/>
      <w:u w:val="single"/>
    </w:rPr>
  </w:style>
  <w:style w:type="character" w:customStyle="1" w:styleId="Style9ptUnderline8">
    <w:name w:val="Style 9 pt Underline8"/>
    <w:rsid w:val="00315CDD"/>
    <w:rPr>
      <w:sz w:val="20"/>
      <w:u w:val="single"/>
    </w:rPr>
  </w:style>
  <w:style w:type="paragraph" w:customStyle="1" w:styleId="StyleStyle49pt5">
    <w:name w:val="Style Style4 + 9 pt5"/>
    <w:basedOn w:val="Style4"/>
    <w:link w:val="StyleStyle49pt5Char"/>
    <w:rsid w:val="00315CDD"/>
    <w:rPr>
      <w:lang w:eastAsia="zh-CN"/>
    </w:rPr>
  </w:style>
  <w:style w:type="character" w:customStyle="1" w:styleId="StyleStyle49pt5Char">
    <w:name w:val="Style Style4 + 9 pt5 Char"/>
    <w:basedOn w:val="Style4Char"/>
    <w:link w:val="StyleStyle49pt5"/>
    <w:rsid w:val="00315CDD"/>
    <w:rPr>
      <w:rFonts w:ascii="Calibri" w:eastAsia="Times New Roman" w:hAnsi="Calibri" w:cs="Calibri"/>
      <w:sz w:val="24"/>
      <w:u w:val="single"/>
      <w:lang w:eastAsia="zh-CN"/>
    </w:rPr>
  </w:style>
  <w:style w:type="character" w:customStyle="1" w:styleId="66">
    <w:name w:val="66"/>
    <w:rsid w:val="00315CDD"/>
    <w:rPr>
      <w:rFonts w:cs="Arial"/>
      <w:bCs/>
      <w:sz w:val="20"/>
      <w:u w:val="single"/>
      <w:lang w:val="en-US" w:eastAsia="en-US" w:bidi="ar-SA"/>
    </w:rPr>
  </w:style>
  <w:style w:type="character" w:customStyle="1" w:styleId="Style9ptUnderline9">
    <w:name w:val="Style 9 pt Underline9"/>
    <w:rsid w:val="00315CDD"/>
    <w:rPr>
      <w:sz w:val="20"/>
      <w:u w:val="single"/>
    </w:rPr>
  </w:style>
  <w:style w:type="paragraph" w:customStyle="1" w:styleId="StyleStyle49ptBold5">
    <w:name w:val="Style Style4 + 9 pt Bold5"/>
    <w:basedOn w:val="Style4"/>
    <w:link w:val="StyleStyle49ptBold5Char"/>
    <w:rsid w:val="00315CDD"/>
    <w:rPr>
      <w:rFonts w:eastAsiaTheme="minorHAnsi"/>
      <w:b/>
      <w:bCs/>
    </w:rPr>
  </w:style>
  <w:style w:type="character" w:customStyle="1" w:styleId="StyleStyle49ptBold5Char">
    <w:name w:val="Style Style4 + 9 pt Bold5 Char"/>
    <w:link w:val="StyleStyle49ptBold5"/>
    <w:rsid w:val="00315CDD"/>
    <w:rPr>
      <w:rFonts w:ascii="Calibri" w:hAnsi="Calibri" w:cs="Calibri"/>
      <w:b/>
      <w:bCs/>
      <w:sz w:val="24"/>
      <w:u w:val="single"/>
    </w:rPr>
  </w:style>
  <w:style w:type="character" w:customStyle="1" w:styleId="Style9ptBoldUnderline4">
    <w:name w:val="Style 9 pt Bold Underline4"/>
    <w:rsid w:val="00315CDD"/>
    <w:rPr>
      <w:b/>
      <w:bCs/>
      <w:sz w:val="20"/>
      <w:u w:val="single"/>
    </w:rPr>
  </w:style>
  <w:style w:type="paragraph" w:customStyle="1" w:styleId="StyleStyle49pt7">
    <w:name w:val="Style Style4 + 9 pt7"/>
    <w:basedOn w:val="Style4"/>
    <w:link w:val="StyleStyle49pt7Char"/>
    <w:rsid w:val="00315CDD"/>
    <w:rPr>
      <w:lang w:eastAsia="zh-CN"/>
    </w:rPr>
  </w:style>
  <w:style w:type="character" w:customStyle="1" w:styleId="StyleStyle49pt7Char">
    <w:name w:val="Style Style4 + 9 pt7 Char"/>
    <w:basedOn w:val="Style4Char"/>
    <w:link w:val="StyleStyle49pt7"/>
    <w:rsid w:val="00315CDD"/>
    <w:rPr>
      <w:rFonts w:ascii="Calibri" w:eastAsia="Times New Roman" w:hAnsi="Calibri" w:cs="Calibri"/>
      <w:sz w:val="24"/>
      <w:u w:val="single"/>
      <w:lang w:eastAsia="zh-CN"/>
    </w:rPr>
  </w:style>
  <w:style w:type="character" w:customStyle="1" w:styleId="titleblue14">
    <w:name w:val="titleblue14"/>
    <w:basedOn w:val="DefaultParagraphFont"/>
    <w:rsid w:val="00315CDD"/>
  </w:style>
  <w:style w:type="paragraph" w:customStyle="1" w:styleId="FONT7">
    <w:name w:val="FONT 7"/>
    <w:qFormat/>
    <w:rsid w:val="00315CDD"/>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315CDD"/>
    <w:rPr>
      <w:rFonts w:eastAsiaTheme="minorHAnsi"/>
    </w:rPr>
  </w:style>
  <w:style w:type="paragraph" w:customStyle="1" w:styleId="StyleHeading2Underline">
    <w:name w:val="Style Heading 2 + Underline"/>
    <w:basedOn w:val="Heading2"/>
    <w:link w:val="StyleHeading2UnderlineChar"/>
    <w:rsid w:val="00315CDD"/>
    <w:pPr>
      <w:tabs>
        <w:tab w:val="right" w:leader="dot" w:pos="9360"/>
      </w:tabs>
      <w:spacing w:before="240" w:after="240"/>
      <w:ind w:left="-900" w:right="-900"/>
    </w:pPr>
    <w:rPr>
      <w:rFonts w:eastAsia="Times New Roman" w:cs="Times New Roman"/>
      <w:bCs/>
      <w:caps/>
      <w:sz w:val="24"/>
      <w:u w:val="single"/>
    </w:rPr>
  </w:style>
  <w:style w:type="character" w:customStyle="1" w:styleId="StyleHeading2UnderlineChar">
    <w:name w:val="Style Heading 2 + Underline Char"/>
    <w:link w:val="StyleHeading2Underline"/>
    <w:rsid w:val="00315CDD"/>
    <w:rPr>
      <w:rFonts w:ascii="Calibri" w:eastAsia="Times New Roman" w:hAnsi="Calibri" w:cs="Times New Roman"/>
      <w:b/>
      <w:bCs/>
      <w:caps/>
      <w:sz w:val="24"/>
      <w:szCs w:val="26"/>
      <w:u w:val="single"/>
    </w:rPr>
  </w:style>
  <w:style w:type="paragraph" w:customStyle="1" w:styleId="StyleCardText11ptBoldUnderline">
    <w:name w:val="Style Card Text + 11 pt Bold Underline"/>
    <w:link w:val="StyleCardText11ptBoldUnderlineChar"/>
    <w:rsid w:val="00315CDD"/>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315CDD"/>
    <w:rPr>
      <w:rFonts w:eastAsia="Calibri"/>
      <w:b/>
      <w:bCs/>
      <w:szCs w:val="24"/>
      <w:u w:val="single"/>
    </w:rPr>
  </w:style>
  <w:style w:type="paragraph" w:customStyle="1" w:styleId="StyleStyle49ptBold6">
    <w:name w:val="Style Style4 + 9 pt Bold6"/>
    <w:basedOn w:val="Style4"/>
    <w:link w:val="StyleStyle49ptBold6Char"/>
    <w:rsid w:val="00315CDD"/>
    <w:rPr>
      <w:rFonts w:eastAsiaTheme="minorHAnsi"/>
      <w:b/>
      <w:bCs/>
    </w:rPr>
  </w:style>
  <w:style w:type="character" w:customStyle="1" w:styleId="StyleStyle49ptBold6Char">
    <w:name w:val="Style Style4 + 9 pt Bold6 Char"/>
    <w:link w:val="StyleStyle49ptBold6"/>
    <w:rsid w:val="00315CDD"/>
    <w:rPr>
      <w:rFonts w:ascii="Calibri" w:hAnsi="Calibri" w:cs="Calibri"/>
      <w:b/>
      <w:bCs/>
      <w:sz w:val="24"/>
      <w:u w:val="single"/>
    </w:rPr>
  </w:style>
  <w:style w:type="paragraph" w:customStyle="1" w:styleId="StyleCircled11pt">
    <w:name w:val="Style Circled + 11 pt"/>
    <w:basedOn w:val="Circled"/>
    <w:link w:val="StyleCircled11ptChar"/>
    <w:rsid w:val="00315CDD"/>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315CDD"/>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315CDD"/>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315CDD"/>
    <w:rPr>
      <w:rFonts w:eastAsia="Calibri"/>
      <w:b/>
      <w:bCs/>
      <w:szCs w:val="24"/>
      <w:u w:val="single"/>
      <w:bdr w:val="single" w:sz="4" w:space="0" w:color="auto"/>
    </w:rPr>
  </w:style>
  <w:style w:type="character" w:customStyle="1" w:styleId="StyleUnderlineCharChar9pt3">
    <w:name w:val="Style Underline Char Char + 9 pt3"/>
    <w:basedOn w:val="DefaultParagraphFont"/>
    <w:rsid w:val="00315CDD"/>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315CDD"/>
    <w:rPr>
      <w:sz w:val="20"/>
      <w:u w:val="single"/>
    </w:rPr>
  </w:style>
  <w:style w:type="character" w:customStyle="1" w:styleId="BoldandUnderlineChar2CharCharChar">
    <w:name w:val="Bold and Underline Char2 Char Char Char"/>
    <w:rsid w:val="00315CDD"/>
    <w:rPr>
      <w:b/>
      <w:szCs w:val="24"/>
      <w:u w:val="single"/>
      <w:lang w:val="en-US" w:eastAsia="en-US" w:bidi="ar-SA"/>
    </w:rPr>
  </w:style>
  <w:style w:type="paragraph" w:customStyle="1" w:styleId="textboldChar">
    <w:name w:val="text bold Char"/>
    <w:basedOn w:val="Normal"/>
    <w:link w:val="textboldCharChar"/>
    <w:rsid w:val="00315CDD"/>
    <w:pPr>
      <w:ind w:left="720"/>
    </w:pPr>
    <w:rPr>
      <w:rFonts w:eastAsia="Calibri"/>
      <w:b/>
      <w:u w:val="thick"/>
    </w:rPr>
  </w:style>
  <w:style w:type="character" w:customStyle="1" w:styleId="textboldCharChar">
    <w:name w:val="text bold Char Char"/>
    <w:link w:val="textboldChar"/>
    <w:rsid w:val="00315CDD"/>
    <w:rPr>
      <w:rFonts w:ascii="Calibri" w:eastAsia="Calibri" w:hAnsi="Calibri" w:cs="Calibri"/>
      <w:b/>
      <w:sz w:val="24"/>
      <w:u w:val="thick"/>
    </w:rPr>
  </w:style>
  <w:style w:type="character" w:customStyle="1" w:styleId="snapnoshots">
    <w:name w:val="snap_noshots"/>
    <w:basedOn w:val="DefaultParagraphFont"/>
    <w:rsid w:val="00315CDD"/>
  </w:style>
  <w:style w:type="character" w:customStyle="1" w:styleId="cnbcsbhdcomp">
    <w:name w:val="cnbc_sbhd_comp"/>
    <w:rsid w:val="00315CDD"/>
  </w:style>
  <w:style w:type="character" w:customStyle="1" w:styleId="blox-headline">
    <w:name w:val="blox-headline"/>
    <w:rsid w:val="00315CDD"/>
  </w:style>
  <w:style w:type="character" w:customStyle="1" w:styleId="Heading2CharCharCharCharCharChar1CharChar">
    <w:name w:val="Heading 2 Char Char Char Char Char Char1 Char Char"/>
    <w:basedOn w:val="DefaultParagraphFont"/>
    <w:uiPriority w:val="99"/>
    <w:rsid w:val="00315CDD"/>
    <w:rPr>
      <w:rFonts w:cs="Arial"/>
      <w:b/>
      <w:bCs/>
      <w:iCs/>
      <w:sz w:val="28"/>
      <w:lang w:val="en-US" w:eastAsia="en-US"/>
    </w:rPr>
  </w:style>
  <w:style w:type="character" w:customStyle="1" w:styleId="postsubtitle">
    <w:name w:val="post_subtitle"/>
    <w:basedOn w:val="DefaultParagraphFont"/>
    <w:rsid w:val="00315CDD"/>
  </w:style>
  <w:style w:type="character" w:customStyle="1" w:styleId="NoterefInText">
    <w:name w:val="_NoterefInText"/>
    <w:uiPriority w:val="99"/>
    <w:rsid w:val="00315CDD"/>
    <w:rPr>
      <w:rFonts w:cs="New Baskerville"/>
      <w:color w:val="000000"/>
    </w:rPr>
  </w:style>
  <w:style w:type="character" w:customStyle="1" w:styleId="postauthor">
    <w:name w:val="postauthor"/>
    <w:basedOn w:val="DefaultParagraphFont"/>
    <w:rsid w:val="00315CDD"/>
  </w:style>
  <w:style w:type="paragraph" w:customStyle="1" w:styleId="notes-source-hasnotes">
    <w:name w:val="notes-source-hasnotes"/>
    <w:basedOn w:val="Normal"/>
    <w:qFormat/>
    <w:rsid w:val="00315CDD"/>
    <w:pPr>
      <w:spacing w:before="100" w:beforeAutospacing="1" w:after="100" w:afterAutospacing="1"/>
    </w:pPr>
    <w:rPr>
      <w:rFonts w:ascii="Times" w:hAnsi="Times"/>
      <w:szCs w:val="20"/>
    </w:rPr>
  </w:style>
  <w:style w:type="character" w:customStyle="1" w:styleId="span">
    <w:name w:val="span"/>
    <w:basedOn w:val="DefaultParagraphFont"/>
    <w:rsid w:val="00315CDD"/>
  </w:style>
  <w:style w:type="character" w:customStyle="1" w:styleId="thirdparty-logo">
    <w:name w:val="thirdparty-logo"/>
    <w:basedOn w:val="DefaultParagraphFont"/>
    <w:rsid w:val="00315CDD"/>
  </w:style>
  <w:style w:type="paragraph" w:customStyle="1" w:styleId="articlemeta">
    <w:name w:val="articlemeta"/>
    <w:basedOn w:val="Normal"/>
    <w:qFormat/>
    <w:rsid w:val="00315CDD"/>
    <w:pPr>
      <w:spacing w:before="100" w:beforeAutospacing="1" w:after="100" w:afterAutospacing="1"/>
    </w:pPr>
    <w:rPr>
      <w:rFonts w:ascii="Times" w:hAnsi="Times"/>
      <w:szCs w:val="20"/>
    </w:rPr>
  </w:style>
  <w:style w:type="character" w:customStyle="1" w:styleId="vcard">
    <w:name w:val="vcard"/>
    <w:basedOn w:val="DefaultParagraphFont"/>
    <w:rsid w:val="00315CDD"/>
  </w:style>
  <w:style w:type="character" w:customStyle="1" w:styleId="print-footnote">
    <w:name w:val="print-footnote"/>
    <w:basedOn w:val="DefaultParagraphFont"/>
    <w:rsid w:val="00315CDD"/>
  </w:style>
  <w:style w:type="character" w:customStyle="1" w:styleId="datestring">
    <w:name w:val="datestring"/>
    <w:basedOn w:val="DefaultParagraphFont"/>
    <w:rsid w:val="00315CDD"/>
  </w:style>
  <w:style w:type="paragraph" w:customStyle="1" w:styleId="left">
    <w:name w:val="left"/>
    <w:basedOn w:val="Normal"/>
    <w:qFormat/>
    <w:rsid w:val="00315CDD"/>
    <w:pPr>
      <w:spacing w:before="100" w:beforeAutospacing="1" w:after="100" w:afterAutospacing="1"/>
    </w:pPr>
    <w:rPr>
      <w:rFonts w:ascii="Times" w:hAnsi="Times"/>
      <w:szCs w:val="20"/>
    </w:rPr>
  </w:style>
  <w:style w:type="paragraph" w:customStyle="1" w:styleId="right">
    <w:name w:val="right"/>
    <w:basedOn w:val="Normal"/>
    <w:qFormat/>
    <w:rsid w:val="00315CDD"/>
    <w:pPr>
      <w:spacing w:before="100" w:beforeAutospacing="1" w:after="100" w:afterAutospacing="1"/>
    </w:pPr>
    <w:rPr>
      <w:rFonts w:ascii="Times" w:hAnsi="Times"/>
      <w:szCs w:val="20"/>
    </w:rPr>
  </w:style>
  <w:style w:type="character" w:customStyle="1" w:styleId="gptad">
    <w:name w:val="gptad"/>
    <w:basedOn w:val="DefaultParagraphFont"/>
    <w:rsid w:val="00315CDD"/>
  </w:style>
  <w:style w:type="paragraph" w:customStyle="1" w:styleId="creditpostedmodified">
    <w:name w:val="credit_posted_modified"/>
    <w:basedOn w:val="Normal"/>
    <w:qFormat/>
    <w:rsid w:val="00315CDD"/>
    <w:pPr>
      <w:spacing w:before="100" w:beforeAutospacing="1" w:after="100" w:afterAutospacing="1"/>
    </w:pPr>
    <w:rPr>
      <w:rFonts w:ascii="Times" w:hAnsi="Times"/>
      <w:szCs w:val="20"/>
    </w:rPr>
  </w:style>
  <w:style w:type="character" w:customStyle="1" w:styleId="creditline">
    <w:name w:val="creditline"/>
    <w:basedOn w:val="DefaultParagraphFont"/>
    <w:rsid w:val="00315CDD"/>
  </w:style>
  <w:style w:type="character" w:customStyle="1" w:styleId="grd">
    <w:name w:val="grd"/>
    <w:basedOn w:val="DefaultParagraphFont"/>
    <w:rsid w:val="00315CDD"/>
  </w:style>
  <w:style w:type="paragraph" w:customStyle="1" w:styleId="hs-text-container">
    <w:name w:val="hs-text-container"/>
    <w:basedOn w:val="Normal"/>
    <w:qFormat/>
    <w:rsid w:val="00315CDD"/>
    <w:pPr>
      <w:spacing w:before="100" w:beforeAutospacing="1" w:after="100" w:afterAutospacing="1"/>
    </w:pPr>
    <w:rPr>
      <w:rFonts w:ascii="Times" w:hAnsi="Times"/>
      <w:szCs w:val="20"/>
    </w:rPr>
  </w:style>
  <w:style w:type="character" w:customStyle="1" w:styleId="changed">
    <w:name w:val="changed"/>
    <w:basedOn w:val="DefaultParagraphFont"/>
    <w:rsid w:val="00315CDD"/>
  </w:style>
  <w:style w:type="character" w:customStyle="1" w:styleId="article-author-name">
    <w:name w:val="article-author-name"/>
    <w:basedOn w:val="DefaultParagraphFont"/>
    <w:rsid w:val="00315CDD"/>
  </w:style>
  <w:style w:type="character" w:customStyle="1" w:styleId="bioexcerpt">
    <w:name w:val="bio_excerpt"/>
    <w:basedOn w:val="DefaultParagraphFont"/>
    <w:rsid w:val="00315CDD"/>
  </w:style>
  <w:style w:type="character" w:customStyle="1" w:styleId="commentcount">
    <w:name w:val="comment_count"/>
    <w:basedOn w:val="DefaultParagraphFont"/>
    <w:rsid w:val="00315CDD"/>
  </w:style>
  <w:style w:type="character" w:customStyle="1" w:styleId="searchtermshighlighted">
    <w:name w:val="searchtermshighlighted"/>
    <w:basedOn w:val="DefaultParagraphFont"/>
    <w:rsid w:val="00315CDD"/>
  </w:style>
  <w:style w:type="character" w:customStyle="1" w:styleId="contributornametrigger">
    <w:name w:val="contributornametrigger"/>
    <w:basedOn w:val="DefaultParagraphFont"/>
    <w:rsid w:val="00315CDD"/>
  </w:style>
  <w:style w:type="character" w:customStyle="1" w:styleId="bylinepipe">
    <w:name w:val="bylinepipe"/>
    <w:basedOn w:val="DefaultParagraphFont"/>
    <w:rsid w:val="00315CDD"/>
  </w:style>
  <w:style w:type="character" w:customStyle="1" w:styleId="lucenesearchresulturlb">
    <w:name w:val="lucene_search_result_url_b"/>
    <w:basedOn w:val="DefaultParagraphFont"/>
    <w:rsid w:val="00315CDD"/>
  </w:style>
  <w:style w:type="character" w:customStyle="1" w:styleId="faculty-title">
    <w:name w:val="faculty-title"/>
    <w:basedOn w:val="DefaultParagraphFont"/>
    <w:rsid w:val="00315CDD"/>
  </w:style>
  <w:style w:type="character" w:customStyle="1" w:styleId="issue">
    <w:name w:val="issue"/>
    <w:basedOn w:val="DefaultParagraphFont"/>
    <w:rsid w:val="00315CDD"/>
  </w:style>
  <w:style w:type="character" w:customStyle="1" w:styleId="pages">
    <w:name w:val="pages"/>
    <w:basedOn w:val="DefaultParagraphFont"/>
    <w:rsid w:val="00315CDD"/>
  </w:style>
  <w:style w:type="character" w:customStyle="1" w:styleId="person">
    <w:name w:val="person"/>
    <w:basedOn w:val="DefaultParagraphFont"/>
    <w:rsid w:val="00315CDD"/>
  </w:style>
  <w:style w:type="character" w:customStyle="1" w:styleId="corresponding">
    <w:name w:val="corresponding"/>
    <w:basedOn w:val="DefaultParagraphFont"/>
    <w:rsid w:val="00315CDD"/>
  </w:style>
  <w:style w:type="paragraph" w:customStyle="1" w:styleId="entry-meta">
    <w:name w:val="entry-meta"/>
    <w:basedOn w:val="Normal"/>
    <w:qFormat/>
    <w:rsid w:val="00315CDD"/>
    <w:pPr>
      <w:spacing w:before="100" w:beforeAutospacing="1" w:after="100" w:afterAutospacing="1"/>
    </w:pPr>
    <w:rPr>
      <w:rFonts w:ascii="Times" w:hAnsi="Times"/>
      <w:szCs w:val="20"/>
    </w:rPr>
  </w:style>
  <w:style w:type="character" w:customStyle="1" w:styleId="post-time">
    <w:name w:val="post-time"/>
    <w:basedOn w:val="DefaultParagraphFont"/>
    <w:rsid w:val="00315CDD"/>
  </w:style>
  <w:style w:type="character" w:customStyle="1" w:styleId="post-category">
    <w:name w:val="post-category"/>
    <w:basedOn w:val="DefaultParagraphFont"/>
    <w:rsid w:val="00315CDD"/>
  </w:style>
  <w:style w:type="paragraph" w:customStyle="1" w:styleId="articledetails">
    <w:name w:val="articledetails"/>
    <w:basedOn w:val="Normal"/>
    <w:qFormat/>
    <w:rsid w:val="00315CDD"/>
    <w:pPr>
      <w:spacing w:before="100" w:beforeAutospacing="1" w:after="100" w:afterAutospacing="1"/>
    </w:pPr>
    <w:rPr>
      <w:rFonts w:ascii="Times" w:hAnsi="Times"/>
      <w:szCs w:val="20"/>
    </w:rPr>
  </w:style>
  <w:style w:type="character" w:customStyle="1" w:styleId="posted-and-updated">
    <w:name w:val="posted-and-updated"/>
    <w:basedOn w:val="DefaultParagraphFont"/>
    <w:rsid w:val="00315CDD"/>
  </w:style>
  <w:style w:type="paragraph" w:customStyle="1" w:styleId="aff">
    <w:name w:val="aff"/>
    <w:basedOn w:val="Normal"/>
    <w:qFormat/>
    <w:rsid w:val="00315CDD"/>
    <w:pPr>
      <w:spacing w:before="100" w:beforeAutospacing="1" w:after="100" w:afterAutospacing="1"/>
    </w:pPr>
    <w:rPr>
      <w:rFonts w:ascii="Times" w:hAnsi="Times"/>
      <w:szCs w:val="20"/>
    </w:rPr>
  </w:style>
  <w:style w:type="character" w:customStyle="1" w:styleId="entry-author">
    <w:name w:val="entry-author"/>
    <w:basedOn w:val="DefaultParagraphFont"/>
    <w:rsid w:val="00315CDD"/>
  </w:style>
  <w:style w:type="character" w:customStyle="1" w:styleId="entry-author-name">
    <w:name w:val="entry-author-name"/>
    <w:basedOn w:val="DefaultParagraphFont"/>
    <w:rsid w:val="00315CDD"/>
  </w:style>
  <w:style w:type="character" w:customStyle="1" w:styleId="contrib-degrees">
    <w:name w:val="contrib-degrees"/>
    <w:basedOn w:val="DefaultParagraphFont"/>
    <w:rsid w:val="00315CDD"/>
  </w:style>
  <w:style w:type="character" w:customStyle="1" w:styleId="contrib-on-behalf-of">
    <w:name w:val="contrib-on-behalf-of"/>
    <w:basedOn w:val="DefaultParagraphFont"/>
    <w:rsid w:val="00315CDD"/>
  </w:style>
  <w:style w:type="character" w:customStyle="1" w:styleId="pubtime">
    <w:name w:val="pubtime"/>
    <w:basedOn w:val="DefaultParagraphFont"/>
    <w:rsid w:val="00315CDD"/>
  </w:style>
  <w:style w:type="character" w:customStyle="1" w:styleId="fbcommentscount">
    <w:name w:val="fb_comments_count"/>
    <w:basedOn w:val="DefaultParagraphFont"/>
    <w:rsid w:val="00315CDD"/>
  </w:style>
  <w:style w:type="character" w:customStyle="1" w:styleId="stsharethiscustom">
    <w:name w:val="st_sharethis_custom"/>
    <w:basedOn w:val="DefaultParagraphFont"/>
    <w:rsid w:val="00315CDD"/>
  </w:style>
  <w:style w:type="paragraph" w:customStyle="1" w:styleId="permalinkable">
    <w:name w:val="permalinkable"/>
    <w:basedOn w:val="Normal"/>
    <w:qFormat/>
    <w:rsid w:val="00315CDD"/>
    <w:pPr>
      <w:spacing w:before="100" w:beforeAutospacing="1" w:after="100" w:afterAutospacing="1"/>
    </w:pPr>
    <w:rPr>
      <w:rFonts w:ascii="Times" w:hAnsi="Times"/>
      <w:szCs w:val="20"/>
    </w:rPr>
  </w:style>
  <w:style w:type="character" w:customStyle="1" w:styleId="post-date">
    <w:name w:val="post-date"/>
    <w:basedOn w:val="DefaultParagraphFont"/>
    <w:rsid w:val="00315CDD"/>
  </w:style>
  <w:style w:type="character" w:customStyle="1" w:styleId="articleauthor0">
    <w:name w:val="article_author"/>
    <w:basedOn w:val="DefaultParagraphFont"/>
    <w:rsid w:val="00315CDD"/>
  </w:style>
  <w:style w:type="character" w:customStyle="1" w:styleId="articleissue">
    <w:name w:val="article_issue"/>
    <w:basedOn w:val="DefaultParagraphFont"/>
    <w:rsid w:val="00315CDD"/>
  </w:style>
  <w:style w:type="character" w:customStyle="1" w:styleId="a-size-large">
    <w:name w:val="a-size-large"/>
    <w:basedOn w:val="DefaultParagraphFont"/>
    <w:rsid w:val="00315CDD"/>
  </w:style>
  <w:style w:type="character" w:customStyle="1" w:styleId="a-size-medium">
    <w:name w:val="a-size-medium"/>
    <w:basedOn w:val="DefaultParagraphFont"/>
    <w:rsid w:val="00315CDD"/>
  </w:style>
  <w:style w:type="character" w:customStyle="1" w:styleId="contribution">
    <w:name w:val="contribution"/>
    <w:basedOn w:val="DefaultParagraphFont"/>
    <w:rsid w:val="00315CDD"/>
  </w:style>
  <w:style w:type="character" w:customStyle="1" w:styleId="a-color-secondary">
    <w:name w:val="a-color-secondary"/>
    <w:basedOn w:val="DefaultParagraphFont"/>
    <w:rsid w:val="00315CDD"/>
  </w:style>
  <w:style w:type="paragraph" w:customStyle="1" w:styleId="sbyline">
    <w:name w:val="sbyline"/>
    <w:basedOn w:val="Normal"/>
    <w:qFormat/>
    <w:rsid w:val="00315CDD"/>
    <w:pPr>
      <w:spacing w:before="100" w:beforeAutospacing="1" w:after="100" w:afterAutospacing="1"/>
    </w:pPr>
    <w:rPr>
      <w:rFonts w:ascii="Times" w:hAnsi="Times"/>
      <w:szCs w:val="20"/>
    </w:rPr>
  </w:style>
  <w:style w:type="character" w:customStyle="1" w:styleId="ui-author">
    <w:name w:val="ui-author"/>
    <w:basedOn w:val="DefaultParagraphFont"/>
    <w:rsid w:val="00315CDD"/>
  </w:style>
  <w:style w:type="character" w:customStyle="1" w:styleId="ui-staffline">
    <w:name w:val="ui-staffline"/>
    <w:basedOn w:val="DefaultParagraphFont"/>
    <w:rsid w:val="00315CDD"/>
  </w:style>
  <w:style w:type="paragraph" w:customStyle="1" w:styleId="promotion-tag-p">
    <w:name w:val="promotion-tag-p"/>
    <w:basedOn w:val="Normal"/>
    <w:qFormat/>
    <w:rsid w:val="00315CDD"/>
    <w:pPr>
      <w:spacing w:before="100" w:beforeAutospacing="1" w:after="100" w:afterAutospacing="1"/>
    </w:pPr>
    <w:rPr>
      <w:rFonts w:ascii="Times" w:hAnsi="Times"/>
      <w:szCs w:val="20"/>
    </w:rPr>
  </w:style>
  <w:style w:type="character" w:customStyle="1" w:styleId="value">
    <w:name w:val="value"/>
    <w:basedOn w:val="DefaultParagraphFont"/>
    <w:rsid w:val="00315CDD"/>
  </w:style>
  <w:style w:type="character" w:customStyle="1" w:styleId="specialissuelabel">
    <w:name w:val="specialissuelabel"/>
    <w:basedOn w:val="DefaultParagraphFont"/>
    <w:rsid w:val="00315CDD"/>
  </w:style>
  <w:style w:type="character" w:customStyle="1" w:styleId="wp-smiley">
    <w:name w:val="wp-smiley"/>
    <w:basedOn w:val="DefaultParagraphFont"/>
    <w:rsid w:val="00315CDD"/>
  </w:style>
  <w:style w:type="character" w:customStyle="1" w:styleId="artjournal">
    <w:name w:val="art_journal"/>
    <w:basedOn w:val="DefaultParagraphFont"/>
    <w:rsid w:val="00315CDD"/>
  </w:style>
  <w:style w:type="character" w:customStyle="1" w:styleId="artdatevolumeissuepart">
    <w:name w:val="art_datevolumeissuepart"/>
    <w:basedOn w:val="DefaultParagraphFont"/>
    <w:rsid w:val="00315CDD"/>
  </w:style>
  <w:style w:type="character" w:customStyle="1" w:styleId="artpages">
    <w:name w:val="art_pages"/>
    <w:basedOn w:val="DefaultParagraphFont"/>
    <w:rsid w:val="00315CDD"/>
  </w:style>
  <w:style w:type="character" w:customStyle="1" w:styleId="singlehighlightclass">
    <w:name w:val="single_highlight_class"/>
    <w:basedOn w:val="DefaultParagraphFont"/>
    <w:rsid w:val="00315CDD"/>
  </w:style>
  <w:style w:type="character" w:customStyle="1" w:styleId="degree">
    <w:name w:val="degree"/>
    <w:basedOn w:val="DefaultParagraphFont"/>
    <w:rsid w:val="00315CDD"/>
  </w:style>
  <w:style w:type="character" w:customStyle="1" w:styleId="major">
    <w:name w:val="major"/>
    <w:basedOn w:val="DefaultParagraphFont"/>
    <w:rsid w:val="00315CDD"/>
  </w:style>
  <w:style w:type="character" w:customStyle="1" w:styleId="views">
    <w:name w:val="views"/>
    <w:basedOn w:val="DefaultParagraphFont"/>
    <w:rsid w:val="00315CDD"/>
  </w:style>
  <w:style w:type="character" w:customStyle="1" w:styleId="stmainservices">
    <w:name w:val="stmainservices"/>
    <w:basedOn w:val="DefaultParagraphFont"/>
    <w:rsid w:val="00315CDD"/>
  </w:style>
  <w:style w:type="character" w:customStyle="1" w:styleId="stbubblehcount">
    <w:name w:val="stbubble_hcount"/>
    <w:basedOn w:val="DefaultParagraphFont"/>
    <w:rsid w:val="00315CDD"/>
  </w:style>
  <w:style w:type="paragraph" w:customStyle="1" w:styleId="Document">
    <w:name w:val="_Document"/>
    <w:basedOn w:val="Default"/>
    <w:next w:val="Default"/>
    <w:uiPriority w:val="99"/>
    <w:qFormat/>
    <w:rsid w:val="00315CDD"/>
    <w:rPr>
      <w:rFonts w:ascii="New Baskerville" w:eastAsiaTheme="minorEastAsia" w:hAnsi="New Baskerville"/>
      <w:color w:val="auto"/>
    </w:rPr>
  </w:style>
  <w:style w:type="paragraph" w:customStyle="1" w:styleId="SubHead1">
    <w:name w:val="_SubHead1"/>
    <w:basedOn w:val="Default"/>
    <w:next w:val="Default"/>
    <w:uiPriority w:val="99"/>
    <w:qFormat/>
    <w:rsid w:val="00315CDD"/>
    <w:rPr>
      <w:rFonts w:ascii="New Baskerville" w:eastAsiaTheme="minorEastAsia" w:hAnsi="New Baskerville"/>
      <w:color w:val="auto"/>
    </w:rPr>
  </w:style>
  <w:style w:type="paragraph" w:customStyle="1" w:styleId="SubHead2">
    <w:name w:val="_SubHead2"/>
    <w:basedOn w:val="Default"/>
    <w:next w:val="Default"/>
    <w:uiPriority w:val="99"/>
    <w:qFormat/>
    <w:rsid w:val="00315CDD"/>
    <w:rPr>
      <w:rFonts w:ascii="New Baskerville" w:eastAsiaTheme="minorEastAsia" w:hAnsi="New Baskerville"/>
      <w:color w:val="auto"/>
    </w:rPr>
  </w:style>
  <w:style w:type="paragraph" w:customStyle="1" w:styleId="collapsed-hide">
    <w:name w:val="collapsed-hide"/>
    <w:basedOn w:val="Normal"/>
    <w:qFormat/>
    <w:rsid w:val="00315CDD"/>
    <w:pPr>
      <w:spacing w:before="100" w:beforeAutospacing="1" w:after="100" w:afterAutospacing="1"/>
    </w:pPr>
    <w:rPr>
      <w:rFonts w:ascii="Times" w:hAnsi="Times"/>
      <w:szCs w:val="20"/>
    </w:rPr>
  </w:style>
  <w:style w:type="paragraph" w:customStyle="1" w:styleId="odd">
    <w:name w:val="odd"/>
    <w:basedOn w:val="Normal"/>
    <w:qFormat/>
    <w:rsid w:val="00315CDD"/>
    <w:pPr>
      <w:spacing w:before="100" w:beforeAutospacing="1" w:after="100" w:afterAutospacing="1"/>
    </w:pPr>
    <w:rPr>
      <w:rFonts w:ascii="Times" w:hAnsi="Times"/>
      <w:szCs w:val="20"/>
    </w:rPr>
  </w:style>
  <w:style w:type="character" w:customStyle="1" w:styleId="article-author">
    <w:name w:val="article-author"/>
    <w:basedOn w:val="DefaultParagraphFont"/>
    <w:rsid w:val="00315CDD"/>
  </w:style>
  <w:style w:type="character" w:customStyle="1" w:styleId="tolocaltime">
    <w:name w:val="tolocaltime"/>
    <w:basedOn w:val="DefaultParagraphFont"/>
    <w:rsid w:val="00315CDD"/>
  </w:style>
  <w:style w:type="character" w:customStyle="1" w:styleId="pb-byline">
    <w:name w:val="pb-byline"/>
    <w:basedOn w:val="DefaultParagraphFont"/>
    <w:rsid w:val="00315CDD"/>
  </w:style>
  <w:style w:type="character" w:customStyle="1" w:styleId="pb-timestamp">
    <w:name w:val="pb-timestamp"/>
    <w:basedOn w:val="DefaultParagraphFont"/>
    <w:rsid w:val="00315CDD"/>
  </w:style>
  <w:style w:type="character" w:customStyle="1" w:styleId="posted-on">
    <w:name w:val="posted-on"/>
    <w:basedOn w:val="DefaultParagraphFont"/>
    <w:rsid w:val="00315CDD"/>
  </w:style>
  <w:style w:type="character" w:customStyle="1" w:styleId="even">
    <w:name w:val="even"/>
    <w:basedOn w:val="DefaultParagraphFont"/>
    <w:rsid w:val="00315CDD"/>
  </w:style>
  <w:style w:type="character" w:customStyle="1" w:styleId="foreground">
    <w:name w:val="foreground"/>
    <w:basedOn w:val="DefaultParagraphFont"/>
    <w:rsid w:val="00315CDD"/>
  </w:style>
  <w:style w:type="paragraph" w:customStyle="1" w:styleId="volissue">
    <w:name w:val="volissue"/>
    <w:basedOn w:val="Normal"/>
    <w:qFormat/>
    <w:rsid w:val="00315CDD"/>
    <w:pPr>
      <w:spacing w:before="100" w:beforeAutospacing="1" w:after="100" w:afterAutospacing="1"/>
    </w:pPr>
    <w:rPr>
      <w:rFonts w:ascii="Times" w:hAnsi="Times"/>
      <w:szCs w:val="20"/>
    </w:rPr>
  </w:style>
  <w:style w:type="character" w:customStyle="1" w:styleId="cat-date-line4">
    <w:name w:val="cat-date-line4"/>
    <w:basedOn w:val="DefaultParagraphFont"/>
    <w:rsid w:val="00315CDD"/>
  </w:style>
  <w:style w:type="character" w:customStyle="1" w:styleId="articledate">
    <w:name w:val="articledate"/>
    <w:basedOn w:val="DefaultParagraphFont"/>
    <w:rsid w:val="00315CDD"/>
  </w:style>
  <w:style w:type="character" w:customStyle="1" w:styleId="post-byline">
    <w:name w:val="post-byline"/>
    <w:basedOn w:val="DefaultParagraphFont"/>
    <w:rsid w:val="00315CDD"/>
  </w:style>
  <w:style w:type="character" w:customStyle="1" w:styleId="upper">
    <w:name w:val="upper"/>
    <w:basedOn w:val="DefaultParagraphFont"/>
    <w:rsid w:val="00315CDD"/>
  </w:style>
  <w:style w:type="character" w:customStyle="1" w:styleId="metadate">
    <w:name w:val="meta_date"/>
    <w:basedOn w:val="DefaultParagraphFont"/>
    <w:rsid w:val="00315CDD"/>
  </w:style>
  <w:style w:type="character" w:customStyle="1" w:styleId="fa">
    <w:name w:val="fa"/>
    <w:basedOn w:val="DefaultParagraphFont"/>
    <w:rsid w:val="00315CDD"/>
  </w:style>
  <w:style w:type="character" w:customStyle="1" w:styleId="longname">
    <w:name w:val="longname"/>
    <w:basedOn w:val="DefaultParagraphFont"/>
    <w:rsid w:val="00315CDD"/>
  </w:style>
  <w:style w:type="character" w:customStyle="1" w:styleId="echocontainer">
    <w:name w:val="echo_container"/>
    <w:basedOn w:val="DefaultParagraphFont"/>
    <w:rsid w:val="00315CDD"/>
  </w:style>
  <w:style w:type="character" w:customStyle="1" w:styleId="comment-display">
    <w:name w:val="comment-display"/>
    <w:basedOn w:val="DefaultParagraphFont"/>
    <w:rsid w:val="00315CDD"/>
  </w:style>
  <w:style w:type="paragraph" w:customStyle="1" w:styleId="comment-count-label">
    <w:name w:val="comment-count-label"/>
    <w:basedOn w:val="Normal"/>
    <w:rsid w:val="00315CDD"/>
    <w:pPr>
      <w:spacing w:before="100" w:beforeAutospacing="1" w:after="100" w:afterAutospacing="1"/>
    </w:pPr>
    <w:rPr>
      <w:rFonts w:ascii="Times" w:hAnsi="Times"/>
      <w:szCs w:val="20"/>
    </w:rPr>
  </w:style>
  <w:style w:type="character" w:customStyle="1" w:styleId="echo-counter">
    <w:name w:val="echo-counter"/>
    <w:basedOn w:val="DefaultParagraphFont"/>
    <w:rsid w:val="00315CDD"/>
  </w:style>
  <w:style w:type="character" w:customStyle="1" w:styleId="discussion-policy">
    <w:name w:val="discussion-policy"/>
    <w:basedOn w:val="DefaultParagraphFont"/>
    <w:rsid w:val="00315CDD"/>
  </w:style>
  <w:style w:type="character" w:customStyle="1" w:styleId="echo-apps-conversations-streamcaption">
    <w:name w:val="echo-apps-conversations-streamcaption"/>
    <w:basedOn w:val="DefaultParagraphFont"/>
    <w:rsid w:val="00315CDD"/>
  </w:style>
  <w:style w:type="character" w:customStyle="1" w:styleId="echo-streamserver-controls-stream-item-text">
    <w:name w:val="echo-streamserver-controls-stream-item-text"/>
    <w:basedOn w:val="DefaultParagraphFont"/>
    <w:rsid w:val="00315CDD"/>
  </w:style>
  <w:style w:type="character" w:customStyle="1" w:styleId="echo-streamserver-controls-facepile-more">
    <w:name w:val="echo-streamserver-controls-facepile-more"/>
    <w:basedOn w:val="DefaultParagraphFont"/>
    <w:rsid w:val="00315CDD"/>
  </w:style>
  <w:style w:type="character" w:customStyle="1" w:styleId="echo-primaryfont">
    <w:name w:val="echo-primaryfont"/>
    <w:basedOn w:val="DefaultParagraphFont"/>
    <w:rsid w:val="00315CDD"/>
  </w:style>
  <w:style w:type="character" w:customStyle="1" w:styleId="section">
    <w:name w:val="section"/>
    <w:basedOn w:val="DefaultParagraphFont"/>
    <w:rsid w:val="00315CDD"/>
  </w:style>
  <w:style w:type="character" w:customStyle="1" w:styleId="wpsr-txt-headline">
    <w:name w:val="wpsr-txt-headline"/>
    <w:basedOn w:val="DefaultParagraphFont"/>
    <w:rsid w:val="00315CDD"/>
  </w:style>
  <w:style w:type="character" w:customStyle="1" w:styleId="asset-metabar-author">
    <w:name w:val="asset-metabar-author"/>
    <w:basedOn w:val="DefaultParagraphFont"/>
    <w:rsid w:val="00315CDD"/>
  </w:style>
  <w:style w:type="character" w:customStyle="1" w:styleId="asset-metabar-time">
    <w:name w:val="asset-metabar-time"/>
    <w:basedOn w:val="DefaultParagraphFont"/>
    <w:rsid w:val="00315CDD"/>
  </w:style>
  <w:style w:type="character" w:customStyle="1" w:styleId="eza-dateline">
    <w:name w:val="eza-dateline"/>
    <w:basedOn w:val="DefaultParagraphFont"/>
    <w:rsid w:val="00315CDD"/>
  </w:style>
  <w:style w:type="character" w:customStyle="1" w:styleId="eza-authors">
    <w:name w:val="eza-authors"/>
    <w:basedOn w:val="DefaultParagraphFont"/>
    <w:rsid w:val="00315CDD"/>
  </w:style>
  <w:style w:type="character" w:customStyle="1" w:styleId="csmstaff">
    <w:name w:val="csm_staff"/>
    <w:basedOn w:val="DefaultParagraphFont"/>
    <w:rsid w:val="00315CDD"/>
  </w:style>
  <w:style w:type="paragraph" w:customStyle="1" w:styleId="mol-para-with-font">
    <w:name w:val="mol-para-with-font"/>
    <w:basedOn w:val="Normal"/>
    <w:rsid w:val="00315CDD"/>
    <w:pPr>
      <w:spacing w:before="100" w:beforeAutospacing="1" w:after="100" w:afterAutospacing="1"/>
    </w:pPr>
    <w:rPr>
      <w:rFonts w:ascii="Times" w:hAnsi="Times"/>
      <w:szCs w:val="20"/>
    </w:rPr>
  </w:style>
  <w:style w:type="character" w:customStyle="1" w:styleId="article-timestamp">
    <w:name w:val="article-timestamp"/>
    <w:basedOn w:val="DefaultParagraphFont"/>
    <w:rsid w:val="00315CDD"/>
  </w:style>
  <w:style w:type="character" w:customStyle="1" w:styleId="byline-text">
    <w:name w:val="byline-text"/>
    <w:basedOn w:val="DefaultParagraphFont"/>
    <w:rsid w:val="00315CDD"/>
  </w:style>
  <w:style w:type="character" w:customStyle="1" w:styleId="itemauthor">
    <w:name w:val="itemauthor"/>
    <w:basedOn w:val="DefaultParagraphFont"/>
    <w:rsid w:val="00315CDD"/>
  </w:style>
  <w:style w:type="character" w:customStyle="1" w:styleId="itemdatecreated">
    <w:name w:val="itemdatecreated"/>
    <w:basedOn w:val="DefaultParagraphFont"/>
    <w:rsid w:val="00315CDD"/>
  </w:style>
  <w:style w:type="character" w:customStyle="1" w:styleId="slug-metadata-note">
    <w:name w:val="slug-metadata-note"/>
    <w:basedOn w:val="DefaultParagraphFont"/>
    <w:rsid w:val="00315CDD"/>
  </w:style>
  <w:style w:type="character" w:customStyle="1" w:styleId="drop-capped">
    <w:name w:val="drop-capped"/>
    <w:basedOn w:val="DefaultParagraphFont"/>
    <w:rsid w:val="00315CDD"/>
  </w:style>
  <w:style w:type="paragraph" w:customStyle="1" w:styleId="articleopinion-standfirst">
    <w:name w:val="articleopinion-standfirst"/>
    <w:basedOn w:val="Normal"/>
    <w:rsid w:val="00315CDD"/>
    <w:pPr>
      <w:spacing w:before="100" w:beforeAutospacing="1" w:after="100" w:afterAutospacing="1"/>
    </w:pPr>
    <w:rPr>
      <w:rFonts w:ascii="Times" w:hAnsi="Times"/>
      <w:szCs w:val="20"/>
    </w:rPr>
  </w:style>
  <w:style w:type="paragraph" w:customStyle="1" w:styleId="snippet">
    <w:name w:val="snippet"/>
    <w:basedOn w:val="Normal"/>
    <w:rsid w:val="00315CDD"/>
    <w:pPr>
      <w:spacing w:before="100" w:beforeAutospacing="1" w:after="100" w:afterAutospacing="1"/>
    </w:pPr>
    <w:rPr>
      <w:rFonts w:ascii="Times" w:hAnsi="Times"/>
      <w:szCs w:val="20"/>
    </w:rPr>
  </w:style>
  <w:style w:type="character" w:customStyle="1" w:styleId="thetitle">
    <w:name w:val="the_title"/>
    <w:basedOn w:val="DefaultParagraphFont"/>
    <w:rsid w:val="00315CDD"/>
  </w:style>
  <w:style w:type="character" w:customStyle="1" w:styleId="view-count">
    <w:name w:val="view-count"/>
    <w:basedOn w:val="DefaultParagraphFont"/>
    <w:rsid w:val="00315CDD"/>
  </w:style>
  <w:style w:type="character" w:customStyle="1" w:styleId="rupee">
    <w:name w:val="rupee"/>
    <w:basedOn w:val="DefaultParagraphFont"/>
    <w:rsid w:val="00315CDD"/>
  </w:style>
  <w:style w:type="character" w:customStyle="1" w:styleId="grey1">
    <w:name w:val="grey1"/>
    <w:basedOn w:val="DefaultParagraphFont"/>
    <w:rsid w:val="00315CDD"/>
  </w:style>
  <w:style w:type="paragraph" w:customStyle="1" w:styleId="Pa13">
    <w:name w:val="Pa13"/>
    <w:basedOn w:val="Default"/>
    <w:next w:val="Default"/>
    <w:uiPriority w:val="99"/>
    <w:rsid w:val="00315CDD"/>
    <w:pPr>
      <w:spacing w:line="201" w:lineRule="atLeast"/>
    </w:pPr>
    <w:rPr>
      <w:rFonts w:eastAsiaTheme="minorEastAsia"/>
      <w:color w:val="auto"/>
    </w:rPr>
  </w:style>
  <w:style w:type="paragraph" w:customStyle="1" w:styleId="Pa14">
    <w:name w:val="Pa14"/>
    <w:basedOn w:val="Default"/>
    <w:next w:val="Default"/>
    <w:uiPriority w:val="99"/>
    <w:qFormat/>
    <w:rsid w:val="00315CDD"/>
    <w:pPr>
      <w:spacing w:line="241" w:lineRule="atLeast"/>
    </w:pPr>
    <w:rPr>
      <w:rFonts w:eastAsiaTheme="minorEastAsia"/>
      <w:color w:val="auto"/>
    </w:rPr>
  </w:style>
  <w:style w:type="paragraph" w:customStyle="1" w:styleId="Pa9">
    <w:name w:val="Pa9"/>
    <w:basedOn w:val="Default"/>
    <w:next w:val="Default"/>
    <w:uiPriority w:val="99"/>
    <w:rsid w:val="00315CDD"/>
    <w:pPr>
      <w:spacing w:line="241" w:lineRule="atLeast"/>
    </w:pPr>
    <w:rPr>
      <w:rFonts w:ascii="Gill Sans" w:eastAsiaTheme="minorEastAsia" w:hAnsi="Gill Sans"/>
      <w:color w:val="auto"/>
    </w:rPr>
  </w:style>
  <w:style w:type="character" w:customStyle="1" w:styleId="bureau">
    <w:name w:val="bureau"/>
    <w:basedOn w:val="DefaultParagraphFont"/>
    <w:rsid w:val="00315CDD"/>
  </w:style>
  <w:style w:type="character" w:customStyle="1" w:styleId="reporttitle">
    <w:name w:val="report_title"/>
    <w:basedOn w:val="DefaultParagraphFont"/>
    <w:rsid w:val="00315CDD"/>
  </w:style>
  <w:style w:type="character" w:customStyle="1" w:styleId="documenttype-longreleases">
    <w:name w:val="document_type_-_long_releases"/>
    <w:basedOn w:val="DefaultParagraphFont"/>
    <w:rsid w:val="00315CDD"/>
  </w:style>
  <w:style w:type="character" w:customStyle="1" w:styleId="alt-date">
    <w:name w:val="alt-date"/>
    <w:basedOn w:val="DefaultParagraphFont"/>
    <w:rsid w:val="00315CDD"/>
  </w:style>
  <w:style w:type="character" w:customStyle="1" w:styleId="entry-byline">
    <w:name w:val="entry-byline"/>
    <w:basedOn w:val="DefaultParagraphFont"/>
    <w:rsid w:val="00315CDD"/>
  </w:style>
  <w:style w:type="character" w:customStyle="1" w:styleId="taglinecontrib">
    <w:name w:val="tagline_contrib"/>
    <w:basedOn w:val="DefaultParagraphFont"/>
    <w:rsid w:val="00315CDD"/>
  </w:style>
  <w:style w:type="character" w:customStyle="1" w:styleId="articledate0">
    <w:name w:val="article_date"/>
    <w:basedOn w:val="DefaultParagraphFont"/>
    <w:rsid w:val="00315CDD"/>
  </w:style>
  <w:style w:type="paragraph" w:customStyle="1" w:styleId="hg-daily">
    <w:name w:val="hg-daily"/>
    <w:basedOn w:val="Normal"/>
    <w:rsid w:val="00315CDD"/>
    <w:pPr>
      <w:spacing w:before="100" w:beforeAutospacing="1" w:after="100" w:afterAutospacing="1"/>
    </w:pPr>
    <w:rPr>
      <w:rFonts w:ascii="Times" w:hAnsi="Times"/>
      <w:szCs w:val="20"/>
    </w:rPr>
  </w:style>
  <w:style w:type="character" w:customStyle="1" w:styleId="cit">
    <w:name w:val="cit"/>
    <w:basedOn w:val="DefaultParagraphFont"/>
    <w:rsid w:val="00315CDD"/>
  </w:style>
  <w:style w:type="paragraph" w:customStyle="1" w:styleId="buttonheading">
    <w:name w:val="buttonheading"/>
    <w:basedOn w:val="Normal"/>
    <w:rsid w:val="00315CDD"/>
    <w:pPr>
      <w:spacing w:before="100" w:beforeAutospacing="1" w:after="100" w:afterAutospacing="1"/>
    </w:pPr>
    <w:rPr>
      <w:rFonts w:ascii="Times" w:hAnsi="Times"/>
      <w:szCs w:val="20"/>
    </w:rPr>
  </w:style>
  <w:style w:type="character" w:customStyle="1" w:styleId="createdate">
    <w:name w:val="createdate"/>
    <w:basedOn w:val="DefaultParagraphFont"/>
    <w:rsid w:val="00315CDD"/>
  </w:style>
  <w:style w:type="character" w:customStyle="1" w:styleId="text-label">
    <w:name w:val="text-label"/>
    <w:basedOn w:val="DefaultParagraphFont"/>
    <w:rsid w:val="00315CDD"/>
  </w:style>
  <w:style w:type="paragraph" w:customStyle="1" w:styleId="TOC3Char">
    <w:name w:val="TOC 3 Char"/>
    <w:basedOn w:val="Normal"/>
    <w:next w:val="Normal"/>
    <w:rsid w:val="00315CDD"/>
    <w:rPr>
      <w:rFonts w:eastAsia="Times New Roman"/>
      <w:szCs w:val="20"/>
    </w:rPr>
  </w:style>
  <w:style w:type="paragraph" w:customStyle="1" w:styleId="TOC1Char">
    <w:name w:val="TOC 1 Char"/>
    <w:basedOn w:val="Normal"/>
    <w:next w:val="Normal"/>
    <w:rsid w:val="00315CDD"/>
    <w:rPr>
      <w:rFonts w:eastAsia="Times New Roman"/>
      <w:b/>
      <w:szCs w:val="20"/>
    </w:rPr>
  </w:style>
  <w:style w:type="paragraph" w:customStyle="1" w:styleId="ColorfulGrid-Accent11">
    <w:name w:val="Colorful Grid - Accent 11"/>
    <w:basedOn w:val="Normal"/>
    <w:next w:val="Normal"/>
    <w:uiPriority w:val="29"/>
    <w:qFormat/>
    <w:rsid w:val="00315CDD"/>
    <w:pPr>
      <w:jc w:val="both"/>
    </w:pPr>
    <w:rPr>
      <w:rFonts w:eastAsia="Times New Roman"/>
      <w:i/>
      <w:iCs/>
      <w:color w:val="000000"/>
    </w:rPr>
  </w:style>
  <w:style w:type="character" w:customStyle="1" w:styleId="MediumGrid11">
    <w:name w:val="Medium Grid 11"/>
    <w:uiPriority w:val="99"/>
    <w:rsid w:val="00315CDD"/>
    <w:rPr>
      <w:color w:val="808080"/>
    </w:rPr>
  </w:style>
  <w:style w:type="paragraph" w:customStyle="1" w:styleId="PlaceholderText2">
    <w:name w:val="Placeholder Text2"/>
    <w:basedOn w:val="Normal"/>
    <w:uiPriority w:val="99"/>
    <w:rsid w:val="00315CDD"/>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315CDD"/>
    <w:pPr>
      <w:keepNext/>
      <w:tabs>
        <w:tab w:val="num" w:pos="1440"/>
      </w:tabs>
      <w:ind w:left="1800" w:hanging="360"/>
      <w:outlineLvl w:val="2"/>
    </w:pPr>
    <w:rPr>
      <w:rFonts w:eastAsia="MS Gothic"/>
    </w:rPr>
  </w:style>
  <w:style w:type="paragraph" w:customStyle="1" w:styleId="LightList1">
    <w:name w:val="Light List1"/>
    <w:basedOn w:val="Normal"/>
    <w:rsid w:val="00315CDD"/>
    <w:pPr>
      <w:keepNext/>
      <w:tabs>
        <w:tab w:val="num" w:pos="2160"/>
      </w:tabs>
      <w:ind w:left="2520" w:hanging="360"/>
      <w:outlineLvl w:val="3"/>
    </w:pPr>
    <w:rPr>
      <w:rFonts w:eastAsia="MS Gothic"/>
    </w:rPr>
  </w:style>
  <w:style w:type="paragraph" w:customStyle="1" w:styleId="LightGrid1">
    <w:name w:val="Light Grid1"/>
    <w:basedOn w:val="Normal"/>
    <w:rsid w:val="00315CDD"/>
    <w:pPr>
      <w:keepNext/>
      <w:tabs>
        <w:tab w:val="num" w:pos="2880"/>
      </w:tabs>
      <w:ind w:left="3240" w:hanging="360"/>
      <w:outlineLvl w:val="4"/>
    </w:pPr>
    <w:rPr>
      <w:rFonts w:eastAsia="MS Gothic"/>
    </w:rPr>
  </w:style>
  <w:style w:type="paragraph" w:customStyle="1" w:styleId="MediumShading11">
    <w:name w:val="Medium Shading 11"/>
    <w:basedOn w:val="Normal"/>
    <w:rsid w:val="00315CDD"/>
    <w:pPr>
      <w:keepNext/>
      <w:tabs>
        <w:tab w:val="num" w:pos="3600"/>
      </w:tabs>
      <w:ind w:left="3960" w:hanging="360"/>
      <w:outlineLvl w:val="5"/>
    </w:pPr>
    <w:rPr>
      <w:rFonts w:eastAsia="MS Gothic"/>
    </w:rPr>
  </w:style>
  <w:style w:type="paragraph" w:customStyle="1" w:styleId="MediumShading21">
    <w:name w:val="Medium Shading 21"/>
    <w:basedOn w:val="Normal"/>
    <w:rsid w:val="00315CDD"/>
    <w:pPr>
      <w:keepNext/>
      <w:tabs>
        <w:tab w:val="num" w:pos="4320"/>
      </w:tabs>
      <w:ind w:left="4680" w:hanging="360"/>
      <w:outlineLvl w:val="6"/>
    </w:pPr>
    <w:rPr>
      <w:rFonts w:eastAsia="MS Gothic"/>
    </w:rPr>
  </w:style>
  <w:style w:type="paragraph" w:customStyle="1" w:styleId="MediumList11">
    <w:name w:val="Medium List 11"/>
    <w:basedOn w:val="Normal"/>
    <w:rsid w:val="00315CDD"/>
    <w:pPr>
      <w:keepNext/>
      <w:tabs>
        <w:tab w:val="num" w:pos="5040"/>
      </w:tabs>
      <w:ind w:left="5400" w:hanging="360"/>
      <w:outlineLvl w:val="7"/>
    </w:pPr>
    <w:rPr>
      <w:rFonts w:eastAsia="MS Gothic"/>
    </w:rPr>
  </w:style>
  <w:style w:type="paragraph" w:customStyle="1" w:styleId="MediumList21">
    <w:name w:val="Medium List 21"/>
    <w:basedOn w:val="Normal"/>
    <w:rsid w:val="00315CDD"/>
    <w:pPr>
      <w:keepNext/>
      <w:tabs>
        <w:tab w:val="num" w:pos="5760"/>
      </w:tabs>
      <w:ind w:left="6120" w:hanging="360"/>
      <w:outlineLvl w:val="8"/>
    </w:pPr>
    <w:rPr>
      <w:rFonts w:eastAsia="MS Gothic"/>
    </w:rPr>
  </w:style>
  <w:style w:type="paragraph" w:customStyle="1" w:styleId="bylinejb">
    <w:name w:val="bylinejb"/>
    <w:basedOn w:val="Normal"/>
    <w:rsid w:val="00315CDD"/>
    <w:pPr>
      <w:spacing w:before="100" w:beforeAutospacing="1" w:after="100" w:afterAutospacing="1"/>
    </w:pPr>
    <w:rPr>
      <w:rFonts w:ascii="Times" w:hAnsi="Times"/>
      <w:szCs w:val="20"/>
    </w:rPr>
  </w:style>
  <w:style w:type="paragraph" w:customStyle="1" w:styleId="bylineaffiliation">
    <w:name w:val="bylineaffiliation"/>
    <w:basedOn w:val="Normal"/>
    <w:rsid w:val="00315CDD"/>
    <w:pPr>
      <w:spacing w:before="100" w:beforeAutospacing="1" w:after="100" w:afterAutospacing="1"/>
    </w:pPr>
    <w:rPr>
      <w:rFonts w:ascii="Times" w:hAnsi="Times"/>
      <w:szCs w:val="20"/>
    </w:rPr>
  </w:style>
  <w:style w:type="character" w:customStyle="1" w:styleId="apple-tab-span">
    <w:name w:val="apple-tab-span"/>
    <w:basedOn w:val="DefaultParagraphFont"/>
    <w:rsid w:val="00315CDD"/>
  </w:style>
  <w:style w:type="character" w:customStyle="1" w:styleId="s1">
    <w:name w:val="s1"/>
    <w:basedOn w:val="DefaultParagraphFont"/>
    <w:rsid w:val="00315CDD"/>
  </w:style>
  <w:style w:type="character" w:customStyle="1" w:styleId="action-menu-toggled-item">
    <w:name w:val="action-menu-toggled-item"/>
    <w:basedOn w:val="DefaultParagraphFont"/>
    <w:rsid w:val="00315CDD"/>
    <w:rPr>
      <w:rFonts w:ascii="Times New Roman" w:hAnsi="Times New Roman"/>
    </w:rPr>
  </w:style>
  <w:style w:type="character" w:customStyle="1" w:styleId="1Tag">
    <w:name w:val="1) Tag"/>
    <w:rsid w:val="00315CDD"/>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315CDD"/>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315CDD"/>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315CDD"/>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315CDD"/>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315CDD"/>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315CDD"/>
    <w:rPr>
      <w:rFonts w:ascii="Calibri" w:eastAsia="Times New Roman" w:hAnsi="Calibri" w:cs="Calibri"/>
      <w:b/>
      <w:caps/>
      <w:sz w:val="40"/>
      <w:szCs w:val="40"/>
    </w:rPr>
  </w:style>
  <w:style w:type="paragraph" w:customStyle="1" w:styleId="Strikethrough0">
    <w:name w:val="Strikethrough"/>
    <w:basedOn w:val="Normal"/>
    <w:link w:val="StrikethroughChar"/>
    <w:qFormat/>
    <w:rsid w:val="00315CDD"/>
    <w:rPr>
      <w:strike/>
    </w:rPr>
  </w:style>
  <w:style w:type="character" w:customStyle="1" w:styleId="StrikethroughChar">
    <w:name w:val="Strikethrough Char"/>
    <w:basedOn w:val="DefaultParagraphFont"/>
    <w:link w:val="Strikethrough0"/>
    <w:rsid w:val="00315CDD"/>
    <w:rPr>
      <w:rFonts w:ascii="Calibri" w:hAnsi="Calibri" w:cs="Calibri"/>
      <w:strike/>
      <w:sz w:val="24"/>
    </w:rPr>
  </w:style>
  <w:style w:type="character" w:styleId="SubtleReference">
    <w:name w:val="Subtle Reference"/>
    <w:basedOn w:val="DefaultParagraphFont"/>
    <w:uiPriority w:val="31"/>
    <w:rsid w:val="00315CDD"/>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315CDD"/>
    <w:rPr>
      <w:rFonts w:asciiTheme="minorHAnsi" w:hAnsiTheme="minorHAnsi"/>
      <w:bCs/>
      <w:sz w:val="16"/>
    </w:rPr>
  </w:style>
  <w:style w:type="character" w:customStyle="1" w:styleId="BoxBoldUnderline">
    <w:name w:val="Box Bold Underline"/>
    <w:rsid w:val="00315CDD"/>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315CDD"/>
    <w:rPr>
      <w:rFonts w:eastAsia="Times New Roman"/>
    </w:rPr>
  </w:style>
  <w:style w:type="character" w:customStyle="1" w:styleId="NormalF6Char">
    <w:name w:val="Normal F6 Char"/>
    <w:link w:val="NormalF6"/>
    <w:rsid w:val="00315CDD"/>
    <w:rPr>
      <w:rFonts w:ascii="Calibri" w:eastAsia="Times New Roman" w:hAnsi="Calibri" w:cs="Calibri"/>
      <w:sz w:val="24"/>
    </w:rPr>
  </w:style>
  <w:style w:type="paragraph" w:customStyle="1" w:styleId="TagNew">
    <w:name w:val="Tag New"/>
    <w:qFormat/>
    <w:rsid w:val="00315CDD"/>
    <w:pPr>
      <w:spacing w:after="0" w:line="240" w:lineRule="auto"/>
    </w:pPr>
    <w:rPr>
      <w:rFonts w:ascii="Times New Roman" w:eastAsiaTheme="minorEastAsia" w:hAnsi="Times New Roman" w:cs="Times New Roman"/>
      <w:b/>
      <w:sz w:val="24"/>
      <w:szCs w:val="20"/>
    </w:rPr>
  </w:style>
  <w:style w:type="character" w:customStyle="1" w:styleId="moretop">
    <w:name w:val="more_top"/>
    <w:rsid w:val="00315CDD"/>
  </w:style>
  <w:style w:type="paragraph" w:customStyle="1" w:styleId="TagNew0">
    <w:name w:val="Tag_New"/>
    <w:qFormat/>
    <w:rsid w:val="00315CDD"/>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315CDD"/>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315CDD"/>
    <w:pPr>
      <w:spacing w:before="100" w:beforeAutospacing="1" w:after="100" w:afterAutospacing="1"/>
    </w:pPr>
    <w:rPr>
      <w:rFonts w:eastAsia="Times New Roman"/>
    </w:rPr>
  </w:style>
  <w:style w:type="paragraph" w:customStyle="1" w:styleId="StyleStyleStyleCNA9ptBefore1pt8ptPatternClear">
    <w:name w:val="Style Style Style CN A + 9 pt Before:  1 pt + 8 pt + Pattern: Clear..."/>
    <w:basedOn w:val="Normal"/>
    <w:autoRedefine/>
    <w:rsid w:val="00315CDD"/>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315CDD"/>
  </w:style>
  <w:style w:type="character" w:customStyle="1" w:styleId="yshortcutscs4-ndcor">
    <w:name w:val="yshortcuts cs4-ndcor"/>
    <w:rsid w:val="00315CDD"/>
  </w:style>
  <w:style w:type="character" w:customStyle="1" w:styleId="price">
    <w:name w:val="price"/>
    <w:rsid w:val="00315CDD"/>
  </w:style>
  <w:style w:type="character" w:customStyle="1" w:styleId="price-change">
    <w:name w:val="price-change"/>
    <w:rsid w:val="00315CDD"/>
  </w:style>
  <w:style w:type="character" w:customStyle="1" w:styleId="percent-change">
    <w:name w:val="percent-change"/>
    <w:rsid w:val="00315CDD"/>
  </w:style>
  <w:style w:type="character" w:customStyle="1" w:styleId="bibfont">
    <w:name w:val="bibfont"/>
    <w:rsid w:val="00315CDD"/>
    <w:rPr>
      <w:rFonts w:cs="Times New Roman"/>
    </w:rPr>
  </w:style>
  <w:style w:type="paragraph" w:customStyle="1" w:styleId="underlined1">
    <w:name w:val="underlined1"/>
    <w:next w:val="Normal"/>
    <w:autoRedefine/>
    <w:rsid w:val="00315CDD"/>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315CDD"/>
    <w:pPr>
      <w:ind w:left="0"/>
    </w:pPr>
    <w:rPr>
      <w:rFonts w:eastAsia="Times New Roman"/>
      <w:b/>
      <w:color w:val="auto"/>
      <w:sz w:val="24"/>
      <w:szCs w:val="24"/>
    </w:rPr>
  </w:style>
  <w:style w:type="character" w:customStyle="1" w:styleId="SourceBoldedChar">
    <w:name w:val="Source Bolded Char"/>
    <w:link w:val="SourceBolded"/>
    <w:rsid w:val="00315CDD"/>
    <w:rPr>
      <w:rFonts w:ascii="Calibri" w:eastAsia="Times New Roman" w:hAnsi="Calibri" w:cs="Calibri"/>
      <w:b/>
      <w:sz w:val="24"/>
      <w:szCs w:val="24"/>
      <w:lang w:val="x-none" w:eastAsia="x-none"/>
    </w:rPr>
  </w:style>
  <w:style w:type="paragraph" w:customStyle="1" w:styleId="CardDownSize">
    <w:name w:val="CardDownSize"/>
    <w:basedOn w:val="Normal"/>
    <w:link w:val="CardDownSizeChar"/>
    <w:rsid w:val="00315CDD"/>
    <w:rPr>
      <w:rFonts w:eastAsia="Calibri"/>
      <w:sz w:val="16"/>
      <w:szCs w:val="20"/>
      <w:lang w:val="x-none" w:eastAsia="x-none"/>
    </w:rPr>
  </w:style>
  <w:style w:type="character" w:customStyle="1" w:styleId="CardDownSizeChar">
    <w:name w:val="CardDownSize Char"/>
    <w:link w:val="CardDownSize"/>
    <w:rsid w:val="00315CDD"/>
    <w:rPr>
      <w:rFonts w:ascii="Calibri" w:eastAsia="Calibri" w:hAnsi="Calibri" w:cs="Calibri"/>
      <w:sz w:val="16"/>
      <w:szCs w:val="20"/>
      <w:lang w:val="x-none" w:eastAsia="x-none"/>
    </w:rPr>
  </w:style>
  <w:style w:type="paragraph" w:customStyle="1" w:styleId="Citation10">
    <w:name w:val="Citation1"/>
    <w:basedOn w:val="Normal"/>
    <w:link w:val="Citation1Char"/>
    <w:qFormat/>
    <w:rsid w:val="00315CDD"/>
    <w:rPr>
      <w:rFonts w:eastAsia="Calibri"/>
      <w:b/>
      <w:u w:val="single"/>
      <w:lang w:val="x-none" w:eastAsia="x-none"/>
    </w:rPr>
  </w:style>
  <w:style w:type="character" w:customStyle="1" w:styleId="Citation1Char">
    <w:name w:val="Citation1 Char"/>
    <w:link w:val="Citation10"/>
    <w:rsid w:val="00315CDD"/>
    <w:rPr>
      <w:rFonts w:ascii="Calibri" w:eastAsia="Calibri" w:hAnsi="Calibri" w:cs="Calibri"/>
      <w:b/>
      <w:sz w:val="24"/>
      <w:u w:val="single"/>
      <w:lang w:val="x-none" w:eastAsia="x-none"/>
    </w:rPr>
  </w:style>
  <w:style w:type="character" w:customStyle="1" w:styleId="TaglineChar">
    <w:name w:val="Tagline Char"/>
    <w:link w:val="Tagline0"/>
    <w:rsid w:val="00315CDD"/>
    <w:rPr>
      <w:rFonts w:ascii="Calibri" w:hAnsi="Calibri" w:cs="Calibri"/>
      <w:b/>
      <w:sz w:val="26"/>
    </w:rPr>
  </w:style>
  <w:style w:type="character" w:customStyle="1" w:styleId="boldciteChar1">
    <w:name w:val="bold cite Char1"/>
    <w:rsid w:val="00315CDD"/>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315CDD"/>
  </w:style>
  <w:style w:type="character" w:customStyle="1" w:styleId="leveluptitle">
    <w:name w:val="leveluptitle"/>
    <w:basedOn w:val="DefaultParagraphFont"/>
    <w:rsid w:val="00315CDD"/>
  </w:style>
  <w:style w:type="character" w:customStyle="1" w:styleId="Irrelevant6fontChar">
    <w:name w:val="Irrelevant (6 font) Char"/>
    <w:basedOn w:val="DefaultParagraphFont"/>
    <w:link w:val="Irrelevant6font"/>
    <w:rsid w:val="00315CDD"/>
    <w:rPr>
      <w:rFonts w:ascii="Calibri" w:eastAsia="Calibri" w:hAnsi="Calibri" w:cs="Calibri"/>
      <w:sz w:val="12"/>
      <w:szCs w:val="12"/>
    </w:rPr>
  </w:style>
  <w:style w:type="paragraph" w:customStyle="1" w:styleId="Non-NavPanelTag">
    <w:name w:val="Non-Nav Panel Tag"/>
    <w:basedOn w:val="Normal"/>
    <w:qFormat/>
    <w:rsid w:val="00315CDD"/>
    <w:rPr>
      <w:b/>
      <w:sz w:val="26"/>
    </w:rPr>
  </w:style>
  <w:style w:type="character" w:customStyle="1" w:styleId="Hyperlink3">
    <w:name w:val="Hyperlink.3"/>
    <w:basedOn w:val="DefaultParagraphFont"/>
    <w:rsid w:val="00315CDD"/>
    <w:rPr>
      <w:sz w:val="18"/>
      <w:szCs w:val="18"/>
    </w:rPr>
  </w:style>
  <w:style w:type="character" w:customStyle="1" w:styleId="Hyperlink40">
    <w:name w:val="Hyperlink.4"/>
    <w:basedOn w:val="DefaultParagraphFont"/>
    <w:rsid w:val="00315CDD"/>
    <w:rPr>
      <w:sz w:val="18"/>
      <w:szCs w:val="18"/>
    </w:rPr>
  </w:style>
  <w:style w:type="character" w:customStyle="1" w:styleId="SmallCharChar">
    <w:name w:val="Small Char Char"/>
    <w:basedOn w:val="DefaultParagraphFont"/>
    <w:rsid w:val="00315CDD"/>
    <w:rPr>
      <w:sz w:val="17"/>
      <w:szCs w:val="24"/>
      <w:lang w:val="en-US" w:eastAsia="en-US" w:bidi="ar-SA"/>
    </w:rPr>
  </w:style>
  <w:style w:type="paragraph" w:customStyle="1" w:styleId="TagsFutura">
    <w:name w:val="TagsFutura"/>
    <w:basedOn w:val="Normal"/>
    <w:next w:val="Heading3"/>
    <w:rsid w:val="00315CDD"/>
    <w:rPr>
      <w:rFonts w:ascii="Futura" w:eastAsia="Times" w:hAnsi="Futura"/>
      <w:b/>
      <w:caps/>
      <w:sz w:val="18"/>
      <w:szCs w:val="20"/>
    </w:rPr>
  </w:style>
  <w:style w:type="paragraph" w:customStyle="1" w:styleId="DebateTag0">
    <w:name w:val="DebateTag"/>
    <w:basedOn w:val="Normal"/>
    <w:qFormat/>
    <w:rsid w:val="00315CDD"/>
    <w:rPr>
      <w:rFonts w:eastAsia="Calibri"/>
      <w:b/>
    </w:rPr>
  </w:style>
  <w:style w:type="paragraph" w:customStyle="1" w:styleId="UnderlineBoldIndent">
    <w:name w:val="Underline + Bold Indent"/>
    <w:basedOn w:val="Normal"/>
    <w:link w:val="UnderlineBoldIndentCharChar"/>
    <w:qFormat/>
    <w:rsid w:val="00315CD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15CDD"/>
    <w:rPr>
      <w:rFonts w:ascii="Calibri" w:eastAsia="Times New Roman" w:hAnsi="Calibri" w:cs="Calibri"/>
      <w:sz w:val="24"/>
      <w:szCs w:val="20"/>
      <w:u w:val="thick"/>
    </w:rPr>
  </w:style>
  <w:style w:type="paragraph" w:customStyle="1" w:styleId="StyleUnderlineBoldIndent11pt">
    <w:name w:val="Style Underline + Bold Indent + 11 pt"/>
    <w:basedOn w:val="UnderlineBoldIndent"/>
    <w:link w:val="StyleUnderlineBoldIndent11ptChar"/>
    <w:qFormat/>
    <w:rsid w:val="00315CDD"/>
    <w:rPr>
      <w:u w:val="single"/>
    </w:rPr>
  </w:style>
  <w:style w:type="character" w:customStyle="1" w:styleId="StyleUnderlineBoldIndent11ptChar">
    <w:name w:val="Style Underline + Bold Indent + 11 pt Char"/>
    <w:link w:val="StyleUnderlineBoldIndent11pt"/>
    <w:rsid w:val="00315CDD"/>
    <w:rPr>
      <w:rFonts w:ascii="Calibri" w:eastAsia="Times New Roman" w:hAnsi="Calibri" w:cs="Calibri"/>
      <w:sz w:val="24"/>
      <w:szCs w:val="20"/>
      <w:u w:val="single"/>
    </w:rPr>
  </w:style>
  <w:style w:type="paragraph" w:customStyle="1" w:styleId="StyleUnderlineBoldIndent11ptBold">
    <w:name w:val="Style Underline + Bold Indent + 11 pt Bold"/>
    <w:basedOn w:val="UnderlineBoldIndent"/>
    <w:link w:val="StyleUnderlineBoldIndent11ptBoldChar"/>
    <w:qFormat/>
    <w:rsid w:val="00315CDD"/>
    <w:rPr>
      <w:b/>
      <w:bCs/>
      <w:u w:val="single"/>
    </w:rPr>
  </w:style>
  <w:style w:type="character" w:customStyle="1" w:styleId="StyleUnderlineBoldIndent11ptBoldChar">
    <w:name w:val="Style Underline + Bold Indent + 11 pt Bold Char"/>
    <w:link w:val="StyleUnderlineBoldIndent11ptBold"/>
    <w:rsid w:val="00315CDD"/>
    <w:rPr>
      <w:rFonts w:ascii="Calibri" w:eastAsia="Times New Roman" w:hAnsi="Calibri" w:cs="Calibri"/>
      <w:b/>
      <w:bCs/>
      <w:sz w:val="24"/>
      <w:szCs w:val="20"/>
      <w:u w:val="single"/>
    </w:rPr>
  </w:style>
  <w:style w:type="character" w:customStyle="1" w:styleId="FontStyle177">
    <w:name w:val="Font Style177"/>
    <w:basedOn w:val="DefaultParagraphFont"/>
    <w:uiPriority w:val="99"/>
    <w:rsid w:val="00315CDD"/>
    <w:rPr>
      <w:rFonts w:ascii="Times New Roman" w:hAnsi="Times New Roman" w:cs="Times New Roman"/>
      <w:sz w:val="20"/>
      <w:szCs w:val="20"/>
    </w:rPr>
  </w:style>
  <w:style w:type="character" w:customStyle="1" w:styleId="FontStyle173">
    <w:name w:val="Font Style173"/>
    <w:basedOn w:val="DefaultParagraphFont"/>
    <w:uiPriority w:val="99"/>
    <w:rsid w:val="00315CDD"/>
    <w:rPr>
      <w:rFonts w:ascii="Times New Roman" w:hAnsi="Times New Roman" w:cs="Times New Roman"/>
      <w:sz w:val="14"/>
      <w:szCs w:val="14"/>
    </w:rPr>
  </w:style>
  <w:style w:type="character" w:customStyle="1" w:styleId="FontStyle151">
    <w:name w:val="Font Style151"/>
    <w:basedOn w:val="DefaultParagraphFont"/>
    <w:uiPriority w:val="99"/>
    <w:rsid w:val="00315CDD"/>
    <w:rPr>
      <w:rFonts w:ascii="Arial Narrow" w:hAnsi="Arial Narrow" w:cs="Arial Narrow"/>
      <w:b/>
      <w:bCs/>
      <w:sz w:val="12"/>
      <w:szCs w:val="12"/>
    </w:rPr>
  </w:style>
  <w:style w:type="character" w:customStyle="1" w:styleId="FontStyle156">
    <w:name w:val="Font Style156"/>
    <w:basedOn w:val="DefaultParagraphFont"/>
    <w:uiPriority w:val="99"/>
    <w:rsid w:val="00315CDD"/>
    <w:rPr>
      <w:rFonts w:ascii="Arial Narrow" w:hAnsi="Arial Narrow" w:cs="Arial Narrow"/>
      <w:sz w:val="8"/>
      <w:szCs w:val="8"/>
    </w:rPr>
  </w:style>
  <w:style w:type="character" w:customStyle="1" w:styleId="FontStyle160">
    <w:name w:val="Font Style160"/>
    <w:basedOn w:val="DefaultParagraphFont"/>
    <w:uiPriority w:val="99"/>
    <w:rsid w:val="00315CDD"/>
    <w:rPr>
      <w:rFonts w:ascii="Times New Roman" w:hAnsi="Times New Roman" w:cs="Times New Roman"/>
      <w:b/>
      <w:bCs/>
      <w:sz w:val="20"/>
      <w:szCs w:val="20"/>
    </w:rPr>
  </w:style>
  <w:style w:type="character" w:customStyle="1" w:styleId="FontStyle178">
    <w:name w:val="Font Style178"/>
    <w:basedOn w:val="DefaultParagraphFont"/>
    <w:uiPriority w:val="99"/>
    <w:rsid w:val="00315CDD"/>
    <w:rPr>
      <w:rFonts w:ascii="Times New Roman" w:hAnsi="Times New Roman" w:cs="Times New Roman"/>
      <w:sz w:val="18"/>
      <w:szCs w:val="18"/>
    </w:rPr>
  </w:style>
  <w:style w:type="paragraph" w:customStyle="1" w:styleId="Style140">
    <w:name w:val="Style14"/>
    <w:basedOn w:val="Normal"/>
    <w:uiPriority w:val="99"/>
    <w:rsid w:val="00315CDD"/>
    <w:pPr>
      <w:autoSpaceDE w:val="0"/>
      <w:autoSpaceDN w:val="0"/>
      <w:adjustRightInd w:val="0"/>
      <w:spacing w:line="278" w:lineRule="exact"/>
      <w:jc w:val="both"/>
    </w:pPr>
    <w:rPr>
      <w:rFonts w:eastAsia="Times New Roman"/>
    </w:rPr>
  </w:style>
  <w:style w:type="paragraph" w:customStyle="1" w:styleId="Style160">
    <w:name w:val="Style16"/>
    <w:basedOn w:val="Normal"/>
    <w:uiPriority w:val="99"/>
    <w:rsid w:val="00315CDD"/>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315CDD"/>
    <w:rPr>
      <w:rFonts w:ascii="Times New Roman" w:hAnsi="Times New Roman" w:cs="Times New Roman"/>
      <w:sz w:val="12"/>
      <w:szCs w:val="12"/>
    </w:rPr>
  </w:style>
  <w:style w:type="paragraph" w:customStyle="1" w:styleId="Style90">
    <w:name w:val="Style9"/>
    <w:basedOn w:val="Normal"/>
    <w:uiPriority w:val="99"/>
    <w:rsid w:val="00315CDD"/>
    <w:pPr>
      <w:autoSpaceDE w:val="0"/>
      <w:autoSpaceDN w:val="0"/>
      <w:adjustRightInd w:val="0"/>
      <w:spacing w:line="134" w:lineRule="exact"/>
      <w:jc w:val="both"/>
    </w:pPr>
    <w:rPr>
      <w:rFonts w:eastAsia="Times New Roman"/>
    </w:rPr>
  </w:style>
  <w:style w:type="paragraph" w:customStyle="1" w:styleId="Style44">
    <w:name w:val="Style44"/>
    <w:basedOn w:val="Normal"/>
    <w:uiPriority w:val="99"/>
    <w:rsid w:val="00315CDD"/>
    <w:pPr>
      <w:autoSpaceDE w:val="0"/>
      <w:autoSpaceDN w:val="0"/>
      <w:adjustRightInd w:val="0"/>
      <w:spacing w:line="216" w:lineRule="exact"/>
      <w:jc w:val="both"/>
    </w:pPr>
    <w:rPr>
      <w:rFonts w:eastAsia="Times New Roman"/>
    </w:rPr>
  </w:style>
  <w:style w:type="paragraph" w:customStyle="1" w:styleId="Style19">
    <w:name w:val="Style19"/>
    <w:basedOn w:val="Normal"/>
    <w:uiPriority w:val="99"/>
    <w:rsid w:val="00315CDD"/>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315CDD"/>
    <w:rPr>
      <w:rFonts w:ascii="Times New Roman" w:hAnsi="Times New Roman" w:cs="Times New Roman"/>
      <w:sz w:val="16"/>
      <w:szCs w:val="16"/>
    </w:rPr>
  </w:style>
  <w:style w:type="character" w:customStyle="1" w:styleId="newscontent">
    <w:name w:val="newscontent"/>
    <w:rsid w:val="00315CDD"/>
  </w:style>
  <w:style w:type="character" w:customStyle="1" w:styleId="FontStyle172">
    <w:name w:val="Font Style172"/>
    <w:basedOn w:val="DefaultParagraphFont"/>
    <w:uiPriority w:val="99"/>
    <w:rsid w:val="00315CDD"/>
    <w:rPr>
      <w:rFonts w:ascii="Times New Roman" w:hAnsi="Times New Roman" w:cs="Times New Roman"/>
      <w:b/>
      <w:bCs/>
      <w:sz w:val="16"/>
      <w:szCs w:val="16"/>
    </w:rPr>
  </w:style>
  <w:style w:type="paragraph" w:customStyle="1" w:styleId="Style180">
    <w:name w:val="Style18"/>
    <w:basedOn w:val="Normal"/>
    <w:uiPriority w:val="99"/>
    <w:rsid w:val="00315CDD"/>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315CDD"/>
    <w:rPr>
      <w:rFonts w:ascii="Times New Roman" w:hAnsi="Times New Roman" w:cs="Times New Roman"/>
      <w:i/>
      <w:iCs/>
      <w:sz w:val="16"/>
      <w:szCs w:val="16"/>
    </w:rPr>
  </w:style>
  <w:style w:type="character" w:customStyle="1" w:styleId="FontStyle162">
    <w:name w:val="Font Style162"/>
    <w:basedOn w:val="DefaultParagraphFont"/>
    <w:uiPriority w:val="99"/>
    <w:rsid w:val="00315CDD"/>
    <w:rPr>
      <w:rFonts w:ascii="Times New Roman" w:hAnsi="Times New Roman" w:cs="Times New Roman"/>
      <w:b/>
      <w:bCs/>
      <w:sz w:val="18"/>
      <w:szCs w:val="18"/>
    </w:rPr>
  </w:style>
  <w:style w:type="character" w:customStyle="1" w:styleId="FontStyle167">
    <w:name w:val="Font Style167"/>
    <w:basedOn w:val="DefaultParagraphFont"/>
    <w:uiPriority w:val="99"/>
    <w:rsid w:val="00315CDD"/>
    <w:rPr>
      <w:rFonts w:ascii="Times New Roman" w:hAnsi="Times New Roman" w:cs="Times New Roman"/>
      <w:sz w:val="10"/>
      <w:szCs w:val="10"/>
    </w:rPr>
  </w:style>
  <w:style w:type="character" w:customStyle="1" w:styleId="FontStyle174">
    <w:name w:val="Font Style174"/>
    <w:basedOn w:val="DefaultParagraphFont"/>
    <w:uiPriority w:val="99"/>
    <w:rsid w:val="00315CDD"/>
    <w:rPr>
      <w:rFonts w:ascii="Arial Narrow" w:hAnsi="Arial Narrow" w:cs="Arial Narrow"/>
      <w:b/>
      <w:bCs/>
      <w:sz w:val="18"/>
      <w:szCs w:val="18"/>
    </w:rPr>
  </w:style>
  <w:style w:type="paragraph" w:customStyle="1" w:styleId="Style47">
    <w:name w:val="Style47"/>
    <w:basedOn w:val="Normal"/>
    <w:uiPriority w:val="99"/>
    <w:rsid w:val="00315CDD"/>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315CDD"/>
    <w:rPr>
      <w:rFonts w:ascii="Times New Roman" w:hAnsi="Times New Roman" w:cs="Times New Roman"/>
      <w:sz w:val="12"/>
      <w:szCs w:val="12"/>
    </w:rPr>
  </w:style>
  <w:style w:type="paragraph" w:customStyle="1" w:styleId="Style24">
    <w:name w:val="Style24"/>
    <w:basedOn w:val="Normal"/>
    <w:uiPriority w:val="99"/>
    <w:rsid w:val="00315CDD"/>
    <w:pPr>
      <w:autoSpaceDE w:val="0"/>
      <w:autoSpaceDN w:val="0"/>
      <w:adjustRightInd w:val="0"/>
      <w:spacing w:line="276" w:lineRule="exact"/>
    </w:pPr>
    <w:rPr>
      <w:rFonts w:eastAsia="Times New Roman"/>
    </w:rPr>
  </w:style>
  <w:style w:type="paragraph" w:customStyle="1" w:styleId="Style99">
    <w:name w:val="Style99"/>
    <w:basedOn w:val="Normal"/>
    <w:uiPriority w:val="99"/>
    <w:rsid w:val="00315CDD"/>
    <w:pPr>
      <w:autoSpaceDE w:val="0"/>
      <w:autoSpaceDN w:val="0"/>
      <w:adjustRightInd w:val="0"/>
      <w:spacing w:line="182" w:lineRule="exact"/>
      <w:jc w:val="both"/>
    </w:pPr>
    <w:rPr>
      <w:rFonts w:eastAsia="Times New Roman"/>
    </w:rPr>
  </w:style>
  <w:style w:type="paragraph" w:customStyle="1" w:styleId="Style26">
    <w:name w:val="Style26"/>
    <w:basedOn w:val="Normal"/>
    <w:uiPriority w:val="99"/>
    <w:rsid w:val="00315CDD"/>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315CDD"/>
    <w:rPr>
      <w:rFonts w:ascii="Times New Roman" w:hAnsi="Times New Roman" w:cs="Times New Roman"/>
      <w:b/>
      <w:bCs/>
      <w:sz w:val="18"/>
      <w:szCs w:val="18"/>
    </w:rPr>
  </w:style>
  <w:style w:type="paragraph" w:customStyle="1" w:styleId="Style210">
    <w:name w:val="Style21"/>
    <w:basedOn w:val="Normal"/>
    <w:uiPriority w:val="99"/>
    <w:rsid w:val="00315CDD"/>
    <w:pPr>
      <w:autoSpaceDE w:val="0"/>
      <w:autoSpaceDN w:val="0"/>
      <w:adjustRightInd w:val="0"/>
      <w:spacing w:line="216" w:lineRule="exact"/>
      <w:jc w:val="both"/>
    </w:pPr>
    <w:rPr>
      <w:rFonts w:eastAsia="Times New Roman"/>
    </w:rPr>
  </w:style>
  <w:style w:type="paragraph" w:customStyle="1" w:styleId="Style50">
    <w:name w:val="Style50"/>
    <w:basedOn w:val="Normal"/>
    <w:uiPriority w:val="99"/>
    <w:rsid w:val="00315CDD"/>
    <w:pPr>
      <w:autoSpaceDE w:val="0"/>
      <w:autoSpaceDN w:val="0"/>
      <w:adjustRightInd w:val="0"/>
      <w:spacing w:line="198" w:lineRule="exact"/>
    </w:pPr>
    <w:rPr>
      <w:rFonts w:eastAsia="Times New Roman"/>
    </w:rPr>
  </w:style>
  <w:style w:type="paragraph" w:customStyle="1" w:styleId="StyleHeading4TagNotBold">
    <w:name w:val="Style Heading 4Tag + Not Bold"/>
    <w:basedOn w:val="Heading4"/>
    <w:rsid w:val="00315CDD"/>
    <w:rPr>
      <w:iCs w:val="0"/>
    </w:rPr>
  </w:style>
  <w:style w:type="paragraph" w:customStyle="1" w:styleId="Aa">
    <w:name w:val="A"/>
    <w:basedOn w:val="Default"/>
    <w:next w:val="Default"/>
    <w:rsid w:val="00315CDD"/>
    <w:rPr>
      <w:color w:val="auto"/>
      <w:lang w:bidi="en-US"/>
    </w:rPr>
  </w:style>
  <w:style w:type="character" w:customStyle="1" w:styleId="ac">
    <w:name w:val="••••"/>
    <w:rsid w:val="00315CDD"/>
    <w:rPr>
      <w:color w:val="000000"/>
    </w:rPr>
  </w:style>
  <w:style w:type="character" w:customStyle="1" w:styleId="UL-Bold">
    <w:name w:val="UL-Bold"/>
    <w:basedOn w:val="DefaultParagraphFont"/>
    <w:rsid w:val="00315CDD"/>
    <w:rPr>
      <w:u w:val="thick"/>
    </w:rPr>
  </w:style>
  <w:style w:type="character" w:customStyle="1" w:styleId="UL-None">
    <w:name w:val="UL-None"/>
    <w:basedOn w:val="DefaultParagraphFont"/>
    <w:rsid w:val="00315CDD"/>
    <w:rPr>
      <w:u w:val="none"/>
    </w:rPr>
  </w:style>
  <w:style w:type="character" w:customStyle="1" w:styleId="styletimesnewroman12ptbold0">
    <w:name w:val="styletimesnewroman12ptbold"/>
    <w:basedOn w:val="DefaultParagraphFont"/>
    <w:rsid w:val="00315CDD"/>
  </w:style>
  <w:style w:type="character" w:customStyle="1" w:styleId="FontStyle19">
    <w:name w:val="Font Style19"/>
    <w:basedOn w:val="DefaultParagraphFont"/>
    <w:uiPriority w:val="99"/>
    <w:rsid w:val="00315CDD"/>
    <w:rPr>
      <w:rFonts w:ascii="Times New Roman" w:hAnsi="Times New Roman" w:cs="Times New Roman"/>
      <w:sz w:val="18"/>
      <w:szCs w:val="18"/>
    </w:rPr>
  </w:style>
  <w:style w:type="character" w:customStyle="1" w:styleId="UnderlineBox">
    <w:name w:val="Underline + Box"/>
    <w:uiPriority w:val="1"/>
    <w:qFormat/>
    <w:rsid w:val="00315CDD"/>
    <w:rPr>
      <w:rFonts w:ascii="Georgia" w:hAnsi="Georgia"/>
      <w:b w:val="0"/>
      <w:sz w:val="22"/>
      <w:u w:val="single"/>
      <w:bdr w:val="single" w:sz="4" w:space="0" w:color="auto"/>
    </w:rPr>
  </w:style>
  <w:style w:type="character" w:customStyle="1" w:styleId="10ptnotbold">
    <w:name w:val="10ptnotbold"/>
    <w:basedOn w:val="DefaultParagraphFont"/>
    <w:rsid w:val="00315CDD"/>
    <w:rPr>
      <w:sz w:val="20"/>
    </w:rPr>
  </w:style>
  <w:style w:type="paragraph" w:customStyle="1" w:styleId="ALLCAPS">
    <w:name w:val="ALL CAPS"/>
    <w:basedOn w:val="Normal"/>
    <w:rsid w:val="00315CDD"/>
    <w:rPr>
      <w:rFonts w:eastAsia="Times New Roman"/>
      <w:b/>
      <w:caps/>
      <w:szCs w:val="20"/>
    </w:rPr>
  </w:style>
  <w:style w:type="character" w:customStyle="1" w:styleId="kn">
    <w:name w:val="kn"/>
    <w:basedOn w:val="DefaultParagraphFont"/>
    <w:rsid w:val="00315CDD"/>
  </w:style>
  <w:style w:type="paragraph" w:customStyle="1" w:styleId="StyleCardworksLinespacingsingle">
    <w:name w:val="Style Card works + Line spacing:  single"/>
    <w:basedOn w:val="Normal"/>
    <w:link w:val="StyleCardworksLinespacingsingleChar"/>
    <w:qFormat/>
    <w:rsid w:val="00315CDD"/>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315CDD"/>
    <w:rPr>
      <w:rFonts w:ascii="Calibri" w:eastAsia="Times New Roman" w:hAnsi="Calibri" w:cs="Calibri"/>
      <w:spacing w:val="-3"/>
      <w:sz w:val="24"/>
      <w:szCs w:val="20"/>
    </w:rPr>
  </w:style>
  <w:style w:type="paragraph" w:customStyle="1" w:styleId="BriefTitleWorks">
    <w:name w:val="Brief Title Works"/>
    <w:basedOn w:val="Heading1"/>
    <w:link w:val="BriefTitleWorksChar"/>
    <w:qFormat/>
    <w:rsid w:val="00315CD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sz w:val="24"/>
      <w:u w:val="single"/>
    </w:rPr>
  </w:style>
  <w:style w:type="character" w:customStyle="1" w:styleId="BriefTitleWorksChar">
    <w:name w:val="Brief Title Works Char"/>
    <w:basedOn w:val="DefaultParagraphFont"/>
    <w:link w:val="BriefTitleWorks"/>
    <w:rsid w:val="00315CDD"/>
    <w:rPr>
      <w:rFonts w:ascii="Calibri" w:eastAsia="Times New Roman" w:hAnsi="Calibri" w:cs="Arial"/>
      <w:b/>
      <w:bCs/>
      <w:caps/>
      <w:kern w:val="32"/>
      <w:sz w:val="24"/>
      <w:szCs w:val="32"/>
      <w:u w:val="single"/>
    </w:rPr>
  </w:style>
  <w:style w:type="character" w:customStyle="1" w:styleId="twelptblackblack1">
    <w:name w:val="twelptblackblack1"/>
    <w:basedOn w:val="DefaultParagraphFont"/>
    <w:rsid w:val="00315CDD"/>
    <w:rPr>
      <w:rFonts w:ascii="Verdana" w:hAnsi="Verdana" w:hint="default"/>
      <w:color w:val="000000"/>
      <w:sz w:val="16"/>
      <w:szCs w:val="16"/>
    </w:rPr>
  </w:style>
  <w:style w:type="character" w:customStyle="1" w:styleId="TagCharCharCharChar0">
    <w:name w:val="Tag Char Char Char Char"/>
    <w:basedOn w:val="DefaultParagraphFont"/>
    <w:rsid w:val="00315CDD"/>
    <w:rPr>
      <w:rFonts w:ascii="Times New Roman" w:eastAsia="Times New Roman" w:hAnsi="Times New Roman" w:cs="Times New Roman"/>
      <w:b/>
      <w:sz w:val="24"/>
      <w:szCs w:val="20"/>
    </w:rPr>
  </w:style>
  <w:style w:type="character" w:customStyle="1" w:styleId="CharacterStyle14">
    <w:name w:val="Character Style 14"/>
    <w:rsid w:val="00315CDD"/>
    <w:rPr>
      <w:sz w:val="30"/>
      <w:szCs w:val="30"/>
    </w:rPr>
  </w:style>
  <w:style w:type="character" w:customStyle="1" w:styleId="CharacterStyle13">
    <w:name w:val="Character Style 13"/>
    <w:rsid w:val="00315CDD"/>
    <w:rPr>
      <w:i/>
      <w:iCs/>
      <w:sz w:val="17"/>
      <w:szCs w:val="17"/>
    </w:rPr>
  </w:style>
  <w:style w:type="character" w:customStyle="1" w:styleId="CardsNotUnderlined">
    <w:name w:val="Cards Not Underlined"/>
    <w:rsid w:val="00315CDD"/>
    <w:rPr>
      <w:rFonts w:ascii="Times New Roman" w:hAnsi="Times New Roman"/>
      <w:sz w:val="16"/>
    </w:rPr>
  </w:style>
  <w:style w:type="character" w:customStyle="1" w:styleId="a13">
    <w:name w:val="a1"/>
    <w:rsid w:val="00315CDD"/>
    <w:rPr>
      <w:color w:val="008000"/>
    </w:rPr>
  </w:style>
  <w:style w:type="character" w:customStyle="1" w:styleId="FifthChar">
    <w:name w:val="Fifth Char"/>
    <w:link w:val="Fifth"/>
    <w:uiPriority w:val="99"/>
    <w:rsid w:val="00315CDD"/>
    <w:rPr>
      <w:rFonts w:ascii="Calibri" w:eastAsia="Calibri" w:hAnsi="Calibri" w:cs="Calibri"/>
      <w:sz w:val="24"/>
    </w:rPr>
  </w:style>
  <w:style w:type="paragraph" w:customStyle="1" w:styleId="Repeatblockheading0">
    <w:name w:val="Repeat block heading"/>
    <w:basedOn w:val="Normal"/>
    <w:rsid w:val="00315CDD"/>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315CDD"/>
  </w:style>
  <w:style w:type="character" w:customStyle="1" w:styleId="hps">
    <w:name w:val="hps"/>
    <w:rsid w:val="00315CDD"/>
  </w:style>
  <w:style w:type="paragraph" w:customStyle="1" w:styleId="TashmaHeader2">
    <w:name w:val="Tashma_Header2"/>
    <w:basedOn w:val="Heading2"/>
    <w:uiPriority w:val="99"/>
    <w:qFormat/>
    <w:rsid w:val="00315CDD"/>
    <w:pPr>
      <w:spacing w:after="160"/>
    </w:pPr>
    <w:rPr>
      <w:rFonts w:eastAsia="SimSun" w:cstheme="minorBidi"/>
      <w:sz w:val="28"/>
    </w:rPr>
  </w:style>
  <w:style w:type="paragraph" w:customStyle="1" w:styleId="TashmaHeading1">
    <w:name w:val="Tashma_Heading1"/>
    <w:basedOn w:val="Heading1"/>
    <w:uiPriority w:val="99"/>
    <w:qFormat/>
    <w:rsid w:val="00315CDD"/>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315CDD"/>
    <w:rPr>
      <w:rFonts w:cs="Calibri"/>
    </w:rPr>
  </w:style>
  <w:style w:type="paragraph" w:customStyle="1" w:styleId="CitationCharCharCharCharCharCharChar">
    <w:name w:val="Citation Char Char Char Char Char Char Char"/>
    <w:basedOn w:val="Normal"/>
    <w:link w:val="CitationCharCharCharCharCharCharCharChar"/>
    <w:rsid w:val="00315CDD"/>
    <w:pPr>
      <w:ind w:left="1440" w:right="1440"/>
    </w:pPr>
    <w:rPr>
      <w:rFonts w:asciiTheme="minorHAnsi" w:hAnsiTheme="minorHAnsi"/>
      <w:sz w:val="22"/>
    </w:rPr>
  </w:style>
  <w:style w:type="paragraph" w:customStyle="1" w:styleId="pagpag1">
    <w:name w:val="pagpag1"/>
    <w:basedOn w:val="Normal"/>
    <w:uiPriority w:val="99"/>
    <w:qFormat/>
    <w:rsid w:val="00315CDD"/>
    <w:pPr>
      <w:spacing w:before="100" w:beforeAutospacing="1" w:after="100" w:afterAutospacing="1"/>
    </w:pPr>
    <w:rPr>
      <w:rFonts w:eastAsia="Times New Roman"/>
    </w:rPr>
  </w:style>
  <w:style w:type="paragraph" w:customStyle="1" w:styleId="pagpag2">
    <w:name w:val="pagpag2"/>
    <w:basedOn w:val="Normal"/>
    <w:uiPriority w:val="99"/>
    <w:qFormat/>
    <w:rsid w:val="00315CDD"/>
    <w:pPr>
      <w:spacing w:before="100" w:beforeAutospacing="1" w:after="100" w:afterAutospacing="1"/>
    </w:pPr>
    <w:rPr>
      <w:rFonts w:eastAsia="Times New Roman"/>
    </w:rPr>
  </w:style>
  <w:style w:type="paragraph" w:customStyle="1" w:styleId="BodyText311">
    <w:name w:val="Body Text 31"/>
    <w:basedOn w:val="Normal"/>
    <w:next w:val="BodyText3"/>
    <w:unhideWhenUsed/>
    <w:rsid w:val="00315CDD"/>
    <w:pPr>
      <w:spacing w:after="120"/>
    </w:pPr>
    <w:rPr>
      <w:bCs/>
      <w:color w:val="000000"/>
    </w:rPr>
  </w:style>
  <w:style w:type="paragraph" w:customStyle="1" w:styleId="BodyText210">
    <w:name w:val="Body Text 21"/>
    <w:basedOn w:val="Normal"/>
    <w:next w:val="BodyText2"/>
    <w:unhideWhenUsed/>
    <w:rsid w:val="00315CDD"/>
    <w:pPr>
      <w:spacing w:after="120" w:line="480" w:lineRule="auto"/>
    </w:pPr>
    <w:rPr>
      <w:sz w:val="12"/>
    </w:rPr>
  </w:style>
  <w:style w:type="paragraph" w:customStyle="1" w:styleId="BodyTextIndent1">
    <w:name w:val="Body Text Indent1"/>
    <w:basedOn w:val="Normal"/>
    <w:next w:val="BodyTextIndent"/>
    <w:unhideWhenUsed/>
    <w:rsid w:val="00315CDD"/>
    <w:pPr>
      <w:spacing w:after="120"/>
      <w:ind w:left="360"/>
    </w:pPr>
    <w:rPr>
      <w:sz w:val="16"/>
    </w:rPr>
  </w:style>
  <w:style w:type="paragraph" w:customStyle="1" w:styleId="BodyTextIndent31">
    <w:name w:val="Body Text Indent 31"/>
    <w:basedOn w:val="Normal"/>
    <w:next w:val="BodyTextIndent3"/>
    <w:semiHidden/>
    <w:unhideWhenUsed/>
    <w:rsid w:val="00315CDD"/>
    <w:pPr>
      <w:spacing w:after="120"/>
      <w:ind w:left="360"/>
    </w:pPr>
    <w:rPr>
      <w:sz w:val="14"/>
    </w:rPr>
  </w:style>
  <w:style w:type="paragraph" w:customStyle="1" w:styleId="BodyTextIndent21">
    <w:name w:val="Body Text Indent 21"/>
    <w:basedOn w:val="Normal"/>
    <w:next w:val="BodyTextIndent2"/>
    <w:unhideWhenUsed/>
    <w:rsid w:val="00315CDD"/>
    <w:pPr>
      <w:spacing w:after="120" w:line="480" w:lineRule="auto"/>
      <w:ind w:left="360"/>
    </w:pPr>
    <w:rPr>
      <w:sz w:val="16"/>
    </w:rPr>
  </w:style>
  <w:style w:type="character" w:customStyle="1" w:styleId="Caption11">
    <w:name w:val="Caption11"/>
    <w:rsid w:val="00315CDD"/>
  </w:style>
  <w:style w:type="paragraph" w:customStyle="1" w:styleId="z-BottomofForm1">
    <w:name w:val="z-Bottom of Form1"/>
    <w:basedOn w:val="Normal"/>
    <w:next w:val="Normal"/>
    <w:hidden/>
    <w:unhideWhenUsed/>
    <w:rsid w:val="00315CDD"/>
    <w:pPr>
      <w:pBdr>
        <w:top w:val="single" w:sz="6" w:space="1" w:color="auto"/>
      </w:pBdr>
      <w:jc w:val="center"/>
    </w:pPr>
    <w:rPr>
      <w:rFonts w:eastAsia="Times New Roman"/>
      <w:vanish/>
      <w:sz w:val="16"/>
      <w:szCs w:val="16"/>
    </w:rPr>
  </w:style>
  <w:style w:type="paragraph" w:customStyle="1" w:styleId="arcticletext">
    <w:name w:val="arcticle_text"/>
    <w:basedOn w:val="Normal"/>
    <w:rsid w:val="00315CDD"/>
    <w:pPr>
      <w:spacing w:before="100" w:beforeAutospacing="1" w:after="100" w:afterAutospacing="1"/>
    </w:pPr>
    <w:rPr>
      <w:rFonts w:eastAsia="Times New Roman"/>
    </w:rPr>
  </w:style>
  <w:style w:type="paragraph" w:customStyle="1" w:styleId="cptchblock">
    <w:name w:val="cptch_block"/>
    <w:basedOn w:val="Normal"/>
    <w:rsid w:val="00315CDD"/>
    <w:pPr>
      <w:spacing w:before="100" w:beforeAutospacing="1" w:after="100" w:afterAutospacing="1"/>
    </w:pPr>
    <w:rPr>
      <w:rFonts w:eastAsia="Times New Roman"/>
    </w:rPr>
  </w:style>
  <w:style w:type="paragraph" w:customStyle="1" w:styleId="publisheddate">
    <w:name w:val="published_date"/>
    <w:basedOn w:val="Normal"/>
    <w:rsid w:val="00315CDD"/>
    <w:pPr>
      <w:spacing w:before="100" w:beforeAutospacing="1" w:after="100" w:afterAutospacing="1"/>
    </w:pPr>
    <w:rPr>
      <w:rFonts w:eastAsia="Times New Roman"/>
    </w:rPr>
  </w:style>
  <w:style w:type="paragraph" w:customStyle="1" w:styleId="headline-title">
    <w:name w:val="headline-title"/>
    <w:basedOn w:val="Normal"/>
    <w:qFormat/>
    <w:rsid w:val="00315CDD"/>
    <w:pPr>
      <w:spacing w:before="100" w:beforeAutospacing="1" w:after="100" w:afterAutospacing="1"/>
    </w:pPr>
    <w:rPr>
      <w:rFonts w:eastAsia="Times New Roman"/>
    </w:rPr>
  </w:style>
  <w:style w:type="character" w:customStyle="1" w:styleId="StyleCards12ptThickunderlineChar1">
    <w:name w:val="Style Cards + 12 pt Thick underline Char1"/>
    <w:rsid w:val="00315CDD"/>
    <w:rPr>
      <w:sz w:val="24"/>
      <w:szCs w:val="24"/>
      <w:u w:val="thick"/>
    </w:rPr>
  </w:style>
  <w:style w:type="character" w:customStyle="1" w:styleId="BodyTextIndentChar2">
    <w:name w:val="Body Text Indent Char2"/>
    <w:basedOn w:val="DefaultParagraphFont"/>
    <w:uiPriority w:val="99"/>
    <w:semiHidden/>
    <w:rsid w:val="00315CDD"/>
    <w:rPr>
      <w:rFonts w:ascii="Georgia" w:hAnsi="Georgia"/>
      <w:sz w:val="22"/>
      <w:szCs w:val="22"/>
    </w:rPr>
  </w:style>
  <w:style w:type="character" w:customStyle="1" w:styleId="BodyText2Char2">
    <w:name w:val="Body Text 2 Char2"/>
    <w:basedOn w:val="DefaultParagraphFont"/>
    <w:uiPriority w:val="99"/>
    <w:semiHidden/>
    <w:rsid w:val="00315CDD"/>
    <w:rPr>
      <w:rFonts w:ascii="Georgia" w:hAnsi="Georgia"/>
      <w:sz w:val="22"/>
      <w:szCs w:val="22"/>
    </w:rPr>
  </w:style>
  <w:style w:type="character" w:customStyle="1" w:styleId="BodyText3Char2">
    <w:name w:val="Body Text 3 Char2"/>
    <w:basedOn w:val="DefaultParagraphFont"/>
    <w:uiPriority w:val="99"/>
    <w:semiHidden/>
    <w:rsid w:val="00315CDD"/>
    <w:rPr>
      <w:rFonts w:ascii="Georgia" w:hAnsi="Georgia"/>
      <w:sz w:val="16"/>
      <w:szCs w:val="16"/>
    </w:rPr>
  </w:style>
  <w:style w:type="character" w:customStyle="1" w:styleId="BodyTextIndent2Char2">
    <w:name w:val="Body Text Indent 2 Char2"/>
    <w:basedOn w:val="DefaultParagraphFont"/>
    <w:uiPriority w:val="99"/>
    <w:semiHidden/>
    <w:rsid w:val="00315CDD"/>
    <w:rPr>
      <w:rFonts w:ascii="Georgia" w:hAnsi="Georgia"/>
      <w:sz w:val="22"/>
      <w:szCs w:val="22"/>
    </w:rPr>
  </w:style>
  <w:style w:type="character" w:customStyle="1" w:styleId="BodyTextIndent3Char2">
    <w:name w:val="Body Text Indent 3 Char2"/>
    <w:basedOn w:val="DefaultParagraphFont"/>
    <w:uiPriority w:val="99"/>
    <w:semiHidden/>
    <w:rsid w:val="00315CDD"/>
    <w:rPr>
      <w:rFonts w:ascii="Georgia" w:hAnsi="Georgia"/>
      <w:sz w:val="16"/>
      <w:szCs w:val="16"/>
    </w:rPr>
  </w:style>
  <w:style w:type="character" w:customStyle="1" w:styleId="z-BottomofFormChar2">
    <w:name w:val="z-Bottom of Form Char2"/>
    <w:basedOn w:val="DefaultParagraphFont"/>
    <w:uiPriority w:val="99"/>
    <w:semiHidden/>
    <w:rsid w:val="00315CDD"/>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315CDD"/>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315CDD"/>
    <w:rPr>
      <w:rFonts w:ascii="Garamond" w:eastAsia="Cambria" w:hAnsi="Garamond" w:cs="Calibri"/>
      <w:sz w:val="20"/>
    </w:rPr>
  </w:style>
  <w:style w:type="paragraph" w:customStyle="1" w:styleId="StyleHotRouteLatinGaramond10ptUnderline">
    <w:name w:val="Style Hot Route + (Latin) Garamond 10 pt Underline"/>
    <w:basedOn w:val="HotRoute0"/>
    <w:link w:val="StyleHotRouteLatinGaramond10ptUnderlineChar"/>
    <w:rsid w:val="00315CDD"/>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315CDD"/>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315CDD"/>
  </w:style>
  <w:style w:type="character" w:customStyle="1" w:styleId="m5686307894942199640gmail-styleunderline">
    <w:name w:val="m_5686307894942199640gmail-styleunderline"/>
    <w:basedOn w:val="DefaultParagraphFont"/>
    <w:rsid w:val="00315CDD"/>
  </w:style>
  <w:style w:type="paragraph" w:customStyle="1" w:styleId="Hyperlink2">
    <w:name w:val="Hyperlink2"/>
    <w:basedOn w:val="Normal"/>
    <w:qFormat/>
    <w:rsid w:val="00315CDD"/>
    <w:rPr>
      <w:rFonts w:eastAsia="Calibri"/>
      <w:color w:val="00B0F0"/>
      <w:u w:val="single" w:color="00B0F0"/>
    </w:rPr>
  </w:style>
  <w:style w:type="character" w:customStyle="1" w:styleId="messagecontent">
    <w:name w:val="message_content"/>
    <w:rsid w:val="00315CDD"/>
  </w:style>
  <w:style w:type="paragraph" w:customStyle="1" w:styleId="UnderlineCharCharCharCharCharCharCharCharChar">
    <w:name w:val="Underline Char Char Char Char Char Char Char Char Char"/>
    <w:link w:val="UnderlineCharCharCharCharCharCharCharCharCharChar"/>
    <w:rsid w:val="00315CDD"/>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315CDD"/>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315CDD"/>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315CDD"/>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315CDD"/>
    <w:rPr>
      <w:rFonts w:ascii="Times New Roman" w:eastAsia="SimSun" w:hAnsi="Times New Roman" w:cs="Times New Roman"/>
      <w:sz w:val="24"/>
      <w:szCs w:val="24"/>
      <w:lang w:eastAsia="zh-CN"/>
    </w:rPr>
  </w:style>
  <w:style w:type="character" w:customStyle="1" w:styleId="Char1Char1">
    <w:name w:val="Char1 Char1"/>
    <w:rsid w:val="00315CDD"/>
    <w:rPr>
      <w:rFonts w:ascii="Arial" w:hAnsi="Arial" w:cs="Arial"/>
      <w:b/>
      <w:bCs/>
      <w:kern w:val="32"/>
      <w:sz w:val="28"/>
      <w:szCs w:val="32"/>
      <w:lang w:val="en-US" w:eastAsia="en-US" w:bidi="ar-SA"/>
    </w:rPr>
  </w:style>
  <w:style w:type="paragraph" w:customStyle="1" w:styleId="Style31">
    <w:name w:val="Style31"/>
    <w:basedOn w:val="Normal"/>
    <w:uiPriority w:val="99"/>
    <w:qFormat/>
    <w:rsid w:val="00315CDD"/>
    <w:pPr>
      <w:spacing w:line="197" w:lineRule="exact"/>
      <w:jc w:val="both"/>
    </w:pPr>
  </w:style>
  <w:style w:type="paragraph" w:customStyle="1" w:styleId="Style42">
    <w:name w:val="Style42"/>
    <w:basedOn w:val="Normal"/>
    <w:uiPriority w:val="99"/>
    <w:qFormat/>
    <w:rsid w:val="00315CDD"/>
    <w:pPr>
      <w:spacing w:line="202" w:lineRule="exact"/>
      <w:jc w:val="both"/>
    </w:pPr>
  </w:style>
  <w:style w:type="paragraph" w:customStyle="1" w:styleId="Style51">
    <w:name w:val="Style51"/>
    <w:basedOn w:val="Normal"/>
    <w:uiPriority w:val="99"/>
    <w:qFormat/>
    <w:rsid w:val="00315CDD"/>
    <w:pPr>
      <w:spacing w:line="200" w:lineRule="exact"/>
      <w:jc w:val="both"/>
    </w:pPr>
  </w:style>
  <w:style w:type="character" w:customStyle="1" w:styleId="FontStyle72">
    <w:name w:val="Font Style72"/>
    <w:rsid w:val="00315CDD"/>
    <w:rPr>
      <w:rFonts w:ascii="Times New Roman" w:hAnsi="Times New Roman" w:cs="Times New Roman" w:hint="default"/>
      <w:sz w:val="16"/>
      <w:szCs w:val="16"/>
    </w:rPr>
  </w:style>
  <w:style w:type="character" w:customStyle="1" w:styleId="FontStyle73">
    <w:name w:val="Font Style73"/>
    <w:uiPriority w:val="99"/>
    <w:rsid w:val="00315CDD"/>
    <w:rPr>
      <w:rFonts w:ascii="Times New Roman" w:hAnsi="Times New Roman" w:cs="Times New Roman" w:hint="default"/>
      <w:i/>
      <w:iCs/>
      <w:sz w:val="16"/>
      <w:szCs w:val="16"/>
    </w:rPr>
  </w:style>
  <w:style w:type="character" w:customStyle="1" w:styleId="UnderlinestyleChar20">
    <w:name w:val="Underline style Char2"/>
    <w:rsid w:val="00315CDD"/>
    <w:rPr>
      <w:sz w:val="22"/>
      <w:szCs w:val="24"/>
      <w:u w:val="single"/>
      <w:lang w:val="en-US" w:eastAsia="en-US" w:bidi="ar-SA"/>
    </w:rPr>
  </w:style>
  <w:style w:type="character" w:customStyle="1" w:styleId="FontStyle49">
    <w:name w:val="Font Style49"/>
    <w:uiPriority w:val="99"/>
    <w:rsid w:val="00315CDD"/>
    <w:rPr>
      <w:rFonts w:ascii="Times New Roman" w:hAnsi="Times New Roman" w:cs="Times New Roman"/>
      <w:sz w:val="20"/>
      <w:szCs w:val="20"/>
    </w:rPr>
  </w:style>
  <w:style w:type="character" w:customStyle="1" w:styleId="FontStyle50">
    <w:name w:val="Font Style50"/>
    <w:uiPriority w:val="99"/>
    <w:rsid w:val="00315CDD"/>
    <w:rPr>
      <w:rFonts w:ascii="Times New Roman" w:hAnsi="Times New Roman" w:cs="Times New Roman"/>
      <w:b/>
      <w:bCs/>
      <w:sz w:val="20"/>
      <w:szCs w:val="20"/>
    </w:rPr>
  </w:style>
  <w:style w:type="paragraph" w:customStyle="1" w:styleId="msonormal0">
    <w:name w:val="msonormal"/>
    <w:basedOn w:val="Normal"/>
    <w:uiPriority w:val="99"/>
    <w:qFormat/>
    <w:rsid w:val="00315CDD"/>
    <w:pPr>
      <w:spacing w:before="100" w:beforeAutospacing="1" w:after="100" w:afterAutospacing="1"/>
    </w:pPr>
    <w:rPr>
      <w:rFonts w:eastAsia="Times New Roman"/>
    </w:rPr>
  </w:style>
  <w:style w:type="character" w:customStyle="1" w:styleId="ListBulletChar">
    <w:name w:val="List Bullet Char"/>
    <w:link w:val="ListBullet"/>
    <w:uiPriority w:val="99"/>
    <w:locked/>
    <w:rsid w:val="00315CDD"/>
    <w:rPr>
      <w:rFonts w:ascii="Calibri" w:hAnsi="Calibri" w:cs="Calibri"/>
      <w:sz w:val="24"/>
    </w:rPr>
  </w:style>
  <w:style w:type="character" w:customStyle="1" w:styleId="BoldUnderlineChar2Char">
    <w:name w:val="BoldUnderline Char2 Char"/>
    <w:link w:val="BoldUnderlineChar20"/>
    <w:locked/>
    <w:rsid w:val="00315CDD"/>
    <w:rPr>
      <w:rFonts w:ascii="Times New Roman" w:eastAsia="Times New Roman" w:hAnsi="Times New Roman" w:cs="Times New Roman"/>
      <w:b/>
      <w:sz w:val="20"/>
      <w:szCs w:val="24"/>
      <w:u w:val="single"/>
    </w:rPr>
  </w:style>
  <w:style w:type="paragraph" w:customStyle="1" w:styleId="BoldUnderlineChar20">
    <w:name w:val="BoldUnderline Char2"/>
    <w:link w:val="BoldUnderlineChar2Char"/>
    <w:qFormat/>
    <w:rsid w:val="00315CDD"/>
    <w:pPr>
      <w:spacing w:after="0" w:line="240" w:lineRule="auto"/>
    </w:pPr>
    <w:rPr>
      <w:rFonts w:ascii="Times New Roman" w:eastAsia="Times New Roman" w:hAnsi="Times New Roman" w:cs="Times New Roman"/>
      <w:b/>
      <w:sz w:val="20"/>
      <w:szCs w:val="24"/>
      <w:u w:val="single"/>
    </w:rPr>
  </w:style>
  <w:style w:type="paragraph" w:customStyle="1" w:styleId="document0">
    <w:name w:val="document"/>
    <w:basedOn w:val="Normal"/>
    <w:uiPriority w:val="99"/>
    <w:qFormat/>
    <w:rsid w:val="00315CDD"/>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315CDD"/>
    <w:pPr>
      <w:spacing w:line="256" w:lineRule="auto"/>
    </w:pPr>
    <w:rPr>
      <w:rFonts w:eastAsia="Times New Roman"/>
    </w:rPr>
  </w:style>
  <w:style w:type="paragraph" w:customStyle="1" w:styleId="Normal20pt">
    <w:name w:val="Normal  + 20 pt"/>
    <w:basedOn w:val="Normal"/>
    <w:uiPriority w:val="6"/>
    <w:qFormat/>
    <w:rsid w:val="00315CDD"/>
    <w:pPr>
      <w:spacing w:line="256" w:lineRule="auto"/>
    </w:pPr>
    <w:rPr>
      <w:rFonts w:asciiTheme="minorHAnsi" w:hAnsiTheme="minorHAnsi"/>
      <w:bCs/>
      <w:u w:val="single"/>
    </w:rPr>
  </w:style>
  <w:style w:type="paragraph" w:customStyle="1" w:styleId="conintrotext">
    <w:name w:val="conintrotext"/>
    <w:basedOn w:val="Normal"/>
    <w:uiPriority w:val="99"/>
    <w:qFormat/>
    <w:rsid w:val="00315CDD"/>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315CDD"/>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15CDD"/>
    <w:pPr>
      <w:spacing w:line="256" w:lineRule="auto"/>
    </w:pPr>
    <w:rPr>
      <w:rFonts w:ascii="MS Mincho" w:eastAsia="MS Mincho" w:hAnsiTheme="minorHAnsi" w:cstheme="minorBidi"/>
      <w:b/>
      <w:sz w:val="22"/>
      <w:u w:val="single"/>
    </w:rPr>
  </w:style>
  <w:style w:type="paragraph" w:customStyle="1" w:styleId="assert">
    <w:name w:val="assert"/>
    <w:basedOn w:val="Normal"/>
    <w:uiPriority w:val="99"/>
    <w:qFormat/>
    <w:rsid w:val="00315CDD"/>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315CDD"/>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15CDD"/>
    <w:pPr>
      <w:spacing w:line="256" w:lineRule="auto"/>
    </w:pPr>
    <w:rPr>
      <w:rFonts w:ascii="MS Mincho" w:eastAsia="MS Mincho" w:hAnsiTheme="minorHAnsi" w:cstheme="minorBidi"/>
      <w:b/>
      <w:sz w:val="22"/>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315CDD"/>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15CDD"/>
    <w:pPr>
      <w:spacing w:line="256" w:lineRule="auto"/>
    </w:pPr>
    <w:rPr>
      <w:rFonts w:ascii="MS Mincho" w:eastAsia="MS Mincho" w:hAnsiTheme="minorHAnsi" w:cstheme="minorBidi"/>
      <w:b/>
      <w:sz w:val="22"/>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315CDD"/>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15CDD"/>
    <w:pPr>
      <w:spacing w:line="256" w:lineRule="auto"/>
    </w:pPr>
    <w:rPr>
      <w:rFonts w:ascii="MS Mincho" w:eastAsia="MS Mincho" w:hAnsiTheme="minorHAnsi" w:cstheme="minorBidi"/>
      <w:b/>
      <w:sz w:val="22"/>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315CDD"/>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315CDD"/>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315CDD"/>
    <w:rPr>
      <w:rFonts w:eastAsia="Times New Roman"/>
      <w:szCs w:val="24"/>
      <w:u w:val="single"/>
    </w:rPr>
  </w:style>
  <w:style w:type="paragraph" w:customStyle="1" w:styleId="StyleStyle4ArialNarrow9pt">
    <w:name w:val="Style Style4 + Arial Narrow 9 pt"/>
    <w:basedOn w:val="Normal"/>
    <w:link w:val="StyleStyle4ArialNarrow9ptChar"/>
    <w:qFormat/>
    <w:rsid w:val="00315CDD"/>
    <w:pPr>
      <w:spacing w:line="256" w:lineRule="auto"/>
    </w:pPr>
    <w:rPr>
      <w:rFonts w:asciiTheme="minorHAnsi" w:eastAsia="Times New Roman" w:hAnsiTheme="minorHAnsi" w:cstheme="minorBidi"/>
      <w:sz w:val="22"/>
      <w:szCs w:val="24"/>
      <w:u w:val="single"/>
    </w:rPr>
  </w:style>
  <w:style w:type="character" w:customStyle="1" w:styleId="StyleStyle4ArialNarrow9ptBoldChar">
    <w:name w:val="Style Style4 + Arial Narrow 9 pt Bold Char"/>
    <w:link w:val="StyleStyle4ArialNarrow9ptBold"/>
    <w:locked/>
    <w:rsid w:val="00315CDD"/>
    <w:rPr>
      <w:rFonts w:eastAsia="Times New Roman"/>
      <w:b/>
      <w:bCs/>
      <w:szCs w:val="24"/>
      <w:u w:val="single"/>
    </w:rPr>
  </w:style>
  <w:style w:type="paragraph" w:customStyle="1" w:styleId="StyleStyle4ArialNarrow9ptBold">
    <w:name w:val="Style Style4 + Arial Narrow 9 pt Bold"/>
    <w:basedOn w:val="Normal"/>
    <w:link w:val="StyleStyle4ArialNarrow9ptBoldChar"/>
    <w:qFormat/>
    <w:rsid w:val="00315CDD"/>
    <w:pPr>
      <w:spacing w:line="256" w:lineRule="auto"/>
    </w:pPr>
    <w:rPr>
      <w:rFonts w:asciiTheme="minorHAnsi" w:eastAsia="Times New Roman" w:hAnsiTheme="minorHAnsi" w:cstheme="minorBidi"/>
      <w:b/>
      <w:bCs/>
      <w:sz w:val="22"/>
      <w:szCs w:val="24"/>
      <w:u w:val="single"/>
    </w:rPr>
  </w:style>
  <w:style w:type="character" w:customStyle="1" w:styleId="Citation-AuthorDateChar">
    <w:name w:val="Citation - Author/Date Char"/>
    <w:locked/>
    <w:rsid w:val="00315CDD"/>
    <w:rPr>
      <w:rFonts w:eastAsia="Times New Roman"/>
      <w:b/>
      <w:smallCaps/>
      <w:sz w:val="24"/>
      <w:szCs w:val="24"/>
      <w:u w:val="single"/>
    </w:rPr>
  </w:style>
  <w:style w:type="character" w:customStyle="1" w:styleId="HiddenBlockHeaderChar">
    <w:name w:val="Hidden Block Header Char"/>
    <w:link w:val="HiddenBlockHeader"/>
    <w:locked/>
    <w:rsid w:val="00315CDD"/>
    <w:rPr>
      <w:rFonts w:ascii="Calibri" w:hAnsi="Calibri" w:cs="Calibri"/>
      <w:sz w:val="24"/>
    </w:rPr>
  </w:style>
  <w:style w:type="character" w:customStyle="1" w:styleId="ThirdChar">
    <w:name w:val="Third Char"/>
    <w:link w:val="Third"/>
    <w:locked/>
    <w:rsid w:val="00315CDD"/>
    <w:rPr>
      <w:rFonts w:eastAsia="Times New Roman"/>
      <w:b/>
      <w:szCs w:val="24"/>
      <w:u w:val="single"/>
      <w:lang w:val="x-none" w:eastAsia="x-none"/>
    </w:rPr>
  </w:style>
  <w:style w:type="paragraph" w:customStyle="1" w:styleId="Third">
    <w:name w:val="Third"/>
    <w:basedOn w:val="Normal"/>
    <w:link w:val="ThirdChar"/>
    <w:qFormat/>
    <w:rsid w:val="00315CDD"/>
    <w:pPr>
      <w:spacing w:line="256" w:lineRule="auto"/>
    </w:pPr>
    <w:rPr>
      <w:rFonts w:asciiTheme="minorHAnsi" w:eastAsia="Times New Roman" w:hAnsiTheme="minorHAnsi" w:cstheme="minorBidi"/>
      <w:b/>
      <w:sz w:val="22"/>
      <w:szCs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315CDD"/>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315CDD"/>
    <w:rPr>
      <w:rFonts w:eastAsia="Times New Roman"/>
      <w:b/>
      <w:szCs w:val="24"/>
      <w:u w:val="thick"/>
    </w:rPr>
  </w:style>
  <w:style w:type="paragraph" w:customStyle="1" w:styleId="CiteSmallText">
    <w:name w:val="Cite Small Text"/>
    <w:basedOn w:val="Normal"/>
    <w:uiPriority w:val="99"/>
    <w:qFormat/>
    <w:rsid w:val="00315CDD"/>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315CDD"/>
    <w:rPr>
      <w:lang w:val="x-none"/>
    </w:rPr>
  </w:style>
  <w:style w:type="paragraph" w:customStyle="1" w:styleId="Cards1CharChar">
    <w:name w:val="Cards1 Char Char"/>
    <w:basedOn w:val="Normal"/>
    <w:link w:val="Cards1CharCharChar"/>
    <w:qFormat/>
    <w:rsid w:val="00315CDD"/>
    <w:pPr>
      <w:autoSpaceDE w:val="0"/>
      <w:autoSpaceDN w:val="0"/>
      <w:adjustRightInd w:val="0"/>
      <w:spacing w:line="256" w:lineRule="auto"/>
      <w:ind w:left="432" w:right="432"/>
      <w:jc w:val="both"/>
    </w:pPr>
    <w:rPr>
      <w:rFonts w:asciiTheme="minorHAnsi" w:hAnsiTheme="minorHAnsi" w:cstheme="minorBidi"/>
      <w:sz w:val="22"/>
      <w:lang w:val="x-none"/>
    </w:rPr>
  </w:style>
  <w:style w:type="character" w:customStyle="1" w:styleId="SwagChar">
    <w:name w:val="Swag Char"/>
    <w:link w:val="Swag"/>
    <w:locked/>
    <w:rsid w:val="00315CDD"/>
    <w:rPr>
      <w:color w:val="0000FF"/>
      <w:sz w:val="12"/>
      <w:u w:val="single"/>
    </w:rPr>
  </w:style>
  <w:style w:type="paragraph" w:customStyle="1" w:styleId="Swag">
    <w:name w:val="Swag"/>
    <w:basedOn w:val="Normal"/>
    <w:link w:val="SwagChar"/>
    <w:qFormat/>
    <w:rsid w:val="00315CDD"/>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315CDD"/>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315CDD"/>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315CDD"/>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315CDD"/>
    <w:pPr>
      <w:spacing w:after="200" w:line="276" w:lineRule="auto"/>
    </w:pPr>
    <w:rPr>
      <w:rFonts w:ascii="Calibri" w:eastAsia="Times New Roman" w:hAnsi="Calibri" w:cs="Times New Roman"/>
      <w:b/>
      <w:bCs/>
      <w:szCs w:val="24"/>
      <w:u w:val="single"/>
    </w:rPr>
  </w:style>
  <w:style w:type="paragraph" w:customStyle="1" w:styleId="subhead10">
    <w:name w:val="subhead1"/>
    <w:basedOn w:val="Normal"/>
    <w:uiPriority w:val="99"/>
    <w:qFormat/>
    <w:rsid w:val="00315CDD"/>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315CDD"/>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315CDD"/>
    <w:rPr>
      <w:rFonts w:eastAsia="Times New Roman"/>
      <w:b/>
      <w:bCs/>
      <w:szCs w:val="24"/>
      <w:u w:val="single"/>
    </w:rPr>
  </w:style>
  <w:style w:type="paragraph" w:customStyle="1" w:styleId="StyleUnderlineChar11ptBold2">
    <w:name w:val="Style Underline Char + 11 pt Bold2"/>
    <w:basedOn w:val="Normal"/>
    <w:link w:val="StyleUnderlineChar11ptBold2Char"/>
    <w:qFormat/>
    <w:rsid w:val="00315CDD"/>
    <w:pPr>
      <w:spacing w:line="256" w:lineRule="auto"/>
    </w:pPr>
    <w:rPr>
      <w:rFonts w:asciiTheme="minorHAnsi" w:eastAsia="Times New Roman" w:hAnsiTheme="minorHAnsi" w:cstheme="minorBidi"/>
      <w:b/>
      <w:bCs/>
      <w:sz w:val="22"/>
      <w:szCs w:val="24"/>
      <w:u w:val="single"/>
    </w:rPr>
  </w:style>
  <w:style w:type="character" w:customStyle="1" w:styleId="StyleStyleUnderlineTimesNewRoman11ptChar">
    <w:name w:val="Style Style Underline + Times New Roman + 11 pt Char"/>
    <w:link w:val="StyleStyleUnderlineTimesNewRoman11pt"/>
    <w:locked/>
    <w:rsid w:val="00315CDD"/>
    <w:rPr>
      <w:rFonts w:eastAsia="Times New Roman"/>
      <w:szCs w:val="24"/>
      <w:u w:val="single"/>
    </w:rPr>
  </w:style>
  <w:style w:type="paragraph" w:customStyle="1" w:styleId="StyleStyleUnderlineTimesNewRoman11pt">
    <w:name w:val="Style Style Underline + Times New Roman + 11 pt"/>
    <w:basedOn w:val="Normal"/>
    <w:link w:val="StyleStyleUnderlineTimesNewRoman11ptChar"/>
    <w:qFormat/>
    <w:rsid w:val="00315CDD"/>
    <w:pPr>
      <w:spacing w:line="256" w:lineRule="auto"/>
    </w:pPr>
    <w:rPr>
      <w:rFonts w:asciiTheme="minorHAnsi" w:eastAsia="Times New Roman" w:hAnsiTheme="minorHAnsi" w:cstheme="minorBidi"/>
      <w:sz w:val="22"/>
      <w:szCs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315CDD"/>
    <w:rPr>
      <w:rFonts w:eastAsia="Times New Roman"/>
      <w:szCs w:val="24"/>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315CDD"/>
    <w:pPr>
      <w:spacing w:line="256" w:lineRule="auto"/>
    </w:pPr>
    <w:rPr>
      <w:rFonts w:asciiTheme="minorHAnsi" w:eastAsia="Times New Roman" w:hAnsiTheme="minorHAnsi" w:cstheme="minorBidi"/>
      <w:sz w:val="22"/>
      <w:szCs w:val="24"/>
      <w:u w:val="single"/>
    </w:rPr>
  </w:style>
  <w:style w:type="character" w:customStyle="1" w:styleId="TagsCharCharCharChar">
    <w:name w:val="Tags Char Char Char Char"/>
    <w:locked/>
    <w:rsid w:val="00315CDD"/>
    <w:rPr>
      <w:rFonts w:ascii="Times New Roman" w:eastAsia="Times New Roman" w:hAnsi="Times New Roman" w:cs="Times New Roman"/>
      <w:b/>
      <w:sz w:val="24"/>
      <w:szCs w:val="24"/>
    </w:rPr>
  </w:style>
  <w:style w:type="character" w:customStyle="1" w:styleId="NothingCharChar">
    <w:name w:val="Nothing Char Char"/>
    <w:link w:val="NothingCharCharChar"/>
    <w:locked/>
    <w:rsid w:val="00315CDD"/>
    <w:rPr>
      <w:szCs w:val="24"/>
    </w:rPr>
  </w:style>
  <w:style w:type="paragraph" w:customStyle="1" w:styleId="NothingCharCharChar">
    <w:name w:val="Nothing Char Char Char"/>
    <w:link w:val="NothingCharChar"/>
    <w:qFormat/>
    <w:rsid w:val="00315CDD"/>
    <w:pPr>
      <w:spacing w:after="0" w:line="240" w:lineRule="auto"/>
      <w:jc w:val="both"/>
    </w:pPr>
    <w:rPr>
      <w:szCs w:val="24"/>
    </w:rPr>
  </w:style>
  <w:style w:type="paragraph" w:customStyle="1" w:styleId="StyleLeft021">
    <w:name w:val="Style Left:  0.2&quot;1"/>
    <w:basedOn w:val="Normal"/>
    <w:uiPriority w:val="99"/>
    <w:qFormat/>
    <w:rsid w:val="00315CDD"/>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315CDD"/>
    <w:rPr>
      <w:rFonts w:eastAsia="Times New Roman"/>
      <w:szCs w:val="24"/>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315CDD"/>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2"/>
      <w:szCs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315CDD"/>
    <w:rPr>
      <w:rFonts w:eastAsia="Times New Roman"/>
      <w:szCs w:val="24"/>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315CDD"/>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2"/>
      <w:szCs w:val="24"/>
      <w:u w:val="single"/>
      <w:bdr w:val="single" w:sz="4" w:space="0" w:color="auto" w:frame="1"/>
    </w:rPr>
  </w:style>
  <w:style w:type="paragraph" w:customStyle="1" w:styleId="BlockTitle20">
    <w:name w:val="Block Title #2"/>
    <w:basedOn w:val="Normal"/>
    <w:uiPriority w:val="99"/>
    <w:qFormat/>
    <w:rsid w:val="00315CDD"/>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315CDD"/>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315CDD"/>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315CDD"/>
    <w:rPr>
      <w:szCs w:val="24"/>
      <w:u w:val="single"/>
      <w:lang w:val="en-US" w:eastAsia="en-US" w:bidi="ar-SA"/>
    </w:rPr>
  </w:style>
  <w:style w:type="character" w:customStyle="1" w:styleId="BoldUnderlineCharChar3">
    <w:name w:val="BoldUnderline Char Char3"/>
    <w:rsid w:val="00315CDD"/>
    <w:rPr>
      <w:b/>
      <w:bCs w:val="0"/>
      <w:szCs w:val="24"/>
      <w:u w:val="single"/>
      <w:lang w:val="en-US" w:eastAsia="en-US" w:bidi="ar-SA"/>
    </w:rPr>
  </w:style>
  <w:style w:type="character" w:customStyle="1" w:styleId="UnderlineCharChar3">
    <w:name w:val="Underline Char Char3"/>
    <w:rsid w:val="00315CDD"/>
    <w:rPr>
      <w:szCs w:val="24"/>
      <w:u w:val="single"/>
      <w:lang w:val="en-US" w:eastAsia="en-US" w:bidi="ar-SA"/>
    </w:rPr>
  </w:style>
  <w:style w:type="character" w:customStyle="1" w:styleId="BoldUnderlineCharChar2">
    <w:name w:val="BoldUnderline Char Char2"/>
    <w:rsid w:val="00315CDD"/>
    <w:rPr>
      <w:b/>
      <w:bCs w:val="0"/>
      <w:szCs w:val="24"/>
      <w:u w:val="single"/>
      <w:lang w:val="en-US" w:eastAsia="en-US" w:bidi="ar-SA"/>
    </w:rPr>
  </w:style>
  <w:style w:type="character" w:customStyle="1" w:styleId="volume-issue">
    <w:name w:val="volume-issue"/>
    <w:rsid w:val="00315CDD"/>
    <w:rPr>
      <w:rFonts w:ascii="Times New Roman" w:hAnsi="Times New Roman" w:cs="Times New Roman" w:hint="default"/>
    </w:rPr>
  </w:style>
  <w:style w:type="character" w:customStyle="1" w:styleId="boldness1">
    <w:name w:val="boldness1"/>
    <w:rsid w:val="00315CDD"/>
  </w:style>
  <w:style w:type="character" w:customStyle="1" w:styleId="story-author">
    <w:name w:val="story-author"/>
    <w:basedOn w:val="DefaultParagraphFont"/>
    <w:rsid w:val="00315CDD"/>
  </w:style>
  <w:style w:type="character" w:customStyle="1" w:styleId="StyleEmphasisArial12ptBoldNotItalic">
    <w:name w:val="Style Emphasis + Arial 12 pt Bold Not Italic"/>
    <w:basedOn w:val="Emphasis"/>
    <w:rsid w:val="00315CDD"/>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315CDD"/>
  </w:style>
  <w:style w:type="character" w:customStyle="1" w:styleId="StyleStyle4CharTimesNewRoman11ptItalic">
    <w:name w:val="Style Style4 Char + Times New Roman 11 pt Italic"/>
    <w:basedOn w:val="DefaultParagraphFont"/>
    <w:rsid w:val="00315CDD"/>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315CDD"/>
  </w:style>
  <w:style w:type="character" w:customStyle="1" w:styleId="ad">
    <w:name w:val="_"/>
    <w:basedOn w:val="DefaultParagraphFont"/>
    <w:rsid w:val="00315CDD"/>
  </w:style>
  <w:style w:type="character" w:customStyle="1" w:styleId="Heading3CharCharCharChar1">
    <w:name w:val="Heading 3 Char Char Char Char1"/>
    <w:rsid w:val="00315CDD"/>
    <w:rPr>
      <w:rFonts w:ascii="Arial" w:hAnsi="Arial" w:cs="Arial" w:hint="default"/>
      <w:bCs/>
      <w:szCs w:val="26"/>
      <w:u w:val="single"/>
      <w:lang w:val="en-US" w:eastAsia="en-US" w:bidi="ar-SA"/>
    </w:rPr>
  </w:style>
  <w:style w:type="character" w:customStyle="1" w:styleId="comment-body">
    <w:name w:val="comment-body"/>
    <w:rsid w:val="00315CDD"/>
  </w:style>
  <w:style w:type="character" w:customStyle="1" w:styleId="UnderlineCharCharChar1">
    <w:name w:val="Underline Char Char Char1"/>
    <w:rsid w:val="00315CDD"/>
    <w:rPr>
      <w:u w:val="single"/>
      <w:lang w:val="en-US" w:eastAsia="en-US" w:bidi="ar-SA"/>
    </w:rPr>
  </w:style>
  <w:style w:type="character" w:customStyle="1" w:styleId="UnderlineChar1Char">
    <w:name w:val="Underline Char1 Char"/>
    <w:rsid w:val="00315CDD"/>
    <w:rPr>
      <w:rFonts w:ascii="Calibri" w:eastAsia="MS Mincho" w:hAnsi="Calibri" w:cs="Calibri" w:hint="default"/>
      <w:szCs w:val="20"/>
      <w:u w:val="single"/>
    </w:rPr>
  </w:style>
  <w:style w:type="character" w:customStyle="1" w:styleId="StyleBoldandUnderlineCharChar29pt">
    <w:name w:val="Style Bold and Underline Char Char2 + 9 pt"/>
    <w:rsid w:val="00315CDD"/>
    <w:rPr>
      <w:rFonts w:ascii="Times New Roman" w:hAnsi="Times New Roman" w:cs="Times New Roman" w:hint="default"/>
      <w:b/>
      <w:bCs/>
      <w:noProof w:val="0"/>
      <w:sz w:val="20"/>
      <w:u w:val="single"/>
    </w:rPr>
  </w:style>
  <w:style w:type="character" w:customStyle="1" w:styleId="StyleUnderlineCharChar19pt">
    <w:name w:val="Style Underline Char Char1 + 9 pt"/>
    <w:rsid w:val="00315CDD"/>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315CDD"/>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315CDD"/>
  </w:style>
  <w:style w:type="character" w:customStyle="1" w:styleId="resultbodyblack">
    <w:name w:val="resultbodyblack"/>
    <w:rsid w:val="00315CDD"/>
    <w:rPr>
      <w:rFonts w:ascii="Times New Roman" w:hAnsi="Times New Roman" w:cs="Times New Roman" w:hint="default"/>
    </w:rPr>
  </w:style>
  <w:style w:type="character" w:customStyle="1" w:styleId="3TagCite">
    <w:name w:val="3 Tag/Cite"/>
    <w:rsid w:val="00315CDD"/>
    <w:rPr>
      <w:rFonts w:ascii="Times New Roman" w:hAnsi="Times New Roman" w:cs="Times New Roman" w:hint="default"/>
      <w:b/>
      <w:bCs w:val="0"/>
    </w:rPr>
  </w:style>
  <w:style w:type="character" w:customStyle="1" w:styleId="4Qualifications">
    <w:name w:val="4 Qualifications"/>
    <w:rsid w:val="00315CDD"/>
    <w:rPr>
      <w:rFonts w:ascii="Times New Roman" w:hAnsi="Times New Roman" w:cs="Times New Roman" w:hint="default"/>
      <w:sz w:val="19"/>
    </w:rPr>
  </w:style>
  <w:style w:type="character" w:customStyle="1" w:styleId="6Underlined">
    <w:name w:val="6 Underlined"/>
    <w:rsid w:val="00315CDD"/>
    <w:rPr>
      <w:rFonts w:ascii="Times New Roman" w:hAnsi="Times New Roman" w:cs="Times New Roman" w:hint="default"/>
      <w:b/>
      <w:bCs w:val="0"/>
      <w:sz w:val="21"/>
      <w:u w:val="single"/>
    </w:rPr>
  </w:style>
  <w:style w:type="character" w:customStyle="1" w:styleId="nohighlighting">
    <w:name w:val="no highlighting"/>
    <w:rsid w:val="00315CDD"/>
    <w:rPr>
      <w:rFonts w:ascii="Times New Roman" w:hAnsi="Times New Roman" w:cs="Times New Roman" w:hint="default"/>
      <w:color w:val="auto"/>
      <w:sz w:val="20"/>
      <w:u w:val="thick"/>
      <w:bdr w:val="none" w:sz="0" w:space="0" w:color="auto" w:frame="1"/>
    </w:rPr>
  </w:style>
  <w:style w:type="character" w:customStyle="1" w:styleId="CharChar61">
    <w:name w:val="Char Char61"/>
    <w:rsid w:val="00315CDD"/>
    <w:rPr>
      <w:rFonts w:ascii="Arial" w:hAnsi="Arial" w:cs="Arial" w:hint="default"/>
      <w:bCs/>
      <w:sz w:val="16"/>
      <w:szCs w:val="26"/>
      <w:lang w:val="en-US" w:eastAsia="en-US" w:bidi="ar-SA"/>
    </w:rPr>
  </w:style>
  <w:style w:type="character" w:customStyle="1" w:styleId="styledate">
    <w:name w:val="styledate"/>
    <w:rsid w:val="00315CDD"/>
  </w:style>
  <w:style w:type="character" w:customStyle="1" w:styleId="StyleUnderlineChar9ptChar">
    <w:name w:val="Style Underline Char + 9 pt Char"/>
    <w:rsid w:val="00315CDD"/>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315CDD"/>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315CDD"/>
    <w:rPr>
      <w:b/>
      <w:bCs w:val="0"/>
      <w:szCs w:val="24"/>
      <w:u w:val="single"/>
      <w:lang w:val="en-US" w:eastAsia="en-US" w:bidi="ar-SA"/>
    </w:rPr>
  </w:style>
  <w:style w:type="character" w:customStyle="1" w:styleId="BoldandUnderlineChar1Char2">
    <w:name w:val="Bold and Underline Char1 Char2"/>
    <w:rsid w:val="00315CDD"/>
    <w:rPr>
      <w:b/>
      <w:bCs w:val="0"/>
      <w:szCs w:val="24"/>
      <w:u w:val="single"/>
      <w:lang w:val="en-US" w:eastAsia="en-US" w:bidi="ar-SA"/>
    </w:rPr>
  </w:style>
  <w:style w:type="character" w:customStyle="1" w:styleId="BoldandUnderlineCharChar1">
    <w:name w:val="Bold and Underline Char Char1"/>
    <w:rsid w:val="00315CDD"/>
    <w:rPr>
      <w:b/>
      <w:bCs w:val="0"/>
      <w:szCs w:val="24"/>
      <w:u w:val="single"/>
      <w:lang w:val="en-US" w:eastAsia="en-US" w:bidi="ar-SA"/>
    </w:rPr>
  </w:style>
  <w:style w:type="character" w:customStyle="1" w:styleId="authoraffil">
    <w:name w:val="authoraffil"/>
    <w:rsid w:val="00315CDD"/>
  </w:style>
  <w:style w:type="character" w:customStyle="1" w:styleId="CharChar8">
    <w:name w:val="Char Char8"/>
    <w:rsid w:val="00315CDD"/>
    <w:rPr>
      <w:rFonts w:ascii="Georgia" w:eastAsia="Times New Roman" w:hAnsi="Georgia" w:hint="default"/>
      <w:b/>
      <w:bCs/>
      <w:sz w:val="30"/>
      <w:szCs w:val="28"/>
      <w:u w:val="single"/>
    </w:rPr>
  </w:style>
  <w:style w:type="character" w:customStyle="1" w:styleId="boldcitationChar">
    <w:name w:val="bold citation Char"/>
    <w:rsid w:val="00315CDD"/>
    <w:rPr>
      <w:rFonts w:ascii="Arial" w:hAnsi="Arial" w:cs="Arial" w:hint="default"/>
      <w:b/>
      <w:bCs w:val="0"/>
      <w:sz w:val="28"/>
      <w:szCs w:val="24"/>
      <w:u w:val="thick"/>
      <w:lang w:val="en-US" w:eastAsia="en-US" w:bidi="ar-SA"/>
    </w:rPr>
  </w:style>
  <w:style w:type="character" w:customStyle="1" w:styleId="BoldunderlineChar5">
    <w:name w:val="Bold/underline Char"/>
    <w:rsid w:val="00315CDD"/>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315CDD"/>
  </w:style>
  <w:style w:type="character" w:customStyle="1" w:styleId="tagCharCharChar1">
    <w:name w:val="tag Char Char Char1"/>
    <w:rsid w:val="00315CDD"/>
    <w:rPr>
      <w:b/>
      <w:bCs w:val="0"/>
      <w:sz w:val="24"/>
      <w:lang w:val="en-US" w:eastAsia="en-US" w:bidi="ar-SA"/>
    </w:rPr>
  </w:style>
  <w:style w:type="character" w:customStyle="1" w:styleId="bylines">
    <w:name w:val="bylines"/>
    <w:basedOn w:val="DefaultParagraphFont"/>
    <w:rsid w:val="00315CDD"/>
  </w:style>
  <w:style w:type="character" w:customStyle="1" w:styleId="StyleStyleBoldUnderlineUnderlineIntenseEmphasis1apple-style-2">
    <w:name w:val="Style Style Bold UnderlineUnderlineIntense Emphasis1apple-style-...2"/>
    <w:basedOn w:val="DefaultParagraphFont"/>
    <w:rsid w:val="00315CDD"/>
    <w:rPr>
      <w:b w:val="0"/>
      <w:bCs/>
      <w:sz w:val="22"/>
      <w:u w:val="single"/>
    </w:rPr>
  </w:style>
  <w:style w:type="character" w:customStyle="1" w:styleId="FontStyle57">
    <w:name w:val="Font Style57"/>
    <w:rsid w:val="00315CDD"/>
    <w:rPr>
      <w:rFonts w:ascii="Georgia" w:hAnsi="Georgia" w:cs="Georgia" w:hint="default"/>
      <w:b/>
      <w:bCs/>
      <w:sz w:val="14"/>
      <w:szCs w:val="14"/>
    </w:rPr>
  </w:style>
  <w:style w:type="character" w:customStyle="1" w:styleId="FontStyle89">
    <w:name w:val="Font Style89"/>
    <w:rsid w:val="00315CDD"/>
    <w:rPr>
      <w:rFonts w:ascii="Times New Roman" w:hAnsi="Times New Roman" w:cs="Times New Roman" w:hint="default"/>
      <w:b/>
      <w:bCs/>
      <w:smallCaps/>
      <w:spacing w:val="40"/>
      <w:sz w:val="16"/>
      <w:szCs w:val="16"/>
    </w:rPr>
  </w:style>
  <w:style w:type="character" w:customStyle="1" w:styleId="hvr">
    <w:name w:val="hvr"/>
    <w:basedOn w:val="DefaultParagraphFont"/>
    <w:rsid w:val="00315CDD"/>
  </w:style>
  <w:style w:type="character" w:customStyle="1" w:styleId="cardChar20">
    <w:name w:val="card Char2"/>
    <w:basedOn w:val="DefaultParagraphFont"/>
    <w:uiPriority w:val="6"/>
    <w:rsid w:val="00315CDD"/>
    <w:rPr>
      <w:rFonts w:ascii="Times New Roman" w:hAnsi="Times New Roman" w:cs="Calibri"/>
      <w:szCs w:val="20"/>
    </w:rPr>
  </w:style>
  <w:style w:type="paragraph" w:customStyle="1" w:styleId="Pol">
    <w:name w:val="Pol"/>
    <w:basedOn w:val="Heading2"/>
    <w:uiPriority w:val="99"/>
    <w:qFormat/>
    <w:rsid w:val="00315CDD"/>
  </w:style>
  <w:style w:type="paragraph" w:customStyle="1" w:styleId="Style70">
    <w:name w:val="Style7"/>
    <w:basedOn w:val="Normal"/>
    <w:uiPriority w:val="99"/>
    <w:qFormat/>
    <w:rsid w:val="00315CDD"/>
    <w:pPr>
      <w:widowControl w:val="0"/>
      <w:autoSpaceDE w:val="0"/>
      <w:autoSpaceDN w:val="0"/>
      <w:adjustRightInd w:val="0"/>
      <w:spacing w:line="229" w:lineRule="exact"/>
    </w:pPr>
  </w:style>
  <w:style w:type="character" w:customStyle="1" w:styleId="red">
    <w:name w:val="red"/>
    <w:basedOn w:val="DefaultParagraphFont"/>
    <w:rsid w:val="00315CDD"/>
  </w:style>
  <w:style w:type="character" w:customStyle="1" w:styleId="Footnote2Char">
    <w:name w:val="Footnote2 Char"/>
    <w:link w:val="Footnote2"/>
    <w:locked/>
    <w:rsid w:val="00315CDD"/>
  </w:style>
  <w:style w:type="paragraph" w:customStyle="1" w:styleId="Footnote2">
    <w:name w:val="Footnote2"/>
    <w:basedOn w:val="Normal"/>
    <w:next w:val="Normal"/>
    <w:link w:val="Footnote2Char"/>
    <w:autoRedefine/>
    <w:qFormat/>
    <w:rsid w:val="00315CDD"/>
    <w:pPr>
      <w:spacing w:after="120" w:line="480" w:lineRule="auto"/>
    </w:pPr>
    <w:rPr>
      <w:rFonts w:asciiTheme="minorHAnsi" w:hAnsiTheme="minorHAnsi" w:cstheme="minorBidi"/>
      <w:sz w:val="22"/>
    </w:rPr>
  </w:style>
  <w:style w:type="character" w:customStyle="1" w:styleId="link">
    <w:name w:val="link"/>
    <w:basedOn w:val="DefaultParagraphFont"/>
    <w:rsid w:val="00315CDD"/>
  </w:style>
  <w:style w:type="paragraph" w:customStyle="1" w:styleId="xhead">
    <w:name w:val="xhead"/>
    <w:basedOn w:val="Normal"/>
    <w:uiPriority w:val="99"/>
    <w:qFormat/>
    <w:rsid w:val="00315CDD"/>
    <w:pPr>
      <w:spacing w:before="100" w:beforeAutospacing="1" w:after="100" w:afterAutospacing="1"/>
    </w:pPr>
  </w:style>
  <w:style w:type="paragraph" w:customStyle="1" w:styleId="headlinemeta">
    <w:name w:val="headline_meta"/>
    <w:basedOn w:val="Normal"/>
    <w:uiPriority w:val="99"/>
    <w:qFormat/>
    <w:rsid w:val="00315CDD"/>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315CDD"/>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315CDD"/>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315CDD"/>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315CDD"/>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315CDD"/>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315CDD"/>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315CDD"/>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315CDD"/>
    <w:rPr>
      <w:rFonts w:ascii="Lucida Grande" w:eastAsia="Cambria" w:hAnsi="Lucida Grande"/>
    </w:rPr>
  </w:style>
  <w:style w:type="paragraph" w:customStyle="1" w:styleId="Pa16">
    <w:name w:val="Pa16"/>
    <w:basedOn w:val="Default"/>
    <w:next w:val="Default"/>
    <w:uiPriority w:val="99"/>
    <w:qFormat/>
    <w:rsid w:val="00315CDD"/>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315CDD"/>
    <w:pPr>
      <w:spacing w:before="100" w:beforeAutospacing="1" w:after="100" w:afterAutospacing="1"/>
    </w:pPr>
  </w:style>
  <w:style w:type="paragraph" w:customStyle="1" w:styleId="Pa22">
    <w:name w:val="Pa2+2"/>
    <w:basedOn w:val="Default"/>
    <w:next w:val="Default"/>
    <w:uiPriority w:val="99"/>
    <w:qFormat/>
    <w:rsid w:val="00315CDD"/>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315CDD"/>
    <w:pPr>
      <w:spacing w:line="201" w:lineRule="atLeast"/>
    </w:pPr>
    <w:rPr>
      <w:rFonts w:ascii="Helvetica LT Std" w:eastAsiaTheme="minorHAnsi" w:hAnsi="Helvetica LT Std" w:cstheme="minorBidi"/>
      <w:color w:val="auto"/>
      <w:sz w:val="20"/>
    </w:rPr>
  </w:style>
  <w:style w:type="paragraph" w:customStyle="1" w:styleId="Number">
    <w:name w:val="Number"/>
    <w:basedOn w:val="Heading2"/>
    <w:qFormat/>
    <w:rsid w:val="00315CDD"/>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315CDD"/>
  </w:style>
  <w:style w:type="character" w:customStyle="1" w:styleId="meta-sep">
    <w:name w:val="meta-sep"/>
    <w:basedOn w:val="DefaultParagraphFont"/>
    <w:rsid w:val="00315CDD"/>
  </w:style>
  <w:style w:type="character" w:customStyle="1" w:styleId="A19">
    <w:name w:val="A19"/>
    <w:uiPriority w:val="99"/>
    <w:rsid w:val="00315CDD"/>
    <w:rPr>
      <w:rFonts w:ascii="Georgia" w:hAnsi="Georgia" w:cs="Georgia" w:hint="default"/>
      <w:color w:val="000000"/>
      <w:sz w:val="20"/>
      <w:szCs w:val="20"/>
      <w:u w:val="single"/>
    </w:rPr>
  </w:style>
  <w:style w:type="character" w:customStyle="1" w:styleId="A130">
    <w:name w:val="A13"/>
    <w:uiPriority w:val="99"/>
    <w:rsid w:val="00315CDD"/>
    <w:rPr>
      <w:rFonts w:ascii="Georgia" w:hAnsi="Georgia" w:cs="Georgia" w:hint="default"/>
      <w:color w:val="000000"/>
      <w:sz w:val="11"/>
      <w:szCs w:val="11"/>
    </w:rPr>
  </w:style>
  <w:style w:type="character" w:customStyle="1" w:styleId="ontext">
    <w:name w:val="ontext"/>
    <w:basedOn w:val="DefaultParagraphFont"/>
    <w:rsid w:val="00315CDD"/>
  </w:style>
  <w:style w:type="character" w:customStyle="1" w:styleId="archive-title">
    <w:name w:val="archive-title"/>
    <w:basedOn w:val="DefaultParagraphFont"/>
    <w:rsid w:val="00315CDD"/>
  </w:style>
  <w:style w:type="character" w:customStyle="1" w:styleId="imgleft">
    <w:name w:val="imgleft"/>
    <w:basedOn w:val="DefaultParagraphFont"/>
    <w:rsid w:val="00315CDD"/>
  </w:style>
  <w:style w:type="character" w:customStyle="1" w:styleId="imgcenter">
    <w:name w:val="imgcenter"/>
    <w:basedOn w:val="DefaultParagraphFont"/>
    <w:rsid w:val="00315CDD"/>
  </w:style>
  <w:style w:type="character" w:customStyle="1" w:styleId="A42">
    <w:name w:val="A4+2"/>
    <w:uiPriority w:val="99"/>
    <w:rsid w:val="00315CDD"/>
    <w:rPr>
      <w:rFonts w:ascii="Helvetica LT Std" w:hAnsi="Helvetica LT Std" w:cs="Helvetica LT Std" w:hint="default"/>
      <w:color w:val="000000"/>
      <w:sz w:val="11"/>
      <w:szCs w:val="11"/>
    </w:rPr>
  </w:style>
  <w:style w:type="character" w:customStyle="1" w:styleId="fstitle">
    <w:name w:val="fs_title"/>
    <w:basedOn w:val="DefaultParagraphFont"/>
    <w:rsid w:val="00315CDD"/>
  </w:style>
  <w:style w:type="character" w:customStyle="1" w:styleId="reportbody1">
    <w:name w:val="reportbody1"/>
    <w:basedOn w:val="DefaultParagraphFont"/>
    <w:rsid w:val="00315CDD"/>
    <w:rPr>
      <w:rFonts w:ascii="Tahoma" w:hAnsi="Tahoma" w:cs="Tahoma" w:hint="default"/>
      <w:color w:val="000000"/>
      <w:sz w:val="14"/>
      <w:szCs w:val="14"/>
    </w:rPr>
  </w:style>
  <w:style w:type="character" w:customStyle="1" w:styleId="dateday">
    <w:name w:val="date_day"/>
    <w:basedOn w:val="DefaultParagraphFont"/>
    <w:rsid w:val="00315CDD"/>
  </w:style>
  <w:style w:type="character" w:customStyle="1" w:styleId="datemonth">
    <w:name w:val="date_month"/>
    <w:basedOn w:val="DefaultParagraphFont"/>
    <w:rsid w:val="00315CDD"/>
  </w:style>
  <w:style w:type="character" w:customStyle="1" w:styleId="dateyear">
    <w:name w:val="date_year"/>
    <w:basedOn w:val="DefaultParagraphFont"/>
    <w:rsid w:val="00315CDD"/>
  </w:style>
  <w:style w:type="character" w:customStyle="1" w:styleId="Heading3CharCharCharCharCharChar">
    <w:name w:val="Heading 3 Char Char Char Char Char Char"/>
    <w:basedOn w:val="DefaultParagraphFont"/>
    <w:rsid w:val="00315CDD"/>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315CDD"/>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315CDD"/>
    <w:rPr>
      <w:sz w:val="24"/>
      <w:szCs w:val="24"/>
      <w:lang w:val="en-US" w:eastAsia="en-US" w:bidi="ar-SA"/>
    </w:rPr>
  </w:style>
  <w:style w:type="character" w:customStyle="1" w:styleId="insideitro">
    <w:name w:val="insideitro"/>
    <w:basedOn w:val="DefaultParagraphFont"/>
    <w:rsid w:val="00315CDD"/>
  </w:style>
  <w:style w:type="character" w:customStyle="1" w:styleId="wcfont">
    <w:name w:val="wcfont"/>
    <w:basedOn w:val="DefaultParagraphFont"/>
    <w:rsid w:val="00315CDD"/>
  </w:style>
  <w:style w:type="character" w:customStyle="1" w:styleId="style65">
    <w:name w:val="style65"/>
    <w:basedOn w:val="DefaultParagraphFont"/>
    <w:rsid w:val="00315CDD"/>
  </w:style>
  <w:style w:type="character" w:customStyle="1" w:styleId="qftext">
    <w:name w:val="qftext"/>
    <w:basedOn w:val="DefaultParagraphFont"/>
    <w:rsid w:val="00315CDD"/>
  </w:style>
  <w:style w:type="character" w:customStyle="1" w:styleId="leftidx">
    <w:name w:val="leftidx"/>
    <w:basedOn w:val="DefaultParagraphFont"/>
    <w:rsid w:val="00315CDD"/>
  </w:style>
  <w:style w:type="paragraph" w:customStyle="1" w:styleId="width100">
    <w:name w:val="width100"/>
    <w:basedOn w:val="Normal"/>
    <w:uiPriority w:val="99"/>
    <w:qFormat/>
    <w:rsid w:val="00315CDD"/>
    <w:pPr>
      <w:spacing w:before="100" w:beforeAutospacing="1" w:after="100" w:afterAutospacing="1"/>
    </w:pPr>
  </w:style>
  <w:style w:type="character" w:customStyle="1" w:styleId="eventtitle">
    <w:name w:val="eventtitle"/>
    <w:basedOn w:val="DefaultParagraphFont"/>
    <w:rsid w:val="00315CDD"/>
  </w:style>
  <w:style w:type="character" w:customStyle="1" w:styleId="eventsubtitle">
    <w:name w:val="eventsubtitle"/>
    <w:basedOn w:val="DefaultParagraphFont"/>
    <w:rsid w:val="00315CDD"/>
  </w:style>
  <w:style w:type="character" w:customStyle="1" w:styleId="eventdate">
    <w:name w:val="eventdate"/>
    <w:basedOn w:val="DefaultParagraphFont"/>
    <w:rsid w:val="00315CDD"/>
  </w:style>
  <w:style w:type="character" w:customStyle="1" w:styleId="legend">
    <w:name w:val="legend"/>
    <w:basedOn w:val="DefaultParagraphFont"/>
    <w:rsid w:val="00315CDD"/>
  </w:style>
  <w:style w:type="character" w:customStyle="1" w:styleId="Bold12">
    <w:name w:val="Bold12"/>
    <w:uiPriority w:val="1"/>
    <w:qFormat/>
    <w:rsid w:val="00315CDD"/>
    <w:rPr>
      <w:rFonts w:ascii="Times New Roman" w:hAnsi="Times New Roman"/>
      <w:b/>
      <w:sz w:val="24"/>
    </w:rPr>
  </w:style>
  <w:style w:type="character" w:customStyle="1" w:styleId="NotBold10Final">
    <w:name w:val="NotBold10Final"/>
    <w:uiPriority w:val="1"/>
    <w:qFormat/>
    <w:rsid w:val="00315CDD"/>
    <w:rPr>
      <w:rFonts w:ascii="Times New Roman" w:hAnsi="Times New Roman"/>
      <w:b w:val="0"/>
      <w:i w:val="0"/>
      <w:sz w:val="20"/>
    </w:rPr>
  </w:style>
  <w:style w:type="character" w:customStyle="1" w:styleId="slug-elocation">
    <w:name w:val="slug-elocation"/>
    <w:basedOn w:val="DefaultParagraphFont"/>
    <w:rsid w:val="00315CDD"/>
  </w:style>
  <w:style w:type="character" w:customStyle="1" w:styleId="fu-autorenangabe-fu-beschreibung">
    <w:name w:val="fu-autorenangabe-fu-beschreibung"/>
    <w:rsid w:val="00315CDD"/>
  </w:style>
  <w:style w:type="paragraph" w:customStyle="1" w:styleId="introshadow">
    <w:name w:val="intro_shadow"/>
    <w:basedOn w:val="Normal"/>
    <w:uiPriority w:val="99"/>
    <w:qFormat/>
    <w:rsid w:val="00315CDD"/>
    <w:pPr>
      <w:spacing w:before="100" w:beforeAutospacing="1" w:after="100" w:afterAutospacing="1"/>
    </w:pPr>
  </w:style>
  <w:style w:type="paragraph" w:customStyle="1" w:styleId="articleintro">
    <w:name w:val="articleintro"/>
    <w:basedOn w:val="Normal"/>
    <w:uiPriority w:val="99"/>
    <w:qFormat/>
    <w:rsid w:val="00315CDD"/>
    <w:pPr>
      <w:spacing w:before="100" w:beforeAutospacing="1" w:after="100" w:afterAutospacing="1"/>
    </w:pPr>
  </w:style>
  <w:style w:type="character" w:customStyle="1" w:styleId="commentscontainer">
    <w:name w:val="comments_container"/>
    <w:basedOn w:val="DefaultParagraphFont"/>
    <w:rsid w:val="00315CDD"/>
  </w:style>
  <w:style w:type="paragraph" w:customStyle="1" w:styleId="Caption40">
    <w:name w:val="Caption4"/>
    <w:basedOn w:val="Normal"/>
    <w:uiPriority w:val="99"/>
    <w:qFormat/>
    <w:rsid w:val="00315CDD"/>
    <w:pPr>
      <w:spacing w:before="100" w:beforeAutospacing="1" w:after="100" w:afterAutospacing="1"/>
    </w:pPr>
  </w:style>
  <w:style w:type="paragraph" w:customStyle="1" w:styleId="publishedon">
    <w:name w:val="published_on"/>
    <w:basedOn w:val="Normal"/>
    <w:uiPriority w:val="99"/>
    <w:qFormat/>
    <w:rsid w:val="00315CDD"/>
    <w:pPr>
      <w:spacing w:before="100" w:beforeAutospacing="1" w:after="100" w:afterAutospacing="1"/>
    </w:pPr>
  </w:style>
  <w:style w:type="character" w:customStyle="1" w:styleId="hparticlefooter">
    <w:name w:val="hparticlefooter"/>
    <w:basedOn w:val="DefaultParagraphFont"/>
    <w:rsid w:val="00315CDD"/>
  </w:style>
  <w:style w:type="table" w:customStyle="1" w:styleId="TableGrid2">
    <w:name w:val="Table Grid2"/>
    <w:basedOn w:val="TableNormal"/>
    <w:next w:val="TableGrid"/>
    <w:rsid w:val="00315C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315CDD"/>
  </w:style>
  <w:style w:type="character" w:customStyle="1" w:styleId="BlockCharCharCharCharChar">
    <w:name w:val="Block Char Char Char Char Char"/>
    <w:aliases w:val="Block Char Char Char Char Char Char Char Char,Block Char Char Char Char Char Char Char1"/>
    <w:basedOn w:val="DefaultParagraphFont"/>
    <w:rsid w:val="00315CDD"/>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315CDD"/>
    <w:rPr>
      <w:b/>
      <w:color w:val="000000"/>
      <w:u w:val="single"/>
    </w:rPr>
  </w:style>
  <w:style w:type="character" w:customStyle="1" w:styleId="CiteEmphasisChar">
    <w:name w:val="Cite/Emphasis Char"/>
    <w:basedOn w:val="DefaultParagraphFont"/>
    <w:link w:val="CiteEmphasis"/>
    <w:rsid w:val="00315CDD"/>
    <w:rPr>
      <w:rFonts w:ascii="Calibri" w:hAnsi="Calibri" w:cs="Calibri"/>
      <w:b/>
      <w:color w:val="000000"/>
      <w:sz w:val="24"/>
      <w:u w:val="single"/>
    </w:rPr>
  </w:style>
  <w:style w:type="character" w:customStyle="1" w:styleId="ReadText">
    <w:name w:val="Read Text"/>
    <w:basedOn w:val="DefaultParagraphFont"/>
    <w:rsid w:val="00315CDD"/>
    <w:rPr>
      <w:rFonts w:ascii="Times New Roman" w:hAnsi="Times New Roman"/>
      <w:b/>
      <w:bCs/>
      <w:sz w:val="24"/>
      <w:u w:val="single"/>
    </w:rPr>
  </w:style>
  <w:style w:type="paragraph" w:customStyle="1" w:styleId="Styleunread8pt">
    <w:name w:val="Style unread + 8 pt"/>
    <w:basedOn w:val="Normal"/>
    <w:link w:val="Styleunread8ptChar"/>
    <w:qFormat/>
    <w:rsid w:val="00315CDD"/>
    <w:rPr>
      <w:color w:val="000000"/>
      <w:sz w:val="16"/>
    </w:rPr>
  </w:style>
  <w:style w:type="character" w:customStyle="1" w:styleId="Styleunread8ptChar">
    <w:name w:val="Style unread + 8 pt Char"/>
    <w:basedOn w:val="DefaultParagraphFont"/>
    <w:link w:val="Styleunread8pt"/>
    <w:rsid w:val="00315CDD"/>
    <w:rPr>
      <w:rFonts w:ascii="Calibri" w:hAnsi="Calibri" w:cs="Calibri"/>
      <w:color w:val="000000"/>
      <w:sz w:val="16"/>
    </w:rPr>
  </w:style>
  <w:style w:type="character" w:customStyle="1" w:styleId="main">
    <w:name w:val="main"/>
    <w:basedOn w:val="DefaultParagraphFont"/>
    <w:rsid w:val="00315CDD"/>
  </w:style>
  <w:style w:type="character" w:customStyle="1" w:styleId="textunderlineCharChar">
    <w:name w:val="text underline Char Char"/>
    <w:basedOn w:val="DefaultParagraphFont"/>
    <w:rsid w:val="00315CDD"/>
    <w:rPr>
      <w:rFonts w:ascii="Garamond" w:hAnsi="Garamond"/>
      <w:color w:val="000000"/>
      <w:u w:val="single"/>
    </w:rPr>
  </w:style>
  <w:style w:type="paragraph" w:customStyle="1" w:styleId="ekprop-p">
    <w:name w:val="ekprop-p"/>
    <w:basedOn w:val="Normal"/>
    <w:uiPriority w:val="99"/>
    <w:qFormat/>
    <w:rsid w:val="00315CDD"/>
    <w:pPr>
      <w:spacing w:before="100" w:beforeAutospacing="1" w:after="100" w:afterAutospacing="1"/>
    </w:pPr>
    <w:rPr>
      <w:color w:val="58585B"/>
      <w:sz w:val="16"/>
      <w:szCs w:val="16"/>
    </w:rPr>
  </w:style>
  <w:style w:type="paragraph" w:customStyle="1" w:styleId="ShrinkCharChar">
    <w:name w:val="Shrink Char Char"/>
    <w:link w:val="ShrinkCharCharChar"/>
    <w:qFormat/>
    <w:rsid w:val="00315CDD"/>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315CDD"/>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315CDD"/>
    <w:rPr>
      <w:color w:val="000000"/>
      <w:sz w:val="16"/>
    </w:rPr>
  </w:style>
  <w:style w:type="character" w:customStyle="1" w:styleId="SmalltextCharChar">
    <w:name w:val="Smalltext Char Char"/>
    <w:basedOn w:val="DefaultParagraphFont"/>
    <w:link w:val="SmalltextChar1"/>
    <w:rsid w:val="00315CDD"/>
    <w:rPr>
      <w:rFonts w:ascii="Calibri" w:hAnsi="Calibri" w:cs="Calibri"/>
      <w:color w:val="000000"/>
      <w:sz w:val="16"/>
    </w:rPr>
  </w:style>
  <w:style w:type="character" w:customStyle="1" w:styleId="FullCiteCharChar">
    <w:name w:val="Full Cite Char Char"/>
    <w:basedOn w:val="DefaultParagraphFont"/>
    <w:rsid w:val="00315CDD"/>
    <w:rPr>
      <w:rFonts w:ascii="Georgia" w:hAnsi="Georgia" w:cs="Calibri"/>
      <w:color w:val="000000"/>
      <w:sz w:val="20"/>
      <w:szCs w:val="24"/>
    </w:rPr>
  </w:style>
  <w:style w:type="character" w:customStyle="1" w:styleId="submitted-wrapper">
    <w:name w:val="submitted-wrapper"/>
    <w:basedOn w:val="DefaultParagraphFont"/>
    <w:rsid w:val="00315CDD"/>
  </w:style>
  <w:style w:type="paragraph" w:customStyle="1" w:styleId="Spacer">
    <w:name w:val="Spacer"/>
    <w:basedOn w:val="Heading1"/>
    <w:link w:val="SpacerChar"/>
    <w:autoRedefine/>
    <w:uiPriority w:val="4"/>
    <w:qFormat/>
    <w:rsid w:val="00315CDD"/>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315CDD"/>
    <w:rPr>
      <w:rFonts w:ascii="Calibri" w:eastAsiaTheme="majorEastAsia" w:hAnsi="Calibri" w:cstheme="majorBidi"/>
      <w:b/>
      <w:sz w:val="24"/>
      <w:szCs w:val="32"/>
    </w:rPr>
  </w:style>
  <w:style w:type="paragraph" w:customStyle="1" w:styleId="CardFormatCharCharCharCharCharChar">
    <w:name w:val="Card Format Char Char Char Char Char Char"/>
    <w:basedOn w:val="Normal"/>
    <w:uiPriority w:val="99"/>
    <w:qFormat/>
    <w:rsid w:val="00315CDD"/>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315CDD"/>
  </w:style>
  <w:style w:type="character" w:customStyle="1" w:styleId="top-publish">
    <w:name w:val="top-publish"/>
    <w:basedOn w:val="DefaultParagraphFont"/>
    <w:rsid w:val="00315CDD"/>
  </w:style>
  <w:style w:type="character" w:customStyle="1" w:styleId="byline-italic">
    <w:name w:val="byline-italic"/>
    <w:basedOn w:val="DefaultParagraphFont"/>
    <w:rsid w:val="00315CDD"/>
  </w:style>
  <w:style w:type="character" w:customStyle="1" w:styleId="CardUnderlinedCharChar0">
    <w:name w:val="Card Underlined Char Char"/>
    <w:rsid w:val="00315CDD"/>
    <w:rPr>
      <w:rFonts w:ascii="Arial Narrow" w:hAnsi="Arial Narrow"/>
      <w:sz w:val="22"/>
      <w:szCs w:val="24"/>
      <w:u w:val="single"/>
      <w:lang w:val="en-US" w:eastAsia="en-US" w:bidi="ar-SA"/>
    </w:rPr>
  </w:style>
  <w:style w:type="character" w:customStyle="1" w:styleId="gd">
    <w:name w:val="gd"/>
    <w:basedOn w:val="DefaultParagraphFont"/>
    <w:rsid w:val="00315CDD"/>
  </w:style>
  <w:style w:type="character" w:customStyle="1" w:styleId="g3">
    <w:name w:val="g3"/>
    <w:basedOn w:val="DefaultParagraphFont"/>
    <w:rsid w:val="00315CDD"/>
  </w:style>
  <w:style w:type="character" w:customStyle="1" w:styleId="hb">
    <w:name w:val="hb"/>
    <w:basedOn w:val="DefaultParagraphFont"/>
    <w:rsid w:val="00315CDD"/>
  </w:style>
  <w:style w:type="character" w:customStyle="1" w:styleId="g2">
    <w:name w:val="g2"/>
    <w:basedOn w:val="DefaultParagraphFont"/>
    <w:rsid w:val="00315CDD"/>
  </w:style>
  <w:style w:type="character" w:customStyle="1" w:styleId="nameplatehead">
    <w:name w:val="nameplatehead"/>
    <w:basedOn w:val="DefaultParagraphFont"/>
    <w:rsid w:val="00315CDD"/>
  </w:style>
  <w:style w:type="character" w:customStyle="1" w:styleId="nameplatelink">
    <w:name w:val="nameplatelink"/>
    <w:basedOn w:val="DefaultParagraphFont"/>
    <w:rsid w:val="00315CDD"/>
  </w:style>
  <w:style w:type="paragraph" w:customStyle="1" w:styleId="calibre8">
    <w:name w:val="calibre8"/>
    <w:basedOn w:val="Normal"/>
    <w:uiPriority w:val="99"/>
    <w:qFormat/>
    <w:rsid w:val="00315CDD"/>
    <w:pPr>
      <w:spacing w:before="30" w:after="30"/>
      <w:jc w:val="both"/>
    </w:pPr>
    <w:rPr>
      <w:rFonts w:eastAsia="Times New Roman"/>
      <w:sz w:val="17"/>
      <w:szCs w:val="17"/>
    </w:rPr>
  </w:style>
  <w:style w:type="paragraph" w:customStyle="1" w:styleId="paragraph">
    <w:name w:val="paragraph"/>
    <w:basedOn w:val="Normal"/>
    <w:uiPriority w:val="99"/>
    <w:qFormat/>
    <w:rsid w:val="00315CDD"/>
    <w:pPr>
      <w:spacing w:before="100" w:beforeAutospacing="1" w:after="100" w:afterAutospacing="1"/>
    </w:pPr>
    <w:rPr>
      <w:rFonts w:eastAsia="Times New Roman"/>
    </w:rPr>
  </w:style>
  <w:style w:type="character" w:customStyle="1" w:styleId="m340327140930436083gmail-styleunderline">
    <w:name w:val="m_340327140930436083gmail-styleunderline"/>
    <w:basedOn w:val="DefaultParagraphFont"/>
    <w:rsid w:val="00315CDD"/>
  </w:style>
  <w:style w:type="character" w:customStyle="1" w:styleId="djhat-arrow">
    <w:name w:val="djhat-arrow"/>
    <w:basedOn w:val="DefaultParagraphFont"/>
    <w:rsid w:val="00315CDD"/>
  </w:style>
  <w:style w:type="character" w:customStyle="1" w:styleId="mname">
    <w:name w:val="mname"/>
    <w:basedOn w:val="DefaultParagraphFont"/>
    <w:rsid w:val="00315CDD"/>
  </w:style>
  <w:style w:type="character" w:customStyle="1" w:styleId="mvalue">
    <w:name w:val="mvalue"/>
    <w:basedOn w:val="DefaultParagraphFont"/>
    <w:rsid w:val="00315CDD"/>
  </w:style>
  <w:style w:type="character" w:customStyle="1" w:styleId="mchange">
    <w:name w:val="mchange"/>
    <w:basedOn w:val="DefaultParagraphFont"/>
    <w:rsid w:val="00315CDD"/>
  </w:style>
  <w:style w:type="character" w:customStyle="1" w:styleId="categoryaside">
    <w:name w:val="category__aside"/>
    <w:basedOn w:val="DefaultParagraphFont"/>
    <w:rsid w:val="00315CDD"/>
  </w:style>
  <w:style w:type="character" w:customStyle="1" w:styleId="article-breadcrumb-wrapper">
    <w:name w:val="article-breadcrumb-wrapper"/>
    <w:basedOn w:val="DefaultParagraphFont"/>
    <w:rsid w:val="00315CDD"/>
  </w:style>
  <w:style w:type="character" w:customStyle="1" w:styleId="wsj-article-caption-content">
    <w:name w:val="wsj-article-caption-content"/>
    <w:basedOn w:val="DefaultParagraphFont"/>
    <w:rsid w:val="00315CDD"/>
  </w:style>
  <w:style w:type="character" w:customStyle="1" w:styleId="wsj-article-credit">
    <w:name w:val="wsj-article-credit"/>
    <w:basedOn w:val="DefaultParagraphFont"/>
    <w:rsid w:val="00315CDD"/>
  </w:style>
  <w:style w:type="character" w:customStyle="1" w:styleId="wsj-article-credit-tag">
    <w:name w:val="wsj-article-credit-tag"/>
    <w:basedOn w:val="DefaultParagraphFont"/>
    <w:rsid w:val="00315CDD"/>
  </w:style>
  <w:style w:type="character" w:customStyle="1" w:styleId="commentscounticon">
    <w:name w:val="comments_count_icon"/>
    <w:basedOn w:val="DefaultParagraphFont"/>
    <w:rsid w:val="00315CDD"/>
  </w:style>
  <w:style w:type="character" w:customStyle="1" w:styleId="comments-count-word">
    <w:name w:val="comments-count-word"/>
    <w:basedOn w:val="DefaultParagraphFont"/>
    <w:rsid w:val="00315CDD"/>
  </w:style>
  <w:style w:type="character" w:customStyle="1" w:styleId="company-name-type">
    <w:name w:val="company-name-type"/>
    <w:basedOn w:val="DefaultParagraphFont"/>
    <w:rsid w:val="00315CDD"/>
  </w:style>
  <w:style w:type="character" w:customStyle="1" w:styleId="nav-prevnext-lbl">
    <w:name w:val="nav-prevnext-lbl"/>
    <w:basedOn w:val="DefaultParagraphFont"/>
    <w:rsid w:val="00315CDD"/>
  </w:style>
  <w:style w:type="character" w:customStyle="1" w:styleId="nav-prevnext-hed">
    <w:name w:val="nav-prevnext-hed"/>
    <w:basedOn w:val="DefaultParagraphFont"/>
    <w:rsid w:val="00315CDD"/>
  </w:style>
  <w:style w:type="character" w:customStyle="1" w:styleId="readcomments">
    <w:name w:val="readcomments"/>
    <w:basedOn w:val="DefaultParagraphFont"/>
    <w:rsid w:val="00315CDD"/>
  </w:style>
  <w:style w:type="character" w:customStyle="1" w:styleId="selected-edition">
    <w:name w:val="selected-edition"/>
    <w:basedOn w:val="DefaultParagraphFont"/>
    <w:rsid w:val="00315CDD"/>
  </w:style>
  <w:style w:type="character" w:customStyle="1" w:styleId="rotate">
    <w:name w:val="rotate"/>
    <w:basedOn w:val="DefaultParagraphFont"/>
    <w:rsid w:val="00315CDD"/>
  </w:style>
  <w:style w:type="paragraph" w:customStyle="1" w:styleId="column-name">
    <w:name w:val="column-name"/>
    <w:basedOn w:val="Normal"/>
    <w:rsid w:val="00315CDD"/>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315CDD"/>
  </w:style>
  <w:style w:type="character" w:customStyle="1" w:styleId="UnresolvedMention31">
    <w:name w:val="Unresolved Mention31"/>
    <w:basedOn w:val="DefaultParagraphFont"/>
    <w:uiPriority w:val="99"/>
    <w:semiHidden/>
    <w:unhideWhenUsed/>
    <w:rsid w:val="00315CDD"/>
    <w:rPr>
      <w:color w:val="808080"/>
      <w:shd w:val="clear" w:color="auto" w:fill="E6E6E6"/>
    </w:rPr>
  </w:style>
  <w:style w:type="character" w:customStyle="1" w:styleId="m-765514100411602794gmail-style13ptbold">
    <w:name w:val="m_-765514100411602794gmail-style13ptbold"/>
    <w:basedOn w:val="DefaultParagraphFont"/>
    <w:rsid w:val="00315CDD"/>
  </w:style>
  <w:style w:type="character" w:customStyle="1" w:styleId="m-765514100411602794gmail-styleunderline">
    <w:name w:val="m_-765514100411602794gmail-styleunderline"/>
    <w:basedOn w:val="DefaultParagraphFont"/>
    <w:rsid w:val="00315CDD"/>
  </w:style>
  <w:style w:type="character" w:customStyle="1" w:styleId="FontStyle40">
    <w:name w:val="Font Style40"/>
    <w:basedOn w:val="DefaultParagraphFont"/>
    <w:uiPriority w:val="99"/>
    <w:rsid w:val="00315CDD"/>
    <w:rPr>
      <w:rFonts w:ascii="Cambria" w:hAnsi="Cambria" w:cs="Cambria"/>
      <w:i/>
      <w:iCs/>
      <w:sz w:val="22"/>
      <w:szCs w:val="22"/>
    </w:rPr>
  </w:style>
  <w:style w:type="character" w:customStyle="1" w:styleId="FontStyle42">
    <w:name w:val="Font Style42"/>
    <w:basedOn w:val="DefaultParagraphFont"/>
    <w:uiPriority w:val="99"/>
    <w:rsid w:val="00315CDD"/>
    <w:rPr>
      <w:rFonts w:ascii="Cambria" w:hAnsi="Cambria" w:cs="Cambria"/>
      <w:sz w:val="22"/>
      <w:szCs w:val="22"/>
    </w:rPr>
  </w:style>
  <w:style w:type="paragraph" w:customStyle="1" w:styleId="Style17">
    <w:name w:val="Style17"/>
    <w:basedOn w:val="Normal"/>
    <w:uiPriority w:val="99"/>
    <w:rsid w:val="00315CDD"/>
    <w:pPr>
      <w:widowControl w:val="0"/>
      <w:autoSpaceDE w:val="0"/>
      <w:autoSpaceDN w:val="0"/>
      <w:adjustRightInd w:val="0"/>
      <w:spacing w:line="274" w:lineRule="exact"/>
      <w:ind w:hanging="394"/>
      <w:jc w:val="both"/>
    </w:pPr>
    <w:rPr>
      <w:rFonts w:ascii="Cambria" w:eastAsia="Times New Roman" w:hAnsi="Cambria"/>
    </w:rPr>
  </w:style>
  <w:style w:type="paragraph" w:customStyle="1" w:styleId="Style32">
    <w:name w:val="Style32"/>
    <w:basedOn w:val="Normal"/>
    <w:uiPriority w:val="99"/>
    <w:rsid w:val="00315CDD"/>
    <w:pPr>
      <w:widowControl w:val="0"/>
      <w:autoSpaceDE w:val="0"/>
      <w:autoSpaceDN w:val="0"/>
      <w:adjustRightInd w:val="0"/>
      <w:spacing w:line="274" w:lineRule="exact"/>
      <w:ind w:hanging="398"/>
      <w:jc w:val="both"/>
    </w:pPr>
    <w:rPr>
      <w:rFonts w:ascii="Cambria" w:eastAsia="Times New Roman" w:hAnsi="Cambria"/>
    </w:rPr>
  </w:style>
  <w:style w:type="character" w:customStyle="1" w:styleId="FontStyle310">
    <w:name w:val="Font Style310"/>
    <w:uiPriority w:val="99"/>
    <w:rsid w:val="00315CDD"/>
    <w:rPr>
      <w:rFonts w:ascii="Times New Roman" w:hAnsi="Times New Roman" w:cs="Times New Roman"/>
      <w:b/>
      <w:bCs/>
      <w:i/>
      <w:iCs/>
      <w:spacing w:val="-10"/>
      <w:sz w:val="18"/>
      <w:szCs w:val="18"/>
    </w:rPr>
  </w:style>
  <w:style w:type="character" w:customStyle="1" w:styleId="FontStyle370">
    <w:name w:val="Font Style370"/>
    <w:uiPriority w:val="99"/>
    <w:rsid w:val="00315CDD"/>
    <w:rPr>
      <w:rFonts w:ascii="Cambria" w:hAnsi="Cambria" w:cs="Cambria"/>
      <w:b/>
      <w:bCs/>
      <w:spacing w:val="-10"/>
      <w:sz w:val="18"/>
      <w:szCs w:val="18"/>
    </w:rPr>
  </w:style>
  <w:style w:type="character" w:customStyle="1" w:styleId="FontStyle302">
    <w:name w:val="Font Style302"/>
    <w:uiPriority w:val="99"/>
    <w:rsid w:val="00315CDD"/>
    <w:rPr>
      <w:rFonts w:ascii="Times New Roman" w:hAnsi="Times New Roman" w:cs="Times New Roman"/>
      <w:b/>
      <w:bCs/>
      <w:sz w:val="22"/>
      <w:szCs w:val="22"/>
    </w:rPr>
  </w:style>
  <w:style w:type="character" w:customStyle="1" w:styleId="FontStyle347">
    <w:name w:val="Font Style347"/>
    <w:uiPriority w:val="99"/>
    <w:rsid w:val="00315CDD"/>
    <w:rPr>
      <w:rFonts w:ascii="Times New Roman" w:hAnsi="Times New Roman" w:cs="Times New Roman"/>
      <w:b/>
      <w:bCs/>
      <w:spacing w:val="-10"/>
      <w:sz w:val="20"/>
      <w:szCs w:val="20"/>
    </w:rPr>
  </w:style>
  <w:style w:type="paragraph" w:customStyle="1" w:styleId="Style27">
    <w:name w:val="Style27"/>
    <w:basedOn w:val="Normal"/>
    <w:uiPriority w:val="99"/>
    <w:rsid w:val="00315CDD"/>
    <w:pPr>
      <w:widowControl w:val="0"/>
      <w:autoSpaceDE w:val="0"/>
      <w:autoSpaceDN w:val="0"/>
      <w:adjustRightInd w:val="0"/>
      <w:spacing w:line="223" w:lineRule="exact"/>
    </w:pPr>
    <w:rPr>
      <w:rFonts w:eastAsia="Times New Roman"/>
    </w:rPr>
  </w:style>
  <w:style w:type="character" w:customStyle="1" w:styleId="FontStyle303">
    <w:name w:val="Font Style303"/>
    <w:uiPriority w:val="99"/>
    <w:rsid w:val="00315CDD"/>
    <w:rPr>
      <w:rFonts w:ascii="Times New Roman" w:hAnsi="Times New Roman" w:cs="Times New Roman"/>
      <w:spacing w:val="-10"/>
      <w:sz w:val="18"/>
      <w:szCs w:val="18"/>
    </w:rPr>
  </w:style>
  <w:style w:type="character" w:customStyle="1" w:styleId="FontStyle312">
    <w:name w:val="Font Style312"/>
    <w:uiPriority w:val="99"/>
    <w:rsid w:val="00315CDD"/>
    <w:rPr>
      <w:rFonts w:ascii="Times New Roman" w:hAnsi="Times New Roman" w:cs="Times New Roman"/>
      <w:b/>
      <w:bCs/>
      <w:spacing w:val="-10"/>
      <w:sz w:val="16"/>
      <w:szCs w:val="16"/>
    </w:rPr>
  </w:style>
  <w:style w:type="character" w:customStyle="1" w:styleId="FontStyle346">
    <w:name w:val="Font Style346"/>
    <w:uiPriority w:val="99"/>
    <w:rsid w:val="00315CDD"/>
    <w:rPr>
      <w:rFonts w:ascii="Times New Roman" w:hAnsi="Times New Roman" w:cs="Times New Roman"/>
      <w:b/>
      <w:bCs/>
      <w:spacing w:val="-10"/>
      <w:sz w:val="18"/>
      <w:szCs w:val="18"/>
    </w:rPr>
  </w:style>
  <w:style w:type="character" w:customStyle="1" w:styleId="FontStyle330">
    <w:name w:val="Font Style330"/>
    <w:uiPriority w:val="99"/>
    <w:rsid w:val="00315CDD"/>
    <w:rPr>
      <w:rFonts w:ascii="Times New Roman" w:hAnsi="Times New Roman" w:cs="Times New Roman"/>
      <w:b/>
      <w:bCs/>
      <w:sz w:val="16"/>
      <w:szCs w:val="16"/>
    </w:rPr>
  </w:style>
  <w:style w:type="character" w:customStyle="1" w:styleId="FontStyle372">
    <w:name w:val="Font Style372"/>
    <w:uiPriority w:val="99"/>
    <w:rsid w:val="00315CDD"/>
    <w:rPr>
      <w:rFonts w:ascii="Times New Roman" w:hAnsi="Times New Roman" w:cs="Times New Roman"/>
      <w:b/>
      <w:bCs/>
      <w:sz w:val="16"/>
      <w:szCs w:val="16"/>
    </w:rPr>
  </w:style>
  <w:style w:type="paragraph" w:customStyle="1" w:styleId="Style59">
    <w:name w:val="Style59"/>
    <w:basedOn w:val="Normal"/>
    <w:uiPriority w:val="99"/>
    <w:rsid w:val="00315CDD"/>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315CDD"/>
    <w:rPr>
      <w:rFonts w:ascii="Times New Roman" w:hAnsi="Times New Roman" w:cs="Times New Roman"/>
      <w:b/>
      <w:bCs/>
      <w:i/>
      <w:iCs/>
      <w:sz w:val="16"/>
      <w:szCs w:val="16"/>
    </w:rPr>
  </w:style>
  <w:style w:type="paragraph" w:customStyle="1" w:styleId="Style200">
    <w:name w:val="Style20"/>
    <w:basedOn w:val="Normal"/>
    <w:uiPriority w:val="99"/>
    <w:rsid w:val="00315CDD"/>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315CDD"/>
    <w:rPr>
      <w:rFonts w:ascii="Times New Roman" w:hAnsi="Times New Roman" w:cs="Times New Roman"/>
      <w:smallCaps/>
      <w:sz w:val="14"/>
      <w:szCs w:val="14"/>
    </w:rPr>
  </w:style>
  <w:style w:type="paragraph" w:customStyle="1" w:styleId="Style89">
    <w:name w:val="Style89"/>
    <w:basedOn w:val="Normal"/>
    <w:uiPriority w:val="99"/>
    <w:rsid w:val="00315CDD"/>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315CDD"/>
    <w:rPr>
      <w:rFonts w:ascii="Times New Roman" w:hAnsi="Times New Roman" w:cs="Times New Roman"/>
      <w:b/>
      <w:bCs/>
      <w:spacing w:val="-10"/>
      <w:sz w:val="22"/>
      <w:szCs w:val="22"/>
    </w:rPr>
  </w:style>
  <w:style w:type="character" w:customStyle="1" w:styleId="FontStyle320">
    <w:name w:val="Font Style320"/>
    <w:uiPriority w:val="99"/>
    <w:rsid w:val="00315CDD"/>
    <w:rPr>
      <w:rFonts w:ascii="Times New Roman" w:hAnsi="Times New Roman" w:cs="Times New Roman"/>
      <w:b/>
      <w:bCs/>
      <w:spacing w:val="-10"/>
      <w:sz w:val="22"/>
      <w:szCs w:val="22"/>
    </w:rPr>
  </w:style>
  <w:style w:type="character" w:customStyle="1" w:styleId="FontStyle352">
    <w:name w:val="Font Style352"/>
    <w:uiPriority w:val="99"/>
    <w:rsid w:val="00315CDD"/>
    <w:rPr>
      <w:rFonts w:ascii="Times New Roman" w:hAnsi="Times New Roman" w:cs="Times New Roman"/>
      <w:b/>
      <w:bCs/>
      <w:sz w:val="16"/>
      <w:szCs w:val="16"/>
    </w:rPr>
  </w:style>
  <w:style w:type="character" w:customStyle="1" w:styleId="FontStyle356">
    <w:name w:val="Font Style356"/>
    <w:uiPriority w:val="99"/>
    <w:rsid w:val="00315CDD"/>
    <w:rPr>
      <w:rFonts w:ascii="Times New Roman" w:hAnsi="Times New Roman" w:cs="Times New Roman"/>
      <w:b/>
      <w:bCs/>
      <w:spacing w:val="-10"/>
      <w:sz w:val="22"/>
      <w:szCs w:val="22"/>
    </w:rPr>
  </w:style>
  <w:style w:type="character" w:customStyle="1" w:styleId="FontStyle298">
    <w:name w:val="Font Style298"/>
    <w:uiPriority w:val="99"/>
    <w:rsid w:val="00315CDD"/>
    <w:rPr>
      <w:rFonts w:ascii="Times New Roman" w:hAnsi="Times New Roman" w:cs="Times New Roman"/>
      <w:sz w:val="18"/>
      <w:szCs w:val="18"/>
    </w:rPr>
  </w:style>
  <w:style w:type="character" w:customStyle="1" w:styleId="FontStyle311">
    <w:name w:val="Font Style311"/>
    <w:uiPriority w:val="99"/>
    <w:rsid w:val="00315CDD"/>
    <w:rPr>
      <w:rFonts w:ascii="Times New Roman" w:hAnsi="Times New Roman" w:cs="Times New Roman"/>
      <w:b/>
      <w:bCs/>
      <w:spacing w:val="-10"/>
      <w:sz w:val="18"/>
      <w:szCs w:val="18"/>
    </w:rPr>
  </w:style>
  <w:style w:type="character" w:customStyle="1" w:styleId="FontStyle332">
    <w:name w:val="Font Style332"/>
    <w:uiPriority w:val="99"/>
    <w:rsid w:val="00315CDD"/>
    <w:rPr>
      <w:rFonts w:ascii="Times New Roman" w:hAnsi="Times New Roman" w:cs="Times New Roman"/>
      <w:b/>
      <w:bCs/>
      <w:i/>
      <w:iCs/>
      <w:spacing w:val="-10"/>
      <w:sz w:val="20"/>
      <w:szCs w:val="20"/>
    </w:rPr>
  </w:style>
  <w:style w:type="character" w:customStyle="1" w:styleId="FontStyle371">
    <w:name w:val="Font Style371"/>
    <w:uiPriority w:val="99"/>
    <w:rsid w:val="00315CDD"/>
    <w:rPr>
      <w:rFonts w:ascii="Times New Roman" w:hAnsi="Times New Roman" w:cs="Times New Roman"/>
      <w:sz w:val="16"/>
      <w:szCs w:val="16"/>
    </w:rPr>
  </w:style>
  <w:style w:type="character" w:customStyle="1" w:styleId="FontStyle350">
    <w:name w:val="Font Style350"/>
    <w:uiPriority w:val="99"/>
    <w:rsid w:val="00315CDD"/>
    <w:rPr>
      <w:rFonts w:ascii="Times New Roman" w:hAnsi="Times New Roman" w:cs="Times New Roman"/>
      <w:b/>
      <w:bCs/>
      <w:i/>
      <w:iCs/>
      <w:sz w:val="20"/>
      <w:szCs w:val="20"/>
    </w:rPr>
  </w:style>
  <w:style w:type="paragraph" w:customStyle="1" w:styleId="Style8">
    <w:name w:val="Style8"/>
    <w:basedOn w:val="Normal"/>
    <w:uiPriority w:val="99"/>
    <w:rsid w:val="00315CDD"/>
    <w:pPr>
      <w:widowControl w:val="0"/>
      <w:autoSpaceDE w:val="0"/>
      <w:autoSpaceDN w:val="0"/>
      <w:adjustRightInd w:val="0"/>
    </w:pPr>
    <w:rPr>
      <w:rFonts w:eastAsia="Times New Roman"/>
    </w:rPr>
  </w:style>
  <w:style w:type="character" w:customStyle="1" w:styleId="FontStyle351">
    <w:name w:val="Font Style351"/>
    <w:uiPriority w:val="99"/>
    <w:rsid w:val="00315CDD"/>
    <w:rPr>
      <w:rFonts w:ascii="Times New Roman" w:hAnsi="Times New Roman" w:cs="Times New Roman"/>
      <w:b/>
      <w:bCs/>
      <w:sz w:val="22"/>
      <w:szCs w:val="22"/>
    </w:rPr>
  </w:style>
  <w:style w:type="paragraph" w:customStyle="1" w:styleId="Style130">
    <w:name w:val="Style130"/>
    <w:basedOn w:val="Normal"/>
    <w:uiPriority w:val="99"/>
    <w:rsid w:val="00315CDD"/>
    <w:pPr>
      <w:widowControl w:val="0"/>
      <w:autoSpaceDE w:val="0"/>
      <w:autoSpaceDN w:val="0"/>
      <w:adjustRightInd w:val="0"/>
      <w:jc w:val="both"/>
    </w:pPr>
    <w:rPr>
      <w:rFonts w:eastAsia="Times New Roman"/>
    </w:rPr>
  </w:style>
  <w:style w:type="character" w:customStyle="1" w:styleId="FontStyle369">
    <w:name w:val="Font Style369"/>
    <w:uiPriority w:val="99"/>
    <w:rsid w:val="00315CDD"/>
    <w:rPr>
      <w:rFonts w:ascii="Times New Roman" w:hAnsi="Times New Roman" w:cs="Times New Roman"/>
      <w:b/>
      <w:bCs/>
      <w:spacing w:val="-10"/>
      <w:sz w:val="20"/>
      <w:szCs w:val="20"/>
    </w:rPr>
  </w:style>
  <w:style w:type="character" w:customStyle="1" w:styleId="FontStyle357">
    <w:name w:val="Font Style357"/>
    <w:uiPriority w:val="99"/>
    <w:rsid w:val="00315CDD"/>
    <w:rPr>
      <w:rFonts w:ascii="Times New Roman" w:hAnsi="Times New Roman" w:cs="Times New Roman"/>
      <w:b/>
      <w:bCs/>
      <w:spacing w:val="-10"/>
      <w:sz w:val="22"/>
      <w:szCs w:val="22"/>
    </w:rPr>
  </w:style>
  <w:style w:type="paragraph" w:customStyle="1" w:styleId="Style67">
    <w:name w:val="Style67"/>
    <w:basedOn w:val="Normal"/>
    <w:uiPriority w:val="99"/>
    <w:rsid w:val="00315CDD"/>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315CDD"/>
    <w:rPr>
      <w:rFonts w:ascii="Times New Roman" w:hAnsi="Times New Roman" w:cs="Times New Roman"/>
      <w:sz w:val="20"/>
      <w:szCs w:val="20"/>
    </w:rPr>
  </w:style>
  <w:style w:type="character" w:customStyle="1" w:styleId="FontStyle374">
    <w:name w:val="Font Style374"/>
    <w:uiPriority w:val="99"/>
    <w:rsid w:val="00315CDD"/>
    <w:rPr>
      <w:rFonts w:ascii="Times New Roman" w:hAnsi="Times New Roman" w:cs="Times New Roman"/>
      <w:b/>
      <w:bCs/>
      <w:spacing w:val="-10"/>
      <w:sz w:val="22"/>
      <w:szCs w:val="22"/>
    </w:rPr>
  </w:style>
  <w:style w:type="paragraph" w:customStyle="1" w:styleId="Style300">
    <w:name w:val="Style30"/>
    <w:basedOn w:val="Normal"/>
    <w:uiPriority w:val="99"/>
    <w:rsid w:val="00315CDD"/>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315CDD"/>
    <w:rPr>
      <w:rFonts w:ascii="Times New Roman" w:hAnsi="Times New Roman" w:cs="Times New Roman"/>
      <w:smallCaps/>
      <w:sz w:val="16"/>
      <w:szCs w:val="16"/>
    </w:rPr>
  </w:style>
  <w:style w:type="paragraph" w:customStyle="1" w:styleId="Style93">
    <w:name w:val="Style93"/>
    <w:basedOn w:val="Normal"/>
    <w:uiPriority w:val="99"/>
    <w:rsid w:val="00315CDD"/>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rsid w:val="00315CDD"/>
    <w:pPr>
      <w:widowControl w:val="0"/>
      <w:autoSpaceDE w:val="0"/>
      <w:autoSpaceDN w:val="0"/>
      <w:adjustRightInd w:val="0"/>
      <w:spacing w:line="207" w:lineRule="exact"/>
    </w:pPr>
    <w:rPr>
      <w:rFonts w:eastAsia="Times New Roman"/>
    </w:rPr>
  </w:style>
  <w:style w:type="paragraph" w:customStyle="1" w:styleId="boldcitation">
    <w:name w:val="bold citation"/>
    <w:basedOn w:val="Normal"/>
    <w:rsid w:val="00315CDD"/>
    <w:rPr>
      <w:rFonts w:eastAsia="Times New Roman"/>
      <w:b/>
      <w:sz w:val="28"/>
      <w:u w:val="thick"/>
    </w:rPr>
  </w:style>
  <w:style w:type="character" w:customStyle="1" w:styleId="CardsCharCharChar">
    <w:name w:val="Cards Char Char Char"/>
    <w:rsid w:val="00315CDD"/>
    <w:rPr>
      <w:szCs w:val="24"/>
      <w:lang w:val="en-US" w:eastAsia="en-US" w:bidi="ar-SA"/>
    </w:rPr>
  </w:style>
  <w:style w:type="character" w:customStyle="1" w:styleId="CardsCharCharCharChar">
    <w:name w:val="Cards Char Char Char Char"/>
    <w:rsid w:val="00315CDD"/>
    <w:rPr>
      <w:szCs w:val="24"/>
      <w:lang w:val="en-US" w:eastAsia="en-US" w:bidi="ar-SA"/>
    </w:rPr>
  </w:style>
  <w:style w:type="paragraph" w:customStyle="1" w:styleId="NoSpacingCharCharChar">
    <w:name w:val="No Spacing Char Char Char"/>
    <w:next w:val="Normal"/>
    <w:rsid w:val="00315CDD"/>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315CDD"/>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315CDD"/>
    <w:rPr>
      <w:rFonts w:ascii="Garamond" w:hAnsi="Garamond"/>
    </w:rPr>
  </w:style>
  <w:style w:type="paragraph" w:customStyle="1" w:styleId="INDENTEDPARAGRAPH">
    <w:name w:val="INDENTED PARAGRAPH"/>
    <w:rsid w:val="00315CDD"/>
    <w:pPr>
      <w:spacing w:after="0" w:line="360" w:lineRule="atLeast"/>
      <w:ind w:firstLine="864"/>
      <w:jc w:val="both"/>
    </w:pPr>
    <w:rPr>
      <w:rFonts w:ascii="Times New Roman" w:eastAsia="Times New Roman" w:hAnsi="Times New Roman" w:cs="Times New Roman"/>
      <w:sz w:val="24"/>
      <w:szCs w:val="20"/>
    </w:rPr>
  </w:style>
  <w:style w:type="character" w:customStyle="1" w:styleId="mainarttxt">
    <w:name w:val="mainarttxt"/>
    <w:basedOn w:val="DefaultParagraphFont"/>
    <w:rsid w:val="00315CDD"/>
  </w:style>
  <w:style w:type="paragraph" w:customStyle="1" w:styleId="TagChar1CharCharCharChar">
    <w:name w:val="Tag Char1 Char Char Char Char"/>
    <w:basedOn w:val="Normal"/>
    <w:rsid w:val="00315CDD"/>
    <w:pPr>
      <w:overflowPunct w:val="0"/>
      <w:autoSpaceDE w:val="0"/>
      <w:autoSpaceDN w:val="0"/>
      <w:adjustRightInd w:val="0"/>
      <w:textAlignment w:val="baseline"/>
    </w:pPr>
    <w:rPr>
      <w:rFonts w:ascii="Palatino Linotype" w:eastAsia="Times New Roman" w:hAnsi="Palatino Linotype"/>
      <w:b/>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315CDD"/>
    <w:rPr>
      <w:rFonts w:eastAsia="Times New Roman"/>
      <w:b/>
    </w:rPr>
  </w:style>
  <w:style w:type="paragraph" w:customStyle="1" w:styleId="RepeatHeader0">
    <w:name w:val="Repeat Header"/>
    <w:basedOn w:val="HeaderDebate"/>
    <w:rsid w:val="00315CDD"/>
    <w:pPr>
      <w:jc w:val="center"/>
      <w:outlineLvl w:val="1"/>
    </w:pPr>
    <w:rPr>
      <w:rFonts w:eastAsia="Times New Roman"/>
      <w:b/>
      <w:sz w:val="48"/>
      <w:szCs w:val="48"/>
      <w:u w:val="words"/>
    </w:rPr>
  </w:style>
  <w:style w:type="character" w:customStyle="1" w:styleId="sectionsubtitle">
    <w:name w:val="sectionsubtitle"/>
    <w:basedOn w:val="DefaultParagraphFont"/>
    <w:rsid w:val="00315CDD"/>
  </w:style>
  <w:style w:type="character" w:customStyle="1" w:styleId="EvidenceTag">
    <w:name w:val="Evidence Tag"/>
    <w:rsid w:val="00315CDD"/>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315CD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315CD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315CD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315CD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315CDD"/>
  </w:style>
  <w:style w:type="character" w:customStyle="1" w:styleId="StyleUnderlineUnderlineChar">
    <w:name w:val="Style Underline + Underline Char"/>
    <w:rsid w:val="00315CDD"/>
    <w:rPr>
      <w:rFonts w:ascii="Trebuchet MS" w:hAnsi="Trebuchet MS"/>
      <w:szCs w:val="18"/>
      <w:u w:val="single"/>
      <w:lang w:val="en-US" w:eastAsia="en-US" w:bidi="ar-SA"/>
    </w:rPr>
  </w:style>
  <w:style w:type="paragraph" w:customStyle="1" w:styleId="UnderlineCards">
    <w:name w:val="Underline Cards"/>
    <w:basedOn w:val="Cards"/>
    <w:link w:val="UnderlineCardsChar"/>
    <w:rsid w:val="00315CDD"/>
    <w:pPr>
      <w:ind w:left="288"/>
      <w:jc w:val="left"/>
    </w:pPr>
    <w:rPr>
      <w:rFonts w:eastAsia="Times New Roman"/>
      <w:szCs w:val="24"/>
      <w:u w:val="thick"/>
    </w:rPr>
  </w:style>
  <w:style w:type="character" w:customStyle="1" w:styleId="UnderlineCardsChar">
    <w:name w:val="Underline Cards Char"/>
    <w:link w:val="UnderlineCards"/>
    <w:rsid w:val="00315CDD"/>
    <w:rPr>
      <w:rFonts w:ascii="Times New Roman" w:eastAsia="Times New Roman" w:hAnsi="Times New Roman" w:cs="Times New Roman"/>
      <w:sz w:val="20"/>
      <w:szCs w:val="24"/>
      <w:u w:val="thick"/>
    </w:rPr>
  </w:style>
  <w:style w:type="character" w:customStyle="1" w:styleId="SmallCardsChar">
    <w:name w:val="Small Cards Char"/>
    <w:link w:val="SmallCards"/>
    <w:rsid w:val="00315CDD"/>
    <w:rPr>
      <w:rFonts w:ascii="Calibri" w:eastAsia="Times New Roman" w:hAnsi="Calibri" w:cs="Calibri"/>
      <w:sz w:val="16"/>
      <w:szCs w:val="20"/>
    </w:rPr>
  </w:style>
  <w:style w:type="paragraph" w:customStyle="1" w:styleId="ReadingCites">
    <w:name w:val="Reading Cites"/>
    <w:basedOn w:val="Normal"/>
    <w:link w:val="ReadingCitesChar"/>
    <w:rsid w:val="00315CDD"/>
    <w:rPr>
      <w:rFonts w:eastAsia="Times New Roman"/>
      <w:b/>
      <w:szCs w:val="20"/>
    </w:rPr>
  </w:style>
  <w:style w:type="character" w:customStyle="1" w:styleId="ReadingCitesChar">
    <w:name w:val="Reading Cites Char"/>
    <w:link w:val="ReadingCites"/>
    <w:rsid w:val="00315CDD"/>
    <w:rPr>
      <w:rFonts w:ascii="Calibri" w:eastAsia="Times New Roman" w:hAnsi="Calibri" w:cs="Calibri"/>
      <w:b/>
      <w:sz w:val="24"/>
      <w:szCs w:val="20"/>
    </w:rPr>
  </w:style>
  <w:style w:type="paragraph" w:customStyle="1" w:styleId="ContentsHeading">
    <w:name w:val="Contents Heading"/>
    <w:basedOn w:val="Heading1"/>
    <w:next w:val="Normal"/>
    <w:rsid w:val="00315CDD"/>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315CDD"/>
    <w:pPr>
      <w:spacing w:before="100" w:beforeAutospacing="1" w:after="100" w:afterAutospacing="1"/>
    </w:pPr>
    <w:rPr>
      <w:rFonts w:eastAsia="Times New Roman"/>
    </w:rPr>
  </w:style>
  <w:style w:type="character" w:customStyle="1" w:styleId="CharacterStyle8">
    <w:name w:val="Character Style 8"/>
    <w:rsid w:val="00315CDD"/>
    <w:rPr>
      <w:sz w:val="22"/>
      <w:szCs w:val="22"/>
    </w:rPr>
  </w:style>
  <w:style w:type="paragraph" w:customStyle="1" w:styleId="Style110">
    <w:name w:val="Style 11"/>
    <w:rsid w:val="00315CDD"/>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315CDD"/>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315CDD"/>
    <w:rPr>
      <w:rFonts w:ascii="Arial Narrow" w:hAnsi="Arial Narrow"/>
      <w:color w:val="000000"/>
      <w:sz w:val="22"/>
      <w:szCs w:val="22"/>
      <w:u w:val="single"/>
      <w:lang w:val="en-US" w:eastAsia="en-US" w:bidi="ar-SA"/>
    </w:rPr>
  </w:style>
  <w:style w:type="character" w:customStyle="1" w:styleId="CardText1Char1">
    <w:name w:val="Card Text 1 Char1"/>
    <w:rsid w:val="00315CDD"/>
    <w:rPr>
      <w:rFonts w:ascii="Arial Narrow" w:hAnsi="Arial Narrow"/>
      <w:color w:val="000000"/>
      <w:sz w:val="22"/>
      <w:szCs w:val="22"/>
      <w:u w:val="single"/>
      <w:lang w:val="en-US" w:eastAsia="en-US" w:bidi="ar-SA"/>
    </w:rPr>
  </w:style>
  <w:style w:type="paragraph" w:customStyle="1" w:styleId="Style52">
    <w:name w:val="Style 5"/>
    <w:rsid w:val="00315CDD"/>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DefaultParagraphFont"/>
    <w:rsid w:val="00315CDD"/>
    <w:rPr>
      <w:rFonts w:ascii="Times New Roman" w:eastAsia="Times" w:hAnsi="Times New Roman" w:cs="Arial"/>
      <w:b/>
      <w:bCs/>
      <w:iCs/>
      <w:noProof/>
      <w:sz w:val="24"/>
      <w:szCs w:val="24"/>
      <w:u w:val="single"/>
      <w:lang w:val="en-US" w:eastAsia="en-US" w:bidi="ar-SA"/>
    </w:rPr>
  </w:style>
  <w:style w:type="character" w:customStyle="1" w:styleId="arttitle1">
    <w:name w:val="arttitle1"/>
    <w:rsid w:val="00315CDD"/>
    <w:rPr>
      <w:b/>
      <w:bCs/>
      <w:color w:val="695B54"/>
    </w:rPr>
  </w:style>
  <w:style w:type="paragraph" w:customStyle="1" w:styleId="Heading11">
    <w:name w:val="Heading 11"/>
    <w:basedOn w:val="Normal"/>
    <w:next w:val="Normal"/>
    <w:rsid w:val="00315CDD"/>
    <w:pPr>
      <w:keepNext/>
      <w:widowControl w:val="0"/>
      <w:suppressAutoHyphens/>
      <w:jc w:val="center"/>
    </w:pPr>
    <w:rPr>
      <w:rFonts w:eastAsia="Tahoma"/>
      <w:b/>
      <w:sz w:val="48"/>
      <w:szCs w:val="32"/>
      <w:u w:val="single"/>
    </w:rPr>
  </w:style>
  <w:style w:type="paragraph" w:customStyle="1" w:styleId="TextHeading">
    <w:name w:val="Text Heading"/>
    <w:basedOn w:val="Heading3"/>
    <w:rsid w:val="00315CDD"/>
    <w:pPr>
      <w:keepLines w:val="0"/>
      <w:pageBreakBefore w:val="0"/>
      <w:spacing w:before="0"/>
      <w:jc w:val="left"/>
    </w:pPr>
    <w:rPr>
      <w:rFonts w:eastAsia="Times New Roman" w:cs="Arial"/>
      <w:sz w:val="22"/>
      <w:szCs w:val="26"/>
    </w:rPr>
  </w:style>
  <w:style w:type="character" w:customStyle="1" w:styleId="TextHeadingChar">
    <w:name w:val="Text Heading Char"/>
    <w:rsid w:val="00315CDD"/>
    <w:rPr>
      <w:rFonts w:cs="Arial"/>
      <w:b/>
      <w:bCs/>
      <w:sz w:val="22"/>
      <w:szCs w:val="26"/>
      <w:u w:val="single"/>
      <w:lang w:val="en-US" w:eastAsia="en-US" w:bidi="ar-SA"/>
    </w:rPr>
  </w:style>
  <w:style w:type="character" w:customStyle="1" w:styleId="FootnoteCharacters">
    <w:name w:val="Footnote Characters"/>
    <w:rsid w:val="00315CDD"/>
    <w:rPr>
      <w:vertAlign w:val="superscript"/>
    </w:rPr>
  </w:style>
  <w:style w:type="paragraph" w:customStyle="1" w:styleId="StyleHeading1BlockTitleHeading1Char1ALEXHeadingBrief-He2">
    <w:name w:val="Style Heading 1Block TitleHeading 1 Char1ALEXHeadingBrief - He...2"/>
    <w:basedOn w:val="Heading1"/>
    <w:autoRedefine/>
    <w:rsid w:val="00315CD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315CD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315CDD"/>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315CDD"/>
    <w:rPr>
      <w:rFonts w:ascii="Cambria" w:eastAsia="Cambria" w:hAnsi="Cambria"/>
      <w:b/>
      <w:caps/>
    </w:rPr>
  </w:style>
  <w:style w:type="paragraph" w:customStyle="1" w:styleId="StyleDebateBodyBefore12pt">
    <w:name w:val="Style Debate Body + Before:  12 pt"/>
    <w:basedOn w:val="Normal"/>
    <w:next w:val="Normal"/>
    <w:rsid w:val="00315CDD"/>
    <w:pPr>
      <w:spacing w:before="240"/>
    </w:pPr>
    <w:rPr>
      <w:rFonts w:ascii="Garamond" w:eastAsia="Times New Roman" w:hAnsi="Garamond"/>
      <w:bCs/>
      <w:szCs w:val="20"/>
    </w:rPr>
  </w:style>
  <w:style w:type="paragraph" w:customStyle="1" w:styleId="StyleDebateBodyBefore12pt1">
    <w:name w:val="Style Debate Body + Before:  12 pt1"/>
    <w:basedOn w:val="Normal"/>
    <w:rsid w:val="00315CDD"/>
    <w:pPr>
      <w:spacing w:before="240"/>
    </w:pPr>
    <w:rPr>
      <w:rFonts w:ascii="Garamond" w:eastAsia="Times New Roman" w:hAnsi="Garamond"/>
      <w:bCs/>
      <w:szCs w:val="20"/>
    </w:rPr>
  </w:style>
  <w:style w:type="paragraph" w:customStyle="1" w:styleId="PageNumber11">
    <w:name w:val="Page Number11"/>
    <w:basedOn w:val="Normal"/>
    <w:next w:val="Normal"/>
    <w:rsid w:val="00315CDD"/>
    <w:rPr>
      <w:rFonts w:eastAsia="Times New Roman"/>
    </w:rPr>
  </w:style>
  <w:style w:type="character" w:customStyle="1" w:styleId="Heading2CharCharCharCharCharCharCharCharCharCharCharCharCharChar1">
    <w:name w:val="Heading 2 Char Char Char Char Char Char Char Char Char Char Char Char Char Char1"/>
    <w:rsid w:val="00315CDD"/>
    <w:rPr>
      <w:rFonts w:eastAsia="SimSun" w:cs="Arial"/>
      <w:b/>
      <w:bCs/>
      <w:iCs/>
      <w:sz w:val="24"/>
      <w:szCs w:val="28"/>
      <w:lang w:val="en-US" w:eastAsia="zh-CN" w:bidi="ar-SA"/>
    </w:rPr>
  </w:style>
  <w:style w:type="character" w:customStyle="1" w:styleId="Char31">
    <w:name w:val="Char31"/>
    <w:rsid w:val="00315CDD"/>
    <w:rPr>
      <w:rFonts w:cs="Arial"/>
      <w:bCs/>
      <w:u w:val="thick"/>
      <w:lang w:val="en-US" w:eastAsia="en-US" w:bidi="ar-SA"/>
    </w:rPr>
  </w:style>
  <w:style w:type="paragraph" w:customStyle="1" w:styleId="StyleHeading1Centered">
    <w:name w:val="Style Heading 1 + Centered"/>
    <w:basedOn w:val="Heading1"/>
    <w:rsid w:val="00315CD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315CD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315CD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315CDD"/>
    <w:pPr>
      <w:spacing w:before="120"/>
    </w:pPr>
    <w:rPr>
      <w:rFonts w:eastAsia="Times New Roman"/>
    </w:rPr>
  </w:style>
  <w:style w:type="character" w:customStyle="1" w:styleId="underliningChar3">
    <w:name w:val="underlining Char"/>
    <w:rsid w:val="00315CDD"/>
    <w:rPr>
      <w:b/>
      <w:szCs w:val="24"/>
      <w:u w:val="single"/>
      <w:lang w:val="en-US" w:eastAsia="en-US" w:bidi="ar-SA"/>
    </w:rPr>
  </w:style>
  <w:style w:type="character" w:customStyle="1" w:styleId="notreadChar">
    <w:name w:val="not read Char"/>
    <w:rsid w:val="00315CDD"/>
    <w:rPr>
      <w:sz w:val="18"/>
      <w:szCs w:val="24"/>
      <w:lang w:val="en-US" w:eastAsia="en-US" w:bidi="ar-SA"/>
    </w:rPr>
  </w:style>
  <w:style w:type="paragraph" w:customStyle="1" w:styleId="StyleStrong10ptNotBold">
    <w:name w:val="Style Strong + 10 pt Not Bold"/>
    <w:basedOn w:val="Normal"/>
    <w:autoRedefine/>
    <w:rsid w:val="00315CDD"/>
    <w:pPr>
      <w:ind w:left="720" w:hanging="360"/>
    </w:pPr>
    <w:rPr>
      <w:rFonts w:eastAsia="Times New Roman"/>
      <w:sz w:val="26"/>
      <w:szCs w:val="26"/>
    </w:rPr>
  </w:style>
  <w:style w:type="character" w:customStyle="1" w:styleId="smallCharChar0">
    <w:name w:val="small Char Char"/>
    <w:rsid w:val="00315CDD"/>
    <w:rPr>
      <w:rFonts w:ascii="Times New Roman" w:eastAsia="Times New Roman" w:hAnsi="Times New Roman" w:cs="Times New Roman"/>
      <w:sz w:val="12"/>
      <w:szCs w:val="16"/>
    </w:rPr>
  </w:style>
  <w:style w:type="character" w:customStyle="1" w:styleId="Undlerine">
    <w:name w:val="Undlerine"/>
    <w:qFormat/>
    <w:rsid w:val="00315CDD"/>
    <w:rPr>
      <w:rFonts w:ascii="Times New Roman" w:hAnsi="Times New Roman"/>
      <w:w w:val="110"/>
      <w:sz w:val="20"/>
      <w:szCs w:val="20"/>
      <w:u w:val="single"/>
      <w:bdr w:val="none" w:sz="0" w:space="0" w:color="auto"/>
      <w:lang w:bidi="he-IL"/>
    </w:rPr>
  </w:style>
  <w:style w:type="character" w:customStyle="1" w:styleId="Boxes">
    <w:name w:val="Boxes"/>
    <w:qFormat/>
    <w:rsid w:val="00315CDD"/>
    <w:rPr>
      <w:rFonts w:ascii="Times New Roman" w:hAnsi="Times New Roman"/>
      <w:sz w:val="20"/>
      <w:u w:val="single"/>
      <w:bdr w:val="single" w:sz="4" w:space="0" w:color="auto"/>
    </w:rPr>
  </w:style>
  <w:style w:type="character" w:customStyle="1" w:styleId="tim">
    <w:name w:val="tim"/>
    <w:qFormat/>
    <w:rsid w:val="00315CDD"/>
    <w:rPr>
      <w:rFonts w:ascii="Times New Roman" w:hAnsi="Times New Roman"/>
      <w:sz w:val="20"/>
      <w:u w:val="single"/>
    </w:rPr>
  </w:style>
  <w:style w:type="character" w:customStyle="1" w:styleId="hl">
    <w:name w:val="hl"/>
    <w:basedOn w:val="DefaultParagraphFont"/>
    <w:rsid w:val="00315CDD"/>
  </w:style>
  <w:style w:type="character" w:customStyle="1" w:styleId="clock1">
    <w:name w:val="clock1"/>
    <w:rsid w:val="00315CDD"/>
    <w:rPr>
      <w:color w:val="B51B1B"/>
    </w:rPr>
  </w:style>
  <w:style w:type="character" w:customStyle="1" w:styleId="smallChar10">
    <w:name w:val="small Char1"/>
    <w:rsid w:val="00315CDD"/>
    <w:rPr>
      <w:sz w:val="12"/>
      <w:szCs w:val="16"/>
      <w:lang w:val="en-US" w:eastAsia="en-US" w:bidi="ar-SA"/>
    </w:rPr>
  </w:style>
  <w:style w:type="character" w:customStyle="1" w:styleId="SmallCardsCharChar">
    <w:name w:val="Small Cards Char Char"/>
    <w:rsid w:val="00315CDD"/>
    <w:rPr>
      <w:sz w:val="14"/>
      <w:szCs w:val="24"/>
      <w:lang w:val="en-US" w:eastAsia="en-US" w:bidi="ar-SA"/>
    </w:rPr>
  </w:style>
  <w:style w:type="paragraph" w:customStyle="1" w:styleId="NormalCards">
    <w:name w:val="Normal Cards"/>
    <w:basedOn w:val="Normal"/>
    <w:rsid w:val="00315CDD"/>
    <w:pPr>
      <w:ind w:left="288"/>
    </w:pPr>
    <w:rPr>
      <w:rFonts w:eastAsia="Times New Roman"/>
    </w:rPr>
  </w:style>
  <w:style w:type="character" w:customStyle="1" w:styleId="iniciales">
    <w:name w:val="iniciales"/>
    <w:basedOn w:val="DefaultParagraphFont"/>
    <w:rsid w:val="00315CDD"/>
  </w:style>
  <w:style w:type="character" w:customStyle="1" w:styleId="Style10ptBoldUnderline">
    <w:name w:val="Style 10 pt Bold Underline"/>
    <w:rsid w:val="00315CDD"/>
    <w:rPr>
      <w:b/>
      <w:bCs/>
      <w:sz w:val="20"/>
      <w:u w:val="single"/>
    </w:rPr>
  </w:style>
  <w:style w:type="paragraph" w:customStyle="1" w:styleId="outdent">
    <w:name w:val="outdent"/>
    <w:basedOn w:val="Normal"/>
    <w:rsid w:val="00315CDD"/>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rsid w:val="00315CDD"/>
    <w:pPr>
      <w:spacing w:before="100" w:beforeAutospacing="1" w:after="100" w:afterAutospacing="1"/>
    </w:pPr>
    <w:rPr>
      <w:rFonts w:eastAsia="Times New Roman"/>
    </w:rPr>
  </w:style>
  <w:style w:type="paragraph" w:customStyle="1" w:styleId="bulletfollow">
    <w:name w:val="bulletfollow"/>
    <w:basedOn w:val="Normal"/>
    <w:rsid w:val="00315CDD"/>
    <w:pPr>
      <w:spacing w:before="100" w:beforeAutospacing="1" w:after="100" w:afterAutospacing="1"/>
    </w:pPr>
    <w:rPr>
      <w:rFonts w:eastAsia="Times New Roman"/>
    </w:rPr>
  </w:style>
  <w:style w:type="paragraph" w:customStyle="1" w:styleId="bulleted">
    <w:name w:val="bulleted"/>
    <w:basedOn w:val="Normal"/>
    <w:rsid w:val="00315CDD"/>
    <w:pPr>
      <w:spacing w:before="100" w:beforeAutospacing="1" w:after="100" w:afterAutospacing="1"/>
    </w:pPr>
    <w:rPr>
      <w:rFonts w:eastAsia="Times New Roman"/>
    </w:rPr>
  </w:style>
  <w:style w:type="character" w:customStyle="1" w:styleId="UnderlineCardsCharChar">
    <w:name w:val="Underline Cards Char Char"/>
    <w:rsid w:val="00315CDD"/>
    <w:rPr>
      <w:rFonts w:eastAsia="SimSun"/>
      <w:szCs w:val="24"/>
      <w:u w:val="thick"/>
      <w:lang w:val="en-US" w:eastAsia="en-US" w:bidi="ar-SA"/>
    </w:rPr>
  </w:style>
  <w:style w:type="paragraph" w:customStyle="1" w:styleId="authorgroup">
    <w:name w:val="authorgroup"/>
    <w:basedOn w:val="Normal"/>
    <w:rsid w:val="00315CDD"/>
    <w:pPr>
      <w:spacing w:before="100" w:beforeAutospacing="1" w:after="100" w:afterAutospacing="1"/>
    </w:pPr>
    <w:rPr>
      <w:rFonts w:eastAsia="Calibri"/>
    </w:rPr>
  </w:style>
  <w:style w:type="paragraph" w:customStyle="1" w:styleId="affiliation1">
    <w:name w:val="affiliation1"/>
    <w:basedOn w:val="Normal"/>
    <w:rsid w:val="00315CDD"/>
    <w:pPr>
      <w:spacing w:before="100" w:beforeAutospacing="1" w:after="100" w:afterAutospacing="1"/>
    </w:pPr>
    <w:rPr>
      <w:rFonts w:eastAsia="Calibri"/>
    </w:rPr>
  </w:style>
  <w:style w:type="character" w:customStyle="1" w:styleId="smallcapitals">
    <w:name w:val="smallcapitals"/>
    <w:basedOn w:val="DefaultParagraphFont"/>
    <w:rsid w:val="00315CDD"/>
  </w:style>
  <w:style w:type="character" w:customStyle="1" w:styleId="number0">
    <w:name w:val="number"/>
    <w:basedOn w:val="DefaultParagraphFont"/>
    <w:rsid w:val="00315CDD"/>
  </w:style>
  <w:style w:type="character" w:customStyle="1" w:styleId="articlebody1">
    <w:name w:val="articlebody1"/>
    <w:rsid w:val="00315CDD"/>
  </w:style>
  <w:style w:type="character" w:customStyle="1" w:styleId="small1">
    <w:name w:val="small1"/>
    <w:rsid w:val="00315CDD"/>
  </w:style>
  <w:style w:type="character" w:customStyle="1" w:styleId="AuthorDateChar1">
    <w:name w:val="Author/Date Char1"/>
    <w:rsid w:val="00315CDD"/>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315CDD"/>
    <w:pPr>
      <w:spacing w:before="120"/>
    </w:pPr>
    <w:rPr>
      <w:b/>
    </w:rPr>
  </w:style>
  <w:style w:type="character" w:customStyle="1" w:styleId="analyticChar0">
    <w:name w:val="analytic Char"/>
    <w:basedOn w:val="DefaultParagraphFont"/>
    <w:link w:val="analytic0"/>
    <w:uiPriority w:val="4"/>
    <w:rsid w:val="00315CDD"/>
    <w:rPr>
      <w:rFonts w:ascii="Calibri" w:hAnsi="Calibri" w:cs="Calibri"/>
      <w:b/>
      <w:sz w:val="24"/>
    </w:rPr>
  </w:style>
  <w:style w:type="character" w:customStyle="1" w:styleId="Normal30">
    <w:name w:val="Normal3"/>
    <w:basedOn w:val="DefaultParagraphFont"/>
    <w:rsid w:val="00315CDD"/>
  </w:style>
  <w:style w:type="paragraph" w:customStyle="1" w:styleId="Heading12">
    <w:name w:val="Heading 12"/>
    <w:basedOn w:val="Normal"/>
    <w:next w:val="Normal"/>
    <w:rsid w:val="00315CDD"/>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315CDD"/>
  </w:style>
  <w:style w:type="character" w:customStyle="1" w:styleId="m-3583723223135346788gmail-styleunderline">
    <w:name w:val="m_-3583723223135346788gmail-styleunderline"/>
    <w:basedOn w:val="DefaultParagraphFont"/>
    <w:rsid w:val="00315CDD"/>
  </w:style>
  <w:style w:type="character" w:customStyle="1" w:styleId="CardsFont6ptChar5">
    <w:name w:val="Cards + Font: 6 pt Char5"/>
    <w:basedOn w:val="DefaultParagraphFont"/>
    <w:locked/>
    <w:rsid w:val="00315CDD"/>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315CDD"/>
  </w:style>
  <w:style w:type="character" w:customStyle="1" w:styleId="m-1146133537900874914m-2819420093854639792gmail-styleunderline">
    <w:name w:val="m_-1146133537900874914m_-2819420093854639792gmail-styleunderline"/>
    <w:basedOn w:val="DefaultParagraphFont"/>
    <w:rsid w:val="00315CDD"/>
  </w:style>
  <w:style w:type="character" w:customStyle="1" w:styleId="m-7954869243461233974gmail-styleunderline">
    <w:name w:val="m_-7954869243461233974gmail-styleunderline"/>
    <w:basedOn w:val="DefaultParagraphFont"/>
    <w:rsid w:val="00315CDD"/>
  </w:style>
  <w:style w:type="character" w:customStyle="1" w:styleId="m5577519854659992616gmail-styleunderline">
    <w:name w:val="m_5577519854659992616gmail-styleunderline"/>
    <w:basedOn w:val="DefaultParagraphFont"/>
    <w:rsid w:val="00315CDD"/>
  </w:style>
  <w:style w:type="paragraph" w:customStyle="1" w:styleId="Card2">
    <w:name w:val="Card"/>
    <w:aliases w:val="No Spacing3,Note Level 2,Debate Text,No Spacing2,Read stuff,No Spacing1111,No Spacing5,Tag and Ci,No Spacing11211,No Spacing1,nonunderlined,No Spacing11,No Spacing111,No Spacing23,Tags"/>
    <w:basedOn w:val="Heading1"/>
    <w:autoRedefine/>
    <w:uiPriority w:val="99"/>
    <w:qFormat/>
    <w:rsid w:val="00315CD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omponent-root-0-2-50">
    <w:name w:val="component-root-0-2-50"/>
    <w:basedOn w:val="Normal"/>
    <w:rsid w:val="00315CDD"/>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i.org/blog/weakened-labor-movement-leads-to-rising-economic-inequality/" TargetMode="External"/><Relationship Id="rId13" Type="http://schemas.openxmlformats.org/officeDocument/2006/relationships/hyperlink" Target="https://www.epi.org/publication/how-todays-unions-help-working-people-giving-workers-the-power-to-improve-their-jobs-and-unrig-the-economy/" TargetMode="External"/><Relationship Id="rId18" Type="http://schemas.openxmlformats.org/officeDocument/2006/relationships/hyperlink" Target="https://www.democracywithoutborders.org/20869/democracy-is-suited-to-tackle-climate-change/"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www.epi.org/people/heidi-shierholz/" TargetMode="External"/><Relationship Id="rId12" Type="http://schemas.openxmlformats.org/officeDocument/2006/relationships/hyperlink" Target="https://lwp.law.harvard.edu/clean-slate-project" TargetMode="External"/><Relationship Id="rId17" Type="http://schemas.openxmlformats.org/officeDocument/2006/relationships/hyperlink" Target="https://sci-hub.se/https://doi.org/10.1177/0160449X19890523%20accessed%2011/13/2021" TargetMode="Externa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20" Type="http://schemas.openxmlformats.org/officeDocument/2006/relationships/hyperlink" Target="https://www.kentlaw.iit.edu/institutes-centers/institute-for-law-and-the-workplace" TargetMode="External"/><Relationship Id="rId1" Type="http://schemas.openxmlformats.org/officeDocument/2006/relationships/customXml" Target="../customXml/item1.xml"/><Relationship Id="rId6" Type="http://schemas.openxmlformats.org/officeDocument/2006/relationships/hyperlink" Target="https://www.mecep.org/blog/right-to-strike-would-level-the-playing-field-for-public-workers-with-benefits-for-all-of-us/" TargetMode="External"/><Relationship Id="rId11" Type="http://schemas.openxmlformats.org/officeDocument/2006/relationships/hyperlink" Target="https://www.epi.org/blog/the-pro-act-giving-workers-more-bargaining-power-on-the-job/" TargetMode="External"/><Relationship Id="rId5" Type="http://schemas.openxmlformats.org/officeDocument/2006/relationships/webSettings" Target="webSettings.xml"/><Relationship Id="rId15" Type="http://schemas.openxmlformats.org/officeDocument/2006/relationships/hyperlink" Target="http://www.ipsnews.net/2019/02/economic-crisis-can-trigger-world-war/" TargetMode="External"/><Relationship Id="rId23" Type="http://schemas.openxmlformats.org/officeDocument/2006/relationships/theme" Target="theme/theme1.xml"/><Relationship Id="rId10" Type="http://schemas.openxmlformats.org/officeDocument/2006/relationships/hyperlink" Target="https://www.epi.org/publication/labor-day-2019-collective-bargaining/" TargetMode="External"/><Relationship Id="rId19" Type="http://schemas.openxmlformats.org/officeDocument/2006/relationships/hyperlink" Target="https://www.kentlaw.iit.edu/institutes-centers/institute-for-law-and-the-workplace" TargetMode="External"/><Relationship Id="rId4" Type="http://schemas.openxmlformats.org/officeDocument/2006/relationships/settings" Target="settings.xml"/><Relationship Id="rId9" Type="http://schemas.openxmlformats.org/officeDocument/2006/relationships/hyperlink" Target="https://www.epi.org/data/" TargetMode="External"/><Relationship Id="rId14" Type="http://schemas.openxmlformats.org/officeDocument/2006/relationships/hyperlink" Target="https://www.epi.org/publication/black-white-wage-gaps-expand-with-rising-wage-inequalit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19212</Words>
  <Characters>109515</Characters>
  <Application>Microsoft Office Word</Application>
  <DocSecurity>0</DocSecurity>
  <Lines>912</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2021-11-21T20:32:00Z</dcterms:created>
  <dcterms:modified xsi:type="dcterms:W3CDTF">2021-11-21T21:49:00Z</dcterms:modified>
</cp:coreProperties>
</file>