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15950" w14:textId="60D4F924" w:rsidR="00A6666C" w:rsidRPr="00921E76" w:rsidRDefault="00A6666C" w:rsidP="00A6666C">
      <w:pPr>
        <w:pStyle w:val="Heading2"/>
        <w:rPr>
          <w:rFonts w:cs="Calibri"/>
        </w:rPr>
      </w:pPr>
      <w:r w:rsidRPr="00921E76">
        <w:rPr>
          <w:rFonts w:cs="Calibri"/>
        </w:rPr>
        <w:t xml:space="preserve">1AC v1 – </w:t>
      </w:r>
      <w:proofErr w:type="spellStart"/>
      <w:r>
        <w:rPr>
          <w:rFonts w:cs="Calibri"/>
        </w:rPr>
        <w:t>Glenbrooks</w:t>
      </w:r>
      <w:proofErr w:type="spellEnd"/>
    </w:p>
    <w:p w14:paraId="0F0C2862" w14:textId="77777777" w:rsidR="00A6666C" w:rsidRPr="00921E76" w:rsidRDefault="00A6666C" w:rsidP="00A6666C">
      <w:pPr>
        <w:pStyle w:val="Heading3"/>
        <w:rPr>
          <w:rFonts w:cs="Calibri"/>
        </w:rPr>
      </w:pPr>
      <w:bookmarkStart w:id="0" w:name="_Hlk86960267"/>
      <w:r w:rsidRPr="00921E76">
        <w:rPr>
          <w:rFonts w:cs="Calibri"/>
        </w:rPr>
        <w:t>1AC: Plan</w:t>
      </w:r>
    </w:p>
    <w:p w14:paraId="6075F4AB" w14:textId="77777777" w:rsidR="00A6666C" w:rsidRPr="00921E76" w:rsidRDefault="00A6666C" w:rsidP="00A6666C">
      <w:pPr>
        <w:pStyle w:val="Heading4"/>
        <w:rPr>
          <w:rFonts w:cs="Calibri"/>
        </w:rPr>
      </w:pPr>
      <w:r w:rsidRPr="00921E76">
        <w:rPr>
          <w:rFonts w:cs="Calibri"/>
        </w:rPr>
        <w:t>Plan: The Republic of India ought to recognize an unconditional right of workers to strike.</w:t>
      </w:r>
    </w:p>
    <w:p w14:paraId="28381F63" w14:textId="77777777" w:rsidR="00A6666C" w:rsidRPr="00921E76" w:rsidRDefault="00A6666C" w:rsidP="00A6666C">
      <w:pPr>
        <w:pStyle w:val="Heading4"/>
        <w:rPr>
          <w:rFonts w:cs="Calibri"/>
        </w:rPr>
      </w:pPr>
      <w:r w:rsidRPr="00921E76">
        <w:rPr>
          <w:rFonts w:cs="Calibri"/>
        </w:rPr>
        <w:t xml:space="preserve">Implementing a Right to Strikes </w:t>
      </w:r>
      <w:r w:rsidRPr="00921E76">
        <w:rPr>
          <w:rFonts w:cs="Calibri"/>
          <w:u w:val="single"/>
        </w:rPr>
        <w:t>solves</w:t>
      </w:r>
      <w:r w:rsidRPr="00921E76">
        <w:rPr>
          <w:rFonts w:cs="Calibri"/>
        </w:rPr>
        <w:t xml:space="preserve"> rampant inequality by </w:t>
      </w:r>
      <w:r w:rsidRPr="00921E76">
        <w:rPr>
          <w:rFonts w:cs="Calibri"/>
          <w:u w:val="single"/>
        </w:rPr>
        <w:t>empowering</w:t>
      </w:r>
      <w:r w:rsidRPr="00921E76">
        <w:rPr>
          <w:rFonts w:cs="Calibri"/>
        </w:rPr>
        <w:t xml:space="preserve"> collective bargaining. </w:t>
      </w:r>
    </w:p>
    <w:p w14:paraId="0C18D596" w14:textId="77777777" w:rsidR="00A6666C" w:rsidRPr="00921E76" w:rsidRDefault="00A6666C" w:rsidP="00A6666C">
      <w:r w:rsidRPr="00921E76">
        <w:rPr>
          <w:rStyle w:val="Style13ptBold"/>
        </w:rPr>
        <w:t>Rai 20</w:t>
      </w:r>
      <w:r w:rsidRPr="00921E76">
        <w:t xml:space="preserve"> Diva Rai 1-2-2020 "Right to Strike: Proposed Amendment in the Indian Constitution" </w:t>
      </w:r>
      <w:hyperlink r:id="rId6"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2FC68CF2" w14:textId="77777777" w:rsidR="00A6666C" w:rsidRPr="00921E76" w:rsidRDefault="00A6666C" w:rsidP="00A6666C">
      <w:pPr>
        <w:rPr>
          <w:u w:val="single"/>
        </w:rPr>
      </w:pPr>
      <w:r w:rsidRPr="00921E76">
        <w:rPr>
          <w:sz w:val="16"/>
        </w:rPr>
        <w:t xml:space="preserve">Strike as a Fundamental Right </w:t>
      </w:r>
      <w:r w:rsidRPr="00EC36B7">
        <w:rPr>
          <w:b/>
          <w:sz w:val="26"/>
          <w:highlight w:val="green"/>
          <w:u w:val="single"/>
          <w:bdr w:val="single" w:sz="18" w:space="0" w:color="auto"/>
        </w:rPr>
        <w:t>No fundamental right status has been given to the right to strike</w:t>
      </w:r>
      <w:r w:rsidRPr="00921E76">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w:t>
      </w:r>
      <w:proofErr w:type="spellStart"/>
      <w:r w:rsidRPr="00921E76">
        <w:rPr>
          <w:sz w:val="16"/>
        </w:rPr>
        <w:t>Labour</w:t>
      </w:r>
      <w:proofErr w:type="spellEnd"/>
      <w:r w:rsidRPr="00921E76">
        <w:rPr>
          <w:sz w:val="16"/>
        </w:rPr>
        <w:t xml:space="preserve"> Organization and Universal Declaration of Human Rights, 1948 has adopted in its very basic structure the right to strike. </w:t>
      </w:r>
      <w:r w:rsidRPr="00921E76">
        <w:rPr>
          <w:u w:val="single"/>
        </w:rPr>
        <w:t xml:space="preserve">Although </w:t>
      </w:r>
      <w:r w:rsidRPr="00EC36B7">
        <w:rPr>
          <w:b/>
          <w:sz w:val="26"/>
          <w:highlight w:val="green"/>
          <w:u w:val="single"/>
        </w:rPr>
        <w:t>it is the essence of collective bargaining</w:t>
      </w:r>
      <w:r w:rsidRPr="00EC36B7">
        <w:rPr>
          <w:highlight w:val="green"/>
          <w:u w:val="single"/>
        </w:rPr>
        <w:t xml:space="preserve"> </w:t>
      </w:r>
      <w:r w:rsidRPr="00921E76">
        <w:rPr>
          <w:u w:val="single"/>
        </w:rPr>
        <w:t xml:space="preserve">which all the international conventions regarding workers talk </w:t>
      </w:r>
      <w:proofErr w:type="gramStart"/>
      <w:r w:rsidRPr="00921E76">
        <w:rPr>
          <w:u w:val="single"/>
        </w:rPr>
        <w:t>about</w:t>
      </w:r>
      <w:proofErr w:type="gramEnd"/>
      <w:r w:rsidRPr="00921E76">
        <w:rPr>
          <w:u w:val="single"/>
        </w:rPr>
        <w:t xml:space="preserve"> but no heed has been paid to these conventions by India. Even </w:t>
      </w:r>
      <w:r w:rsidRPr="00EC36B7">
        <w:rPr>
          <w:b/>
          <w:sz w:val="26"/>
          <w:highlight w:val="green"/>
          <w:u w:val="single"/>
        </w:rPr>
        <w:t xml:space="preserve">the judiciary has failed to </w:t>
      </w:r>
      <w:r w:rsidRPr="00EC36B7">
        <w:rPr>
          <w:b/>
          <w:sz w:val="26"/>
          <w:highlight w:val="green"/>
          <w:u w:val="single"/>
          <w:bdr w:val="single" w:sz="18" w:space="0" w:color="auto"/>
        </w:rPr>
        <w:t>consider the dynamic transformation of right to strike</w:t>
      </w:r>
      <w:r w:rsidRPr="00921E76">
        <w:rPr>
          <w:u w:val="single"/>
        </w:rPr>
        <w:t xml:space="preserve">. </w:t>
      </w:r>
      <w:r w:rsidRPr="00EC36B7">
        <w:rPr>
          <w:b/>
          <w:sz w:val="26"/>
          <w:highlight w:val="green"/>
          <w:u w:val="single"/>
          <w:bdr w:val="single" w:sz="18" w:space="0" w:color="auto"/>
        </w:rPr>
        <w:t>There is a dire need of right to strike to be given as a fundamental right</w:t>
      </w:r>
      <w:r w:rsidRPr="00921E76">
        <w:rPr>
          <w:u w:val="single"/>
        </w:rPr>
        <w:t xml:space="preserve">. Because </w:t>
      </w:r>
      <w:r w:rsidRPr="00EC36B7">
        <w:rPr>
          <w:b/>
          <w:sz w:val="26"/>
          <w:highlight w:val="green"/>
          <w:u w:val="single"/>
        </w:rPr>
        <w:t xml:space="preserve">the right to form associations and </w:t>
      </w:r>
      <w:r w:rsidRPr="00921E76">
        <w:rPr>
          <w:u w:val="single"/>
        </w:rPr>
        <w:t xml:space="preserve">trade </w:t>
      </w:r>
      <w:r w:rsidRPr="00EC36B7">
        <w:rPr>
          <w:b/>
          <w:sz w:val="26"/>
          <w:highlight w:val="green"/>
          <w:u w:val="single"/>
        </w:rPr>
        <w:t>unions</w:t>
      </w:r>
      <w:r w:rsidRPr="00EC36B7">
        <w:rPr>
          <w:highlight w:val="green"/>
          <w:u w:val="single"/>
        </w:rPr>
        <w:t xml:space="preserve"> </w:t>
      </w:r>
      <w:r w:rsidRPr="00EC36B7">
        <w:rPr>
          <w:b/>
          <w:sz w:val="26"/>
          <w:highlight w:val="green"/>
          <w:u w:val="single"/>
        </w:rPr>
        <w:t xml:space="preserve">will have no effect if right to strike is </w:t>
      </w:r>
      <w:r w:rsidRPr="00EC36B7">
        <w:rPr>
          <w:b/>
          <w:sz w:val="26"/>
          <w:highlight w:val="green"/>
          <w:u w:val="single"/>
          <w:bdr w:val="single" w:sz="18" w:space="0" w:color="auto"/>
        </w:rPr>
        <w:t>not given as a fundamental right</w:t>
      </w:r>
      <w:r w:rsidRPr="00EC36B7">
        <w:rPr>
          <w:b/>
          <w:sz w:val="26"/>
          <w:highlight w:val="green"/>
          <w:u w:val="single"/>
        </w:rPr>
        <w:t>.</w:t>
      </w:r>
      <w:r w:rsidRPr="00EC36B7">
        <w:rPr>
          <w:sz w:val="16"/>
          <w:highlight w:val="green"/>
        </w:rPr>
        <w:t xml:space="preserve"> </w:t>
      </w:r>
      <w:r w:rsidRPr="00921E76">
        <w:rPr>
          <w:sz w:val="16"/>
        </w:rPr>
        <w:t xml:space="preserve">Such rights will become hollow and illusory. Right to strike is </w:t>
      </w:r>
      <w:r w:rsidRPr="00EC36B7">
        <w:rPr>
          <w:b/>
          <w:sz w:val="26"/>
          <w:highlight w:val="green"/>
          <w:u w:val="single"/>
        </w:rPr>
        <w:t>very important in the modern economic transactions.</w:t>
      </w:r>
      <w:r w:rsidRPr="00EC36B7">
        <w:rPr>
          <w:sz w:val="16"/>
          <w:highlight w:val="green"/>
        </w:rPr>
        <w:t xml:space="preserve"> </w:t>
      </w:r>
      <w:r w:rsidRPr="00921E76">
        <w:rPr>
          <w:u w:val="single"/>
        </w:rPr>
        <w:t xml:space="preserve">It is the </w:t>
      </w:r>
      <w:r w:rsidRPr="00EC36B7">
        <w:rPr>
          <w:b/>
          <w:sz w:val="26"/>
          <w:highlight w:val="green"/>
          <w:u w:val="single"/>
        </w:rPr>
        <w:t>ultimate weapon in the hands of</w:t>
      </w:r>
      <w:r w:rsidRPr="00921E76">
        <w:rPr>
          <w:u w:val="single"/>
        </w:rPr>
        <w:t xml:space="preserve"> the </w:t>
      </w:r>
      <w:r w:rsidRPr="00EC36B7">
        <w:rPr>
          <w:b/>
          <w:sz w:val="26"/>
          <w:highlight w:val="green"/>
          <w:u w:val="single"/>
        </w:rPr>
        <w:t xml:space="preserve">workers to get </w:t>
      </w:r>
      <w:r w:rsidRPr="00921E76">
        <w:rPr>
          <w:u w:val="single"/>
        </w:rPr>
        <w:t xml:space="preserve">their </w:t>
      </w:r>
      <w:r w:rsidRPr="00EC36B7">
        <w:rPr>
          <w:b/>
          <w:sz w:val="26"/>
          <w:highlight w:val="green"/>
          <w:u w:val="single"/>
        </w:rPr>
        <w:t>demands satisfied</w:t>
      </w:r>
      <w:r w:rsidRPr="00921E76">
        <w:rPr>
          <w:u w:val="single"/>
        </w:rPr>
        <w:t xml:space="preserve"> from the employer</w:t>
      </w:r>
      <w:r w:rsidRPr="00921E76">
        <w:rPr>
          <w:sz w:val="16"/>
        </w:rPr>
        <w:t xml:space="preserve">. Giving fundamental States to the right to strike will not only </w:t>
      </w:r>
      <w:r w:rsidRPr="00EC36B7">
        <w:rPr>
          <w:b/>
          <w:sz w:val="26"/>
          <w:highlight w:val="green"/>
          <w:u w:val="single"/>
        </w:rPr>
        <w:t>improve</w:t>
      </w:r>
      <w:r w:rsidRPr="00EC36B7">
        <w:rPr>
          <w:sz w:val="16"/>
          <w:highlight w:val="green"/>
        </w:rPr>
        <w:t xml:space="preserve"> </w:t>
      </w:r>
      <w:r w:rsidRPr="00921E76">
        <w:rPr>
          <w:sz w:val="16"/>
        </w:rPr>
        <w:t xml:space="preserve">the economic structure of the country but will also </w:t>
      </w:r>
      <w:r w:rsidRPr="00921E76">
        <w:rPr>
          <w:u w:val="single"/>
        </w:rPr>
        <w:t xml:space="preserve">improve the </w:t>
      </w:r>
      <w:r w:rsidRPr="00EC36B7">
        <w:rPr>
          <w:b/>
          <w:sz w:val="26"/>
          <w:highlight w:val="green"/>
          <w:u w:val="single"/>
          <w:bdr w:val="single" w:sz="18" w:space="0" w:color="auto"/>
        </w:rPr>
        <w:t>economic well-being of workers, proper wages,</w:t>
      </w:r>
      <w:r w:rsidRPr="00921E76">
        <w:rPr>
          <w:u w:val="single"/>
        </w:rPr>
        <w:t xml:space="preserve"> </w:t>
      </w:r>
      <w:proofErr w:type="gramStart"/>
      <w:r w:rsidRPr="00921E76">
        <w:rPr>
          <w:u w:val="single"/>
        </w:rPr>
        <w:t>health</w:t>
      </w:r>
      <w:proofErr w:type="gramEnd"/>
      <w:r w:rsidRPr="00921E76">
        <w:rPr>
          <w:u w:val="single"/>
        </w:rPr>
        <w:t xml:space="preserve"> and hygiene etc.</w:t>
      </w:r>
      <w:r w:rsidRPr="00921E76">
        <w:rPr>
          <w:sz w:val="16"/>
        </w:rPr>
        <w:t xml:space="preserve"> In the modern </w:t>
      </w:r>
      <w:proofErr w:type="spellStart"/>
      <w:r w:rsidRPr="00921E76">
        <w:rPr>
          <w:sz w:val="16"/>
        </w:rPr>
        <w:t>civilised</w:t>
      </w:r>
      <w:proofErr w:type="spellEnd"/>
      <w:r w:rsidRPr="00921E76">
        <w:rPr>
          <w:sz w:val="16"/>
        </w:rPr>
        <w:t xml:space="preserve"> world, right to strike should be inalienable and inherent right to be given to the workers. </w:t>
      </w:r>
      <w:r w:rsidRPr="00921E76">
        <w:rPr>
          <w:u w:val="single"/>
        </w:rPr>
        <w:t xml:space="preserve">The argument that the strike can lead to economic laws by virtue of </w:t>
      </w:r>
      <w:proofErr w:type="spellStart"/>
      <w:r w:rsidRPr="00921E76">
        <w:rPr>
          <w:u w:val="single"/>
        </w:rPr>
        <w:t>dysfunctioning</w:t>
      </w:r>
      <w:proofErr w:type="spellEnd"/>
      <w:r w:rsidRPr="00921E76">
        <w:rPr>
          <w:u w:val="single"/>
        </w:rPr>
        <w:t xml:space="preserve"> of the industries can be negated by the fact that if the right to strike is not given as a fundamental right, it will anyway disrupt the economic structure</w:t>
      </w:r>
      <w:r w:rsidRPr="00921E76">
        <w:rPr>
          <w:sz w:val="16"/>
        </w:rPr>
        <w:t xml:space="preserve">. The membership of the trade unions and associations will decrease resulting in economic losses to industries and eventually to the country. </w:t>
      </w:r>
      <w:r w:rsidRPr="00921E76">
        <w:rPr>
          <w:u w:val="single"/>
        </w:rPr>
        <w:t xml:space="preserve">Recommendations In the case of Apparel Export Promotion Council vs A.K. Chopra, Supreme Court held that international covenants such as ICESCR </w:t>
      </w:r>
      <w:proofErr w:type="spellStart"/>
      <w:r w:rsidRPr="00921E76">
        <w:rPr>
          <w:u w:val="single"/>
        </w:rPr>
        <w:t>etc</w:t>
      </w:r>
      <w:proofErr w:type="spellEnd"/>
      <w:r w:rsidRPr="00921E76">
        <w:rPr>
          <w:u w:val="single"/>
        </w:rPr>
        <w:t xml:space="preserve"> are like an obligation </w:t>
      </w:r>
      <w:proofErr w:type="gramStart"/>
      <w:r w:rsidRPr="00921E76">
        <w:rPr>
          <w:u w:val="single"/>
        </w:rPr>
        <w:t>on</w:t>
      </w:r>
      <w:proofErr w:type="gramEnd"/>
      <w:r w:rsidRPr="00921E76">
        <w:rPr>
          <w:u w:val="single"/>
        </w:rPr>
        <w:t xml:space="preserve"> India to be fulfilled.</w:t>
      </w:r>
      <w:r w:rsidRPr="00921E76">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921E76">
        <w:rPr>
          <w:u w:val="single"/>
        </w:rPr>
        <w:t xml:space="preserve">It will also </w:t>
      </w:r>
      <w:r w:rsidRPr="00EC36B7">
        <w:rPr>
          <w:b/>
          <w:sz w:val="26"/>
          <w:highlight w:val="green"/>
          <w:u w:val="single"/>
        </w:rPr>
        <w:t>reduce</w:t>
      </w:r>
      <w:r w:rsidRPr="00EC36B7">
        <w:rPr>
          <w:highlight w:val="green"/>
          <w:u w:val="single"/>
        </w:rPr>
        <w:t xml:space="preserve"> </w:t>
      </w:r>
      <w:r w:rsidRPr="00921E76">
        <w:rPr>
          <w:u w:val="single"/>
        </w:rPr>
        <w:t xml:space="preserve">the </w:t>
      </w:r>
      <w:r w:rsidRPr="00EC36B7">
        <w:rPr>
          <w:b/>
          <w:sz w:val="26"/>
          <w:highlight w:val="green"/>
          <w:u w:val="single"/>
        </w:rPr>
        <w:t>employer-employee domination</w:t>
      </w:r>
      <w:r w:rsidRPr="00921E76">
        <w:rPr>
          <w:u w:val="single"/>
        </w:rPr>
        <w:t xml:space="preserve"> in the industries. There are </w:t>
      </w:r>
      <w:r w:rsidRPr="00EC36B7">
        <w:rPr>
          <w:b/>
          <w:sz w:val="26"/>
          <w:highlight w:val="green"/>
          <w:u w:val="single"/>
        </w:rPr>
        <w:t>still</w:t>
      </w:r>
      <w:r w:rsidRPr="00EC36B7">
        <w:rPr>
          <w:highlight w:val="green"/>
          <w:u w:val="single"/>
        </w:rPr>
        <w:t xml:space="preserve"> </w:t>
      </w:r>
      <w:r w:rsidRPr="00921E76">
        <w:rPr>
          <w:u w:val="single"/>
        </w:rPr>
        <w:t xml:space="preserve">a large </w:t>
      </w:r>
      <w:r w:rsidRPr="00EC36B7">
        <w:rPr>
          <w:b/>
          <w:sz w:val="26"/>
          <w:highlight w:val="green"/>
          <w:u w:val="single"/>
        </w:rPr>
        <w:t>number of industries</w:t>
      </w:r>
      <w:r w:rsidRPr="00EC36B7">
        <w:rPr>
          <w:highlight w:val="green"/>
          <w:u w:val="single"/>
        </w:rPr>
        <w:t xml:space="preserve"> </w:t>
      </w:r>
      <w:r w:rsidRPr="00EC36B7">
        <w:rPr>
          <w:b/>
          <w:sz w:val="26"/>
          <w:highlight w:val="green"/>
          <w:u w:val="single"/>
        </w:rPr>
        <w:t>in India</w:t>
      </w:r>
      <w:r w:rsidRPr="00EC36B7">
        <w:rPr>
          <w:highlight w:val="green"/>
          <w:u w:val="single"/>
        </w:rPr>
        <w:t xml:space="preserve"> </w:t>
      </w:r>
      <w:r w:rsidRPr="00921E76">
        <w:rPr>
          <w:u w:val="single"/>
        </w:rPr>
        <w:t xml:space="preserve">especially in the rural areas </w:t>
      </w:r>
      <w:r w:rsidRPr="00EC36B7">
        <w:rPr>
          <w:b/>
          <w:sz w:val="26"/>
          <w:highlight w:val="green"/>
          <w:u w:val="single"/>
        </w:rPr>
        <w:t>which don’t provide even minimum wages to the workers</w:t>
      </w:r>
      <w:r w:rsidRPr="00921E76">
        <w:rPr>
          <w:u w:val="single"/>
        </w:rPr>
        <w:t>. The working environment is also in dismal state and exploitation is the ultimate result</w:t>
      </w:r>
      <w:r w:rsidRPr="00921E76">
        <w:rPr>
          <w:sz w:val="16"/>
        </w:rPr>
        <w:t xml:space="preserve">. </w:t>
      </w:r>
      <w:r w:rsidRPr="00921E76">
        <w:rPr>
          <w:u w:val="single"/>
        </w:rPr>
        <w:t xml:space="preserve">In these circumstances, </w:t>
      </w:r>
      <w:r w:rsidRPr="00EC36B7">
        <w:rPr>
          <w:b/>
          <w:sz w:val="26"/>
          <w:highlight w:val="green"/>
          <w:u w:val="single"/>
          <w:bdr w:val="single" w:sz="18" w:space="0" w:color="auto"/>
        </w:rPr>
        <w:t>strike becomes the ultimate remedy</w:t>
      </w:r>
      <w:r w:rsidRPr="00EC36B7">
        <w:rPr>
          <w:highlight w:val="green"/>
          <w:u w:val="single"/>
        </w:rPr>
        <w:t xml:space="preserve"> </w:t>
      </w:r>
      <w:r w:rsidRPr="00921E76">
        <w:rPr>
          <w:u w:val="single"/>
        </w:rPr>
        <w:t>to these workers</w:t>
      </w:r>
      <w:r w:rsidRPr="00921E76">
        <w:rPr>
          <w:sz w:val="16"/>
        </w:rPr>
        <w:t xml:space="preserve">. The right to strike also has some social aspects. The workers come from families. They have to earn for better livelihood. </w:t>
      </w:r>
      <w:r w:rsidRPr="00EC36B7">
        <w:rPr>
          <w:b/>
          <w:sz w:val="26"/>
          <w:highlight w:val="green"/>
          <w:u w:val="single"/>
        </w:rPr>
        <w:t xml:space="preserve">If </w:t>
      </w:r>
      <w:proofErr w:type="gramStart"/>
      <w:r w:rsidRPr="00EC36B7">
        <w:rPr>
          <w:b/>
          <w:sz w:val="26"/>
          <w:highlight w:val="green"/>
          <w:u w:val="single"/>
        </w:rPr>
        <w:t>not</w:t>
      </w:r>
      <w:proofErr w:type="gramEnd"/>
      <w:r w:rsidRPr="00EC36B7">
        <w:rPr>
          <w:b/>
          <w:sz w:val="26"/>
          <w:highlight w:val="green"/>
          <w:u w:val="single"/>
        </w:rPr>
        <w:t xml:space="preserve"> adequate wages are provided</w:t>
      </w:r>
      <w:r w:rsidRPr="00EC36B7">
        <w:rPr>
          <w:highlight w:val="green"/>
          <w:u w:val="single"/>
        </w:rPr>
        <w:t xml:space="preserve"> </w:t>
      </w:r>
      <w:r w:rsidRPr="00921E76">
        <w:rPr>
          <w:u w:val="single"/>
        </w:rPr>
        <w:t xml:space="preserve">to them, it will harm their livelihood. If there is no concern for their health and hygiene, it will </w:t>
      </w:r>
      <w:r w:rsidRPr="00EC36B7">
        <w:rPr>
          <w:b/>
          <w:sz w:val="26"/>
          <w:highlight w:val="green"/>
          <w:u w:val="single"/>
        </w:rPr>
        <w:t>impact their social needs</w:t>
      </w:r>
      <w:r w:rsidRPr="00921E76">
        <w:rPr>
          <w:sz w:val="16"/>
        </w:rPr>
        <w:t xml:space="preserve">. </w:t>
      </w:r>
      <w:r w:rsidRPr="00921E76">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rPr>
          <w:sz w:val="16"/>
        </w:rPr>
        <w:t xml:space="preserve">. Conclusion In a large democratic society like India with a huge number of economic transactions and </w:t>
      </w:r>
      <w:proofErr w:type="gramStart"/>
      <w:r w:rsidRPr="00921E76">
        <w:rPr>
          <w:sz w:val="16"/>
        </w:rPr>
        <w:t>well developed</w:t>
      </w:r>
      <w:proofErr w:type="gramEnd"/>
      <w:r w:rsidRPr="00921E76">
        <w:rPr>
          <w:sz w:val="16"/>
        </w:rPr>
        <w:t xml:space="preserve">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 xml:space="preserve">Collective bargaining is the essence of trade unions and </w:t>
      </w:r>
      <w:proofErr w:type="gramStart"/>
      <w:r w:rsidRPr="00921E76">
        <w:rPr>
          <w:u w:val="single"/>
        </w:rPr>
        <w:t>associations</w:t>
      </w:r>
      <w:proofErr w:type="gramEnd"/>
      <w:r w:rsidRPr="00921E76">
        <w:rPr>
          <w:u w:val="single"/>
        </w:rPr>
        <w:t xml:space="preserve">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6F19F541" w14:textId="77777777" w:rsidR="00A6666C" w:rsidRPr="00921E76" w:rsidRDefault="00A6666C" w:rsidP="00A6666C">
      <w:pPr>
        <w:pStyle w:val="Heading3"/>
        <w:rPr>
          <w:rFonts w:cs="Calibri"/>
        </w:rPr>
      </w:pPr>
      <w:r w:rsidRPr="00921E76">
        <w:rPr>
          <w:rFonts w:cs="Calibri"/>
        </w:rPr>
        <w:t xml:space="preserve">1AC: </w:t>
      </w:r>
      <w:r>
        <w:rPr>
          <w:rFonts w:cs="Calibri"/>
        </w:rPr>
        <w:t>Econ/Leadership</w:t>
      </w:r>
    </w:p>
    <w:p w14:paraId="51E2BA8B" w14:textId="77777777" w:rsidR="00A6666C" w:rsidRPr="00921E76" w:rsidRDefault="00A6666C" w:rsidP="00A6666C">
      <w:pPr>
        <w:pStyle w:val="Heading4"/>
        <w:rPr>
          <w:rFonts w:cs="Calibri"/>
        </w:rPr>
      </w:pPr>
      <w:r w:rsidRPr="00921E76">
        <w:rPr>
          <w:rFonts w:cs="Calibri"/>
        </w:rPr>
        <w:t xml:space="preserve">Lack of Indian Right to Strike cements </w:t>
      </w:r>
      <w:r w:rsidRPr="00921E76">
        <w:rPr>
          <w:rFonts w:cs="Calibri"/>
          <w:u w:val="single"/>
        </w:rPr>
        <w:t>low wages</w:t>
      </w:r>
      <w:r w:rsidRPr="00921E76">
        <w:rPr>
          <w:rFonts w:cs="Calibri"/>
        </w:rPr>
        <w:t>.</w:t>
      </w:r>
    </w:p>
    <w:p w14:paraId="021B5120" w14:textId="77777777" w:rsidR="00A6666C" w:rsidRPr="00921E76" w:rsidRDefault="00A6666C" w:rsidP="00A6666C">
      <w:r w:rsidRPr="00921E76">
        <w:rPr>
          <w:rStyle w:val="Style13ptBold"/>
        </w:rPr>
        <w:t>Lobo 21</w:t>
      </w:r>
      <w:r w:rsidRPr="00921E76">
        <w:t xml:space="preserve"> Darren Lobo 1-8-2021 "By prohibiting strikes, India’s new </w:t>
      </w:r>
      <w:proofErr w:type="spellStart"/>
      <w:r w:rsidRPr="00921E76">
        <w:t>labour</w:t>
      </w:r>
      <w:proofErr w:type="spellEnd"/>
      <w:r w:rsidRPr="00921E76">
        <w:t xml:space="preserve"> codes will make employees powerless" </w:t>
      </w:r>
      <w:hyperlink r:id="rId7" w:history="1">
        <w:r w:rsidRPr="00921E76">
          <w:rPr>
            <w:rStyle w:val="Hyperlink"/>
          </w:rPr>
          <w:t>https://www.thenewsminute.com/article/prohibiting-strikes-india-s-new-labour-codes-will-make-employees-powerless-141083</w:t>
        </w:r>
      </w:hyperlink>
      <w:r w:rsidRPr="00921E76">
        <w:t xml:space="preserve"> (Lawyer with experience in contract drafting, negotiation, general corporate advisory, private equity and venture capital work.)//Elmer </w:t>
      </w:r>
    </w:p>
    <w:p w14:paraId="6D03D7F1" w14:textId="77777777" w:rsidR="00A6666C" w:rsidRPr="00921E76" w:rsidRDefault="00A6666C" w:rsidP="00A6666C">
      <w:pPr>
        <w:rPr>
          <w:sz w:val="16"/>
        </w:rPr>
      </w:pPr>
      <w:r w:rsidRPr="00921E76">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w:t>
      </w:r>
      <w:proofErr w:type="spellStart"/>
      <w:r w:rsidRPr="00921E76">
        <w:rPr>
          <w:sz w:val="16"/>
        </w:rPr>
        <w:t>labour</w:t>
      </w:r>
      <w:proofErr w:type="spellEnd"/>
      <w:r w:rsidRPr="00921E76">
        <w:rPr>
          <w:sz w:val="16"/>
        </w:rPr>
        <w:t xml:space="preserve"> related matters there”. But that query smacks of an afterthought. </w:t>
      </w:r>
      <w:r w:rsidRPr="00921E76">
        <w:rPr>
          <w:u w:val="single"/>
        </w:rPr>
        <w:t>A more pertinent question might be “What sort of systemic failure resulted in thousands of workers deciding that ransacking their “place of work is a viable option?”</w:t>
      </w:r>
      <w:r w:rsidRPr="00921E76">
        <w:rPr>
          <w:sz w:val="16"/>
        </w:rPr>
        <w:t xml:space="preserve"> Initial reports suggest that Wistron had promised engineering graduates a salary of Rs </w:t>
      </w:r>
      <w:proofErr w:type="gramStart"/>
      <w:r w:rsidRPr="00921E76">
        <w:rPr>
          <w:sz w:val="16"/>
        </w:rPr>
        <w:t>16,000  per</w:t>
      </w:r>
      <w:proofErr w:type="gramEnd"/>
      <w:r w:rsidRPr="00921E76">
        <w:rPr>
          <w:sz w:val="16"/>
        </w:rPr>
        <w:t xml:space="preserve"> month, which was then cut to Rs 12,000. They also allegedly changed working hours from 8 hours to 12+ hours without overtime pay, violating several other </w:t>
      </w:r>
      <w:proofErr w:type="spellStart"/>
      <w:r w:rsidRPr="00921E76">
        <w:rPr>
          <w:sz w:val="16"/>
        </w:rPr>
        <w:t>labour</w:t>
      </w:r>
      <w:proofErr w:type="spellEnd"/>
      <w:r w:rsidRPr="00921E76">
        <w:rPr>
          <w:sz w:val="16"/>
        </w:rPr>
        <w:t xml:space="preserve">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w:t>
      </w:r>
      <w:proofErr w:type="spellStart"/>
      <w:r w:rsidRPr="00921E76">
        <w:rPr>
          <w:sz w:val="16"/>
        </w:rPr>
        <w:t>labour</w:t>
      </w:r>
      <w:proofErr w:type="spellEnd"/>
      <w:r w:rsidRPr="00921E76">
        <w:rPr>
          <w:sz w:val="16"/>
        </w:rPr>
        <w:t xml:space="preserve"> law violations. </w:t>
      </w:r>
      <w:r w:rsidRPr="00921E76">
        <w:rPr>
          <w:u w:val="single"/>
        </w:rPr>
        <w:t xml:space="preserve">While violence cannot be condoned, the Wistron incident shows that all is not well with </w:t>
      </w:r>
      <w:r w:rsidRPr="00EC36B7">
        <w:rPr>
          <w:b/>
          <w:highlight w:val="green"/>
          <w:u w:val="single"/>
        </w:rPr>
        <w:t xml:space="preserve">serious underlying problems affecting </w:t>
      </w:r>
      <w:proofErr w:type="spellStart"/>
      <w:r w:rsidRPr="00EC36B7">
        <w:rPr>
          <w:b/>
          <w:highlight w:val="green"/>
          <w:u w:val="single"/>
        </w:rPr>
        <w:t>labour</w:t>
      </w:r>
      <w:proofErr w:type="spellEnd"/>
      <w:r w:rsidRPr="00EC36B7">
        <w:rPr>
          <w:highlight w:val="green"/>
          <w:u w:val="single"/>
        </w:rPr>
        <w:t xml:space="preserve"> </w:t>
      </w:r>
      <w:r w:rsidRPr="00921E76">
        <w:rPr>
          <w:u w:val="single"/>
        </w:rPr>
        <w:t xml:space="preserve">in sunny, investor-friendly India. Looking to the future, a crucial question to ask is: “Are we fixing our </w:t>
      </w:r>
      <w:proofErr w:type="spellStart"/>
      <w:r w:rsidRPr="00921E76">
        <w:rPr>
          <w:u w:val="single"/>
        </w:rPr>
        <w:t>labour</w:t>
      </w:r>
      <w:proofErr w:type="spellEnd"/>
      <w:r w:rsidRPr="00921E76">
        <w:rPr>
          <w:u w:val="single"/>
        </w:rPr>
        <w:t xml:space="preserve"> grievance redressal systems so that these sorts of events do not happen again?” The </w:t>
      </w:r>
      <w:r w:rsidRPr="00EC36B7">
        <w:rPr>
          <w:b/>
          <w:highlight w:val="green"/>
          <w:u w:val="single"/>
        </w:rPr>
        <w:t>new I</w:t>
      </w:r>
      <w:r w:rsidRPr="00921E76">
        <w:rPr>
          <w:u w:val="single"/>
        </w:rPr>
        <w:t xml:space="preserve">ndustrial </w:t>
      </w:r>
      <w:r w:rsidRPr="00EC36B7">
        <w:rPr>
          <w:b/>
          <w:highlight w:val="green"/>
          <w:u w:val="single"/>
        </w:rPr>
        <w:t>R</w:t>
      </w:r>
      <w:r w:rsidRPr="00921E76">
        <w:rPr>
          <w:u w:val="single"/>
        </w:rPr>
        <w:t xml:space="preserve">elations </w:t>
      </w:r>
      <w:r w:rsidRPr="00EC36B7">
        <w:rPr>
          <w:b/>
          <w:highlight w:val="green"/>
          <w:u w:val="single"/>
        </w:rPr>
        <w:t>C</w:t>
      </w:r>
      <w:r w:rsidRPr="00921E76">
        <w:rPr>
          <w:u w:val="single"/>
        </w:rPr>
        <w:t xml:space="preserve">ode, 2020 (IRC) has </w:t>
      </w:r>
      <w:r w:rsidRPr="00EC36B7">
        <w:rPr>
          <w:b/>
          <w:highlight w:val="green"/>
          <w:u w:val="single"/>
        </w:rPr>
        <w:t>made</w:t>
      </w:r>
      <w:r w:rsidRPr="00EC36B7">
        <w:rPr>
          <w:highlight w:val="green"/>
          <w:u w:val="single"/>
        </w:rPr>
        <w:t xml:space="preserve"> </w:t>
      </w:r>
      <w:r w:rsidRPr="00EC36B7">
        <w:rPr>
          <w:b/>
          <w:highlight w:val="green"/>
          <w:u w:val="single"/>
        </w:rPr>
        <w:t>drastic alterations</w:t>
      </w:r>
      <w:r w:rsidRPr="00EC36B7">
        <w:rPr>
          <w:highlight w:val="green"/>
          <w:u w:val="single"/>
        </w:rPr>
        <w:t xml:space="preserve"> </w:t>
      </w:r>
      <w:r w:rsidRPr="00921E76">
        <w:rPr>
          <w:u w:val="single"/>
        </w:rPr>
        <w:t xml:space="preserve">to this </w:t>
      </w:r>
      <w:proofErr w:type="spellStart"/>
      <w:r w:rsidRPr="00921E76">
        <w:rPr>
          <w:u w:val="single"/>
        </w:rPr>
        <w:t>labour</w:t>
      </w:r>
      <w:proofErr w:type="spellEnd"/>
      <w:r w:rsidRPr="00921E76">
        <w:rPr>
          <w:u w:val="single"/>
        </w:rPr>
        <w:t xml:space="preserve">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EC36B7">
        <w:rPr>
          <w:b/>
          <w:highlight w:val="green"/>
          <w:u w:val="single"/>
        </w:rPr>
        <w:t>effectively nullifies</w:t>
      </w:r>
      <w:r w:rsidRPr="00EC36B7">
        <w:rPr>
          <w:highlight w:val="green"/>
          <w:u w:val="single"/>
        </w:rPr>
        <w:t xml:space="preserve"> </w:t>
      </w:r>
      <w:proofErr w:type="spellStart"/>
      <w:r w:rsidRPr="00921E76">
        <w:rPr>
          <w:u w:val="single"/>
        </w:rPr>
        <w:t>labour’s</w:t>
      </w:r>
      <w:proofErr w:type="spellEnd"/>
      <w:r w:rsidRPr="00921E76">
        <w:rPr>
          <w:u w:val="single"/>
        </w:rPr>
        <w:t xml:space="preserve"> most powerful grievance redressal tool – </w:t>
      </w:r>
      <w:r w:rsidRPr="00EC36B7">
        <w:rPr>
          <w:b/>
          <w:highlight w:val="green"/>
          <w:u w:val="single"/>
        </w:rPr>
        <w:t>the strike</w:t>
      </w:r>
      <w:r w:rsidRPr="00921E76">
        <w:rPr>
          <w:sz w:val="16"/>
        </w:rPr>
        <w:t xml:space="preserve">.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w:t>
      </w:r>
      <w:proofErr w:type="spellStart"/>
      <w:r w:rsidRPr="00921E76">
        <w:rPr>
          <w:sz w:val="16"/>
        </w:rPr>
        <w:t>labour</w:t>
      </w:r>
      <w:proofErr w:type="spellEnd"/>
      <w:r w:rsidRPr="00921E76">
        <w:rPr>
          <w:sz w:val="16"/>
        </w:rPr>
        <w:t xml:space="preserve">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w:t>
      </w:r>
      <w:proofErr w:type="gramStart"/>
      <w:r w:rsidRPr="00921E76">
        <w:rPr>
          <w:sz w:val="16"/>
        </w:rPr>
        <w:t>fool-proof</w:t>
      </w:r>
      <w:proofErr w:type="gramEnd"/>
      <w:r w:rsidRPr="00921E76">
        <w:rPr>
          <w:sz w:val="16"/>
        </w:rPr>
        <w:t xml:space="preserve">; employers have identified several neat loopholes in the IDA to </w:t>
      </w:r>
      <w:proofErr w:type="spellStart"/>
      <w:r w:rsidRPr="00921E76">
        <w:rPr>
          <w:sz w:val="16"/>
        </w:rPr>
        <w:t>minimise</w:t>
      </w:r>
      <w:proofErr w:type="spellEnd"/>
      <w:r w:rsidRPr="00921E76">
        <w:rPr>
          <w:sz w:val="16"/>
        </w:rPr>
        <w:t xml:space="preserve"> this risk. For example, instead of directly hiring employees, employers can go through a contractor, who acts as a middleman. In such a situation, employees are less likely to </w:t>
      </w:r>
      <w:proofErr w:type="spellStart"/>
      <w:r w:rsidRPr="00921E76">
        <w:rPr>
          <w:sz w:val="16"/>
        </w:rPr>
        <w:t>unionise</w:t>
      </w:r>
      <w:proofErr w:type="spellEnd"/>
      <w:r w:rsidRPr="00921E76">
        <w:rPr>
          <w:sz w:val="16"/>
        </w:rPr>
        <w:t xml:space="preserv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921E76">
        <w:rPr>
          <w:u w:val="single"/>
        </w:rPr>
        <w:t xml:space="preserve">. The (again, simplified) </w:t>
      </w:r>
      <w:r w:rsidRPr="00921E76">
        <w:rPr>
          <w:b/>
          <w:bCs/>
          <w:u w:val="single"/>
        </w:rPr>
        <w:t>process of going on strike now is as follows</w:t>
      </w:r>
      <w:r w:rsidRPr="00921E76">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921E76">
        <w:rPr>
          <w:b/>
          <w:bCs/>
          <w:u w:val="single"/>
        </w:rPr>
        <w:t>thereby stall a potential strike</w:t>
      </w:r>
      <w:r w:rsidRPr="00921E76">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921E76">
        <w:rPr>
          <w:u w:val="single"/>
        </w:rPr>
        <w:t>The IRC has both made the procedure of going on strike unnecessarily complex and expensive and has extended this procedure to every industry, as opposed to just public utilities under the IDA</w:t>
      </w:r>
      <w:r w:rsidRPr="00921E76">
        <w:rPr>
          <w:sz w:val="16"/>
        </w:rPr>
        <w:t xml:space="preserve">. Nobody is sure why this has been done. </w:t>
      </w:r>
      <w:r w:rsidRPr="00921E76">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EC36B7">
        <w:rPr>
          <w:b/>
          <w:highlight w:val="green"/>
          <w:u w:val="single"/>
        </w:rPr>
        <w:t>Individuals with the courage to try</w:t>
      </w:r>
      <w:r w:rsidRPr="00EC36B7">
        <w:rPr>
          <w:highlight w:val="green"/>
          <w:u w:val="single"/>
        </w:rPr>
        <w:t xml:space="preserve"> </w:t>
      </w:r>
      <w:r w:rsidRPr="00921E76">
        <w:rPr>
          <w:u w:val="single"/>
        </w:rPr>
        <w:t xml:space="preserve">and follow this process </w:t>
      </w:r>
      <w:r w:rsidRPr="00EC36B7">
        <w:rPr>
          <w:b/>
          <w:highlight w:val="green"/>
          <w:u w:val="single"/>
        </w:rPr>
        <w:t>would</w:t>
      </w:r>
      <w:r w:rsidRPr="00EC36B7">
        <w:rPr>
          <w:highlight w:val="green"/>
          <w:u w:val="single"/>
        </w:rPr>
        <w:t xml:space="preserve"> </w:t>
      </w:r>
      <w:r w:rsidRPr="00921E76">
        <w:rPr>
          <w:u w:val="single"/>
        </w:rPr>
        <w:t xml:space="preserve">soon </w:t>
      </w:r>
      <w:r w:rsidRPr="00EC36B7">
        <w:rPr>
          <w:b/>
          <w:highlight w:val="green"/>
          <w:u w:val="single"/>
        </w:rPr>
        <w:t>find</w:t>
      </w:r>
      <w:r w:rsidRPr="00EC36B7">
        <w:rPr>
          <w:highlight w:val="green"/>
          <w:u w:val="single"/>
        </w:rPr>
        <w:t xml:space="preserve"> </w:t>
      </w:r>
      <w:r w:rsidRPr="00921E76">
        <w:rPr>
          <w:u w:val="single"/>
        </w:rPr>
        <w:t xml:space="preserve">themselves in </w:t>
      </w:r>
      <w:r w:rsidRPr="00EC36B7">
        <w:rPr>
          <w:b/>
          <w:highlight w:val="green"/>
          <w:u w:val="single"/>
        </w:rPr>
        <w:t>a web of notices</w:t>
      </w:r>
      <w:r w:rsidRPr="00921E76">
        <w:rPr>
          <w:u w:val="single"/>
        </w:rPr>
        <w:t xml:space="preserve">, </w:t>
      </w:r>
      <w:r w:rsidRPr="00EC36B7">
        <w:rPr>
          <w:b/>
          <w:highlight w:val="green"/>
          <w:u w:val="single"/>
        </w:rPr>
        <w:t>conciliation procedures</w:t>
      </w:r>
      <w:r w:rsidRPr="00921E76">
        <w:rPr>
          <w:u w:val="single"/>
        </w:rPr>
        <w:t xml:space="preserve">, </w:t>
      </w:r>
      <w:r w:rsidRPr="00EC36B7">
        <w:rPr>
          <w:b/>
          <w:highlight w:val="green"/>
          <w:u w:val="single"/>
        </w:rPr>
        <w:t>and litigation</w:t>
      </w:r>
      <w:r w:rsidRPr="00EC36B7">
        <w:rPr>
          <w:highlight w:val="green"/>
          <w:u w:val="single"/>
        </w:rPr>
        <w:t xml:space="preserve"> </w:t>
      </w:r>
      <w:r w:rsidRPr="00921E76">
        <w:rPr>
          <w:u w:val="single"/>
        </w:rPr>
        <w:t xml:space="preserve">before they ever have the opportunity to actually go on strike. </w:t>
      </w:r>
      <w:r w:rsidRPr="00EC36B7">
        <w:rPr>
          <w:b/>
          <w:highlight w:val="green"/>
          <w:u w:val="single"/>
        </w:rPr>
        <w:t>Since</w:t>
      </w:r>
      <w:r w:rsidRPr="00EC36B7">
        <w:rPr>
          <w:highlight w:val="green"/>
          <w:u w:val="single"/>
        </w:rPr>
        <w:t xml:space="preserve"> </w:t>
      </w:r>
      <w:r w:rsidRPr="00EC36B7">
        <w:rPr>
          <w:b/>
          <w:highlight w:val="green"/>
          <w:u w:val="single"/>
        </w:rPr>
        <w:t>there is no real threat of a strike which can halt production of a company</w:t>
      </w:r>
      <w:r w:rsidRPr="00921E76">
        <w:rPr>
          <w:u w:val="single"/>
        </w:rPr>
        <w:t xml:space="preserve">, </w:t>
      </w:r>
      <w:r w:rsidRPr="00EC36B7">
        <w:rPr>
          <w:b/>
          <w:highlight w:val="green"/>
          <w:u w:val="single"/>
          <w:bdr w:val="single" w:sz="18" w:space="0" w:color="auto"/>
        </w:rPr>
        <w:t>collective bargaining loses most of its effectiveness</w:t>
      </w:r>
      <w:r w:rsidRPr="00921E76">
        <w:rPr>
          <w:sz w:val="16"/>
        </w:rPr>
        <w:t xml:space="preserve">. </w:t>
      </w:r>
      <w:r w:rsidRPr="00EC36B7">
        <w:rPr>
          <w:b/>
          <w:highlight w:val="green"/>
          <w:u w:val="single"/>
        </w:rPr>
        <w:t>In a country with</w:t>
      </w:r>
      <w:r w:rsidRPr="00EC36B7">
        <w:rPr>
          <w:sz w:val="16"/>
          <w:highlight w:val="green"/>
        </w:rPr>
        <w:t xml:space="preserve"> </w:t>
      </w:r>
      <w:r w:rsidRPr="00EC36B7">
        <w:rPr>
          <w:b/>
          <w:highlight w:val="green"/>
          <w:u w:val="single"/>
        </w:rPr>
        <w:t xml:space="preserve">as much of a </w:t>
      </w:r>
      <w:proofErr w:type="spellStart"/>
      <w:r w:rsidRPr="00EC36B7">
        <w:rPr>
          <w:b/>
          <w:highlight w:val="green"/>
          <w:u w:val="single"/>
        </w:rPr>
        <w:t>labour</w:t>
      </w:r>
      <w:proofErr w:type="spellEnd"/>
      <w:r w:rsidRPr="00EC36B7">
        <w:rPr>
          <w:b/>
          <w:highlight w:val="green"/>
          <w:u w:val="single"/>
        </w:rPr>
        <w:t xml:space="preserve"> surplus as India</w:t>
      </w:r>
      <w:r w:rsidRPr="00921E76">
        <w:rPr>
          <w:sz w:val="16"/>
        </w:rPr>
        <w:t xml:space="preserve">, </w:t>
      </w:r>
      <w:r w:rsidRPr="00EC36B7">
        <w:rPr>
          <w:b/>
          <w:highlight w:val="green"/>
          <w:u w:val="single"/>
        </w:rPr>
        <w:t>nullifying the possibility of a strike,</w:t>
      </w:r>
      <w:r w:rsidRPr="00EC36B7">
        <w:rPr>
          <w:sz w:val="16"/>
          <w:highlight w:val="green"/>
        </w:rPr>
        <w:t xml:space="preserve"> </w:t>
      </w:r>
      <w:r w:rsidRPr="00921E76">
        <w:rPr>
          <w:u w:val="single"/>
        </w:rPr>
        <w:t xml:space="preserve">the foundation of collective bargaining also </w:t>
      </w:r>
      <w:r w:rsidRPr="00EC36B7">
        <w:rPr>
          <w:b/>
          <w:highlight w:val="green"/>
          <w:u w:val="single"/>
        </w:rPr>
        <w:t>removes</w:t>
      </w:r>
      <w:r w:rsidRPr="00EC36B7">
        <w:rPr>
          <w:highlight w:val="green"/>
          <w:u w:val="single"/>
        </w:rPr>
        <w:t xml:space="preserve"> </w:t>
      </w:r>
      <w:r w:rsidRPr="00EC36B7">
        <w:rPr>
          <w:b/>
          <w:highlight w:val="green"/>
          <w:u w:val="single"/>
        </w:rPr>
        <w:t xml:space="preserve">incentives for </w:t>
      </w:r>
      <w:r w:rsidRPr="00EC36B7">
        <w:rPr>
          <w:b/>
          <w:highlight w:val="green"/>
          <w:u w:val="single"/>
          <w:bdr w:val="single" w:sz="18" w:space="0" w:color="auto"/>
        </w:rPr>
        <w:t>companies to improve working conditions</w:t>
      </w:r>
      <w:r w:rsidRPr="00EC36B7">
        <w:rPr>
          <w:b/>
          <w:highlight w:val="green"/>
          <w:u w:val="single"/>
        </w:rPr>
        <w:t>.</w:t>
      </w:r>
      <w:r w:rsidRPr="00921E76">
        <w:rPr>
          <w:u w:val="single"/>
        </w:rPr>
        <w:t xml:space="preserve"> If employees choose to ignore this convoluted process and strike anyway, they will have committed an "illegal strike", which attracts a minimum fine of Rs. 10,000 which may go up to Rs. 50,000, and potentially imprisonment.</w:t>
      </w:r>
      <w:r w:rsidRPr="00921E76">
        <w:rPr>
          <w:sz w:val="16"/>
        </w:rPr>
        <w:t xml:space="preserve">  Besides these consequences, there is a </w:t>
      </w:r>
      <w:r w:rsidRPr="00EC36B7">
        <w:rPr>
          <w:b/>
          <w:highlight w:val="green"/>
          <w:u w:val="single"/>
        </w:rPr>
        <w:t xml:space="preserve">very real loss of legitimacy with </w:t>
      </w:r>
      <w:r w:rsidRPr="00EC36B7">
        <w:rPr>
          <w:b/>
          <w:highlight w:val="green"/>
          <w:u w:val="single"/>
          <w:bdr w:val="single" w:sz="18" w:space="0" w:color="auto"/>
        </w:rPr>
        <w:t>committing “illegal strikes</w:t>
      </w:r>
      <w:r w:rsidRPr="00921E76">
        <w:rPr>
          <w:sz w:val="16"/>
        </w:rPr>
        <w:t xml:space="preserve">”. Regardless of how valid the grievances of employees are; the IRC has made it that much easier to treat anyone who does not follow this process as a miscreant breaking the law. </w:t>
      </w:r>
      <w:r w:rsidRPr="00921E76">
        <w:rPr>
          <w:u w:val="single"/>
        </w:rPr>
        <w:t xml:space="preserve">Red tape - A death knell for collective action? </w:t>
      </w:r>
      <w:r w:rsidRPr="00EC36B7">
        <w:rPr>
          <w:b/>
          <w:bCs/>
          <w:sz w:val="26"/>
          <w:highlight w:val="green"/>
          <w:u w:val="single"/>
        </w:rPr>
        <w:t xml:space="preserve">Employers will </w:t>
      </w:r>
      <w:r w:rsidRPr="00921E76">
        <w:rPr>
          <w:u w:val="single"/>
        </w:rPr>
        <w:t xml:space="preserve">likely use the </w:t>
      </w:r>
      <w:r w:rsidRPr="00EC36B7">
        <w:rPr>
          <w:b/>
          <w:bCs/>
          <w:sz w:val="26"/>
          <w:highlight w:val="green"/>
          <w:u w:val="single"/>
        </w:rPr>
        <w:t xml:space="preserve">excessive red tape </w:t>
      </w:r>
      <w:r w:rsidRPr="00921E76">
        <w:rPr>
          <w:u w:val="single"/>
        </w:rPr>
        <w:t xml:space="preserve">brought about by the IRC to their advantage, and experiences regarding </w:t>
      </w:r>
      <w:proofErr w:type="spellStart"/>
      <w:r w:rsidRPr="00921E76">
        <w:rPr>
          <w:u w:val="single"/>
        </w:rPr>
        <w:t>labour</w:t>
      </w:r>
      <w:proofErr w:type="spellEnd"/>
      <w:r w:rsidRPr="00921E76">
        <w:rPr>
          <w:u w:val="single"/>
        </w:rPr>
        <w:t xml:space="preserve"> rights from the United States has supported this view</w:t>
      </w:r>
      <w:r w:rsidRPr="00921E76">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w:t>
      </w:r>
      <w:proofErr w:type="spellStart"/>
      <w:r w:rsidRPr="00921E76">
        <w:rPr>
          <w:sz w:val="16"/>
        </w:rPr>
        <w:t>unionisation</w:t>
      </w:r>
      <w:proofErr w:type="spellEnd"/>
      <w:r w:rsidRPr="00921E76">
        <w:rPr>
          <w:sz w:val="16"/>
        </w:rPr>
        <w:t xml:space="preserve">.  Coincidentally, the fine that can be imposed on employers under IRC for “unfair </w:t>
      </w:r>
      <w:proofErr w:type="spellStart"/>
      <w:r w:rsidRPr="00921E76">
        <w:rPr>
          <w:sz w:val="16"/>
        </w:rPr>
        <w:t>labour</w:t>
      </w:r>
      <w:proofErr w:type="spellEnd"/>
      <w:r w:rsidRPr="00921E76">
        <w:rPr>
          <w:sz w:val="16"/>
        </w:rPr>
        <w:t xml:space="preserve"> practices”, such as threatening employees who try and join a trade union ranges from Rs. 10,000 to Rs. 2,00,000. </w:t>
      </w:r>
      <w:r w:rsidRPr="00EC36B7">
        <w:rPr>
          <w:b/>
          <w:sz w:val="26"/>
          <w:highlight w:val="green"/>
          <w:u w:val="single"/>
        </w:rPr>
        <w:t>From the perspective of an employer</w:t>
      </w:r>
      <w:r w:rsidRPr="00921E76">
        <w:rPr>
          <w:u w:val="single"/>
        </w:rPr>
        <w:t xml:space="preserve">, the </w:t>
      </w:r>
      <w:r w:rsidRPr="00EC36B7">
        <w:rPr>
          <w:b/>
          <w:sz w:val="26"/>
          <w:highlight w:val="green"/>
          <w:u w:val="single"/>
        </w:rPr>
        <w:t>cost of</w:t>
      </w:r>
      <w:r w:rsidRPr="00EC36B7">
        <w:rPr>
          <w:highlight w:val="green"/>
          <w:u w:val="single"/>
        </w:rPr>
        <w:t xml:space="preserve"> </w:t>
      </w:r>
      <w:r w:rsidRPr="00921E76">
        <w:rPr>
          <w:u w:val="single"/>
        </w:rPr>
        <w:t xml:space="preserve">engaging lawyers, delaying </w:t>
      </w:r>
      <w:r w:rsidRPr="00EC36B7">
        <w:rPr>
          <w:b/>
          <w:sz w:val="26"/>
          <w:highlight w:val="green"/>
          <w:u w:val="single"/>
        </w:rPr>
        <w:t>legal proceedings, and</w:t>
      </w:r>
      <w:r w:rsidRPr="00EC36B7">
        <w:rPr>
          <w:highlight w:val="green"/>
          <w:u w:val="single"/>
        </w:rPr>
        <w:t xml:space="preserve"> </w:t>
      </w:r>
      <w:r w:rsidRPr="00EC36B7">
        <w:rPr>
          <w:b/>
          <w:sz w:val="26"/>
          <w:highlight w:val="green"/>
          <w:u w:val="single"/>
        </w:rPr>
        <w:t>paying</w:t>
      </w:r>
      <w:r w:rsidRPr="00EC36B7">
        <w:rPr>
          <w:highlight w:val="green"/>
          <w:u w:val="single"/>
        </w:rPr>
        <w:t xml:space="preserve"> </w:t>
      </w:r>
      <w:r w:rsidRPr="00921E76">
        <w:rPr>
          <w:u w:val="single"/>
        </w:rPr>
        <w:t xml:space="preserve">meagre </w:t>
      </w:r>
      <w:r w:rsidRPr="00EC36B7">
        <w:rPr>
          <w:b/>
          <w:sz w:val="26"/>
          <w:highlight w:val="green"/>
          <w:u w:val="single"/>
        </w:rPr>
        <w:t>fines</w:t>
      </w:r>
      <w:r w:rsidRPr="00EC36B7">
        <w:rPr>
          <w:highlight w:val="green"/>
          <w:u w:val="single"/>
        </w:rPr>
        <w:t xml:space="preserve"> </w:t>
      </w:r>
      <w:r w:rsidRPr="00EC36B7">
        <w:rPr>
          <w:b/>
          <w:sz w:val="26"/>
          <w:highlight w:val="green"/>
          <w:u w:val="single"/>
        </w:rPr>
        <w:t>is</w:t>
      </w:r>
      <w:r w:rsidRPr="00EC36B7">
        <w:rPr>
          <w:highlight w:val="green"/>
          <w:u w:val="single"/>
        </w:rPr>
        <w:t xml:space="preserve"> </w:t>
      </w:r>
      <w:r w:rsidRPr="00921E76">
        <w:rPr>
          <w:u w:val="single"/>
        </w:rPr>
        <w:t xml:space="preserve">pitifully </w:t>
      </w:r>
      <w:r w:rsidRPr="00EC36B7">
        <w:rPr>
          <w:b/>
          <w:sz w:val="26"/>
          <w:highlight w:val="green"/>
          <w:u w:val="single"/>
        </w:rPr>
        <w:t>insignificant</w:t>
      </w:r>
      <w:r w:rsidRPr="00EC36B7">
        <w:rPr>
          <w:highlight w:val="green"/>
          <w:u w:val="single"/>
        </w:rPr>
        <w:t xml:space="preserve"> </w:t>
      </w:r>
      <w:r w:rsidRPr="00921E76">
        <w:rPr>
          <w:u w:val="single"/>
        </w:rPr>
        <w:t xml:space="preserve">compared </w:t>
      </w:r>
      <w:r w:rsidRPr="00EC36B7">
        <w:rPr>
          <w:b/>
          <w:sz w:val="26"/>
          <w:highlight w:val="green"/>
          <w:u w:val="single"/>
        </w:rPr>
        <w:t>to</w:t>
      </w:r>
      <w:r w:rsidRPr="00EC36B7">
        <w:rPr>
          <w:highlight w:val="green"/>
          <w:u w:val="single"/>
        </w:rPr>
        <w:t xml:space="preserve"> </w:t>
      </w:r>
      <w:r w:rsidRPr="00921E76">
        <w:rPr>
          <w:u w:val="single"/>
        </w:rPr>
        <w:t xml:space="preserve">the </w:t>
      </w:r>
      <w:r w:rsidRPr="00EC36B7">
        <w:rPr>
          <w:b/>
          <w:sz w:val="26"/>
          <w:highlight w:val="green"/>
          <w:u w:val="single"/>
        </w:rPr>
        <w:t>costs of paying fair wages</w:t>
      </w:r>
      <w:r w:rsidRPr="00EC36B7">
        <w:rPr>
          <w:highlight w:val="green"/>
          <w:u w:val="single"/>
        </w:rPr>
        <w:t xml:space="preserve"> </w:t>
      </w:r>
      <w:r w:rsidRPr="00921E76">
        <w:rPr>
          <w:u w:val="single"/>
        </w:rPr>
        <w:t>and providing adequate work conditions and benefits to employees.</w:t>
      </w:r>
      <w:r w:rsidRPr="00921E76">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921E76">
        <w:rPr>
          <w:u w:val="single"/>
        </w:rPr>
        <w:t xml:space="preserve">Looking at the bigger picture, there are </w:t>
      </w:r>
      <w:r w:rsidRPr="00EC36B7">
        <w:rPr>
          <w:b/>
          <w:sz w:val="26"/>
          <w:highlight w:val="green"/>
          <w:u w:val="single"/>
        </w:rPr>
        <w:t>massive threats against</w:t>
      </w:r>
      <w:r w:rsidRPr="00EC36B7">
        <w:rPr>
          <w:highlight w:val="green"/>
          <w:u w:val="single"/>
        </w:rPr>
        <w:t xml:space="preserve"> </w:t>
      </w:r>
      <w:r w:rsidRPr="00921E76">
        <w:rPr>
          <w:u w:val="single"/>
        </w:rPr>
        <w:t xml:space="preserve">the </w:t>
      </w:r>
      <w:r w:rsidRPr="00EC36B7">
        <w:rPr>
          <w:b/>
          <w:sz w:val="26"/>
          <w:highlight w:val="green"/>
          <w:u w:val="single"/>
        </w:rPr>
        <w:t>goal of every working-age Indian being able to obtain fair</w:t>
      </w:r>
      <w:r w:rsidRPr="00EC36B7">
        <w:rPr>
          <w:highlight w:val="green"/>
          <w:u w:val="single"/>
        </w:rPr>
        <w:t xml:space="preserve"> </w:t>
      </w:r>
      <w:r w:rsidRPr="00921E76">
        <w:rPr>
          <w:u w:val="single"/>
        </w:rPr>
        <w:t xml:space="preserve">and dignified </w:t>
      </w:r>
      <w:r w:rsidRPr="00EC36B7">
        <w:rPr>
          <w:b/>
          <w:sz w:val="26"/>
          <w:highlight w:val="green"/>
          <w:u w:val="single"/>
        </w:rPr>
        <w:t>work</w:t>
      </w:r>
      <w:r w:rsidRPr="00921E76">
        <w:rPr>
          <w:sz w:val="16"/>
        </w:rPr>
        <w:t xml:space="preserve">. Rising levels of automation, lack of proper education and training, and increasing employer expectations all pose a threat to adequate employee rights. </w:t>
      </w:r>
      <w:r w:rsidRPr="00921E76">
        <w:rPr>
          <w:u w:val="single"/>
        </w:rPr>
        <w:t xml:space="preserve">The </w:t>
      </w:r>
      <w:r w:rsidRPr="00EC36B7">
        <w:rPr>
          <w:b/>
          <w:sz w:val="26"/>
          <w:highlight w:val="green"/>
          <w:u w:val="single"/>
        </w:rPr>
        <w:t>only weapon</w:t>
      </w:r>
      <w:r w:rsidRPr="00EC36B7">
        <w:rPr>
          <w:highlight w:val="green"/>
          <w:u w:val="single"/>
        </w:rPr>
        <w:t xml:space="preserve"> </w:t>
      </w:r>
      <w:r w:rsidRPr="00921E76">
        <w:rPr>
          <w:u w:val="single"/>
        </w:rPr>
        <w:t xml:space="preserve">that employees have in their arsenal to counteract these forces </w:t>
      </w:r>
      <w:r w:rsidRPr="00EC36B7">
        <w:rPr>
          <w:b/>
          <w:sz w:val="26"/>
          <w:highlight w:val="green"/>
          <w:u w:val="single"/>
        </w:rPr>
        <w:t>is</w:t>
      </w:r>
      <w:r w:rsidRPr="00EC36B7">
        <w:rPr>
          <w:highlight w:val="green"/>
          <w:u w:val="single"/>
        </w:rPr>
        <w:t xml:space="preserve"> </w:t>
      </w:r>
      <w:r w:rsidRPr="00921E76">
        <w:rPr>
          <w:u w:val="single"/>
        </w:rPr>
        <w:t xml:space="preserve">their </w:t>
      </w:r>
      <w:r w:rsidRPr="00EC36B7">
        <w:rPr>
          <w:b/>
          <w:sz w:val="26"/>
          <w:highlight w:val="green"/>
          <w:u w:val="single"/>
        </w:rPr>
        <w:t xml:space="preserve">ability to negotiate with their </w:t>
      </w:r>
      <w:proofErr w:type="spellStart"/>
      <w:r w:rsidRPr="00EC36B7">
        <w:rPr>
          <w:b/>
          <w:sz w:val="26"/>
          <w:highlight w:val="green"/>
          <w:u w:val="single"/>
        </w:rPr>
        <w:t>labour</w:t>
      </w:r>
      <w:proofErr w:type="spellEnd"/>
      <w:r w:rsidRPr="00921E76">
        <w:rPr>
          <w:u w:val="single"/>
        </w:rPr>
        <w:t xml:space="preserve">. </w:t>
      </w:r>
      <w:r w:rsidRPr="00EC36B7">
        <w:rPr>
          <w:b/>
          <w:sz w:val="26"/>
          <w:highlight w:val="green"/>
          <w:u w:val="single"/>
        </w:rPr>
        <w:t>By denying them</w:t>
      </w:r>
      <w:r w:rsidRPr="00EC36B7">
        <w:rPr>
          <w:highlight w:val="green"/>
          <w:u w:val="single"/>
        </w:rPr>
        <w:t xml:space="preserve"> </w:t>
      </w:r>
      <w:r w:rsidRPr="00921E76">
        <w:rPr>
          <w:u w:val="single"/>
        </w:rPr>
        <w:t xml:space="preserve">the right to withhold this </w:t>
      </w:r>
      <w:proofErr w:type="spellStart"/>
      <w:r w:rsidRPr="00921E76">
        <w:rPr>
          <w:u w:val="single"/>
        </w:rPr>
        <w:t>labour</w:t>
      </w:r>
      <w:proofErr w:type="spellEnd"/>
      <w:r w:rsidRPr="00921E76">
        <w:rPr>
          <w:u w:val="single"/>
        </w:rPr>
        <w:t xml:space="preserve">, </w:t>
      </w:r>
      <w:r w:rsidRPr="00EC36B7">
        <w:rPr>
          <w:b/>
          <w:sz w:val="26"/>
          <w:highlight w:val="green"/>
          <w:u w:val="single"/>
        </w:rPr>
        <w:t>the IRC will</w:t>
      </w:r>
      <w:r w:rsidRPr="00EC36B7">
        <w:rPr>
          <w:highlight w:val="green"/>
          <w:u w:val="single"/>
        </w:rPr>
        <w:t xml:space="preserve"> </w:t>
      </w:r>
      <w:r w:rsidRPr="00921E76">
        <w:rPr>
          <w:u w:val="single"/>
        </w:rPr>
        <w:t xml:space="preserve">inevitably </w:t>
      </w:r>
      <w:r w:rsidRPr="00EC36B7">
        <w:rPr>
          <w:b/>
          <w:sz w:val="26"/>
          <w:highlight w:val="green"/>
          <w:u w:val="single"/>
        </w:rPr>
        <w:t>make them powerless</w:t>
      </w:r>
      <w:r w:rsidRPr="00921E76">
        <w:rPr>
          <w:u w:val="single"/>
        </w:rPr>
        <w:t>. Regardless of what investor sentiment may be, employees must have this power</w:t>
      </w:r>
      <w:r w:rsidRPr="00921E76">
        <w:rPr>
          <w:sz w:val="16"/>
        </w:rPr>
        <w:t xml:space="preserve">. </w:t>
      </w:r>
      <w:r w:rsidRPr="00EC36B7">
        <w:rPr>
          <w:b/>
          <w:sz w:val="26"/>
          <w:highlight w:val="green"/>
          <w:u w:val="single"/>
        </w:rPr>
        <w:t>Studies</w:t>
      </w:r>
      <w:r w:rsidRPr="00EC36B7">
        <w:rPr>
          <w:highlight w:val="green"/>
          <w:u w:val="single"/>
        </w:rPr>
        <w:t xml:space="preserve"> </w:t>
      </w:r>
      <w:r w:rsidRPr="00921E76">
        <w:rPr>
          <w:u w:val="single"/>
        </w:rPr>
        <w:t xml:space="preserve">by both the International Monetary Fund and the </w:t>
      </w:r>
      <w:proofErr w:type="spellStart"/>
      <w:r w:rsidRPr="00921E76">
        <w:rPr>
          <w:u w:val="single"/>
        </w:rPr>
        <w:t>Organisation</w:t>
      </w:r>
      <w:proofErr w:type="spellEnd"/>
      <w:r w:rsidRPr="00921E76">
        <w:rPr>
          <w:u w:val="single"/>
        </w:rPr>
        <w:t xml:space="preserve"> for Economic Co-operation and Development have </w:t>
      </w:r>
      <w:r w:rsidRPr="00EC36B7">
        <w:rPr>
          <w:b/>
          <w:sz w:val="26"/>
          <w:highlight w:val="green"/>
          <w:u w:val="single"/>
        </w:rPr>
        <w:t>noted</w:t>
      </w:r>
      <w:r w:rsidRPr="00EC36B7">
        <w:rPr>
          <w:highlight w:val="green"/>
          <w:u w:val="single"/>
        </w:rPr>
        <w:t xml:space="preserve"> </w:t>
      </w:r>
      <w:r w:rsidRPr="00921E76">
        <w:rPr>
          <w:u w:val="single"/>
        </w:rPr>
        <w:t xml:space="preserve">the </w:t>
      </w:r>
      <w:r w:rsidRPr="00EC36B7">
        <w:rPr>
          <w:b/>
          <w:sz w:val="26"/>
          <w:highlight w:val="green"/>
          <w:u w:val="single"/>
        </w:rPr>
        <w:t xml:space="preserve">strong correlation between bargaining power and the </w:t>
      </w:r>
      <w:r w:rsidRPr="00921E76">
        <w:rPr>
          <w:u w:val="single"/>
        </w:rPr>
        <w:t xml:space="preserve">rise or </w:t>
      </w:r>
      <w:r w:rsidRPr="00EC36B7">
        <w:rPr>
          <w:b/>
          <w:sz w:val="26"/>
          <w:highlight w:val="green"/>
          <w:u w:val="single"/>
        </w:rPr>
        <w:t>decrease of inequality</w:t>
      </w:r>
      <w:r w:rsidRPr="00921E76">
        <w:rPr>
          <w:u w:val="single"/>
        </w:rPr>
        <w:t>.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921E76">
        <w:rPr>
          <w:sz w:val="16"/>
        </w:rPr>
        <w:t>.</w:t>
      </w:r>
    </w:p>
    <w:p w14:paraId="478035E8" w14:textId="77777777" w:rsidR="00A6666C" w:rsidRPr="00921E76" w:rsidRDefault="00A6666C" w:rsidP="00A6666C">
      <w:pPr>
        <w:pStyle w:val="Heading4"/>
        <w:rPr>
          <w:rFonts w:cs="Calibri"/>
        </w:rPr>
      </w:pPr>
      <w:r w:rsidRPr="00921E76">
        <w:rPr>
          <w:rFonts w:cs="Calibri"/>
        </w:rPr>
        <w:t xml:space="preserve">Loss of Strike Protection effects </w:t>
      </w:r>
      <w:r w:rsidRPr="00921E76">
        <w:rPr>
          <w:rFonts w:cs="Calibri"/>
          <w:u w:val="single"/>
        </w:rPr>
        <w:t>90%</w:t>
      </w:r>
      <w:r w:rsidRPr="00921E76">
        <w:rPr>
          <w:rFonts w:cs="Calibri"/>
        </w:rPr>
        <w:t xml:space="preserve"> of India’s workers who work with </w:t>
      </w:r>
      <w:r w:rsidRPr="00921E76">
        <w:rPr>
          <w:rFonts w:cs="Calibri"/>
          <w:u w:val="single"/>
        </w:rPr>
        <w:t>little</w:t>
      </w:r>
      <w:r w:rsidRPr="00921E76">
        <w:rPr>
          <w:rFonts w:cs="Calibri"/>
        </w:rPr>
        <w:t xml:space="preserve"> to </w:t>
      </w:r>
      <w:r w:rsidRPr="00921E76">
        <w:rPr>
          <w:rFonts w:cs="Calibri"/>
          <w:u w:val="single"/>
        </w:rPr>
        <w:t>no pay</w:t>
      </w:r>
      <w:r w:rsidRPr="00921E76">
        <w:rPr>
          <w:rFonts w:cs="Calibri"/>
        </w:rPr>
        <w:t>.</w:t>
      </w:r>
    </w:p>
    <w:p w14:paraId="1CA0F1B4" w14:textId="77777777" w:rsidR="00A6666C" w:rsidRPr="00921E76" w:rsidRDefault="00A6666C" w:rsidP="00A6666C">
      <w:r w:rsidRPr="00921E76">
        <w:rPr>
          <w:rStyle w:val="Style13ptBold"/>
        </w:rPr>
        <w:t>Srivastava 20</w:t>
      </w:r>
      <w:r w:rsidRPr="00921E76">
        <w:t xml:space="preserve"> </w:t>
      </w:r>
      <w:proofErr w:type="spellStart"/>
      <w:r w:rsidRPr="00921E76">
        <w:t>Roli</w:t>
      </w:r>
      <w:proofErr w:type="spellEnd"/>
      <w:r w:rsidRPr="00921E76">
        <w:t xml:space="preserve"> Srivastava 9-23-2020 "'Historic' </w:t>
      </w:r>
      <w:proofErr w:type="spellStart"/>
      <w:r w:rsidRPr="00921E76">
        <w:t>labour</w:t>
      </w:r>
      <w:proofErr w:type="spellEnd"/>
      <w:r w:rsidRPr="00921E76">
        <w:t xml:space="preserve"> law raises fear Indian workers will pay price" </w:t>
      </w:r>
      <w:hyperlink r:id="rId8" w:history="1">
        <w:r w:rsidRPr="00921E76">
          <w:rPr>
            <w:rStyle w:val="Hyperlink"/>
          </w:rPr>
          <w:t>https://www.reuters.com/article/india-economy-labour/historic-labour-law-raises-fear-indian-workers-will-pay-price-idUSL5N2GK1A6</w:t>
        </w:r>
      </w:hyperlink>
      <w:r w:rsidRPr="00921E76">
        <w:t xml:space="preserve"> (Correspondent at Thomas Reuters Foundation)//Elmer </w:t>
      </w:r>
    </w:p>
    <w:p w14:paraId="656559DC" w14:textId="77777777" w:rsidR="00A6666C" w:rsidRPr="00921E76" w:rsidRDefault="00A6666C" w:rsidP="00A6666C">
      <w:pPr>
        <w:rPr>
          <w:sz w:val="16"/>
        </w:rPr>
      </w:pPr>
      <w:r w:rsidRPr="00921E76">
        <w:rPr>
          <w:sz w:val="16"/>
        </w:rPr>
        <w:t xml:space="preserve">MUMBAI, Sept 23 (Thomson Reuters Foundation) - </w:t>
      </w:r>
      <w:r w:rsidRPr="00EC36B7">
        <w:rPr>
          <w:b/>
          <w:sz w:val="26"/>
          <w:highlight w:val="green"/>
          <w:u w:val="single"/>
        </w:rPr>
        <w:t>India’s parliament</w:t>
      </w:r>
      <w:r w:rsidRPr="00EC36B7">
        <w:rPr>
          <w:highlight w:val="green"/>
          <w:u w:val="single"/>
        </w:rPr>
        <w:t xml:space="preserve"> </w:t>
      </w:r>
      <w:r w:rsidRPr="00921E76">
        <w:rPr>
          <w:u w:val="single"/>
        </w:rPr>
        <w:t xml:space="preserve">on Wednesday </w:t>
      </w:r>
      <w:r w:rsidRPr="00EC36B7">
        <w:rPr>
          <w:b/>
          <w:sz w:val="26"/>
          <w:highlight w:val="green"/>
          <w:u w:val="single"/>
        </w:rPr>
        <w:t>passed</w:t>
      </w:r>
      <w:r w:rsidRPr="00EC36B7">
        <w:rPr>
          <w:highlight w:val="green"/>
          <w:u w:val="single"/>
        </w:rPr>
        <w:t xml:space="preserve"> </w:t>
      </w:r>
      <w:r w:rsidRPr="00921E76">
        <w:rPr>
          <w:u w:val="single"/>
        </w:rPr>
        <w:t xml:space="preserve">“historic” </w:t>
      </w:r>
      <w:proofErr w:type="spellStart"/>
      <w:r w:rsidRPr="00921E76">
        <w:rPr>
          <w:u w:val="single"/>
        </w:rPr>
        <w:t>labour</w:t>
      </w:r>
      <w:proofErr w:type="spellEnd"/>
      <w:r w:rsidRPr="00921E76">
        <w:rPr>
          <w:u w:val="single"/>
        </w:rPr>
        <w:t xml:space="preserve"> laws that the government says help workers and business alike, but activists fear a </w:t>
      </w:r>
      <w:r w:rsidRPr="00EC36B7">
        <w:rPr>
          <w:b/>
          <w:sz w:val="26"/>
          <w:highlight w:val="green"/>
          <w:u w:val="single"/>
        </w:rPr>
        <w:t xml:space="preserve">loss of </w:t>
      </w:r>
      <w:proofErr w:type="spellStart"/>
      <w:r w:rsidRPr="00EC36B7">
        <w:rPr>
          <w:b/>
          <w:sz w:val="26"/>
          <w:highlight w:val="green"/>
          <w:u w:val="single"/>
        </w:rPr>
        <w:t>labour</w:t>
      </w:r>
      <w:proofErr w:type="spellEnd"/>
      <w:r w:rsidRPr="00EC36B7">
        <w:rPr>
          <w:b/>
          <w:sz w:val="26"/>
          <w:highlight w:val="green"/>
          <w:u w:val="single"/>
        </w:rPr>
        <w:t xml:space="preserve"> rights</w:t>
      </w:r>
      <w:r w:rsidRPr="00EC36B7">
        <w:rPr>
          <w:highlight w:val="green"/>
          <w:u w:val="single"/>
        </w:rPr>
        <w:t xml:space="preserve"> </w:t>
      </w:r>
      <w:r w:rsidRPr="00921E76">
        <w:rPr>
          <w:u w:val="single"/>
        </w:rPr>
        <w:t xml:space="preserve">in a push for profits. Experts said the laws - aimed at protecting workers and streamlining labyrinthine regulation - exempt tens of thousands of smaller </w:t>
      </w:r>
      <w:proofErr w:type="gramStart"/>
      <w:r w:rsidRPr="00921E76">
        <w:rPr>
          <w:u w:val="single"/>
        </w:rPr>
        <w:t>firms, and</w:t>
      </w:r>
      <w:proofErr w:type="gramEnd"/>
      <w:r w:rsidRPr="00921E76">
        <w:rPr>
          <w:u w:val="single"/>
        </w:rPr>
        <w:t xml:space="preserve"> </w:t>
      </w:r>
      <w:r w:rsidRPr="00EC36B7">
        <w:rPr>
          <w:b/>
          <w:sz w:val="26"/>
          <w:highlight w:val="green"/>
          <w:u w:val="single"/>
        </w:rPr>
        <w:t>rob workers of a right to strike</w:t>
      </w:r>
      <w:r w:rsidRPr="00EC36B7">
        <w:rPr>
          <w:highlight w:val="green"/>
          <w:u w:val="single"/>
        </w:rPr>
        <w:t xml:space="preserve"> </w:t>
      </w:r>
      <w:r w:rsidRPr="00921E76">
        <w:rPr>
          <w:u w:val="single"/>
        </w:rPr>
        <w:t xml:space="preserve">or receive benefits. Almost </w:t>
      </w:r>
      <w:r w:rsidRPr="00EC36B7">
        <w:rPr>
          <w:b/>
          <w:sz w:val="26"/>
          <w:highlight w:val="green"/>
          <w:u w:val="single"/>
        </w:rPr>
        <w:t>90 percent</w:t>
      </w:r>
      <w:r w:rsidRPr="00EC36B7">
        <w:rPr>
          <w:highlight w:val="green"/>
          <w:u w:val="single"/>
        </w:rPr>
        <w:t xml:space="preserve"> </w:t>
      </w:r>
      <w:r w:rsidRPr="00EC36B7">
        <w:rPr>
          <w:b/>
          <w:sz w:val="26"/>
          <w:highlight w:val="green"/>
          <w:u w:val="single"/>
        </w:rPr>
        <w:t>of India’s workers</w:t>
      </w:r>
      <w:r w:rsidRPr="00EC36B7">
        <w:rPr>
          <w:highlight w:val="green"/>
          <w:u w:val="single"/>
        </w:rPr>
        <w:t xml:space="preserve"> </w:t>
      </w:r>
      <w:r w:rsidRPr="00EC36B7">
        <w:rPr>
          <w:b/>
          <w:sz w:val="26"/>
          <w:highlight w:val="green"/>
          <w:u w:val="single"/>
        </w:rPr>
        <w:t>operate</w:t>
      </w:r>
      <w:r w:rsidRPr="00EC36B7">
        <w:rPr>
          <w:highlight w:val="green"/>
          <w:u w:val="single"/>
        </w:rPr>
        <w:t xml:space="preserve"> </w:t>
      </w:r>
      <w:r w:rsidRPr="00EC36B7">
        <w:rPr>
          <w:b/>
          <w:sz w:val="26"/>
          <w:highlight w:val="green"/>
          <w:u w:val="single"/>
          <w:bdr w:val="single" w:sz="18" w:space="0" w:color="auto"/>
        </w:rPr>
        <w:t>in the informal sector with no security, low pay and little or no benefits.</w:t>
      </w:r>
      <w:r w:rsidRPr="00EC36B7">
        <w:rPr>
          <w:sz w:val="16"/>
          <w:highlight w:val="green"/>
        </w:rPr>
        <w:t xml:space="preserve"> </w:t>
      </w:r>
      <w:r w:rsidRPr="00921E76">
        <w:rPr>
          <w:sz w:val="16"/>
        </w:rPr>
        <w:t>The new laws, in the works for years, carry measures to meet the new challenge of COVID-19, which has seen millions lose jobs under lockdown and forced many to walk thousands of miles home where they struggled to find work.</w:t>
      </w:r>
    </w:p>
    <w:p w14:paraId="7C353418" w14:textId="77777777" w:rsidR="00A6666C" w:rsidRDefault="00A6666C" w:rsidP="00A6666C">
      <w:pPr>
        <w:pStyle w:val="Heading4"/>
      </w:pPr>
      <w:r>
        <w:t>Stopping rampant inequality is key to long-term</w:t>
      </w:r>
      <w:r w:rsidRPr="00E66077">
        <w:t xml:space="preserve"> economic growth</w:t>
      </w:r>
    </w:p>
    <w:p w14:paraId="201C817E" w14:textId="77777777" w:rsidR="00A6666C" w:rsidRPr="00E66077" w:rsidRDefault="00A6666C" w:rsidP="00A6666C">
      <w:r w:rsidRPr="00E66077">
        <w:rPr>
          <w:rFonts w:eastAsiaTheme="majorEastAsia" w:cstheme="majorBidi"/>
          <w:b/>
          <w:iCs/>
          <w:sz w:val="26"/>
        </w:rPr>
        <w:t>Ghosh 10/21</w:t>
      </w:r>
      <w:r>
        <w:t xml:space="preserve"> [</w:t>
      </w:r>
      <w:proofErr w:type="spellStart"/>
      <w:r w:rsidRPr="00E66077">
        <w:t>Nilanjan</w:t>
      </w:r>
      <w:proofErr w:type="spellEnd"/>
      <w:r w:rsidRPr="00E66077">
        <w:t xml:space="preserve"> Ghosh, Dr. </w:t>
      </w:r>
      <w:proofErr w:type="spellStart"/>
      <w:r w:rsidRPr="00E66077">
        <w:t>Nilanjan</w:t>
      </w:r>
      <w:proofErr w:type="spellEnd"/>
      <w:r w:rsidRPr="00E66077">
        <w:t xml:space="preserve"> Ghosh is Director, ORF’s Kolkata Centre, and heads the Inclusive Growth and SDG </w:t>
      </w:r>
      <w:proofErr w:type="spellStart"/>
      <w:r w:rsidRPr="00E66077">
        <w:t>programme</w:t>
      </w:r>
      <w:proofErr w:type="spellEnd"/>
      <w:r w:rsidRPr="00E66077">
        <w:t xml:space="preserve"> across the various </w:t>
      </w:r>
      <w:proofErr w:type="spellStart"/>
      <w:r w:rsidRPr="00E66077">
        <w:t>centres</w:t>
      </w:r>
      <w:proofErr w:type="spellEnd"/>
      <w:r w:rsidRPr="00E66077">
        <w:t xml:space="preserve"> of the Foundation. His previous positions at various points in time include Senior Fellow and Head of Economics at ORF Kolkata, Senior Vice President &amp; Chief Economist at MCX (I) Limited in Mumbai, and Professor of Econometrics at the TERI School of Advanced Studies in New Delhi. He had been a Visiting Fellow at the Linnaeus University, Sweden, in 2008 and 2015, and has visited Uppsala University (Sweden), Massachusetts Institute of Technology (USA), and Stanford University (USA), at various points in time. One of the leading ecological economists and development analysts of south Asia, he is considered a pioneer in the application of neoclassical and heterodox economics in water governance. A natural resource economist and econometrician by training, Dr. Ghosh obtained his PhD from the Indian Institute of Management (IIM) Calcutta. Till recently, Dr Ghosh advised WWF India for setting up their Ecological Economics practice. Dr. Ghosh was Vice President of The Indian Society for Ecological Economics (INSEE</w:t>
      </w:r>
      <w:r>
        <w:t>)</w:t>
      </w:r>
      <w:r w:rsidRPr="00E66077">
        <w:t xml:space="preserve">"Is increasing wealth inequality coming in the way of economic growth in India?," ORF, </w:t>
      </w:r>
      <w:hyperlink r:id="rId9" w:history="1">
        <w:r w:rsidRPr="00EF2457">
          <w:rPr>
            <w:rStyle w:val="Hyperlink"/>
          </w:rPr>
          <w:t>https://www.orfonline.org/expert-speak/is-increasing-wealth-inequality-coming-in-the-way-of-economic-growth-in-india/</w:t>
        </w:r>
      </w:hyperlink>
      <w:r>
        <w:t xml:space="preserve"> Accessed 11/4/21] Adam</w:t>
      </w:r>
    </w:p>
    <w:p w14:paraId="00A09386" w14:textId="77777777" w:rsidR="00A6666C" w:rsidRPr="001117BD" w:rsidRDefault="00A6666C" w:rsidP="00A6666C">
      <w:pPr>
        <w:rPr>
          <w:sz w:val="16"/>
        </w:rPr>
      </w:pPr>
      <w:r w:rsidRPr="001117BD">
        <w:rPr>
          <w:rStyle w:val="StyleUnderline"/>
        </w:rPr>
        <w:t>The Indian growth</w:t>
      </w:r>
      <w:r w:rsidRPr="001117BD">
        <w:rPr>
          <w:sz w:val="16"/>
        </w:rPr>
        <w:t xml:space="preserve"> (or the lack of it on recent counts) </w:t>
      </w:r>
      <w:r w:rsidRPr="00CF6CEA">
        <w:rPr>
          <w:rStyle w:val="StyleUnderline"/>
        </w:rPr>
        <w:t xml:space="preserve">story over the last three decades has been a </w:t>
      </w:r>
      <w:r w:rsidRPr="001117BD">
        <w:rPr>
          <w:rStyle w:val="StyleUnderline"/>
        </w:rPr>
        <w:t>consumption-led</w:t>
      </w:r>
      <w:r w:rsidRPr="00CF6CEA">
        <w:rPr>
          <w:rStyle w:val="StyleUnderline"/>
        </w:rPr>
        <w:t xml:space="preserve"> one.</w:t>
      </w:r>
      <w:r w:rsidRPr="001117BD">
        <w:rPr>
          <w:sz w:val="16"/>
        </w:rPr>
        <w:t xml:space="preserve"> This has been </w:t>
      </w:r>
      <w:hyperlink r:id="rId10" w:history="1">
        <w:r w:rsidRPr="001117BD">
          <w:rPr>
            <w:rStyle w:val="Hyperlink"/>
            <w:sz w:val="16"/>
          </w:rPr>
          <w:t>argued time and again</w:t>
        </w:r>
      </w:hyperlink>
      <w:r w:rsidRPr="001117BD">
        <w:rPr>
          <w:sz w:val="16"/>
        </w:rPr>
        <w:t> in policy circles, in </w:t>
      </w:r>
      <w:hyperlink r:id="rId11" w:history="1">
        <w:r w:rsidRPr="00CF6CEA">
          <w:rPr>
            <w:rStyle w:val="StyleUnderline"/>
          </w:rPr>
          <w:t>empirical analysis</w:t>
        </w:r>
      </w:hyperlink>
      <w:r w:rsidRPr="00CF6CEA">
        <w:rPr>
          <w:rStyle w:val="StyleUnderline"/>
        </w:rPr>
        <w:t xml:space="preserve"> drawing on the </w:t>
      </w:r>
      <w:r w:rsidRPr="00EC36B7">
        <w:rPr>
          <w:rStyle w:val="StyleUnderline"/>
          <w:highlight w:val="green"/>
        </w:rPr>
        <w:t>causal relation between growth</w:t>
      </w:r>
      <w:r w:rsidRPr="00CF6CEA">
        <w:rPr>
          <w:rStyle w:val="StyleUnderline"/>
        </w:rPr>
        <w:t xml:space="preserve"> </w:t>
      </w:r>
      <w:r w:rsidRPr="00EC36B7">
        <w:rPr>
          <w:rStyle w:val="StyleUnderline"/>
          <w:highlight w:val="green"/>
        </w:rPr>
        <w:t>and</w:t>
      </w:r>
      <w:r w:rsidRPr="00CF6CEA">
        <w:rPr>
          <w:rStyle w:val="StyleUnderline"/>
        </w:rPr>
        <w:t xml:space="preserve"> private </w:t>
      </w:r>
      <w:r w:rsidRPr="00EC36B7">
        <w:rPr>
          <w:rStyle w:val="StyleUnderline"/>
          <w:highlight w:val="green"/>
        </w:rPr>
        <w:t>consumption</w:t>
      </w:r>
      <w:r w:rsidRPr="001117BD">
        <w:rPr>
          <w:sz w:val="16"/>
        </w:rPr>
        <w:t>, and also in a </w:t>
      </w:r>
      <w:hyperlink r:id="rId12" w:history="1">
        <w:r w:rsidRPr="001117BD">
          <w:rPr>
            <w:rStyle w:val="Hyperlink"/>
            <w:sz w:val="16"/>
          </w:rPr>
          <w:t>recent paper by Abhijit Mukhopadhyay</w:t>
        </w:r>
      </w:hyperlink>
      <w:r w:rsidRPr="001117BD">
        <w:rPr>
          <w:sz w:val="16"/>
        </w:rPr>
        <w:t xml:space="preserve"> of the Observer Research Foundation. On recent counts, the </w:t>
      </w:r>
      <w:r w:rsidRPr="00CF6CEA">
        <w:rPr>
          <w:rStyle w:val="StyleUnderline"/>
        </w:rPr>
        <w:t>deceleration of the Indian economy, and then negative growth during 2020-21 have been attributed to the decelerating private consumption expenditure growth,</w:t>
      </w:r>
      <w:r w:rsidRPr="001117BD">
        <w:rPr>
          <w:sz w:val="16"/>
        </w:rPr>
        <w:t xml:space="preserve"> and </w:t>
      </w:r>
      <w:r w:rsidRPr="00CF6CEA">
        <w:rPr>
          <w:rStyle w:val="StyleUnderline"/>
        </w:rPr>
        <w:t>then to lack of consumption demand</w:t>
      </w:r>
      <w:r w:rsidRPr="001117BD">
        <w:rPr>
          <w:sz w:val="16"/>
        </w:rPr>
        <w:t>, respectively (Fig. 1).</w:t>
      </w:r>
    </w:p>
    <w:p w14:paraId="2B481981" w14:textId="77777777" w:rsidR="00A6666C" w:rsidRPr="00CF6CEA" w:rsidRDefault="00A6666C" w:rsidP="00A6666C">
      <w:pPr>
        <w:rPr>
          <w:rStyle w:val="StyleUnderline"/>
        </w:rPr>
      </w:pPr>
      <w:r w:rsidRPr="001117BD">
        <w:rPr>
          <w:sz w:val="16"/>
        </w:rPr>
        <w:t xml:space="preserve">As such, the </w:t>
      </w:r>
      <w:r w:rsidRPr="00CF6CEA">
        <w:rPr>
          <w:rStyle w:val="StyleUnderline"/>
        </w:rPr>
        <w:t>“</w:t>
      </w:r>
      <w:r w:rsidRPr="00EC36B7">
        <w:rPr>
          <w:rStyle w:val="StyleUnderline"/>
          <w:highlight w:val="green"/>
        </w:rPr>
        <w:t>consumption-led-growth</w:t>
      </w:r>
      <w:r w:rsidRPr="00CF6CEA">
        <w:rPr>
          <w:rStyle w:val="StyleUnderline"/>
        </w:rPr>
        <w:t xml:space="preserve">” strategy has </w:t>
      </w:r>
      <w:r w:rsidRPr="001117BD">
        <w:rPr>
          <w:rStyle w:val="StyleUnderline"/>
        </w:rPr>
        <w:t xml:space="preserve">often been </w:t>
      </w:r>
      <w:proofErr w:type="spellStart"/>
      <w:r w:rsidRPr="001117BD">
        <w:rPr>
          <w:rStyle w:val="StyleUnderline"/>
        </w:rPr>
        <w:t>resorted</w:t>
      </w:r>
      <w:proofErr w:type="spellEnd"/>
      <w:r w:rsidRPr="001117BD">
        <w:rPr>
          <w:rStyle w:val="StyleUnderline"/>
        </w:rPr>
        <w:t xml:space="preserve"> by many emerging economies as one of the ways to </w:t>
      </w:r>
      <w:r w:rsidRPr="00EC36B7">
        <w:rPr>
          <w:rStyle w:val="StyleUnderline"/>
          <w:highlight w:val="green"/>
        </w:rPr>
        <w:t>spur investment and production</w:t>
      </w:r>
      <w:r w:rsidRPr="00CF6CEA">
        <w:rPr>
          <w:rStyle w:val="StyleUnderline"/>
        </w:rPr>
        <w:t xml:space="preserve"> within the economy</w:t>
      </w:r>
      <w:r w:rsidRPr="001117BD">
        <w:rPr>
          <w:sz w:val="16"/>
        </w:rPr>
        <w:t xml:space="preserve">. For example, China explicitly acknowledged promoting “consumption-led-growth” in their 14th five-year plan through increases in wages and salaries so as to increase purchasing powers of their citizens. This paradigm shift from “export-driven-growth” to “consumption-led growth” was compelled by the global economic slump that mostly affected the US and EU after 2008, thereby, denting demand for Chinese exports. China </w:t>
      </w:r>
      <w:proofErr w:type="spellStart"/>
      <w:r w:rsidRPr="001117BD">
        <w:rPr>
          <w:sz w:val="16"/>
        </w:rPr>
        <w:t>realised</w:t>
      </w:r>
      <w:proofErr w:type="spellEnd"/>
      <w:r w:rsidRPr="001117BD">
        <w:rPr>
          <w:sz w:val="16"/>
        </w:rPr>
        <w:t xml:space="preserve"> that such </w:t>
      </w:r>
      <w:proofErr w:type="spellStart"/>
      <w:r w:rsidRPr="001117BD">
        <w:rPr>
          <w:sz w:val="16"/>
        </w:rPr>
        <w:t>unpredictabilities</w:t>
      </w:r>
      <w:proofErr w:type="spellEnd"/>
      <w:r w:rsidRPr="001117BD">
        <w:rPr>
          <w:sz w:val="16"/>
        </w:rPr>
        <w:t xml:space="preserve"> in the external sector emerging from the risks embedded in international trade and finance cannot sustain Chinese growth ambitions. Under such circumstances, China had to resort to boosting domestic consumption demand to provide impetus to their growth. However, for India, the force of consumption demand as a driver of growth emerged organically rather than as a policy intervention. Therefore, though one may talk of the fiscal packages announced in the 2020 pandemic year as the driver of the apparent revival of the Indian economy (as Asian Development Bank (ADB) projects that the </w:t>
      </w:r>
      <w:hyperlink r:id="rId13" w:tgtFrame="_blank" w:history="1">
        <w:r w:rsidRPr="001117BD">
          <w:rPr>
            <w:rStyle w:val="Hyperlink"/>
            <w:sz w:val="16"/>
          </w:rPr>
          <w:t>Indian growth will be 10 percent in 2021-22</w:t>
        </w:r>
      </w:hyperlink>
      <w:r w:rsidRPr="001117BD">
        <w:rPr>
          <w:sz w:val="16"/>
        </w:rPr>
        <w:t xml:space="preserve">), the force of private consumption should not get blurred in the visions of the policymakers. This is </w:t>
      </w:r>
      <w:r w:rsidRPr="00CF6CEA">
        <w:rPr>
          <w:rStyle w:val="StyleUnderline"/>
        </w:rPr>
        <w:t xml:space="preserve">especially true for constantly feeding and </w:t>
      </w:r>
      <w:r w:rsidRPr="00EC36B7">
        <w:rPr>
          <w:rStyle w:val="StyleUnderline"/>
          <w:highlight w:val="green"/>
        </w:rPr>
        <w:t>sustaining economic growth in</w:t>
      </w:r>
      <w:r w:rsidRPr="00CF6CEA">
        <w:rPr>
          <w:rStyle w:val="StyleUnderline"/>
        </w:rPr>
        <w:t xml:space="preserve"> the medium and </w:t>
      </w:r>
      <w:r w:rsidRPr="00EC36B7">
        <w:rPr>
          <w:rStyle w:val="StyleUnderline"/>
          <w:highlight w:val="green"/>
        </w:rPr>
        <w:t>long-run</w:t>
      </w:r>
      <w:r w:rsidRPr="00CF6CEA">
        <w:rPr>
          <w:rStyle w:val="StyleUnderline"/>
        </w:rPr>
        <w:t>.</w:t>
      </w:r>
    </w:p>
    <w:p w14:paraId="08072895" w14:textId="77777777" w:rsidR="00A6666C" w:rsidRPr="00CF6CEA" w:rsidRDefault="00A6666C" w:rsidP="00A6666C">
      <w:pPr>
        <w:rPr>
          <w:sz w:val="16"/>
          <w:szCs w:val="14"/>
        </w:rPr>
      </w:pPr>
      <w:r w:rsidRPr="00CF6CEA">
        <w:rPr>
          <w:sz w:val="16"/>
          <w:szCs w:val="14"/>
        </w:rPr>
        <w:t xml:space="preserve">The story of an “unequal India” is neither simple nor comfortable for New Delhi, being treated as a maverick field of research and a normative concern for policy, thereby, making it lurk </w:t>
      </w:r>
      <w:proofErr w:type="spellStart"/>
      <w:r w:rsidRPr="00CF6CEA">
        <w:rPr>
          <w:sz w:val="16"/>
          <w:szCs w:val="14"/>
        </w:rPr>
        <w:t>somewehere</w:t>
      </w:r>
      <w:proofErr w:type="spellEnd"/>
      <w:r w:rsidRPr="00CF6CEA">
        <w:rPr>
          <w:sz w:val="16"/>
          <w:szCs w:val="14"/>
        </w:rPr>
        <w:t xml:space="preserve"> in the background in the development policy discourse. In that sense, inequality, despite being a problematic developmental issue, it hardly got mainstreamed in policymaking, with the concern of high growth taking the limelight</w:t>
      </w:r>
    </w:p>
    <w:p w14:paraId="15AC9C62" w14:textId="77777777" w:rsidR="00A6666C" w:rsidRPr="001117BD" w:rsidRDefault="00A6666C" w:rsidP="00A6666C">
      <w:pPr>
        <w:rPr>
          <w:sz w:val="16"/>
        </w:rPr>
      </w:pPr>
      <w:r w:rsidRPr="001117BD">
        <w:rPr>
          <w:sz w:val="16"/>
        </w:rPr>
        <w:t> It is here that the story of inequality enters. The story of an “</w:t>
      </w:r>
      <w:r w:rsidRPr="00CF6CEA">
        <w:rPr>
          <w:rStyle w:val="StyleUnderline"/>
        </w:rPr>
        <w:t>unequal India</w:t>
      </w:r>
      <w:r w:rsidRPr="001117BD">
        <w:rPr>
          <w:sz w:val="16"/>
        </w:rPr>
        <w:t xml:space="preserve">” is neither simple nor comfortable for New Delhi, being treated as a maverick field of research and a normative concern for policy, thereby, making it lurk </w:t>
      </w:r>
      <w:proofErr w:type="spellStart"/>
      <w:r w:rsidRPr="001117BD">
        <w:rPr>
          <w:sz w:val="16"/>
        </w:rPr>
        <w:t>somewehere</w:t>
      </w:r>
      <w:proofErr w:type="spellEnd"/>
      <w:r w:rsidRPr="001117BD">
        <w:rPr>
          <w:sz w:val="16"/>
        </w:rPr>
        <w:t xml:space="preserve"> in the background in the development policy discourse. In that sense, </w:t>
      </w:r>
      <w:r w:rsidRPr="00EC36B7">
        <w:rPr>
          <w:rStyle w:val="StyleUnderline"/>
          <w:highlight w:val="green"/>
        </w:rPr>
        <w:t>inequality</w:t>
      </w:r>
      <w:r w:rsidRPr="00CF6CEA">
        <w:rPr>
          <w:rStyle w:val="StyleUnderline"/>
        </w:rPr>
        <w:t xml:space="preserve">, despite being a problematic developmental issue, it </w:t>
      </w:r>
      <w:r w:rsidRPr="00EC36B7">
        <w:rPr>
          <w:rStyle w:val="StyleUnderline"/>
          <w:highlight w:val="green"/>
        </w:rPr>
        <w:t>hardly</w:t>
      </w:r>
      <w:r w:rsidRPr="00CF6CEA">
        <w:rPr>
          <w:rStyle w:val="StyleUnderline"/>
        </w:rPr>
        <w:t xml:space="preserve"> got </w:t>
      </w:r>
      <w:r w:rsidRPr="00EC36B7">
        <w:rPr>
          <w:rStyle w:val="StyleUnderline"/>
          <w:highlight w:val="green"/>
        </w:rPr>
        <w:t>mainstreamed in policymaking</w:t>
      </w:r>
      <w:r w:rsidRPr="00CF6CEA">
        <w:rPr>
          <w:rStyle w:val="StyleUnderline"/>
        </w:rPr>
        <w:t>,</w:t>
      </w:r>
      <w:r w:rsidRPr="001117BD">
        <w:rPr>
          <w:sz w:val="16"/>
        </w:rPr>
        <w:t xml:space="preserve"> with the </w:t>
      </w:r>
      <w:r w:rsidRPr="00CF6CEA">
        <w:rPr>
          <w:rStyle w:val="StyleUnderline"/>
        </w:rPr>
        <w:t>concern of high growth taking the limelight</w:t>
      </w:r>
      <w:r w:rsidRPr="001117BD">
        <w:rPr>
          <w:sz w:val="16"/>
        </w:rPr>
        <w:t xml:space="preserve">. The argument made here is that the </w:t>
      </w:r>
      <w:r w:rsidRPr="00CF6CEA">
        <w:rPr>
          <w:rStyle w:val="StyleUnderline"/>
        </w:rPr>
        <w:t xml:space="preserve">increasing </w:t>
      </w:r>
      <w:r w:rsidRPr="001117BD">
        <w:rPr>
          <w:rStyle w:val="StyleUnderline"/>
        </w:rPr>
        <w:t>inequality</w:t>
      </w:r>
      <w:r w:rsidRPr="00CF6CEA">
        <w:rPr>
          <w:rStyle w:val="StyleUnderline"/>
        </w:rPr>
        <w:t xml:space="preserve"> is going to be a </w:t>
      </w:r>
      <w:r w:rsidRPr="00EC36B7">
        <w:rPr>
          <w:rStyle w:val="StyleUnderline"/>
          <w:highlight w:val="green"/>
        </w:rPr>
        <w:t>critical deterrent for long-term growth</w:t>
      </w:r>
      <w:r w:rsidRPr="001117BD">
        <w:rPr>
          <w:sz w:val="16"/>
        </w:rPr>
        <w:t xml:space="preserve">. The seminal and celebrated paper by Simon Kuznets in the American Economic Review in 1955 exposed the Kuznets phenomenon or the Kuznets’ curve (KC): An inverted-U or bell-shaped relation between economic growth and inequality. This implies that </w:t>
      </w:r>
      <w:r w:rsidRPr="00CF6CEA">
        <w:rPr>
          <w:rStyle w:val="StyleUnderline"/>
        </w:rPr>
        <w:t>at the initial stages of growth, the economic inequality increases, and it starts declining after growth reaches a threshold.</w:t>
      </w:r>
      <w:r w:rsidRPr="001117BD">
        <w:rPr>
          <w:sz w:val="16"/>
        </w:rPr>
        <w:t xml:space="preserve"> The Kuznets’ hypothesis has not only received empirical support, but also empirical and theoretical dissent, especially from those who began citing the East Asian Miracle in the 1980s. Yet, if the Kuznets’ hypothesis is true, India is still on the rising side of the KC conforming to its “developing nation” status.</w:t>
      </w:r>
    </w:p>
    <w:p w14:paraId="19F818EF" w14:textId="77777777" w:rsidR="00A6666C" w:rsidRPr="001117BD" w:rsidRDefault="00A6666C" w:rsidP="00A6666C">
      <w:pPr>
        <w:rPr>
          <w:sz w:val="16"/>
        </w:rPr>
      </w:pPr>
      <w:r w:rsidRPr="001117BD">
        <w:rPr>
          <w:sz w:val="16"/>
        </w:rPr>
        <w:t xml:space="preserve">       Be that as it may, there is no doubt that </w:t>
      </w:r>
      <w:r w:rsidRPr="00EC36B7">
        <w:rPr>
          <w:rStyle w:val="StyleUnderline"/>
          <w:highlight w:val="green"/>
        </w:rPr>
        <w:t>economic inequality</w:t>
      </w:r>
      <w:r w:rsidRPr="00CF6CEA">
        <w:rPr>
          <w:rStyle w:val="StyleUnderline"/>
        </w:rPr>
        <w:t xml:space="preserve"> in India </w:t>
      </w:r>
      <w:r w:rsidRPr="00EC36B7">
        <w:rPr>
          <w:rStyle w:val="StyleUnderline"/>
          <w:highlight w:val="green"/>
        </w:rPr>
        <w:t>is increasing</w:t>
      </w:r>
      <w:r w:rsidRPr="001117BD">
        <w:rPr>
          <w:sz w:val="16"/>
        </w:rPr>
        <w:t xml:space="preserve">, as </w:t>
      </w:r>
      <w:r w:rsidRPr="00CF6CEA">
        <w:rPr>
          <w:rStyle w:val="StyleUnderline"/>
        </w:rPr>
        <w:t>evident from the data from </w:t>
      </w:r>
      <w:hyperlink r:id="rId14" w:tgtFrame="_blank" w:history="1">
        <w:r w:rsidRPr="00CF6CEA">
          <w:rPr>
            <w:rStyle w:val="StyleUnderline"/>
          </w:rPr>
          <w:t>World Inequality Database</w:t>
        </w:r>
      </w:hyperlink>
      <w:r w:rsidRPr="001117BD">
        <w:rPr>
          <w:sz w:val="16"/>
        </w:rPr>
        <w:t xml:space="preserve">. This is </w:t>
      </w:r>
      <w:r w:rsidRPr="00CF6CEA">
        <w:rPr>
          <w:rStyle w:val="StyleUnderline"/>
        </w:rPr>
        <w:t>true for both income and wealth inequalities.</w:t>
      </w:r>
      <w:r w:rsidRPr="001117BD">
        <w:rPr>
          <w:sz w:val="16"/>
        </w:rPr>
        <w:t xml:space="preserve"> Rather interestingly, wealth inequality increased at a much faster rate than income inequality, and more importantly, wealth inequality increased at a much faster rate between 1991 and 2020—</w:t>
      </w:r>
      <w:proofErr w:type="gramStart"/>
      <w:r w:rsidRPr="001117BD">
        <w:rPr>
          <w:sz w:val="16"/>
        </w:rPr>
        <w:t>i.e.</w:t>
      </w:r>
      <w:proofErr w:type="gramEnd"/>
      <w:r w:rsidRPr="001117BD">
        <w:rPr>
          <w:sz w:val="16"/>
        </w:rPr>
        <w:t xml:space="preserve"> in the post-</w:t>
      </w:r>
      <w:proofErr w:type="spellStart"/>
      <w:r w:rsidRPr="001117BD">
        <w:rPr>
          <w:sz w:val="16"/>
        </w:rPr>
        <w:t>liberalisation</w:t>
      </w:r>
      <w:proofErr w:type="spellEnd"/>
      <w:r w:rsidRPr="001117BD">
        <w:rPr>
          <w:sz w:val="16"/>
        </w:rPr>
        <w:t xml:space="preserve"> phase—as compared to its movement between 1961 and 1991. This is evident from Table 1. While the </w:t>
      </w:r>
      <w:r w:rsidRPr="00EC36B7">
        <w:rPr>
          <w:rStyle w:val="StyleUnderline"/>
          <w:highlight w:val="green"/>
        </w:rPr>
        <w:t>possession of wealth of the top 1</w:t>
      </w:r>
      <w:r w:rsidRPr="00CF6CEA">
        <w:rPr>
          <w:rStyle w:val="StyleUnderline"/>
        </w:rPr>
        <w:t xml:space="preserve"> percent of the population increased </w:t>
      </w:r>
      <w:r w:rsidRPr="00EC36B7">
        <w:rPr>
          <w:rStyle w:val="StyleUnderline"/>
          <w:highlight w:val="green"/>
        </w:rPr>
        <w:t>from</w:t>
      </w:r>
      <w:r w:rsidRPr="00CF6CEA">
        <w:rPr>
          <w:rStyle w:val="StyleUnderline"/>
        </w:rPr>
        <w:t xml:space="preserve"> </w:t>
      </w:r>
      <w:r w:rsidRPr="00EC36B7">
        <w:rPr>
          <w:rStyle w:val="StyleUnderline"/>
          <w:highlight w:val="green"/>
        </w:rPr>
        <w:t>11.9</w:t>
      </w:r>
      <w:r w:rsidRPr="00CF6CEA">
        <w:rPr>
          <w:rStyle w:val="StyleUnderline"/>
        </w:rPr>
        <w:t xml:space="preserve"> percent in </w:t>
      </w:r>
      <w:r w:rsidRPr="00EC36B7">
        <w:rPr>
          <w:rStyle w:val="StyleUnderline"/>
          <w:highlight w:val="green"/>
        </w:rPr>
        <w:t>1961</w:t>
      </w:r>
      <w:r w:rsidRPr="00CF6CEA">
        <w:rPr>
          <w:rStyle w:val="StyleUnderline"/>
        </w:rPr>
        <w:t xml:space="preserve"> </w:t>
      </w:r>
      <w:r w:rsidRPr="00EC36B7">
        <w:rPr>
          <w:rStyle w:val="StyleUnderline"/>
          <w:highlight w:val="green"/>
        </w:rPr>
        <w:t>to</w:t>
      </w:r>
      <w:r w:rsidRPr="001117BD">
        <w:rPr>
          <w:rStyle w:val="StyleUnderline"/>
        </w:rPr>
        <w:t xml:space="preserve"> 16.</w:t>
      </w:r>
      <w:r w:rsidRPr="00CF6CEA">
        <w:rPr>
          <w:rStyle w:val="StyleUnderline"/>
        </w:rPr>
        <w:t>1 percent in 1991</w:t>
      </w:r>
      <w:r w:rsidRPr="001117BD">
        <w:rPr>
          <w:sz w:val="16"/>
        </w:rPr>
        <w:t xml:space="preserve">, the </w:t>
      </w:r>
      <w:r w:rsidRPr="001117BD">
        <w:rPr>
          <w:rStyle w:val="StyleUnderline"/>
        </w:rPr>
        <w:t xml:space="preserve">same proportion of population owned </w:t>
      </w:r>
      <w:r w:rsidRPr="00EC36B7">
        <w:rPr>
          <w:rStyle w:val="StyleUnderline"/>
          <w:highlight w:val="green"/>
        </w:rPr>
        <w:t>42.5</w:t>
      </w:r>
      <w:r w:rsidRPr="001117BD">
        <w:rPr>
          <w:rStyle w:val="StyleUnderline"/>
        </w:rPr>
        <w:t xml:space="preserve"> percent of the wealth in </w:t>
      </w:r>
      <w:r w:rsidRPr="00EC36B7">
        <w:rPr>
          <w:rStyle w:val="StyleUnderline"/>
          <w:highlight w:val="green"/>
        </w:rPr>
        <w:t>2020</w:t>
      </w:r>
      <w:r w:rsidRPr="001117BD">
        <w:rPr>
          <w:rStyle w:val="StyleUnderline"/>
        </w:rPr>
        <w:t xml:space="preserve">. </w:t>
      </w:r>
      <w:r w:rsidRPr="001117BD">
        <w:rPr>
          <w:sz w:val="16"/>
        </w:rPr>
        <w:t xml:space="preserve">On the other hand, </w:t>
      </w:r>
      <w:r w:rsidRPr="00CF6CEA">
        <w:rPr>
          <w:rStyle w:val="StyleUnderline"/>
        </w:rPr>
        <w:t xml:space="preserve">the proportion of </w:t>
      </w:r>
      <w:r w:rsidRPr="00EC36B7">
        <w:rPr>
          <w:rStyle w:val="StyleUnderline"/>
          <w:highlight w:val="green"/>
        </w:rPr>
        <w:t xml:space="preserve">wealth of the bottom 50 </w:t>
      </w:r>
      <w:r w:rsidRPr="001117BD">
        <w:rPr>
          <w:rStyle w:val="StyleUnderline"/>
        </w:rPr>
        <w:t>percent</w:t>
      </w:r>
      <w:r w:rsidRPr="00CF6CEA">
        <w:rPr>
          <w:rStyle w:val="StyleUnderline"/>
        </w:rPr>
        <w:t xml:space="preserve"> of the population declined </w:t>
      </w:r>
      <w:r w:rsidRPr="00EC36B7">
        <w:rPr>
          <w:rStyle w:val="StyleUnderline"/>
          <w:highlight w:val="green"/>
        </w:rPr>
        <w:t>from 12.3</w:t>
      </w:r>
      <w:r w:rsidRPr="00CF6CEA">
        <w:rPr>
          <w:rStyle w:val="StyleUnderline"/>
        </w:rPr>
        <w:t xml:space="preserve"> percent in 1961 </w:t>
      </w:r>
      <w:r w:rsidRPr="00EC36B7">
        <w:rPr>
          <w:rStyle w:val="StyleUnderline"/>
          <w:highlight w:val="green"/>
        </w:rPr>
        <w:t>to 2.8</w:t>
      </w:r>
      <w:r w:rsidRPr="00CF6CEA">
        <w:rPr>
          <w:rStyle w:val="StyleUnderline"/>
        </w:rPr>
        <w:t xml:space="preserve"> percent in 2020</w:t>
      </w:r>
      <w:r w:rsidRPr="001117BD">
        <w:rPr>
          <w:sz w:val="16"/>
        </w:rPr>
        <w:t xml:space="preserve">, thereby, indicating on the </w:t>
      </w:r>
      <w:r w:rsidRPr="00CF6CEA">
        <w:rPr>
          <w:rStyle w:val="StyleUnderline"/>
        </w:rPr>
        <w:t>increasing chasm in wealth possession</w:t>
      </w:r>
      <w:r w:rsidRPr="001117BD">
        <w:rPr>
          <w:sz w:val="16"/>
        </w:rPr>
        <w:t xml:space="preserve"> amongst the population.</w:t>
      </w:r>
    </w:p>
    <w:p w14:paraId="5DE142EE" w14:textId="77777777" w:rsidR="00A6666C" w:rsidRPr="00CF6CEA" w:rsidRDefault="00A6666C" w:rsidP="00A6666C">
      <w:r w:rsidRPr="001117BD">
        <w:rPr>
          <w:sz w:val="16"/>
          <w:szCs w:val="14"/>
        </w:rPr>
        <w:t xml:space="preserve"> On the other hand, </w:t>
      </w:r>
      <w:r w:rsidRPr="001117BD">
        <w:rPr>
          <w:rStyle w:val="StyleUnderline"/>
        </w:rPr>
        <w:t>though income inequality was initially declining between 1961 and 1991 (as can be made out from Table 2), it started increasing after 1991.</w:t>
      </w:r>
      <w:r w:rsidRPr="00CF6CEA">
        <w:t xml:space="preserve"> </w:t>
      </w:r>
      <w:r w:rsidRPr="001117BD">
        <w:rPr>
          <w:sz w:val="16"/>
          <w:szCs w:val="14"/>
        </w:rPr>
        <w:t xml:space="preserve">Hence, it won’t be incorrect to infer that the </w:t>
      </w:r>
      <w:proofErr w:type="spellStart"/>
      <w:r w:rsidRPr="001117BD">
        <w:rPr>
          <w:sz w:val="16"/>
          <w:szCs w:val="14"/>
        </w:rPr>
        <w:t>liberalisation</w:t>
      </w:r>
      <w:proofErr w:type="spellEnd"/>
      <w:r w:rsidRPr="001117BD">
        <w:rPr>
          <w:sz w:val="16"/>
          <w:szCs w:val="14"/>
        </w:rPr>
        <w:t xml:space="preserve"> and the high growth phase of the Indian economy have been associated with increasing income and wealth inequalities.</w:t>
      </w:r>
    </w:p>
    <w:p w14:paraId="25D18C33" w14:textId="77777777" w:rsidR="00A6666C" w:rsidRPr="001117BD" w:rsidRDefault="00A6666C" w:rsidP="00A6666C">
      <w:pPr>
        <w:rPr>
          <w:sz w:val="16"/>
        </w:rPr>
      </w:pPr>
      <w:r w:rsidRPr="001117BD">
        <w:rPr>
          <w:sz w:val="16"/>
        </w:rPr>
        <w:t xml:space="preserve">Reiterating fig. 1, it can be seen that the </w:t>
      </w:r>
      <w:r w:rsidRPr="001117BD">
        <w:rPr>
          <w:rStyle w:val="StyleUnderline"/>
        </w:rPr>
        <w:t>periods of high GDP growth rates of the Indian economy converge with periods of high growth in final consumption</w:t>
      </w:r>
      <w:r w:rsidRPr="001117BD">
        <w:rPr>
          <w:sz w:val="16"/>
        </w:rPr>
        <w:t xml:space="preserve">, especially after 1991. While inequality has also increased after 1991, </w:t>
      </w:r>
      <w:r w:rsidRPr="001117BD">
        <w:rPr>
          <w:rStyle w:val="StyleUnderline"/>
        </w:rPr>
        <w:t>any</w:t>
      </w:r>
      <w:r w:rsidRPr="00CF6CEA">
        <w:rPr>
          <w:rStyle w:val="StyleUnderline"/>
        </w:rPr>
        <w:t xml:space="preserve"> further </w:t>
      </w:r>
      <w:r w:rsidRPr="00EC36B7">
        <w:rPr>
          <w:rStyle w:val="StyleUnderline"/>
          <w:highlight w:val="green"/>
        </w:rPr>
        <w:t>increase in inequality</w:t>
      </w:r>
      <w:r w:rsidRPr="00CF6CEA">
        <w:rPr>
          <w:rStyle w:val="StyleUnderline"/>
        </w:rPr>
        <w:t xml:space="preserve"> will have </w:t>
      </w:r>
      <w:r w:rsidRPr="00EC36B7">
        <w:rPr>
          <w:rStyle w:val="StyleUnderline"/>
          <w:highlight w:val="green"/>
        </w:rPr>
        <w:t>serious consequences on</w:t>
      </w:r>
      <w:r w:rsidRPr="00CF6CEA">
        <w:rPr>
          <w:rStyle w:val="StyleUnderline"/>
        </w:rPr>
        <w:t xml:space="preserve"> promoting and </w:t>
      </w:r>
      <w:r w:rsidRPr="00EC36B7">
        <w:rPr>
          <w:rStyle w:val="StyleUnderline"/>
          <w:highlight w:val="green"/>
        </w:rPr>
        <w:t>sustaining high growth in</w:t>
      </w:r>
      <w:r w:rsidRPr="00CF6CEA">
        <w:rPr>
          <w:rStyle w:val="StyleUnderline"/>
        </w:rPr>
        <w:t xml:space="preserve"> the </w:t>
      </w:r>
      <w:r w:rsidRPr="00EC36B7">
        <w:rPr>
          <w:rStyle w:val="StyleUnderline"/>
          <w:highlight w:val="green"/>
        </w:rPr>
        <w:t>longer run.</w:t>
      </w:r>
      <w:r w:rsidRPr="001117BD">
        <w:rPr>
          <w:sz w:val="16"/>
        </w:rPr>
        <w:t xml:space="preserve"> In order to do that, we go back to the fundamental definitions of income and wealth inequalities. Though income and wealth are related, they are conceptually distinct: Income is the flow of financial resources for an economic entity—household, firms, etc.—from wages and salaries, profits, investments, government transfers, and various other sources in a particular year. On the other hand, wealth is a stock, and is comprised of the entity’s total savings and assets from the past with additions to assets and savings in the present year. In that sense, wealth provides a metric of an entity’s net worth—total assets minus total liabilities. As such, </w:t>
      </w:r>
      <w:r w:rsidRPr="00CF6CEA">
        <w:rPr>
          <w:rStyle w:val="StyleUnderline"/>
        </w:rPr>
        <w:t xml:space="preserve">both income and wealth are important for household financial </w:t>
      </w:r>
      <w:proofErr w:type="gramStart"/>
      <w:r w:rsidRPr="00CF6CEA">
        <w:rPr>
          <w:rStyle w:val="StyleUnderline"/>
        </w:rPr>
        <w:t>well-being</w:t>
      </w:r>
      <w:r w:rsidRPr="001117BD">
        <w:rPr>
          <w:sz w:val="16"/>
        </w:rPr>
        <w:t>, and</w:t>
      </w:r>
      <w:proofErr w:type="gramEnd"/>
      <w:r w:rsidRPr="001117BD">
        <w:rPr>
          <w:sz w:val="16"/>
        </w:rPr>
        <w:t xml:space="preserve"> holding of wealth helps the households or economic agents to finance their consumption needs even when incomes dry out during economic crisis.</w:t>
      </w:r>
    </w:p>
    <w:p w14:paraId="72FC59B0" w14:textId="77777777" w:rsidR="00A6666C" w:rsidRPr="001117BD" w:rsidRDefault="00A6666C" w:rsidP="00A6666C">
      <w:pPr>
        <w:rPr>
          <w:sz w:val="16"/>
        </w:rPr>
      </w:pPr>
      <w:r w:rsidRPr="001117BD">
        <w:rPr>
          <w:sz w:val="16"/>
        </w:rPr>
        <w:t xml:space="preserve">As per table 1, there has </w:t>
      </w:r>
      <w:r w:rsidRPr="00CF6CEA">
        <w:rPr>
          <w:rStyle w:val="StyleUnderline"/>
        </w:rPr>
        <w:t>been an increase in the total proportion of wealth in the hands of the top 1 percent</w:t>
      </w:r>
      <w:r w:rsidRPr="001117BD">
        <w:rPr>
          <w:sz w:val="16"/>
        </w:rPr>
        <w:t xml:space="preserve"> though the income inequality has not increased by the same proportion. This implies that a large portion of the incomes earned historically by the top 1 percent (or even top 10 percent) have gone into savings or asset creation rather than moving through the consumption route. On the other hand, </w:t>
      </w:r>
      <w:hyperlink r:id="rId15" w:tgtFrame="_blank" w:history="1">
        <w:r w:rsidRPr="001117BD">
          <w:rPr>
            <w:rStyle w:val="Hyperlink"/>
            <w:sz w:val="16"/>
          </w:rPr>
          <w:t>empirical studies</w:t>
        </w:r>
      </w:hyperlink>
      <w:r w:rsidRPr="001117BD">
        <w:rPr>
          <w:sz w:val="16"/>
        </w:rPr>
        <w:t xml:space="preserve"> in various parts of the world go on to show that the </w:t>
      </w:r>
      <w:r w:rsidRPr="00CF6CEA">
        <w:rPr>
          <w:rStyle w:val="StyleUnderline"/>
        </w:rPr>
        <w:t xml:space="preserve">marginal </w:t>
      </w:r>
      <w:r w:rsidRPr="00EC36B7">
        <w:rPr>
          <w:rStyle w:val="StyleUnderline"/>
          <w:highlight w:val="green"/>
        </w:rPr>
        <w:t>propensity to consume</w:t>
      </w:r>
      <w:r w:rsidRPr="00CF6CEA">
        <w:rPr>
          <w:rStyle w:val="StyleUnderline"/>
        </w:rPr>
        <w:t xml:space="preserve"> (or increase in consumption expenditure with a unit increase in income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w:t>
      </w:r>
      <w:r w:rsidRPr="001117BD">
        <w:rPr>
          <w:sz w:val="16"/>
        </w:rPr>
        <w:t xml:space="preserve"> is </w:t>
      </w:r>
      <w:r w:rsidRPr="00CF6CEA">
        <w:rPr>
          <w:rStyle w:val="StyleUnderline"/>
        </w:rPr>
        <w:t xml:space="preserve">much </w:t>
      </w:r>
      <w:r w:rsidRPr="00EC36B7">
        <w:rPr>
          <w:rStyle w:val="StyleUnderline"/>
          <w:highlight w:val="green"/>
        </w:rPr>
        <w:t>higher than the higher income</w:t>
      </w:r>
      <w:r w:rsidRPr="00CF6CEA">
        <w:rPr>
          <w:rStyle w:val="StyleUnderline"/>
        </w:rPr>
        <w:t xml:space="preserve"> groups</w:t>
      </w:r>
      <w:r w:rsidRPr="001117BD">
        <w:rPr>
          <w:sz w:val="16"/>
        </w:rPr>
        <w:t xml:space="preserve">. This </w:t>
      </w:r>
      <w:r w:rsidRPr="00CF6CEA">
        <w:rPr>
          <w:rStyle w:val="StyleUnderline"/>
        </w:rPr>
        <w:t xml:space="preserve">implies that an </w:t>
      </w:r>
      <w:r w:rsidRPr="00EC36B7">
        <w:rPr>
          <w:rStyle w:val="StyleUnderline"/>
          <w:highlight w:val="green"/>
        </w:rPr>
        <w:t>increase in income</w:t>
      </w:r>
      <w:r w:rsidRPr="00CF6CEA">
        <w:rPr>
          <w:rStyle w:val="StyleUnderline"/>
        </w:rPr>
        <w:t xml:space="preserv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 has a </w:t>
      </w:r>
      <w:r w:rsidRPr="00EC36B7">
        <w:rPr>
          <w:rStyle w:val="StyleUnderline"/>
          <w:highlight w:val="green"/>
        </w:rPr>
        <w:t>higher chance of getting into</w:t>
      </w:r>
      <w:r w:rsidRPr="00CF6CEA">
        <w:rPr>
          <w:rStyle w:val="StyleUnderline"/>
        </w:rPr>
        <w:t xml:space="preserve"> the consumption channel of </w:t>
      </w:r>
      <w:r w:rsidRPr="00EC36B7">
        <w:rPr>
          <w:rStyle w:val="StyleUnderline"/>
          <w:highlight w:val="green"/>
        </w:rPr>
        <w:t>the economy</w:t>
      </w:r>
      <w:r w:rsidRPr="00CF6CEA">
        <w:rPr>
          <w:rStyle w:val="StyleUnderline"/>
        </w:rPr>
        <w:t xml:space="preserve"> than an increase in income of the higher income groups</w:t>
      </w:r>
      <w:r w:rsidRPr="001117BD">
        <w:rPr>
          <w:sz w:val="16"/>
        </w:rPr>
        <w:t xml:space="preserve"> (for whom the chances are higher of getting into the savings or asset creation channel). In other words, the </w:t>
      </w:r>
      <w:r w:rsidRPr="001117BD">
        <w:rPr>
          <w:rStyle w:val="StyleUnderline"/>
        </w:rPr>
        <w:t>phenomenon</w:t>
      </w:r>
      <w:r w:rsidRPr="00CF6CEA">
        <w:rPr>
          <w:rStyle w:val="StyleUnderline"/>
        </w:rPr>
        <w:t xml:space="preserve"> of “rich getting richer” will go against the fundamental goal of achieving fast yet sustained growth</w:t>
      </w:r>
      <w:r w:rsidRPr="001117BD">
        <w:rPr>
          <w:sz w:val="16"/>
        </w:rPr>
        <w:t>, however communistic the idea might sound!</w:t>
      </w:r>
    </w:p>
    <w:p w14:paraId="5609BAFC" w14:textId="77777777" w:rsidR="00A6666C" w:rsidRDefault="00A6666C" w:rsidP="00A6666C">
      <w:pPr>
        <w:rPr>
          <w:sz w:val="16"/>
        </w:rPr>
      </w:pPr>
      <w:r w:rsidRPr="001117BD">
        <w:rPr>
          <w:sz w:val="16"/>
        </w:rPr>
        <w:t xml:space="preserve">Hence, the </w:t>
      </w:r>
      <w:r w:rsidRPr="00CF6CEA">
        <w:rPr>
          <w:rStyle w:val="StyleUnderline"/>
        </w:rPr>
        <w:t>governmental response has to be Keynesian</w:t>
      </w:r>
      <w:r w:rsidRPr="001117BD">
        <w:rPr>
          <w:sz w:val="16"/>
        </w:rPr>
        <w:t xml:space="preserve"> in nature with spurring up of transfers (or providing for basic incomes whether </w:t>
      </w:r>
      <w:proofErr w:type="spellStart"/>
      <w:r w:rsidRPr="001117BD">
        <w:rPr>
          <w:sz w:val="16"/>
        </w:rPr>
        <w:t>univeral</w:t>
      </w:r>
      <w:proofErr w:type="spellEnd"/>
      <w:r w:rsidRPr="001117BD">
        <w:rPr>
          <w:sz w:val="16"/>
        </w:rPr>
        <w:t xml:space="preserve"> or targeted) in the short run, but also be </w:t>
      </w:r>
      <w:r w:rsidRPr="00CF6CEA">
        <w:rPr>
          <w:rStyle w:val="StyleUnderline"/>
        </w:rPr>
        <w:t>an enabler of the market forces in the longer run.</w:t>
      </w:r>
      <w:r w:rsidRPr="001117BD">
        <w:rPr>
          <w:sz w:val="16"/>
        </w:rPr>
        <w:t xml:space="preserve"> In a recent article, </w:t>
      </w:r>
      <w:proofErr w:type="spellStart"/>
      <w:r>
        <w:fldChar w:fldCharType="begin"/>
      </w:r>
      <w:r>
        <w:instrText xml:space="preserve"> HYPERLINK "https://www.theindiaforum.in/article/does-india-have-inequality-problem" \t "_blank" </w:instrText>
      </w:r>
      <w:r>
        <w:fldChar w:fldCharType="separate"/>
      </w:r>
      <w:r w:rsidRPr="001117BD">
        <w:rPr>
          <w:rStyle w:val="Hyperlink"/>
          <w:sz w:val="16"/>
        </w:rPr>
        <w:t>Maitreesh</w:t>
      </w:r>
      <w:proofErr w:type="spellEnd"/>
      <w:r w:rsidRPr="001117BD">
        <w:rPr>
          <w:rStyle w:val="Hyperlink"/>
          <w:sz w:val="16"/>
        </w:rPr>
        <w:t xml:space="preserve"> </w:t>
      </w:r>
      <w:proofErr w:type="spellStart"/>
      <w:r w:rsidRPr="001117BD">
        <w:rPr>
          <w:rStyle w:val="Hyperlink"/>
          <w:sz w:val="16"/>
        </w:rPr>
        <w:t>Ghatak</w:t>
      </w:r>
      <w:proofErr w:type="spellEnd"/>
      <w:r>
        <w:rPr>
          <w:rStyle w:val="Hyperlink"/>
          <w:sz w:val="16"/>
        </w:rPr>
        <w:fldChar w:fldCharType="end"/>
      </w:r>
      <w:r w:rsidRPr="001117BD">
        <w:rPr>
          <w:sz w:val="16"/>
        </w:rPr>
        <w:t xml:space="preserve"> suggests the government to resort to greater wealth taxation and using the money to invest in education, health, and infrastructure to create a robust human capital base for long-term growth. Yet, </w:t>
      </w:r>
      <w:r w:rsidRPr="00CF6CEA">
        <w:rPr>
          <w:rStyle w:val="StyleUnderline"/>
        </w:rPr>
        <w:t>the governmental interventions into such systems should not be taken as the permanent solution</w:t>
      </w:r>
      <w:r w:rsidRPr="001117BD">
        <w:rPr>
          <w:sz w:val="16"/>
        </w:rPr>
        <w:t xml:space="preserve">. </w:t>
      </w:r>
      <w:r w:rsidRPr="00CF6CEA">
        <w:rPr>
          <w:rStyle w:val="StyleUnderline"/>
        </w:rPr>
        <w:t>Rather</w:t>
      </w:r>
      <w:r w:rsidRPr="001117BD">
        <w:rPr>
          <w:sz w:val="16"/>
        </w:rPr>
        <w:t xml:space="preserve">, the </w:t>
      </w:r>
      <w:r w:rsidRPr="001117BD">
        <w:rPr>
          <w:rStyle w:val="StyleUnderline"/>
        </w:rPr>
        <w:t>governments need to enable markets to generate forces so as to create jobs and</w:t>
      </w:r>
      <w:r w:rsidRPr="00CF6CEA">
        <w:rPr>
          <w:rStyle w:val="StyleUnderline"/>
        </w:rPr>
        <w:t xml:space="preserve"> concomitantly create human capital that can live up to the </w:t>
      </w:r>
      <w:proofErr w:type="spellStart"/>
      <w:r w:rsidRPr="00CF6CEA">
        <w:rPr>
          <w:rStyle w:val="StyleUnderline"/>
        </w:rPr>
        <w:t>challeges</w:t>
      </w:r>
      <w:proofErr w:type="spellEnd"/>
      <w:r w:rsidRPr="00CF6CEA">
        <w:rPr>
          <w:rStyle w:val="StyleUnderline"/>
        </w:rPr>
        <w:t xml:space="preserve"> of the future economy.</w:t>
      </w:r>
      <w:r w:rsidRPr="001117BD">
        <w:rPr>
          <w:sz w:val="16"/>
        </w:rPr>
        <w:t xml:space="preserve"> This, therefore, needs a much more integrated approach to the problems of development rather than looking at development through the reductionist lens of economic growth only.</w:t>
      </w:r>
    </w:p>
    <w:p w14:paraId="4E572DBD" w14:textId="77777777" w:rsidR="00A6666C" w:rsidRPr="00921E76" w:rsidRDefault="00A6666C" w:rsidP="00A6666C">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01827D7C" w14:textId="77777777" w:rsidR="00A6666C" w:rsidRPr="00921E76" w:rsidRDefault="00A6666C" w:rsidP="00A6666C">
      <w:r w:rsidRPr="00921E76">
        <w:t xml:space="preserve">Husain </w:t>
      </w:r>
      <w:r w:rsidRPr="00921E76">
        <w:rPr>
          <w:rStyle w:val="Style13ptBold"/>
        </w:rPr>
        <w:t>Haqqani</w:t>
      </w:r>
      <w:r w:rsidRPr="00921E76">
        <w:t xml:space="preserve"> </w:t>
      </w:r>
      <w:r w:rsidRPr="00921E76">
        <w:rPr>
          <w:rStyle w:val="Style13ptBold"/>
        </w:rPr>
        <w:t>and</w:t>
      </w:r>
      <w:r w:rsidRPr="00921E76">
        <w:t xml:space="preserve"> Aparna </w:t>
      </w:r>
      <w:r w:rsidRPr="00921E76">
        <w:rPr>
          <w:rStyle w:val="Style13ptBold"/>
        </w:rPr>
        <w:t>Pande</w:t>
      </w:r>
      <w:r w:rsidRPr="00921E76">
        <w:t xml:space="preserve"> </w:t>
      </w:r>
      <w:r w:rsidRPr="00921E76">
        <w:rPr>
          <w:rStyle w:val="Style13ptBold"/>
        </w:rPr>
        <w:t>7-10</w:t>
      </w:r>
      <w:r w:rsidRPr="00921E76">
        <w:t>-21. Haqqani is the director for South and Central Asia at the Hudson Institute in Washington D.C. and was Pakistan’s ambassador to the United States. Pande (</w:t>
      </w:r>
      <w:proofErr w:type="spellStart"/>
      <w:proofErr w:type="gramStart"/>
      <w:r w:rsidRPr="00921E76">
        <w:t>Ph.D</w:t>
      </w:r>
      <w:proofErr w:type="spellEnd"/>
      <w:proofErr w:type="gramEnd"/>
      <w:r w:rsidRPr="00921E76">
        <w:t>) is director of the Initiative on the Future of India and South Asia at the Hudson Institute. "India has a long way to go in confronting China". The Hill. https://thehill.com/opinion/international/562397-india-has-a-long-way-to-go-in-confronting-china</w:t>
      </w:r>
    </w:p>
    <w:p w14:paraId="0614BF03" w14:textId="77777777" w:rsidR="00A6666C" w:rsidRPr="00921E76" w:rsidRDefault="00A6666C" w:rsidP="00A6666C">
      <w:pPr>
        <w:rPr>
          <w:sz w:val="16"/>
        </w:rPr>
      </w:pPr>
      <w:r w:rsidRPr="00921E76">
        <w:rPr>
          <w:u w:val="single"/>
        </w:rPr>
        <w:t>India’s decision to move </w:t>
      </w:r>
      <w:hyperlink r:id="rId16"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17" w:tgtFrame="_blank" w:history="1">
        <w:r w:rsidRPr="00921E76">
          <w:rPr>
            <w:sz w:val="16"/>
          </w:rPr>
          <w:t>last year</w:t>
        </w:r>
      </w:hyperlink>
      <w:r w:rsidRPr="00921E76">
        <w:rPr>
          <w:sz w:val="16"/>
        </w:rPr>
        <w:t xml:space="preserve">, </w:t>
      </w:r>
      <w:r w:rsidRPr="00921E76">
        <w:rPr>
          <w:u w:val="single"/>
        </w:rPr>
        <w:t xml:space="preserve">when the Chinese army </w:t>
      </w:r>
      <w:hyperlink r:id="rId18"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EC36B7">
        <w:rPr>
          <w:highlight w:val="green"/>
          <w:u w:val="single"/>
        </w:rPr>
        <w:t>India is</w:t>
      </w:r>
      <w:r w:rsidRPr="00921E76">
        <w:rPr>
          <w:u w:val="single"/>
        </w:rPr>
        <w:t xml:space="preserve"> the </w:t>
      </w:r>
      <w:r w:rsidRPr="00EC36B7">
        <w:rPr>
          <w:highlight w:val="green"/>
          <w:u w:val="single"/>
        </w:rPr>
        <w:t xml:space="preserve">only country with </w:t>
      </w:r>
      <w:r w:rsidRPr="00921E76">
        <w:rPr>
          <w:u w:val="single"/>
        </w:rPr>
        <w:t xml:space="preserve">enough manpower </w:t>
      </w:r>
      <w:r w:rsidRPr="00EC36B7">
        <w:rPr>
          <w:highlight w:val="green"/>
          <w:u w:val="single"/>
        </w:rPr>
        <w:t>to match</w:t>
      </w:r>
      <w:r w:rsidRPr="00921E76">
        <w:rPr>
          <w:u w:val="single"/>
        </w:rPr>
        <w:t xml:space="preserve"> that of </w:t>
      </w:r>
      <w:r w:rsidRPr="00EC36B7">
        <w:rPr>
          <w:highlight w:val="green"/>
          <w:u w:val="single"/>
        </w:rPr>
        <w:t>China</w:t>
      </w:r>
      <w:r w:rsidRPr="00921E76">
        <w:rPr>
          <w:u w:val="single"/>
        </w:rPr>
        <w:t>. China sees India as a potential rival and covets parts of Indian territory</w:t>
      </w:r>
      <w:r w:rsidRPr="00921E76">
        <w:rPr>
          <w:sz w:val="16"/>
        </w:rPr>
        <w:t xml:space="preserve">. China </w:t>
      </w:r>
      <w:hyperlink r:id="rId19" w:tgtFrame="_blank" w:history="1">
        <w:r w:rsidRPr="00921E76">
          <w:rPr>
            <w:sz w:val="16"/>
          </w:rPr>
          <w:t>occupied</w:t>
        </w:r>
      </w:hyperlink>
      <w:r w:rsidRPr="00921E76">
        <w:rPr>
          <w:sz w:val="16"/>
        </w:rPr>
        <w:t xml:space="preserve"> 15,000 miles of Indian territory in the Aksai Chin section of Ladakh after war in 1962. </w:t>
      </w:r>
      <w:r w:rsidRPr="00EC36B7">
        <w:rPr>
          <w:highlight w:val="gree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EC36B7">
        <w:rPr>
          <w:highlight w:val="green"/>
          <w:u w:val="single"/>
        </w:rPr>
        <w:t xml:space="preserve">setting off </w:t>
      </w:r>
      <w:hyperlink r:id="rId20" w:tgtFrame="_blank" w:history="1">
        <w:r w:rsidRPr="00EC36B7">
          <w:rPr>
            <w:highlight w:val="green"/>
            <w:u w:val="single"/>
          </w:rPr>
          <w:t>competition</w:t>
        </w:r>
      </w:hyperlink>
      <w:r w:rsidRPr="00EC36B7">
        <w:rPr>
          <w:highlight w:val="green"/>
          <w:u w:val="single"/>
        </w:rPr>
        <w:t xml:space="preserve"> for</w:t>
      </w:r>
      <w:r w:rsidRPr="00921E76">
        <w:rPr>
          <w:u w:val="single"/>
        </w:rPr>
        <w:t xml:space="preserve"> the same </w:t>
      </w:r>
      <w:r w:rsidRPr="00EC36B7">
        <w:rPr>
          <w:highlight w:val="green"/>
          <w:u w:val="single"/>
        </w:rPr>
        <w:t>s</w:t>
      </w:r>
      <w:r w:rsidRPr="00921E76">
        <w:rPr>
          <w:u w:val="single"/>
        </w:rPr>
        <w:t xml:space="preserve">phere </w:t>
      </w:r>
      <w:r w:rsidRPr="00EC36B7">
        <w:rPr>
          <w:highlight w:val="green"/>
          <w:u w:val="single"/>
        </w:rPr>
        <w:t>o</w:t>
      </w:r>
      <w:r w:rsidRPr="00921E76">
        <w:rPr>
          <w:u w:val="single"/>
        </w:rPr>
        <w:t xml:space="preserve">f </w:t>
      </w:r>
      <w:r w:rsidRPr="00EC36B7">
        <w:rPr>
          <w:highlight w:val="green"/>
          <w:u w:val="single"/>
        </w:rPr>
        <w:t>i</w:t>
      </w:r>
      <w:r w:rsidRPr="00921E76">
        <w:rPr>
          <w:u w:val="single"/>
        </w:rPr>
        <w:t>nfluence</w:t>
      </w:r>
      <w:r w:rsidRPr="00921E76">
        <w:rPr>
          <w:sz w:val="16"/>
        </w:rPr>
        <w:t xml:space="preserve">. </w:t>
      </w:r>
      <w:r w:rsidRPr="00921E76">
        <w:rPr>
          <w:u w:val="single"/>
        </w:rPr>
        <w:t xml:space="preserve">But </w:t>
      </w:r>
      <w:r w:rsidRPr="00EC36B7">
        <w:rPr>
          <w:highlight w:val="green"/>
          <w:u w:val="single"/>
        </w:rPr>
        <w:t>China’s</w:t>
      </w:r>
      <w:r w:rsidRPr="00921E76">
        <w:rPr>
          <w:u w:val="single"/>
        </w:rPr>
        <w:t xml:space="preserve"> phenomenal </w:t>
      </w:r>
      <w:r w:rsidRPr="00EC36B7">
        <w:rPr>
          <w:highlight w:val="green"/>
          <w:u w:val="single"/>
        </w:rPr>
        <w:t>economic growth</w:t>
      </w:r>
      <w:r w:rsidRPr="00921E76">
        <w:rPr>
          <w:u w:val="single"/>
        </w:rPr>
        <w:t xml:space="preserve">, coupled </w:t>
      </w:r>
      <w:r w:rsidRPr="00EC36B7">
        <w:rPr>
          <w:highlight w:val="green"/>
          <w:u w:val="single"/>
        </w:rPr>
        <w:t>with India’s inability</w:t>
      </w:r>
      <w:r w:rsidRPr="00921E76">
        <w:rPr>
          <w:u w:val="single"/>
        </w:rPr>
        <w:t xml:space="preserve"> </w:t>
      </w:r>
      <w:r w:rsidRPr="00EC36B7">
        <w:rPr>
          <w:highlight w:val="green"/>
          <w:u w:val="single"/>
        </w:rPr>
        <w:t>to keep pace</w:t>
      </w:r>
      <w:r w:rsidRPr="00921E76">
        <w:rPr>
          <w:u w:val="single"/>
        </w:rPr>
        <w:t xml:space="preserve">, has </w:t>
      </w:r>
      <w:r w:rsidRPr="00EC36B7">
        <w:rPr>
          <w:highlight w:val="gree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21" w:tgtFrame="_blank" w:history="1">
        <w:r w:rsidRPr="00921E76">
          <w:rPr>
            <w:sz w:val="16"/>
          </w:rPr>
          <w:t>four</w:t>
        </w:r>
      </w:hyperlink>
      <w:r w:rsidRPr="00921E76">
        <w:rPr>
          <w:sz w:val="16"/>
        </w:rPr>
        <w:t xml:space="preserve"> occasions since 2012, </w:t>
      </w:r>
      <w:r w:rsidRPr="00EC36B7">
        <w:rPr>
          <w:highlight w:val="green"/>
          <w:u w:val="single"/>
        </w:rPr>
        <w:t>China</w:t>
      </w:r>
      <w:r w:rsidRPr="00921E76">
        <w:rPr>
          <w:u w:val="single"/>
        </w:rPr>
        <w:t xml:space="preserve"> has </w:t>
      </w:r>
      <w:r w:rsidRPr="00EC36B7">
        <w:rPr>
          <w:highlight w:val="green"/>
          <w:u w:val="single"/>
        </w:rPr>
        <w:t>indulged in salami-slicing along</w:t>
      </w:r>
      <w:r w:rsidRPr="00921E76">
        <w:rPr>
          <w:u w:val="single"/>
        </w:rPr>
        <w:t xml:space="preserve"> the largely un-demarcated </w:t>
      </w:r>
      <w:r w:rsidRPr="00EC36B7">
        <w:rPr>
          <w:highlight w:val="green"/>
          <w:u w:val="single"/>
        </w:rPr>
        <w:t>India-China border</w:t>
      </w:r>
      <w:r w:rsidRPr="00921E76">
        <w:rPr>
          <w:u w:val="single"/>
        </w:rPr>
        <w:t xml:space="preserve">. India’s response each time has been limited to diplomatic negotiations with limited military pushback. </w:t>
      </w:r>
      <w:r w:rsidRPr="00EC36B7">
        <w:rPr>
          <w:highlight w:val="green"/>
          <w:u w:val="single"/>
        </w:rPr>
        <w:t>There is</w:t>
      </w:r>
      <w:r w:rsidRPr="00921E76">
        <w:rPr>
          <w:u w:val="single"/>
        </w:rPr>
        <w:t xml:space="preserve"> a </w:t>
      </w:r>
      <w:r w:rsidRPr="00EC36B7">
        <w:rPr>
          <w:highlight w:val="green"/>
          <w:u w:val="single"/>
        </w:rPr>
        <w:t>co-relation between</w:t>
      </w:r>
      <w:r w:rsidRPr="00921E76">
        <w:rPr>
          <w:u w:val="single"/>
        </w:rPr>
        <w:t xml:space="preserve"> relative </w:t>
      </w:r>
      <w:r w:rsidRPr="00EC36B7">
        <w:rPr>
          <w:highlight w:val="green"/>
          <w:u w:val="single"/>
        </w:rPr>
        <w:t>economic strength and China’s willingness to</w:t>
      </w:r>
      <w:r w:rsidRPr="00921E76">
        <w:rPr>
          <w:u w:val="single"/>
        </w:rPr>
        <w:t xml:space="preserve"> </w:t>
      </w:r>
      <w:r w:rsidRPr="00EC36B7">
        <w:rPr>
          <w:highlight w:val="gree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22"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EC36B7">
        <w:rPr>
          <w:highlight w:val="gree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EC36B7">
        <w:rPr>
          <w:highlight w:val="gree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23" w:tgtFrame="_blank" w:history="1">
        <w:r w:rsidRPr="00921E76">
          <w:rPr>
            <w:u w:val="single"/>
          </w:rPr>
          <w:t>military</w:t>
        </w:r>
      </w:hyperlink>
      <w:r w:rsidRPr="00921E76">
        <w:rPr>
          <w:u w:val="single"/>
        </w:rPr>
        <w:t xml:space="preserve"> and </w:t>
      </w:r>
      <w:hyperlink r:id="rId24"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25" w:tgtFrame="_blank" w:history="1">
        <w:r w:rsidRPr="00921E76">
          <w:rPr>
            <w:sz w:val="16"/>
          </w:rPr>
          <w:t>defining</w:t>
        </w:r>
      </w:hyperlink>
      <w:r w:rsidRPr="00921E76">
        <w:rPr>
          <w:sz w:val="16"/>
        </w:rPr>
        <w:t xml:space="preserve"> partnership of the 21st century” under President Obama. The Trump administration’s </w:t>
      </w:r>
      <w:hyperlink r:id="rId26"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27"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EC36B7">
        <w:rPr>
          <w:highlight w:val="green"/>
          <w:u w:val="single"/>
        </w:rPr>
        <w:t>China views India as</w:t>
      </w:r>
      <w:r w:rsidRPr="00921E76">
        <w:rPr>
          <w:u w:val="single"/>
        </w:rPr>
        <w:t xml:space="preserve"> an </w:t>
      </w:r>
      <w:r w:rsidRPr="00EC36B7">
        <w:rPr>
          <w:highlight w:val="green"/>
          <w:u w:val="single"/>
        </w:rPr>
        <w:t xml:space="preserve">inward-looking democracy </w:t>
      </w:r>
      <w:r w:rsidRPr="00921E76">
        <w:rPr>
          <w:u w:val="single"/>
        </w:rPr>
        <w:t>that has yet to focus on economic growth or military prowess</w:t>
      </w:r>
      <w:r w:rsidRPr="00921E76">
        <w:rPr>
          <w:sz w:val="16"/>
        </w:rPr>
        <w:t xml:space="preserve">. </w:t>
      </w:r>
      <w:r w:rsidRPr="00EC36B7">
        <w:rPr>
          <w:highlight w:val="green"/>
          <w:u w:val="single"/>
        </w:rPr>
        <w:t>Only an expansion in India’s econ</w:t>
      </w:r>
      <w:r w:rsidRPr="00921E76">
        <w:rPr>
          <w:u w:val="single"/>
        </w:rPr>
        <w:t xml:space="preserve">omy </w:t>
      </w:r>
      <w:r w:rsidRPr="00EC36B7">
        <w:rPr>
          <w:highlight w:val="gree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64F09C12" w14:textId="77777777" w:rsidR="00A6666C" w:rsidRPr="00921E76" w:rsidRDefault="00A6666C" w:rsidP="00A6666C">
      <w:pPr>
        <w:pStyle w:val="Heading4"/>
        <w:rPr>
          <w:rFonts w:cs="Calibri"/>
        </w:rPr>
      </w:pPr>
      <w:r w:rsidRPr="00921E76">
        <w:rPr>
          <w:rFonts w:cs="Calibri"/>
        </w:rPr>
        <w:t xml:space="preserve">That </w:t>
      </w:r>
      <w:r w:rsidRPr="00921E76">
        <w:rPr>
          <w:rFonts w:cs="Calibri"/>
          <w:u w:val="single"/>
        </w:rPr>
        <w:t>escalates</w:t>
      </w:r>
      <w:r w:rsidRPr="00921E76">
        <w:rPr>
          <w:rFonts w:cs="Calibri"/>
        </w:rPr>
        <w:t>.</w:t>
      </w:r>
    </w:p>
    <w:p w14:paraId="7DA05CE6" w14:textId="77777777" w:rsidR="00A6666C" w:rsidRPr="00921E76" w:rsidRDefault="00A6666C" w:rsidP="00A6666C">
      <w:r w:rsidRPr="00921E76">
        <w:t xml:space="preserve">Jeffrey </w:t>
      </w:r>
      <w:r w:rsidRPr="00921E76">
        <w:rPr>
          <w:rStyle w:val="Style13ptBold"/>
        </w:rPr>
        <w:t>Gettleman et al 20</w:t>
      </w:r>
      <w:r w:rsidRPr="00921E76">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0C18D5E6" w14:textId="77777777" w:rsidR="00A6666C" w:rsidRDefault="00A6666C" w:rsidP="00A6666C">
      <w:pPr>
        <w:rPr>
          <w:sz w:val="16"/>
        </w:rPr>
      </w:pPr>
      <w:r w:rsidRPr="00921E76">
        <w:rPr>
          <w:sz w:val="16"/>
        </w:rPr>
        <w:t xml:space="preserve">NEW DELHI — </w:t>
      </w:r>
      <w:r w:rsidRPr="00921E76">
        <w:rPr>
          <w:u w:val="single"/>
        </w:rPr>
        <w:t>The worst </w:t>
      </w:r>
      <w:hyperlink r:id="rId28" w:history="1">
        <w:r w:rsidRPr="00EC36B7">
          <w:rPr>
            <w:highlight w:val="green"/>
            <w:u w:val="single"/>
          </w:rPr>
          <w:t>border clash between India and China</w:t>
        </w:r>
      </w:hyperlink>
      <w:r w:rsidRPr="00921E76">
        <w:rPr>
          <w:u w:val="single"/>
        </w:rPr>
        <w:t> in more than 40 years left</w:t>
      </w:r>
      <w:r w:rsidRPr="00921E76">
        <w:rPr>
          <w:sz w:val="16"/>
        </w:rPr>
        <w:t xml:space="preserve"> 20 Indian </w:t>
      </w:r>
      <w:r w:rsidRPr="00921E76">
        <w:rPr>
          <w:u w:val="single"/>
        </w:rPr>
        <w:t>soldiers dead</w:t>
      </w:r>
      <w:r w:rsidRPr="00921E76">
        <w:rPr>
          <w:sz w:val="16"/>
        </w:rPr>
        <w:t xml:space="preserve"> and dozens believed captured, Indian officials said on Tuesday, </w:t>
      </w:r>
      <w:r w:rsidRPr="00EC36B7">
        <w:rPr>
          <w:highlight w:val="green"/>
          <w:u w:val="single"/>
        </w:rPr>
        <w:t>raising tensions between nuclear-armed rivals who have increasingly been flexing</w:t>
      </w:r>
      <w:r w:rsidRPr="00921E76">
        <w:rPr>
          <w:u w:val="single"/>
        </w:rPr>
        <w:t xml:space="preserve"> their </w:t>
      </w:r>
      <w:r w:rsidRPr="00EC36B7">
        <w:rPr>
          <w:highlight w:val="green"/>
          <w:u w:val="single"/>
        </w:rPr>
        <w:t>diplomatic and military muscle</w:t>
      </w:r>
      <w:r w:rsidRPr="00921E76">
        <w:rPr>
          <w:u w:val="single"/>
        </w:rPr>
        <w:t xml:space="preserve">. </w:t>
      </w:r>
      <w:r w:rsidRPr="00921E76">
        <w:rPr>
          <w:sz w:val="16"/>
        </w:rPr>
        <w:t xml:space="preserve">For the past several weeks, </w:t>
      </w:r>
      <w:r w:rsidRPr="00921E76">
        <w:rPr>
          <w:u w:val="single"/>
        </w:rPr>
        <w:t xml:space="preserve">after </w:t>
      </w:r>
      <w:hyperlink r:id="rId29" w:history="1">
        <w:r w:rsidRPr="00921E76">
          <w:rPr>
            <w:u w:val="single"/>
          </w:rPr>
          <w:t>a series of brawls</w:t>
        </w:r>
      </w:hyperlink>
      <w:r w:rsidRPr="00921E76">
        <w:rPr>
          <w:u w:val="single"/>
        </w:rPr>
        <w:t xml:space="preserve"> along their disputed border, </w:t>
      </w:r>
      <w:r w:rsidRPr="00EC36B7">
        <w:rPr>
          <w:highlight w:val="green"/>
          <w:u w:val="single"/>
        </w:rPr>
        <w:t>China and India have been building up their forces</w:t>
      </w:r>
      <w:r w:rsidRPr="00921E76">
        <w:rPr>
          <w:u w:val="single"/>
        </w:rPr>
        <w:t xml:space="preserve"> </w:t>
      </w:r>
      <w:r w:rsidRPr="00921E76">
        <w:rPr>
          <w:sz w:val="16"/>
        </w:rPr>
        <w:t xml:space="preserve">in the remote </w:t>
      </w:r>
      <w:proofErr w:type="spellStart"/>
      <w:r w:rsidRPr="00921E76">
        <w:rPr>
          <w:sz w:val="16"/>
        </w:rPr>
        <w:t>Galwan</w:t>
      </w:r>
      <w:proofErr w:type="spellEnd"/>
      <w:r w:rsidRPr="00921E76">
        <w:rPr>
          <w:sz w:val="16"/>
        </w:rPr>
        <w:t xml:space="preserve"> Valley, high up in the Himalayas. </w:t>
      </w:r>
      <w:r w:rsidRPr="00921E76">
        <w:rPr>
          <w:u w:val="single"/>
        </w:rPr>
        <w:t xml:space="preserve">As they dug into opposing positions, </w:t>
      </w:r>
      <w:r w:rsidRPr="00EC36B7">
        <w:rPr>
          <w:highlight w:val="green"/>
          <w:u w:val="single"/>
        </w:rPr>
        <w:t>adding tinder to</w:t>
      </w:r>
      <w:r w:rsidRPr="00921E76">
        <w:rPr>
          <w:u w:val="single"/>
        </w:rPr>
        <w:t xml:space="preserve"> a long-smoldering </w:t>
      </w:r>
      <w:r w:rsidRPr="00EC36B7">
        <w:rPr>
          <w:highlight w:val="green"/>
          <w:u w:val="single"/>
        </w:rPr>
        <w:t>conflict</w:t>
      </w:r>
      <w:r w:rsidRPr="00921E76">
        <w:rPr>
          <w:u w:val="single"/>
        </w:rPr>
        <w:t>, China took an especially muscular posture</w:t>
      </w:r>
      <w:r w:rsidRPr="00921E76">
        <w:rPr>
          <w:sz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921E76">
        <w:rPr>
          <w:u w:val="single"/>
        </w:rPr>
        <w:t xml:space="preserve">Military and political analysts say the </w:t>
      </w:r>
      <w:r w:rsidRPr="00EC36B7">
        <w:rPr>
          <w:highlight w:val="green"/>
          <w:u w:val="single"/>
        </w:rPr>
        <w:t>two countries do not want</w:t>
      </w:r>
      <w:r w:rsidRPr="00921E76">
        <w:rPr>
          <w:u w:val="single"/>
        </w:rPr>
        <w:t xml:space="preserve"> a further </w:t>
      </w:r>
      <w:r w:rsidRPr="00EC36B7">
        <w:rPr>
          <w:highlight w:val="green"/>
          <w:u w:val="single"/>
        </w:rPr>
        <w:t>escalation</w:t>
      </w:r>
      <w:r w:rsidRPr="00921E76">
        <w:rPr>
          <w:u w:val="single"/>
        </w:rPr>
        <w:t xml:space="preserve"> </w:t>
      </w:r>
      <w:r w:rsidRPr="00921E76">
        <w:rPr>
          <w:sz w:val="16"/>
        </w:rPr>
        <w:t xml:space="preserve">— particularly India, where military forces are nowhere near as powerful as China’s — </w:t>
      </w:r>
      <w:r w:rsidRPr="00EC36B7">
        <w:rPr>
          <w:highlight w:val="green"/>
          <w:u w:val="single"/>
        </w:rPr>
        <w:t>but they may struggle to find a way out of the conflict that does not hint at backing down</w:t>
      </w:r>
      <w:r w:rsidRPr="00921E76">
        <w:rPr>
          <w:u w:val="single"/>
        </w:rPr>
        <w:t xml:space="preserve">. </w:t>
      </w:r>
      <w:r w:rsidRPr="00EC36B7">
        <w:rPr>
          <w:highlight w:val="green"/>
          <w:u w:val="single"/>
        </w:rPr>
        <w:t>Both</w:t>
      </w:r>
      <w:r w:rsidRPr="00921E76">
        <w:rPr>
          <w:u w:val="single"/>
        </w:rPr>
        <w:t xml:space="preserve"> countries and their </w:t>
      </w:r>
      <w:r w:rsidRPr="00EC36B7">
        <w:rPr>
          <w:highlight w:val="green"/>
          <w:u w:val="single"/>
        </w:rPr>
        <w:t>nationalist leaders</w:t>
      </w:r>
      <w:r w:rsidRPr="00921E76">
        <w:rPr>
          <w:sz w:val="16"/>
        </w:rPr>
        <w:t xml:space="preserve">, President Xi Jinping of China and Prime Minister </w:t>
      </w:r>
      <w:hyperlink r:id="rId30" w:history="1">
        <w:r w:rsidRPr="00921E76">
          <w:rPr>
            <w:sz w:val="16"/>
          </w:rPr>
          <w:t>Narendra Modi</w:t>
        </w:r>
      </w:hyperlink>
      <w:r w:rsidRPr="00921E76">
        <w:rPr>
          <w:sz w:val="16"/>
        </w:rPr>
        <w:t xml:space="preserve"> of India, </w:t>
      </w:r>
      <w:r w:rsidRPr="00921E76">
        <w:rPr>
          <w:u w:val="single"/>
        </w:rPr>
        <w:t xml:space="preserve">have </w:t>
      </w:r>
      <w:r w:rsidRPr="00EC36B7">
        <w:rPr>
          <w:highlight w:val="green"/>
          <w:u w:val="single"/>
        </w:rPr>
        <w:t>taken increasingly assertive postures that pose real risks of the conflict spinning out of control</w:t>
      </w:r>
      <w:r w:rsidRPr="00921E76">
        <w:rPr>
          <w:sz w:val="16"/>
        </w:rPr>
        <w:t>. “</w:t>
      </w:r>
      <w:r w:rsidRPr="00921E76">
        <w:rPr>
          <w:u w:val="single"/>
        </w:rPr>
        <w:t xml:space="preserve">Neither PM Modi or President Xi want a war, but </w:t>
      </w:r>
      <w:r w:rsidRPr="00EC36B7">
        <w:rPr>
          <w:highlight w:val="green"/>
          <w:u w:val="single"/>
        </w:rPr>
        <w:t>neither can relinquish their territorial claims</w:t>
      </w:r>
      <w:r w:rsidRPr="00921E76">
        <w:rPr>
          <w:u w:val="single"/>
        </w:rPr>
        <w:t xml:space="preserve"> either</w:t>
      </w:r>
      <w:r w:rsidRPr="00921E76">
        <w:rPr>
          <w:sz w:val="16"/>
        </w:rPr>
        <w:t xml:space="preserve">,” said </w:t>
      </w:r>
      <w:hyperlink r:id="rId31" w:tgtFrame="_blank" w:history="1">
        <w:r w:rsidRPr="00921E76">
          <w:rPr>
            <w:sz w:val="16"/>
          </w:rPr>
          <w:t xml:space="preserve">Ashley J. </w:t>
        </w:r>
        <w:proofErr w:type="spellStart"/>
        <w:r w:rsidRPr="00921E76">
          <w:rPr>
            <w:sz w:val="16"/>
          </w:rPr>
          <w:t>Tellis</w:t>
        </w:r>
        <w:proofErr w:type="spellEnd"/>
        <w:r w:rsidRPr="00921E76">
          <w:rPr>
            <w:sz w:val="16"/>
          </w:rPr>
          <w:t xml:space="preserve">, </w:t>
        </w:r>
      </w:hyperlink>
      <w:r w:rsidRPr="00921E76">
        <w:rPr>
          <w:sz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w:t>
      </w:r>
      <w:proofErr w:type="gramStart"/>
      <w:r w:rsidRPr="00921E76">
        <w:rPr>
          <w:sz w:val="16"/>
        </w:rPr>
        <w:t>rocks</w:t>
      </w:r>
      <w:proofErr w:type="gramEnd"/>
      <w:r w:rsidRPr="00921E76">
        <w:rPr>
          <w:sz w:val="16"/>
        </w:rPr>
        <w:t xml:space="preserve">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32" w:history="1">
        <w:r w:rsidRPr="00921E76">
          <w:rPr>
            <w:sz w:val="16"/>
          </w:rPr>
          <w:t>Pakistan</w:t>
        </w:r>
      </w:hyperlink>
      <w:r w:rsidRPr="00921E76">
        <w:rPr>
          <w:sz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921E76">
        <w:rPr>
          <w:sz w:val="16"/>
        </w:rPr>
        <w:t>Karnad</w:t>
      </w:r>
      <w:proofErr w:type="spellEnd"/>
      <w:r w:rsidRPr="00921E76">
        <w:rPr>
          <w:sz w:val="16"/>
        </w:rPr>
        <w:t>, a professor of security studies at the Center for Policy Research at New Delhi. “</w:t>
      </w:r>
      <w:r w:rsidRPr="00921E76">
        <w:rPr>
          <w:u w:val="single"/>
        </w:rPr>
        <w:t>The Modi government is in a difficult position</w:t>
      </w:r>
      <w:r w:rsidRPr="00921E76">
        <w:rPr>
          <w:sz w:val="16"/>
        </w:rPr>
        <w:t>,” he said. “</w:t>
      </w:r>
      <w:r w:rsidRPr="00EC36B7">
        <w:rPr>
          <w:highlight w:val="green"/>
          <w:u w:val="single"/>
        </w:rPr>
        <w:t>This is bound to escalate.</w:t>
      </w:r>
      <w:r w:rsidRPr="00921E76">
        <w:rPr>
          <w:u w:val="single"/>
        </w:rPr>
        <w:t xml:space="preserve">” </w:t>
      </w:r>
      <w:r w:rsidRPr="00921E76">
        <w:rPr>
          <w:sz w:val="16"/>
        </w:rPr>
        <w:t xml:space="preserve">And, he added, “we are not prepared for this kind of escalation.” Mr. </w:t>
      </w:r>
      <w:r w:rsidRPr="00EC36B7">
        <w:rPr>
          <w:highlight w:val="green"/>
          <w:u w:val="single"/>
        </w:rPr>
        <w:t xml:space="preserve">Xi has been doubling </w:t>
      </w:r>
      <w:hyperlink r:id="rId33" w:history="1">
        <w:r w:rsidRPr="00EC36B7">
          <w:rPr>
            <w:highlight w:val="green"/>
            <w:u w:val="single"/>
          </w:rPr>
          <w:t xml:space="preserve">down on China’s territorial claims </w:t>
        </w:r>
        <w:r w:rsidRPr="00EC36B7">
          <w:rPr>
            <w:sz w:val="16"/>
            <w:highlight w:val="green"/>
          </w:rPr>
          <w:t>across Asi</w:t>
        </w:r>
        <w:r w:rsidRPr="00EC36B7">
          <w:rPr>
            <w:highlight w:val="green"/>
            <w:u w:val="single"/>
          </w:rPr>
          <w:t>a</w:t>
        </w:r>
      </w:hyperlink>
      <w:r w:rsidRPr="00921E76">
        <w:rPr>
          <w:sz w:val="16"/>
        </w:rPr>
        <w:t xml:space="preserve">, </w:t>
      </w:r>
      <w:r w:rsidRPr="00921E76">
        <w:rPr>
          <w:u w:val="single"/>
        </w:rPr>
        <w:t>backing up arguments with the threat of force or sometimes even the use of force.</w:t>
      </w:r>
      <w:r w:rsidRPr="00921E76">
        <w:rPr>
          <w:sz w:val="16"/>
        </w:rPr>
        <w:t xml:space="preserve"> In recent weeks, the Chinese have tightened their grip on the semiautonomous region of Hong Kong; menaced Taiwan; and sunk a Vietnamese fishing boat in the South China Sea.</w:t>
      </w:r>
    </w:p>
    <w:p w14:paraId="2FD2933A" w14:textId="77777777" w:rsidR="00A6666C" w:rsidRDefault="00A6666C" w:rsidP="00A6666C">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3C66D42A" w14:textId="77777777" w:rsidR="00A6666C" w:rsidRPr="00AD43D7" w:rsidRDefault="00A6666C" w:rsidP="00A6666C">
      <w:pPr>
        <w:rPr>
          <w:sz w:val="16"/>
          <w:szCs w:val="16"/>
        </w:rPr>
      </w:pPr>
      <w:r w:rsidRPr="008A0F58">
        <w:rPr>
          <w:rStyle w:val="Style13ptBold"/>
        </w:rPr>
        <w:t>Gupta</w:t>
      </w:r>
      <w:r>
        <w:rPr>
          <w:rStyle w:val="Style13ptBold"/>
        </w:rPr>
        <w:t xml:space="preserve"> 21 </w:t>
      </w:r>
      <w:r w:rsidRPr="00AD43D7">
        <w:rPr>
          <w:rStyle w:val="Style13ptBold"/>
          <w:b w:val="0"/>
          <w:bCs w:val="0"/>
          <w:sz w:val="18"/>
          <w:szCs w:val="14"/>
        </w:rPr>
        <w:t>(</w:t>
      </w:r>
      <w:r w:rsidRPr="00AD43D7">
        <w:rPr>
          <w:sz w:val="18"/>
          <w:szCs w:val="18"/>
        </w:rPr>
        <w:t xml:space="preserve">, S., 2021. It isn't the economy, genius. India proves it by voting for Modi again and again. [online] </w:t>
      </w:r>
      <w:proofErr w:type="spellStart"/>
      <w:r w:rsidRPr="00AD43D7">
        <w:rPr>
          <w:sz w:val="18"/>
          <w:szCs w:val="18"/>
        </w:rPr>
        <w:t>ThePrint</w:t>
      </w:r>
      <w:proofErr w:type="spellEnd"/>
      <w:r w:rsidRPr="00AD43D7">
        <w:rPr>
          <w:sz w:val="18"/>
          <w:szCs w:val="18"/>
        </w:rPr>
        <w:t xml:space="preserve">. Available at: &lt;https://theprint.in/national-interest/it-isnt-the-economy-genius-india-proves-it-by-voting-for-modi-again-and-again/633329/&gt; [Accessed 25 October 2021] Shekhar Gupta is an Indian journalist and author. He is the founder and the current editor-in-chief of </w:t>
      </w:r>
      <w:proofErr w:type="spellStart"/>
      <w:r w:rsidRPr="00AD43D7">
        <w:rPr>
          <w:sz w:val="18"/>
          <w:szCs w:val="18"/>
        </w:rPr>
        <w:t>ThePrint</w:t>
      </w:r>
      <w:proofErr w:type="spellEnd"/>
      <w:r w:rsidRPr="00AD43D7">
        <w:rPr>
          <w:sz w:val="18"/>
          <w:szCs w:val="18"/>
        </w:rPr>
        <w:t xml:space="preserve">. He is also a columnist for the Business Standard and pens a weekly column which appears every Saturday. He has had long stints at The Indian Express and India Today. Shekhar Gupta has received assorted awards: the 1985 </w:t>
      </w:r>
      <w:proofErr w:type="spellStart"/>
      <w:r w:rsidRPr="00AD43D7">
        <w:rPr>
          <w:sz w:val="18"/>
          <w:szCs w:val="18"/>
        </w:rPr>
        <w:t>Inlaks</w:t>
      </w:r>
      <w:proofErr w:type="spellEnd"/>
      <w:r w:rsidRPr="00AD43D7">
        <w:rPr>
          <w:sz w:val="18"/>
          <w:szCs w:val="18"/>
        </w:rPr>
        <w:t xml:space="preserve">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w:t>
      </w:r>
      <w:proofErr w:type="spellStart"/>
      <w:r w:rsidRPr="00AD43D7">
        <w:rPr>
          <w:sz w:val="18"/>
          <w:szCs w:val="18"/>
        </w:rPr>
        <w:t>Modasa</w:t>
      </w:r>
      <w:proofErr w:type="spellEnd"/>
      <w:r w:rsidRPr="00AD43D7">
        <w:rPr>
          <w:sz w:val="18"/>
          <w:szCs w:val="18"/>
        </w:rPr>
        <w:t xml:space="preserve"> blasts of 2008 and the alleged role of extremists and </w:t>
      </w:r>
      <w:proofErr w:type="spellStart"/>
      <w:r w:rsidRPr="00AD43D7">
        <w:rPr>
          <w:sz w:val="18"/>
          <w:szCs w:val="18"/>
        </w:rPr>
        <w:t>organisations</w:t>
      </w:r>
      <w:proofErr w:type="spellEnd"/>
      <w:r w:rsidRPr="00AD43D7">
        <w:rPr>
          <w:sz w:val="18"/>
          <w:szCs w:val="18"/>
        </w:rPr>
        <w:t>.[14].)-</w:t>
      </w:r>
      <w:proofErr w:type="spellStart"/>
      <w:r w:rsidRPr="00AD43D7">
        <w:rPr>
          <w:sz w:val="18"/>
          <w:szCs w:val="18"/>
        </w:rPr>
        <w:t>rahulpenu</w:t>
      </w:r>
      <w:proofErr w:type="spellEnd"/>
    </w:p>
    <w:p w14:paraId="4FE61CA8" w14:textId="77777777" w:rsidR="00A6666C" w:rsidRPr="00152A78" w:rsidRDefault="00A6666C" w:rsidP="00A6666C">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w:t>
      </w:r>
      <w:proofErr w:type="spellStart"/>
      <w:r w:rsidRPr="001B65F0">
        <w:rPr>
          <w:sz w:val="16"/>
        </w:rPr>
        <w:t>realises</w:t>
      </w:r>
      <w:proofErr w:type="spellEnd"/>
      <w:r w:rsidRPr="001B65F0">
        <w:rPr>
          <w:sz w:val="16"/>
        </w:rPr>
        <w:t xml:space="preserve">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 xml:space="preserve">In his 1992 presidential campaign, Bill Clinton </w:t>
      </w:r>
      <w:proofErr w:type="spellStart"/>
      <w:r w:rsidRPr="001B65F0">
        <w:rPr>
          <w:sz w:val="16"/>
          <w:szCs w:val="16"/>
        </w:rPr>
        <w:t>immortalised</w:t>
      </w:r>
      <w:proofErr w:type="spellEnd"/>
      <w:r w:rsidRPr="001B65F0">
        <w:rPr>
          <w:sz w:val="16"/>
          <w:szCs w:val="16"/>
        </w:rPr>
        <w:t xml:space="preserve"> the line, “It’s the economy, stupid”. Does this work in Narendra Modi’s India?</w:t>
      </w:r>
      <w:r>
        <w:rPr>
          <w:sz w:val="16"/>
          <w:szCs w:val="16"/>
        </w:rPr>
        <w:t xml:space="preserve"> </w:t>
      </w:r>
      <w:r w:rsidRPr="001B65F0">
        <w:rPr>
          <w:sz w:val="16"/>
          <w:szCs w:val="16"/>
        </w:rPr>
        <w:t xml:space="preserve">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w:t>
      </w:r>
      <w:proofErr w:type="spellStart"/>
      <w:r w:rsidRPr="001B65F0">
        <w:rPr>
          <w:sz w:val="16"/>
          <w:szCs w:val="16"/>
        </w:rPr>
        <w:t>globalised</w:t>
      </w:r>
      <w:proofErr w:type="spellEnd"/>
      <w:r w:rsidRPr="001B65F0">
        <w:rPr>
          <w:sz w:val="16"/>
          <w:szCs w:val="16"/>
        </w:rPr>
        <w:t>,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 xml:space="preserve">a better economy </w:t>
      </w:r>
      <w:proofErr w:type="gramStart"/>
      <w:r w:rsidRPr="001B65F0">
        <w:rPr>
          <w:u w:val="single"/>
        </w:rPr>
        <w:t>won, or</w:t>
      </w:r>
      <w:proofErr w:type="gramEnd"/>
      <w:r w:rsidRPr="001B65F0">
        <w:rPr>
          <w:u w:val="single"/>
        </w:rPr>
        <w:t xml:space="preserve">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EC36B7">
        <w:rPr>
          <w:highlight w:val="green"/>
          <w:u w:val="single"/>
        </w:rPr>
        <w:t>After</w:t>
      </w:r>
      <w:r w:rsidRPr="001B65F0">
        <w:rPr>
          <w:u w:val="single"/>
        </w:rPr>
        <w:t xml:space="preserve"> Modi’s first </w:t>
      </w:r>
      <w:r w:rsidRPr="00EC36B7">
        <w:rPr>
          <w:highlight w:val="gree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w:t>
      </w:r>
      <w:proofErr w:type="spellStart"/>
      <w:r w:rsidRPr="00F6425E">
        <w:rPr>
          <w:sz w:val="16"/>
        </w:rPr>
        <w:t>demonetisation</w:t>
      </w:r>
      <w:proofErr w:type="spellEnd"/>
      <w:r w:rsidRPr="00F6425E">
        <w:rPr>
          <w:sz w:val="16"/>
        </w:rPr>
        <w:t xml:space="preserve">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proofErr w:type="gramStart"/>
      <w:r w:rsidRPr="00F6425E">
        <w:rPr>
          <w:u w:val="single"/>
        </w:rPr>
        <w:t>jobs</w:t>
      </w:r>
      <w:proofErr w:type="gramEnd"/>
      <w:r w:rsidRPr="00F6425E">
        <w:rPr>
          <w:sz w:val="16"/>
        </w:rPr>
        <w:t xml:space="preserve"> </w:t>
      </w:r>
      <w:r w:rsidRPr="00F6425E">
        <w:rPr>
          <w:u w:val="single"/>
        </w:rPr>
        <w:t>and development</w:t>
      </w:r>
      <w:r w:rsidRPr="00F6425E">
        <w:rPr>
          <w:sz w:val="16"/>
        </w:rPr>
        <w:t xml:space="preserve"> on the ‘</w:t>
      </w:r>
      <w:r w:rsidRPr="00EC36B7">
        <w:rPr>
          <w:b/>
          <w:bCs/>
          <w:highlight w:val="green"/>
          <w:u w:val="single"/>
        </w:rPr>
        <w:t>Gujarat</w:t>
      </w:r>
      <w:r w:rsidRPr="00EC36B7">
        <w:rPr>
          <w:highlight w:val="green"/>
          <w:u w:val="single"/>
        </w:rPr>
        <w:t xml:space="preserve"> </w:t>
      </w:r>
      <w:r w:rsidRPr="00EC36B7">
        <w:rPr>
          <w:b/>
          <w:bCs/>
          <w:highlight w:val="green"/>
          <w:u w:val="single"/>
        </w:rPr>
        <w:t>Model’</w:t>
      </w:r>
      <w:r w:rsidRPr="00F6425E">
        <w:rPr>
          <w:sz w:val="16"/>
        </w:rPr>
        <w:t xml:space="preserve">. But barring, say, the first 24 months to some extent, </w:t>
      </w:r>
      <w:r w:rsidRPr="00F6425E">
        <w:rPr>
          <w:u w:val="single"/>
        </w:rPr>
        <w:t xml:space="preserve">he has </w:t>
      </w:r>
      <w:r w:rsidRPr="00EC36B7">
        <w:rPr>
          <w:b/>
          <w:bCs/>
          <w:highlight w:val="green"/>
          <w:u w:val="single"/>
        </w:rPr>
        <w:t>never</w:t>
      </w:r>
      <w:r w:rsidRPr="00EC36B7">
        <w:rPr>
          <w:highlight w:val="green"/>
          <w:u w:val="single"/>
        </w:rPr>
        <w:t xml:space="preserve"> </w:t>
      </w:r>
      <w:r w:rsidRPr="00EC36B7">
        <w:rPr>
          <w:b/>
          <w:bCs/>
          <w:highlight w:val="green"/>
          <w:u w:val="single"/>
        </w:rPr>
        <w:t>delivered</w:t>
      </w:r>
      <w:r w:rsidRPr="00F6425E">
        <w:rPr>
          <w:u w:val="single"/>
        </w:rPr>
        <w:t xml:space="preserve"> on that promise</w:t>
      </w:r>
      <w:r w:rsidRPr="00F6425E">
        <w:rPr>
          <w:sz w:val="16"/>
        </w:rPr>
        <w:t>.</w:t>
      </w:r>
      <w:r>
        <w:rPr>
          <w:sz w:val="16"/>
        </w:rPr>
        <w:t xml:space="preserve"> </w:t>
      </w:r>
      <w:r w:rsidRPr="00F6425E">
        <w:rPr>
          <w:sz w:val="16"/>
          <w:szCs w:val="16"/>
        </w:rPr>
        <w:t xml:space="preserve">If the concept of “It’s the economy, stupid” worked, he should not have swept the Uttar Pradesh elections of 2017. By that time, </w:t>
      </w:r>
      <w:proofErr w:type="spellStart"/>
      <w:r w:rsidRPr="00F6425E">
        <w:rPr>
          <w:sz w:val="16"/>
          <w:szCs w:val="16"/>
        </w:rPr>
        <w:t>demonetisation</w:t>
      </w:r>
      <w:proofErr w:type="spellEnd"/>
      <w:r w:rsidRPr="00F6425E">
        <w:rPr>
          <w:sz w:val="16"/>
          <w:szCs w:val="16"/>
        </w:rPr>
        <w:t xml:space="preserve"> had already deflated India’s economy; job losses, and trade, rural and farmer distress had set in. It didn’t bother </w:t>
      </w:r>
      <w:proofErr w:type="gramStart"/>
      <w:r w:rsidRPr="00F6425E">
        <w:rPr>
          <w:sz w:val="16"/>
          <w:szCs w:val="16"/>
        </w:rPr>
        <w:t>anybody</w:t>
      </w:r>
      <w:proofErr w:type="gramEnd"/>
      <w:r w:rsidRPr="00F6425E">
        <w:rPr>
          <w:sz w:val="16"/>
          <w:szCs w:val="16"/>
        </w:rPr>
        <w:t xml:space="preserve"> but his hapless opposition and </w:t>
      </w:r>
      <w:proofErr w:type="spellStart"/>
      <w:r w:rsidRPr="00F6425E">
        <w:rPr>
          <w:sz w:val="16"/>
          <w:szCs w:val="16"/>
        </w:rPr>
        <w:t>marginalised</w:t>
      </w:r>
      <w:proofErr w:type="spellEnd"/>
      <w:r w:rsidRPr="00F6425E">
        <w:rPr>
          <w:sz w:val="16"/>
          <w:szCs w:val="16"/>
        </w:rPr>
        <w:t xml:space="preserve">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EC36B7">
        <w:rPr>
          <w:highlight w:val="green"/>
          <w:u w:val="single"/>
        </w:rPr>
        <w:t xml:space="preserve">first year of </w:t>
      </w:r>
      <w:r w:rsidRPr="00EC36B7">
        <w:rPr>
          <w:b/>
          <w:bCs/>
          <w:highlight w:val="green"/>
          <w:u w:val="single"/>
        </w:rPr>
        <w:t>negative</w:t>
      </w:r>
      <w:r w:rsidRPr="00E368A5">
        <w:rPr>
          <w:sz w:val="16"/>
        </w:rPr>
        <w:t xml:space="preserve"> — </w:t>
      </w:r>
      <w:r w:rsidRPr="00EE1D85">
        <w:rPr>
          <w:u w:val="single"/>
        </w:rPr>
        <w:t>double-digit negative</w:t>
      </w:r>
      <w:r w:rsidRPr="00E368A5">
        <w:rPr>
          <w:sz w:val="16"/>
        </w:rPr>
        <w:t xml:space="preserve"> — </w:t>
      </w:r>
      <w:r w:rsidRPr="00EC36B7">
        <w:rPr>
          <w:b/>
          <w:bCs/>
          <w:highlight w:val="gree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EC36B7">
        <w:rPr>
          <w:b/>
          <w:bCs/>
          <w:highlight w:val="green"/>
          <w:u w:val="single"/>
        </w:rPr>
        <w:t>may</w:t>
      </w:r>
      <w:r w:rsidRPr="00EE1D85">
        <w:rPr>
          <w:u w:val="single"/>
        </w:rPr>
        <w:t xml:space="preserve"> be </w:t>
      </w:r>
      <w:r w:rsidRPr="00EC36B7">
        <w:rPr>
          <w:b/>
          <w:bCs/>
          <w:highlight w:val="green"/>
          <w:u w:val="single"/>
        </w:rPr>
        <w:t>blamed</w:t>
      </w:r>
      <w:r w:rsidRPr="00EC36B7">
        <w:rPr>
          <w:highlight w:val="green"/>
          <w:u w:val="single"/>
        </w:rPr>
        <w:t xml:space="preserve"> </w:t>
      </w:r>
      <w:r w:rsidRPr="00EC36B7">
        <w:rPr>
          <w:b/>
          <w:bCs/>
          <w:highlight w:val="green"/>
          <w:u w:val="single"/>
        </w:rPr>
        <w:t>on</w:t>
      </w:r>
      <w:r w:rsidRPr="00EC36B7">
        <w:rPr>
          <w:highlight w:val="green"/>
          <w:u w:val="single"/>
        </w:rPr>
        <w:t xml:space="preserve"> the </w:t>
      </w:r>
      <w:r w:rsidRPr="00EC36B7">
        <w:rPr>
          <w:b/>
          <w:bCs/>
          <w:highlight w:val="green"/>
          <w:u w:val="single"/>
        </w:rPr>
        <w:t>pandemic</w:t>
      </w:r>
      <w:r w:rsidRPr="00E368A5">
        <w:rPr>
          <w:sz w:val="16"/>
        </w:rPr>
        <w:t xml:space="preserve">, it destroyed so many lives, </w:t>
      </w:r>
      <w:proofErr w:type="gramStart"/>
      <w:r w:rsidRPr="00E368A5">
        <w:rPr>
          <w:sz w:val="16"/>
        </w:rPr>
        <w:t>jobs</w:t>
      </w:r>
      <w:proofErr w:type="gramEnd"/>
      <w:r w:rsidRPr="00E368A5">
        <w:rPr>
          <w:sz w:val="16"/>
        </w:rPr>
        <w:t xml:space="preserve">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w:t>
      </w:r>
      <w:proofErr w:type="spellStart"/>
      <w:r w:rsidRPr="00F24DF0">
        <w:rPr>
          <w:sz w:val="16"/>
        </w:rPr>
        <w:t>Clintonism</w:t>
      </w:r>
      <w:proofErr w:type="spellEnd"/>
      <w:r w:rsidRPr="00F24DF0">
        <w:rPr>
          <w:sz w:val="16"/>
        </w:rPr>
        <w:t xml:space="preserve">. </w:t>
      </w:r>
      <w:r w:rsidRPr="00F24DF0">
        <w:rPr>
          <w:sz w:val="16"/>
          <w:szCs w:val="16"/>
        </w:rPr>
        <w:t xml:space="preserve">So, what is it that works for Modi, if not the economy? </w:t>
      </w:r>
      <w:proofErr w:type="gramStart"/>
      <w:r w:rsidRPr="00F24DF0">
        <w:rPr>
          <w:sz w:val="16"/>
          <w:szCs w:val="16"/>
        </w:rPr>
        <w:t>Or,</w:t>
      </w:r>
      <w:proofErr w:type="gramEnd"/>
      <w:r w:rsidRPr="00F24DF0">
        <w:rPr>
          <w:sz w:val="16"/>
          <w:szCs w:val="16"/>
        </w:rPr>
        <w:t xml:space="preserve"> how does he keep winning in spite of the economy? The fact </w:t>
      </w:r>
      <w:proofErr w:type="gramStart"/>
      <w:r w:rsidRPr="00F24DF0">
        <w:rPr>
          <w:sz w:val="16"/>
          <w:szCs w:val="16"/>
        </w:rPr>
        <w:t>is,</w:t>
      </w:r>
      <w:proofErr w:type="gramEnd"/>
      <w:r w:rsidRPr="00F24DF0">
        <w:rPr>
          <w:sz w:val="16"/>
          <w:szCs w:val="16"/>
        </w:rPr>
        <w:t xml:space="preserve">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w:t>
      </w:r>
      <w:proofErr w:type="spellStart"/>
      <w:r w:rsidRPr="00F24DF0">
        <w:rPr>
          <w:sz w:val="16"/>
          <w:szCs w:val="16"/>
        </w:rPr>
        <w:t>colour</w:t>
      </w:r>
      <w:proofErr w:type="spellEnd"/>
      <w:r w:rsidRPr="00F24DF0">
        <w:rPr>
          <w:sz w:val="16"/>
          <w:szCs w:val="16"/>
        </w:rPr>
        <w:t xml:space="preserve"> and class, and the virus, for example. Biden’s promise wasn’t an economic boom. At the other extreme is the Putin phenomenon. In fact, this week’s National Interest was sparked by this </w:t>
      </w:r>
      <w:proofErr w:type="spellStart"/>
      <w:r w:rsidRPr="00F24DF0">
        <w:rPr>
          <w:sz w:val="16"/>
          <w:szCs w:val="16"/>
        </w:rPr>
        <w:t>Ruchir</w:t>
      </w:r>
      <w:proofErr w:type="spellEnd"/>
      <w:r w:rsidRPr="00F24DF0">
        <w:rPr>
          <w:sz w:val="16"/>
          <w:szCs w:val="16"/>
        </w:rPr>
        <w:t xml:space="preserve"> Sharma column in the FT, where he talks about how Putin has not only made Russia sanctions-</w:t>
      </w:r>
      <w:proofErr w:type="gramStart"/>
      <w:r w:rsidRPr="00F24DF0">
        <w:rPr>
          <w:sz w:val="16"/>
          <w:szCs w:val="16"/>
        </w:rPr>
        <w:t>proof, but</w:t>
      </w:r>
      <w:proofErr w:type="gramEnd"/>
      <w:r w:rsidRPr="00F24DF0">
        <w:rPr>
          <w:sz w:val="16"/>
          <w:szCs w:val="16"/>
        </w:rPr>
        <w:t xml:space="preserve">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EC36B7">
        <w:rPr>
          <w:b/>
          <w:bCs/>
          <w:highlight w:val="green"/>
          <w:u w:val="single"/>
        </w:rPr>
        <w:t>stability</w:t>
      </w:r>
      <w:r w:rsidRPr="009302D9">
        <w:rPr>
          <w:u w:val="single"/>
        </w:rPr>
        <w:t xml:space="preserve"> </w:t>
      </w:r>
      <w:r w:rsidRPr="00EC36B7">
        <w:rPr>
          <w:highlight w:val="green"/>
          <w:u w:val="single"/>
        </w:rPr>
        <w:t xml:space="preserve">becomes the </w:t>
      </w:r>
      <w:r w:rsidRPr="00EC36B7">
        <w:rPr>
          <w:b/>
          <w:bCs/>
          <w:highlight w:val="green"/>
          <w:u w:val="single"/>
        </w:rPr>
        <w:t>first</w:t>
      </w:r>
      <w:r w:rsidRPr="00EC36B7">
        <w:rPr>
          <w:highlight w:val="green"/>
          <w:u w:val="single"/>
        </w:rPr>
        <w:t xml:space="preserve"> </w:t>
      </w:r>
      <w:r w:rsidRPr="00EC36B7">
        <w:rPr>
          <w:b/>
          <w:bCs/>
          <w:highlight w:val="gree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EC36B7">
        <w:rPr>
          <w:b/>
          <w:bCs/>
          <w:highlight w:val="green"/>
          <w:u w:val="single"/>
        </w:rPr>
        <w:t>brings</w:t>
      </w:r>
      <w:r w:rsidRPr="00EC36B7">
        <w:rPr>
          <w:highlight w:val="green"/>
          <w:u w:val="single"/>
        </w:rPr>
        <w:t xml:space="preserve"> </w:t>
      </w:r>
      <w:r w:rsidRPr="00EC36B7">
        <w:rPr>
          <w:b/>
          <w:bCs/>
          <w:highlight w:val="green"/>
          <w:u w:val="single"/>
        </w:rPr>
        <w:t>nationalistic</w:t>
      </w:r>
      <w:r w:rsidRPr="00EC36B7">
        <w:rPr>
          <w:highlight w:val="green"/>
          <w:u w:val="single"/>
        </w:rPr>
        <w:t xml:space="preserve"> </w:t>
      </w:r>
      <w:r w:rsidRPr="00EC36B7">
        <w:rPr>
          <w:b/>
          <w:bCs/>
          <w:highlight w:val="green"/>
          <w:u w:val="single"/>
        </w:rPr>
        <w:t>self</w:t>
      </w:r>
      <w:r w:rsidRPr="00EC36B7">
        <w:rPr>
          <w:highlight w:val="green"/>
          <w:u w:val="single"/>
        </w:rPr>
        <w:t>-</w:t>
      </w:r>
      <w:r w:rsidRPr="00EC36B7">
        <w:rPr>
          <w:b/>
          <w:bCs/>
          <w:highlight w:val="green"/>
          <w:u w:val="single"/>
        </w:rPr>
        <w:t>esteem</w:t>
      </w:r>
      <w:r w:rsidRPr="00FA6857">
        <w:rPr>
          <w:sz w:val="16"/>
        </w:rPr>
        <w:t xml:space="preserve">. </w:t>
      </w:r>
      <w:r w:rsidRPr="00FA6857">
        <w:rPr>
          <w:u w:val="single"/>
        </w:rPr>
        <w:t xml:space="preserve">Putin fought off many </w:t>
      </w:r>
      <w:proofErr w:type="gramStart"/>
      <w:r w:rsidRPr="00FA6857">
        <w:rPr>
          <w:u w:val="single"/>
        </w:rPr>
        <w:t>separatist</w:t>
      </w:r>
      <w:proofErr w:type="gramEnd"/>
      <w:r w:rsidRPr="00FA6857">
        <w:rPr>
          <w:u w:val="single"/>
        </w:rPr>
        <w:t xml:space="preserve">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EC36B7">
        <w:rPr>
          <w:b/>
          <w:bCs/>
          <w:highlight w:val="green"/>
          <w:u w:val="single"/>
        </w:rPr>
        <w:t>60</w:t>
      </w:r>
      <w:r w:rsidRPr="00EC36B7">
        <w:rPr>
          <w:highlight w:val="green"/>
          <w:u w:val="single"/>
        </w:rPr>
        <w:t xml:space="preserve"> </w:t>
      </w:r>
      <w:r w:rsidRPr="00EC36B7">
        <w:rPr>
          <w:b/>
          <w:bCs/>
          <w:highlight w:val="green"/>
          <w:u w:val="single"/>
        </w:rPr>
        <w:t>per</w:t>
      </w:r>
      <w:r w:rsidRPr="00EC36B7">
        <w:rPr>
          <w:highlight w:val="green"/>
          <w:u w:val="single"/>
        </w:rPr>
        <w:t xml:space="preserve"> </w:t>
      </w:r>
      <w:r w:rsidRPr="00EC36B7">
        <w:rPr>
          <w:b/>
          <w:bCs/>
          <w:highlight w:val="green"/>
          <w:u w:val="single"/>
        </w:rPr>
        <w:t>cent</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EC36B7">
        <w:rPr>
          <w:b/>
          <w:bCs/>
          <w:highlight w:val="green"/>
          <w:u w:val="single"/>
        </w:rPr>
        <w:t>no</w:t>
      </w:r>
      <w:r w:rsidRPr="00FA6857">
        <w:rPr>
          <w:u w:val="single"/>
        </w:rPr>
        <w:t xml:space="preserve"> </w:t>
      </w:r>
      <w:r w:rsidRPr="00EC36B7">
        <w:rPr>
          <w:b/>
          <w:bCs/>
          <w:highlight w:val="green"/>
          <w:u w:val="single"/>
        </w:rPr>
        <w:t>hope</w:t>
      </w:r>
      <w:r w:rsidRPr="00FA6857">
        <w:rPr>
          <w:u w:val="single"/>
        </w:rPr>
        <w:t xml:space="preserve"> </w:t>
      </w:r>
      <w:r w:rsidRPr="00EC36B7">
        <w:rPr>
          <w:b/>
          <w:bCs/>
          <w:highlight w:val="green"/>
          <w:u w:val="single"/>
        </w:rPr>
        <w:t>of</w:t>
      </w:r>
      <w:r w:rsidRPr="00FA6857">
        <w:rPr>
          <w:u w:val="single"/>
        </w:rPr>
        <w:t xml:space="preserve"> </w:t>
      </w:r>
      <w:r w:rsidRPr="00EC36B7">
        <w:rPr>
          <w:b/>
          <w:bCs/>
          <w:highlight w:val="green"/>
          <w:u w:val="single"/>
        </w:rPr>
        <w:t>catching</w:t>
      </w:r>
      <w:r w:rsidRPr="00EC36B7">
        <w:rPr>
          <w:highlight w:val="green"/>
          <w:u w:val="single"/>
        </w:rPr>
        <w:t xml:space="preserve"> </w:t>
      </w:r>
      <w:r w:rsidRPr="00EC36B7">
        <w:rPr>
          <w:b/>
          <w:bCs/>
          <w:highlight w:val="gree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w:t>
      </w:r>
      <w:proofErr w:type="spellStart"/>
      <w:r w:rsidRPr="00F24DF0">
        <w:rPr>
          <w:sz w:val="16"/>
        </w:rPr>
        <w:t>neighbourhood</w:t>
      </w:r>
      <w:proofErr w:type="spellEnd"/>
      <w:r w:rsidRPr="00F24DF0">
        <w:rPr>
          <w:sz w:val="16"/>
        </w:rPr>
        <w:t xml:space="preserve">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EC36B7">
        <w:rPr>
          <w:b/>
          <w:bCs/>
          <w:highlight w:val="green"/>
          <w:u w:val="single"/>
        </w:rPr>
        <w:t>India</w:t>
      </w:r>
      <w:r w:rsidRPr="00FA6857">
        <w:rPr>
          <w:sz w:val="16"/>
        </w:rPr>
        <w:t xml:space="preserve"> still </w:t>
      </w:r>
      <w:r w:rsidRPr="00EC36B7">
        <w:rPr>
          <w:b/>
          <w:bCs/>
          <w:highlight w:val="green"/>
          <w:u w:val="single"/>
        </w:rPr>
        <w:t>had</w:t>
      </w:r>
      <w:r w:rsidRPr="00FA6857">
        <w:rPr>
          <w:u w:val="single"/>
        </w:rPr>
        <w:t xml:space="preserve"> the </w:t>
      </w:r>
      <w:r w:rsidRPr="00EC36B7">
        <w:rPr>
          <w:b/>
          <w:bCs/>
          <w:highlight w:val="green"/>
          <w:u w:val="single"/>
        </w:rPr>
        <w:t>scars</w:t>
      </w:r>
      <w:r w:rsidRPr="00FA6857">
        <w:rPr>
          <w:u w:val="single"/>
        </w:rPr>
        <w:t xml:space="preserve"> </w:t>
      </w:r>
      <w:r w:rsidRPr="00EC36B7">
        <w:rPr>
          <w:b/>
          <w:bCs/>
          <w:highlight w:val="green"/>
          <w:u w:val="single"/>
        </w:rPr>
        <w:t>of</w:t>
      </w:r>
      <w:r w:rsidRPr="00FA6857">
        <w:rPr>
          <w:u w:val="single"/>
        </w:rPr>
        <w:t xml:space="preserve"> 20</w:t>
      </w:r>
      <w:r w:rsidRPr="00EC36B7">
        <w:rPr>
          <w:b/>
          <w:bCs/>
          <w:highlight w:val="green"/>
          <w:u w:val="single"/>
        </w:rPr>
        <w:t>08</w:t>
      </w:r>
      <w:r w:rsidRPr="00FA6857">
        <w:rPr>
          <w:u w:val="single"/>
        </w:rPr>
        <w:t xml:space="preserve"> </w:t>
      </w:r>
      <w:r w:rsidRPr="00FA6857">
        <w:rPr>
          <w:sz w:val="16"/>
        </w:rPr>
        <w:t xml:space="preserve">(26/11) </w:t>
      </w:r>
      <w:r w:rsidRPr="00FA6857">
        <w:rPr>
          <w:u w:val="single"/>
        </w:rPr>
        <w:t xml:space="preserve">and much </w:t>
      </w:r>
      <w:r w:rsidRPr="00EC36B7">
        <w:rPr>
          <w:b/>
          <w:bCs/>
          <w:highlight w:val="green"/>
          <w:u w:val="single"/>
        </w:rPr>
        <w:t>terrorism</w:t>
      </w:r>
      <w:r w:rsidRPr="00FA6857">
        <w:rPr>
          <w:u w:val="single"/>
        </w:rPr>
        <w:t xml:space="preserve"> that </w:t>
      </w:r>
      <w:r w:rsidRPr="00EC36B7">
        <w:rPr>
          <w:b/>
          <w:bCs/>
          <w:highlight w:val="green"/>
          <w:u w:val="single"/>
        </w:rPr>
        <w:t>preceded</w:t>
      </w:r>
      <w:r w:rsidRPr="00FA6857">
        <w:rPr>
          <w:u w:val="single"/>
        </w:rPr>
        <w:t xml:space="preserve"> </w:t>
      </w:r>
      <w:r w:rsidRPr="00EC36B7">
        <w:rPr>
          <w:b/>
          <w:bCs/>
          <w:highlight w:val="green"/>
          <w:u w:val="single"/>
        </w:rPr>
        <w:t>and</w:t>
      </w:r>
      <w:r w:rsidRPr="00FA6857">
        <w:rPr>
          <w:u w:val="single"/>
        </w:rPr>
        <w:t xml:space="preserve"> </w:t>
      </w:r>
      <w:r w:rsidRPr="00EC36B7">
        <w:rPr>
          <w:b/>
          <w:bCs/>
          <w:highlight w:val="gree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EC36B7">
        <w:rPr>
          <w:b/>
          <w:bCs/>
          <w:highlight w:val="green"/>
          <w:u w:val="single"/>
        </w:rPr>
        <w:t>humiliation</w:t>
      </w:r>
      <w:r w:rsidRPr="00FA6857">
        <w:rPr>
          <w:u w:val="single"/>
        </w:rPr>
        <w:t xml:space="preserve"> </w:t>
      </w:r>
      <w:r w:rsidRPr="00EC36B7">
        <w:rPr>
          <w:highlight w:val="green"/>
          <w:u w:val="single"/>
        </w:rPr>
        <w:t>with</w:t>
      </w:r>
      <w:r w:rsidRPr="00FA6857">
        <w:rPr>
          <w:u w:val="single"/>
        </w:rPr>
        <w:t xml:space="preserve"> a much </w:t>
      </w:r>
      <w:r w:rsidRPr="00EC36B7">
        <w:rPr>
          <w:highlight w:val="green"/>
          <w:u w:val="single"/>
        </w:rPr>
        <w:t>weaker</w:t>
      </w:r>
      <w:r w:rsidRPr="00FA6857">
        <w:rPr>
          <w:u w:val="single"/>
        </w:rPr>
        <w:t xml:space="preserve"> </w:t>
      </w:r>
      <w:proofErr w:type="spellStart"/>
      <w:r w:rsidRPr="00EC36B7">
        <w:rPr>
          <w:highlight w:val="green"/>
          <w:u w:val="single"/>
        </w:rPr>
        <w:t>neighbour</w:t>
      </w:r>
      <w:proofErr w:type="spellEnd"/>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w:t>
      </w:r>
      <w:proofErr w:type="spellStart"/>
      <w:r w:rsidRPr="00F24DF0">
        <w:rPr>
          <w:u w:val="single"/>
        </w:rPr>
        <w:t>neighbourhood</w:t>
      </w:r>
      <w:proofErr w:type="spellEnd"/>
      <w:r w:rsidRPr="00F24DF0">
        <w:rPr>
          <w:u w:val="single"/>
        </w:rPr>
        <w:t xml:space="preserve">,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EC36B7">
        <w:rPr>
          <w:b/>
          <w:bCs/>
          <w:highlight w:val="green"/>
          <w:u w:val="single"/>
        </w:rPr>
        <w:t>economic</w:t>
      </w:r>
      <w:r w:rsidRPr="00EC36B7">
        <w:rPr>
          <w:highlight w:val="green"/>
          <w:u w:val="single"/>
        </w:rPr>
        <w:t xml:space="preserve"> </w:t>
      </w:r>
      <w:r w:rsidRPr="00EC36B7">
        <w:rPr>
          <w:b/>
          <w:bCs/>
          <w:highlight w:val="green"/>
          <w:u w:val="single"/>
        </w:rPr>
        <w:t>reform</w:t>
      </w:r>
      <w:r w:rsidRPr="00650F73">
        <w:rPr>
          <w:u w:val="single"/>
        </w:rPr>
        <w:t xml:space="preserve"> would </w:t>
      </w:r>
      <w:r w:rsidRPr="00EC36B7">
        <w:rPr>
          <w:b/>
          <w:bCs/>
          <w:highlight w:val="green"/>
          <w:u w:val="single"/>
        </w:rPr>
        <w:t>suggest</w:t>
      </w:r>
      <w:r w:rsidRPr="00650F73">
        <w:rPr>
          <w:sz w:val="16"/>
        </w:rPr>
        <w:t xml:space="preserve"> </w:t>
      </w:r>
      <w:r w:rsidRPr="00EC36B7">
        <w:rPr>
          <w:b/>
          <w:bCs/>
          <w:highlight w:val="green"/>
          <w:u w:val="single"/>
        </w:rPr>
        <w:t>Modi</w:t>
      </w:r>
      <w:r w:rsidRPr="00650F73">
        <w:rPr>
          <w:u w:val="single"/>
        </w:rPr>
        <w:t xml:space="preserve"> has </w:t>
      </w:r>
      <w:r w:rsidRPr="00EC36B7">
        <w:rPr>
          <w:b/>
          <w:bCs/>
          <w:highlight w:val="green"/>
          <w:u w:val="single"/>
        </w:rPr>
        <w:t>figured</w:t>
      </w:r>
      <w:r w:rsidRPr="00650F73">
        <w:rPr>
          <w:u w:val="single"/>
        </w:rPr>
        <w:t xml:space="preserve"> </w:t>
      </w:r>
      <w:r w:rsidRPr="00747B5D">
        <w:rPr>
          <w:u w:val="single"/>
        </w:rPr>
        <w:t xml:space="preserve">that </w:t>
      </w:r>
      <w:r w:rsidRPr="00EC36B7">
        <w:rPr>
          <w:b/>
          <w:bCs/>
          <w:highlight w:val="green"/>
          <w:u w:val="single"/>
        </w:rPr>
        <w:t>his</w:t>
      </w:r>
      <w:r w:rsidRPr="00EC36B7">
        <w:rPr>
          <w:highlight w:val="green"/>
          <w:u w:val="single"/>
        </w:rPr>
        <w:t xml:space="preserve"> </w:t>
      </w:r>
      <w:r w:rsidRPr="00EC36B7">
        <w:rPr>
          <w:b/>
          <w:bCs/>
          <w:highlight w:val="green"/>
          <w:u w:val="single"/>
        </w:rPr>
        <w:t>script</w:t>
      </w:r>
      <w:r w:rsidRPr="00650F73">
        <w:rPr>
          <w:u w:val="single"/>
        </w:rPr>
        <w:t xml:space="preserve"> </w:t>
      </w:r>
      <w:r w:rsidRPr="00EC36B7">
        <w:rPr>
          <w:b/>
          <w:bCs/>
          <w:highlight w:val="green"/>
          <w:u w:val="single"/>
        </w:rPr>
        <w:t>is</w:t>
      </w:r>
      <w:r w:rsidRPr="00650F73">
        <w:rPr>
          <w:u w:val="single"/>
        </w:rPr>
        <w:t xml:space="preserve"> getting </w:t>
      </w:r>
      <w:r w:rsidRPr="00EC36B7">
        <w:rPr>
          <w:b/>
          <w:bCs/>
          <w:highlight w:val="green"/>
          <w:u w:val="single"/>
        </w:rPr>
        <w:t>jaded</w:t>
      </w:r>
      <w:r w:rsidRPr="00650F73">
        <w:rPr>
          <w:u w:val="single"/>
        </w:rPr>
        <w:t xml:space="preserve"> </w:t>
      </w:r>
      <w:r w:rsidRPr="00EC36B7">
        <w:rPr>
          <w:b/>
          <w:bCs/>
          <w:highlight w:val="green"/>
          <w:u w:val="single"/>
        </w:rPr>
        <w:t>and</w:t>
      </w:r>
      <w:r w:rsidRPr="00650F73">
        <w:rPr>
          <w:u w:val="single"/>
        </w:rPr>
        <w:t xml:space="preserve"> that he </w:t>
      </w:r>
      <w:r w:rsidRPr="00EC36B7">
        <w:rPr>
          <w:b/>
          <w:bCs/>
          <w:highlight w:val="green"/>
          <w:u w:val="single"/>
        </w:rPr>
        <w:t>needs</w:t>
      </w:r>
      <w:r w:rsidRPr="00EC36B7">
        <w:rPr>
          <w:highlight w:val="green"/>
          <w:u w:val="single"/>
        </w:rPr>
        <w:t xml:space="preserve"> </w:t>
      </w:r>
      <w:r w:rsidRPr="00EC36B7">
        <w:rPr>
          <w:b/>
          <w:bCs/>
          <w:highlight w:val="green"/>
          <w:u w:val="single"/>
        </w:rPr>
        <w:t>a new one</w:t>
      </w:r>
      <w:r w:rsidRPr="00650F73">
        <w:rPr>
          <w:sz w:val="16"/>
        </w:rPr>
        <w:t xml:space="preserve">. He will try for an economic recovery but still </w:t>
      </w:r>
      <w:r w:rsidRPr="00EC36B7">
        <w:rPr>
          <w:b/>
          <w:bCs/>
          <w:highlight w:val="green"/>
          <w:u w:val="single"/>
        </w:rPr>
        <w:t>stick</w:t>
      </w:r>
      <w:r w:rsidRPr="00EC36B7">
        <w:rPr>
          <w:highlight w:val="green"/>
          <w:u w:val="single"/>
        </w:rPr>
        <w:t xml:space="preserve"> </w:t>
      </w:r>
      <w:r w:rsidRPr="00EC36B7">
        <w:rPr>
          <w:b/>
          <w:bCs/>
          <w:highlight w:val="green"/>
          <w:u w:val="single"/>
        </w:rPr>
        <w:t>to</w:t>
      </w:r>
      <w:r w:rsidRPr="00650F73">
        <w:rPr>
          <w:u w:val="single"/>
        </w:rPr>
        <w:t xml:space="preserve"> </w:t>
      </w:r>
      <w:r w:rsidRPr="00EC36B7">
        <w:rPr>
          <w:b/>
          <w:bCs/>
          <w:highlight w:val="green"/>
          <w:u w:val="single"/>
        </w:rPr>
        <w:t>what</w:t>
      </w:r>
      <w:r w:rsidRPr="00650F73">
        <w:rPr>
          <w:u w:val="single"/>
        </w:rPr>
        <w:t xml:space="preserve"> </w:t>
      </w:r>
      <w:r w:rsidRPr="005B5179">
        <w:rPr>
          <w:b/>
          <w:bCs/>
          <w:u w:val="single"/>
        </w:rPr>
        <w:t>has</w:t>
      </w:r>
      <w:r w:rsidRPr="00650F73">
        <w:rPr>
          <w:u w:val="single"/>
        </w:rPr>
        <w:t xml:space="preserve"> </w:t>
      </w:r>
      <w:r w:rsidRPr="00EC36B7">
        <w:rPr>
          <w:b/>
          <w:bCs/>
          <w:highlight w:val="gree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EC36B7">
        <w:rPr>
          <w:b/>
          <w:bCs/>
          <w:highlight w:val="gree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EC36B7">
        <w:rPr>
          <w:b/>
          <w:bCs/>
          <w:highlight w:val="green"/>
          <w:u w:val="single"/>
        </w:rPr>
        <w:t>Modi</w:t>
      </w:r>
      <w:r w:rsidRPr="00EC36B7">
        <w:rPr>
          <w:highlight w:val="green"/>
          <w:u w:val="single"/>
        </w:rPr>
        <w:t xml:space="preserve"> </w:t>
      </w:r>
      <w:r w:rsidRPr="00EC36B7">
        <w:rPr>
          <w:b/>
          <w:bCs/>
          <w:highlight w:val="green"/>
          <w:u w:val="single"/>
        </w:rPr>
        <w:t>gets</w:t>
      </w:r>
      <w:r w:rsidRPr="00EC36B7">
        <w:rPr>
          <w:highlight w:val="green"/>
          <w:u w:val="single"/>
        </w:rPr>
        <w:t xml:space="preserve"> </w:t>
      </w:r>
      <w:r w:rsidRPr="00EC36B7">
        <w:rPr>
          <w:b/>
          <w:bCs/>
          <w:highlight w:val="gree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EC36B7">
        <w:rPr>
          <w:b/>
          <w:bCs/>
          <w:highlight w:val="gree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EC36B7">
        <w:rPr>
          <w:b/>
          <w:bCs/>
          <w:highlight w:val="green"/>
          <w:u w:val="single"/>
        </w:rPr>
        <w:t>and</w:t>
      </w:r>
      <w:r w:rsidRPr="00EC36B7">
        <w:rPr>
          <w:highlight w:val="green"/>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0E3B67">
        <w:rPr>
          <w:sz w:val="16"/>
        </w:rPr>
        <w:t xml:space="preserve">, </w:t>
      </w:r>
      <w:r w:rsidRPr="000E3B67">
        <w:rPr>
          <w:u w:val="single"/>
        </w:rPr>
        <w:t xml:space="preserve">they’ve </w:t>
      </w:r>
      <w:r w:rsidRPr="00EC36B7">
        <w:rPr>
          <w:b/>
          <w:bCs/>
          <w:highlight w:val="green"/>
          <w:u w:val="single"/>
        </w:rPr>
        <w:t>ceded</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w:t>
      </w:r>
      <w:proofErr w:type="spellStart"/>
      <w:r w:rsidRPr="000E3B67">
        <w:rPr>
          <w:sz w:val="16"/>
        </w:rPr>
        <w:t>Balakot</w:t>
      </w:r>
      <w:proofErr w:type="spellEnd"/>
      <w:r w:rsidRPr="000E3B67">
        <w:rPr>
          <w:sz w:val="16"/>
        </w:rPr>
        <w:t xml:space="preserve"> and </w:t>
      </w:r>
      <w:proofErr w:type="spellStart"/>
      <w:r w:rsidRPr="000E3B67">
        <w:rPr>
          <w:sz w:val="16"/>
        </w:rPr>
        <w:t>Galwan</w:t>
      </w:r>
      <w:proofErr w:type="spellEnd"/>
      <w:r w:rsidRPr="000E3B67">
        <w:rPr>
          <w:sz w:val="16"/>
        </w:rPr>
        <w:t xml:space="preserve">.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EC36B7">
        <w:rPr>
          <w:b/>
          <w:bCs/>
          <w:highlight w:val="green"/>
          <w:u w:val="single"/>
        </w:rPr>
        <w:t>Economic</w:t>
      </w:r>
      <w:r w:rsidRPr="00EC36B7">
        <w:rPr>
          <w:highlight w:val="green"/>
          <w:u w:val="single"/>
        </w:rPr>
        <w:t xml:space="preserve"> </w:t>
      </w:r>
      <w:r w:rsidRPr="00EC36B7">
        <w:rPr>
          <w:b/>
          <w:bCs/>
          <w:highlight w:val="green"/>
          <w:u w:val="single"/>
        </w:rPr>
        <w:t>distress</w:t>
      </w:r>
      <w:r w:rsidRPr="000E3B67">
        <w:rPr>
          <w:u w:val="single"/>
        </w:rPr>
        <w:t xml:space="preserve"> </w:t>
      </w:r>
      <w:r w:rsidRPr="00EC36B7">
        <w:rPr>
          <w:b/>
          <w:bCs/>
          <w:highlight w:val="green"/>
          <w:u w:val="single"/>
        </w:rPr>
        <w:t>brings</w:t>
      </w:r>
      <w:r w:rsidRPr="000E3B67">
        <w:rPr>
          <w:u w:val="single"/>
        </w:rPr>
        <w:t xml:space="preserve"> </w:t>
      </w:r>
      <w:r w:rsidRPr="00EC36B7">
        <w:rPr>
          <w:b/>
          <w:bCs/>
          <w:highlight w:val="green"/>
          <w:u w:val="single"/>
        </w:rPr>
        <w:t>insecurity</w:t>
      </w:r>
      <w:r w:rsidRPr="000E3B67">
        <w:rPr>
          <w:u w:val="single"/>
        </w:rPr>
        <w:t xml:space="preserve">, </w:t>
      </w:r>
      <w:r w:rsidRPr="00EC36B7">
        <w:rPr>
          <w:b/>
          <w:bCs/>
          <w:highlight w:val="green"/>
          <w:u w:val="single"/>
        </w:rPr>
        <w:t>but</w:t>
      </w:r>
      <w:r w:rsidRPr="000E3B67">
        <w:rPr>
          <w:u w:val="single"/>
        </w:rPr>
        <w:t xml:space="preserve"> it </w:t>
      </w:r>
      <w:r w:rsidRPr="00EC36B7">
        <w:rPr>
          <w:b/>
          <w:bCs/>
          <w:highlight w:val="green"/>
          <w:u w:val="single"/>
        </w:rPr>
        <w:t>isn’t</w:t>
      </w:r>
      <w:r w:rsidRPr="000E3B67">
        <w:rPr>
          <w:u w:val="single"/>
        </w:rPr>
        <w:t xml:space="preserve"> a </w:t>
      </w:r>
      <w:r w:rsidRPr="00EC36B7">
        <w:rPr>
          <w:b/>
          <w:bCs/>
          <w:highlight w:val="green"/>
          <w:u w:val="single"/>
        </w:rPr>
        <w:t>fraction</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the</w:t>
      </w:r>
      <w:r w:rsidRPr="00EC36B7">
        <w:rPr>
          <w:highlight w:val="green"/>
          <w:u w:val="single"/>
        </w:rPr>
        <w:t xml:space="preserve"> </w:t>
      </w:r>
      <w:r w:rsidRPr="00EC36B7">
        <w:rPr>
          <w:b/>
          <w:bCs/>
          <w:highlight w:val="green"/>
          <w:u w:val="single"/>
        </w:rPr>
        <w:t>visceral</w:t>
      </w:r>
      <w:r w:rsidRPr="00EC36B7">
        <w:rPr>
          <w:highlight w:val="green"/>
          <w:u w:val="single"/>
        </w:rPr>
        <w:t xml:space="preserve"> </w:t>
      </w:r>
      <w:r w:rsidRPr="00EC36B7">
        <w:rPr>
          <w:b/>
          <w:bCs/>
          <w:highlight w:val="green"/>
          <w:u w:val="single"/>
        </w:rPr>
        <w:t>emotion</w:t>
      </w:r>
      <w:r w:rsidRPr="000E3B67">
        <w:rPr>
          <w:u w:val="single"/>
        </w:rPr>
        <w:t xml:space="preserve"> </w:t>
      </w:r>
      <w:r w:rsidRPr="00EC36B7">
        <w:rPr>
          <w:highlight w:val="green"/>
          <w:u w:val="single"/>
        </w:rPr>
        <w:t>a</w:t>
      </w:r>
      <w:r w:rsidRPr="000E3B67">
        <w:rPr>
          <w:u w:val="single"/>
        </w:rPr>
        <w:t xml:space="preserve"> </w:t>
      </w:r>
      <w:r w:rsidRPr="005B5179">
        <w:rPr>
          <w:b/>
          <w:bCs/>
          <w:u w:val="single"/>
        </w:rPr>
        <w:t>perceived</w:t>
      </w:r>
      <w:r w:rsidRPr="000E3B67">
        <w:rPr>
          <w:u w:val="single"/>
        </w:rPr>
        <w:t xml:space="preserve"> </w:t>
      </w:r>
      <w:r w:rsidRPr="00EC36B7">
        <w:rPr>
          <w:b/>
          <w:bCs/>
          <w:highlight w:val="green"/>
          <w:u w:val="single"/>
        </w:rPr>
        <w:t>threat</w:t>
      </w:r>
      <w:r w:rsidRPr="000E3B67">
        <w:rPr>
          <w:u w:val="single"/>
        </w:rPr>
        <w:t xml:space="preserve"> </w:t>
      </w:r>
      <w:r w:rsidRPr="00EC36B7">
        <w:rPr>
          <w:b/>
          <w:bCs/>
          <w:highlight w:val="gree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EC36B7">
        <w:rPr>
          <w:highlight w:val="green"/>
          <w:u w:val="single"/>
        </w:rPr>
        <w:t xml:space="preserve"> </w:t>
      </w:r>
      <w:r w:rsidRPr="00EC36B7">
        <w:rPr>
          <w:b/>
          <w:bCs/>
          <w:highlight w:val="green"/>
          <w:u w:val="single"/>
        </w:rPr>
        <w:t>brings</w:t>
      </w:r>
      <w:r w:rsidRPr="000E3B67">
        <w:rPr>
          <w:sz w:val="16"/>
        </w:rPr>
        <w:t>. This is why demagogues across the democratic world keep winning. The reason we’d prefer to say at this point: It isn’t the economy, genius.</w:t>
      </w:r>
    </w:p>
    <w:p w14:paraId="49E64B39" w14:textId="77777777" w:rsidR="00A6666C" w:rsidRDefault="00A6666C" w:rsidP="00A6666C">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22E09CA8" w14:textId="77777777" w:rsidR="00A6666C" w:rsidRPr="003A335D" w:rsidRDefault="00A6666C" w:rsidP="00A6666C">
      <w:r w:rsidRPr="009C382C">
        <w:rPr>
          <w:rStyle w:val="Style13ptBold"/>
        </w:rPr>
        <w:t>Humayun</w:t>
      </w:r>
      <w:r>
        <w:rPr>
          <w:rStyle w:val="Style13ptBold"/>
        </w:rPr>
        <w:t xml:space="preserve"> et al. 20 </w:t>
      </w:r>
      <w:r w:rsidRPr="00061359">
        <w:rPr>
          <w:rStyle w:val="Style13ptBold"/>
          <w:b w:val="0"/>
          <w:bCs w:val="0"/>
          <w:sz w:val="18"/>
          <w:szCs w:val="14"/>
        </w:rPr>
        <w:t>(</w:t>
      </w:r>
      <w:r w:rsidRPr="00061359">
        <w:rPr>
          <w:sz w:val="18"/>
          <w:szCs w:val="18"/>
        </w:rPr>
        <w:t xml:space="preserve">, F., Walt, Quinn, Tatar, </w:t>
      </w:r>
      <w:proofErr w:type="spellStart"/>
      <w:r w:rsidRPr="00061359">
        <w:rPr>
          <w:sz w:val="18"/>
          <w:szCs w:val="18"/>
        </w:rPr>
        <w:t>Katerji</w:t>
      </w:r>
      <w:proofErr w:type="spellEnd"/>
      <w:r w:rsidRPr="00061359">
        <w:rPr>
          <w:sz w:val="18"/>
          <w:szCs w:val="18"/>
        </w:rPr>
        <w:t xml:space="preserve">, Crabtree, Agrawal, Maqsood, Walt, </w:t>
      </w:r>
      <w:proofErr w:type="gramStart"/>
      <w:r w:rsidRPr="00061359">
        <w:rPr>
          <w:sz w:val="18"/>
          <w:szCs w:val="18"/>
        </w:rPr>
        <w:t>Gao</w:t>
      </w:r>
      <w:proofErr w:type="gramEnd"/>
      <w:r w:rsidRPr="00061359">
        <w:rPr>
          <w:sz w:val="18"/>
          <w:szCs w:val="18"/>
        </w:rPr>
        <w:t xml:space="preserve"> and Moody, 2020. After India’s Skirmish With China, Is Pakistan </w:t>
      </w:r>
      <w:proofErr w:type="gramStart"/>
      <w:r w:rsidRPr="00061359">
        <w:rPr>
          <w:sz w:val="18"/>
          <w:szCs w:val="18"/>
        </w:rPr>
        <w:t>Next?.</w:t>
      </w:r>
      <w:proofErr w:type="gramEnd"/>
      <w:r w:rsidRPr="00061359">
        <w:rPr>
          <w:sz w:val="18"/>
          <w:szCs w:val="18"/>
        </w:rPr>
        <w:t xml:space="preserve"> [online] Foreign Policy. Available at: &lt;https://foreignpolicy.com/2020/06/29/india-skirmish-china-modi-pick-fight-pakistan/&gt; [Accessed 25 October 2021] Yale University, Ph.D., Political Science 2022 Dissertation: “Democratic Institutions &amp; International Crisis </w:t>
      </w:r>
      <w:proofErr w:type="spellStart"/>
      <w:r w:rsidRPr="00061359">
        <w:rPr>
          <w:sz w:val="18"/>
          <w:szCs w:val="18"/>
        </w:rPr>
        <w:t>Behaviour</w:t>
      </w:r>
      <w:proofErr w:type="spellEnd"/>
      <w:r w:rsidRPr="00061359">
        <w:rPr>
          <w:sz w:val="18"/>
          <w:szCs w:val="18"/>
        </w:rPr>
        <w:t xml:space="preserve">” Committee: Steven I. Wilkinson (Yale), Alexandre Debs (Yale), Vipin Narang (MIT) Yale University, M.A., Political Science 2019 University of Cambridge, </w:t>
      </w:r>
      <w:proofErr w:type="spellStart"/>
      <w:r w:rsidRPr="00061359">
        <w:rPr>
          <w:sz w:val="18"/>
          <w:szCs w:val="18"/>
        </w:rPr>
        <w:t>M.Phil</w:t>
      </w:r>
      <w:proofErr w:type="spellEnd"/>
      <w:r w:rsidRPr="00061359">
        <w:rPr>
          <w:sz w:val="18"/>
          <w:szCs w:val="18"/>
        </w:rPr>
        <w:t xml:space="preserve">, International Relations 2013 London School of Economics, </w:t>
      </w:r>
      <w:proofErr w:type="spellStart"/>
      <w:r w:rsidRPr="00061359">
        <w:rPr>
          <w:sz w:val="18"/>
          <w:szCs w:val="18"/>
        </w:rPr>
        <w:t>B.Sc</w:t>
      </w:r>
      <w:proofErr w:type="spellEnd"/>
      <w:r w:rsidRPr="00061359">
        <w:rPr>
          <w:sz w:val="18"/>
          <w:szCs w:val="18"/>
        </w:rPr>
        <w:t>, International Relations &amp; History 2011. Research is supported by the MacMillan Center for International and Area Studies, the Yale South Asian Studies Council, and International Security Studies at Yale)-</w:t>
      </w:r>
      <w:proofErr w:type="spellStart"/>
      <w:r w:rsidRPr="00061359">
        <w:rPr>
          <w:sz w:val="18"/>
          <w:szCs w:val="18"/>
        </w:rPr>
        <w:t>rahulpenu</w:t>
      </w:r>
      <w:proofErr w:type="spellEnd"/>
    </w:p>
    <w:p w14:paraId="1DE68F6E" w14:textId="77777777" w:rsidR="00A6666C" w:rsidRPr="00241EA2" w:rsidRDefault="00A6666C" w:rsidP="00A6666C">
      <w:pPr>
        <w:rPr>
          <w:b/>
          <w:bCs/>
          <w:sz w:val="16"/>
        </w:rPr>
      </w:pPr>
      <w:r w:rsidRPr="00377F13">
        <w:rPr>
          <w:sz w:val="16"/>
          <w:szCs w:val="16"/>
        </w:rPr>
        <w:t xml:space="preserve">After India’s Skirmish </w:t>
      </w:r>
      <w:proofErr w:type="gramStart"/>
      <w:r w:rsidRPr="00377F13">
        <w:rPr>
          <w:sz w:val="16"/>
          <w:szCs w:val="16"/>
        </w:rPr>
        <w:t>With</w:t>
      </w:r>
      <w:proofErr w:type="gramEnd"/>
      <w:r w:rsidRPr="00377F13">
        <w:rPr>
          <w:sz w:val="16"/>
          <w:szCs w:val="16"/>
        </w:rPr>
        <w:t xml:space="preserve">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EC36B7">
        <w:rPr>
          <w:b/>
          <w:bCs/>
          <w:highlight w:val="green"/>
          <w:u w:val="single"/>
        </w:rPr>
        <w:t>potential</w:t>
      </w:r>
      <w:r w:rsidRPr="00EC36B7">
        <w:rPr>
          <w:highlight w:val="green"/>
          <w:u w:val="single"/>
        </w:rPr>
        <w:t xml:space="preserve"> </w:t>
      </w:r>
      <w:r w:rsidRPr="00EC36B7">
        <w:rPr>
          <w:b/>
          <w:bCs/>
          <w:highlight w:val="green"/>
          <w:u w:val="single"/>
        </w:rPr>
        <w:t>for</w:t>
      </w:r>
      <w:r w:rsidRPr="00EC36B7">
        <w:rPr>
          <w:highlight w:val="green"/>
          <w:u w:val="single"/>
        </w:rPr>
        <w:t xml:space="preserve"> </w:t>
      </w:r>
      <w:r w:rsidRPr="00EC36B7">
        <w:rPr>
          <w:b/>
          <w:bCs/>
          <w:highlight w:val="green"/>
          <w:u w:val="single"/>
        </w:rPr>
        <w:t>crisis</w:t>
      </w:r>
      <w:r w:rsidRPr="007E4B89">
        <w:rPr>
          <w:u w:val="single"/>
        </w:rPr>
        <w:t xml:space="preserve"> still </w:t>
      </w:r>
      <w:r w:rsidRPr="00EC36B7">
        <w:rPr>
          <w:b/>
          <w:bCs/>
          <w:highlight w:val="green"/>
          <w:u w:val="single"/>
        </w:rPr>
        <w:t>looms</w:t>
      </w:r>
      <w:r w:rsidRPr="00EC36B7">
        <w:rPr>
          <w:highlight w:val="green"/>
          <w:u w:val="single"/>
        </w:rPr>
        <w:t xml:space="preserve"> </w:t>
      </w:r>
      <w:r w:rsidRPr="00EC36B7">
        <w:rPr>
          <w:b/>
          <w:bCs/>
          <w:highlight w:val="green"/>
          <w:u w:val="single"/>
        </w:rPr>
        <w:t>large</w:t>
      </w:r>
      <w:r w:rsidRPr="00EC36B7">
        <w:rPr>
          <w:highlight w:val="green"/>
          <w:u w:val="single"/>
        </w:rPr>
        <w:t xml:space="preserve"> </w:t>
      </w:r>
      <w:r w:rsidRPr="00EC36B7">
        <w:rPr>
          <w:b/>
          <w:bCs/>
          <w:highlight w:val="green"/>
          <w:u w:val="single"/>
        </w:rPr>
        <w:t>over</w:t>
      </w:r>
      <w:r w:rsidRPr="007E4B89">
        <w:rPr>
          <w:u w:val="single"/>
        </w:rPr>
        <w:t xml:space="preserve"> a </w:t>
      </w:r>
      <w:r w:rsidRPr="00EC36B7">
        <w:rPr>
          <w:b/>
          <w:bCs/>
          <w:highlight w:val="green"/>
          <w:u w:val="single"/>
        </w:rPr>
        <w:t>nuclear</w:t>
      </w:r>
      <w:r w:rsidRPr="00EC36B7">
        <w:rPr>
          <w:highlight w:val="green"/>
          <w:u w:val="single"/>
        </w:rPr>
        <w:t>-</w:t>
      </w:r>
      <w:r w:rsidRPr="00EC36B7">
        <w:rPr>
          <w:b/>
          <w:bCs/>
          <w:highlight w:val="green"/>
          <w:u w:val="single"/>
        </w:rPr>
        <w:t>armed</w:t>
      </w:r>
      <w:r w:rsidRPr="00EC36B7">
        <w:rPr>
          <w:highlight w:val="green"/>
          <w:u w:val="single"/>
        </w:rPr>
        <w:t xml:space="preserve"> </w:t>
      </w:r>
      <w:r w:rsidRPr="00EC36B7">
        <w:rPr>
          <w:b/>
          <w:bCs/>
          <w:highlight w:val="green"/>
          <w:u w:val="single"/>
        </w:rPr>
        <w:t>South</w:t>
      </w:r>
      <w:r w:rsidRPr="00EC36B7">
        <w:rPr>
          <w:highlight w:val="green"/>
          <w:u w:val="single"/>
        </w:rPr>
        <w:t xml:space="preserve"> </w:t>
      </w:r>
      <w:r w:rsidRPr="00EC36B7">
        <w:rPr>
          <w:b/>
          <w:bCs/>
          <w:highlight w:val="gree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w:t>
      </w:r>
      <w:proofErr w:type="gramStart"/>
      <w:r w:rsidRPr="00377F13">
        <w:rPr>
          <w:sz w:val="16"/>
        </w:rPr>
        <w:t>Aug. 5, 2019, and</w:t>
      </w:r>
      <w:proofErr w:type="gramEnd"/>
      <w:r w:rsidRPr="00377F13">
        <w:rPr>
          <w:sz w:val="16"/>
        </w:rPr>
        <w:t xml:space="preserve"> intensified a heavy-handed crackdown in the valley.</w:t>
      </w:r>
      <w:r>
        <w:rPr>
          <w:sz w:val="16"/>
        </w:rPr>
        <w:t xml:space="preserve"> </w:t>
      </w:r>
      <w:proofErr w:type="gramStart"/>
      <w:r w:rsidRPr="00377F13">
        <w:rPr>
          <w:sz w:val="16"/>
          <w:szCs w:val="16"/>
        </w:rPr>
        <w:t>So</w:t>
      </w:r>
      <w:proofErr w:type="gramEnd"/>
      <w:r w:rsidRPr="00377F13">
        <w:rPr>
          <w:sz w:val="16"/>
          <w:szCs w:val="16"/>
        </w:rPr>
        <w:t xml:space="preserve">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 xml:space="preserve">India’s muted response to China in the aftermath of the </w:t>
      </w:r>
      <w:proofErr w:type="spellStart"/>
      <w:r w:rsidRPr="00377F13">
        <w:rPr>
          <w:u w:val="single"/>
        </w:rPr>
        <w:t>Galwan</w:t>
      </w:r>
      <w:proofErr w:type="spellEnd"/>
      <w:r w:rsidRPr="00377F13">
        <w:rPr>
          <w:u w:val="single"/>
        </w:rPr>
        <w:t xml:space="preserve">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EC36B7">
        <w:rPr>
          <w:b/>
          <w:bCs/>
          <w:highlight w:val="green"/>
          <w:u w:val="single"/>
        </w:rPr>
        <w:t>Modi</w:t>
      </w:r>
      <w:r w:rsidRPr="00D4240B">
        <w:rPr>
          <w:sz w:val="16"/>
        </w:rPr>
        <w:t xml:space="preserve"> has </w:t>
      </w:r>
      <w:r w:rsidRPr="00EC36B7">
        <w:rPr>
          <w:b/>
          <w:bCs/>
          <w:highlight w:val="green"/>
          <w:u w:val="single"/>
        </w:rPr>
        <w:t>demonstrated</w:t>
      </w:r>
      <w:r w:rsidRPr="00D4240B">
        <w:rPr>
          <w:u w:val="single"/>
        </w:rPr>
        <w:t xml:space="preserve"> both a </w:t>
      </w:r>
      <w:r w:rsidRPr="00EC36B7">
        <w:rPr>
          <w:b/>
          <w:bCs/>
          <w:highlight w:val="green"/>
          <w:u w:val="single"/>
          <w:bdr w:val="single" w:sz="18" w:space="0" w:color="auto"/>
        </w:rPr>
        <w:t>willingness</w:t>
      </w:r>
      <w:r w:rsidRPr="00F24DF0">
        <w:rPr>
          <w:u w:val="single"/>
          <w:bdr w:val="single" w:sz="18" w:space="0" w:color="auto"/>
        </w:rPr>
        <w:t xml:space="preserve"> </w:t>
      </w:r>
      <w:r w:rsidRPr="00EC36B7">
        <w:rPr>
          <w:b/>
          <w:bCs/>
          <w:highlight w:val="green"/>
          <w:u w:val="single"/>
          <w:bdr w:val="single" w:sz="18" w:space="0" w:color="auto"/>
        </w:rPr>
        <w:t>and</w:t>
      </w:r>
      <w:r w:rsidRPr="00F24DF0">
        <w:rPr>
          <w:u w:val="single"/>
          <w:bdr w:val="single" w:sz="18" w:space="0" w:color="auto"/>
        </w:rPr>
        <w:t xml:space="preserve"> a </w:t>
      </w:r>
      <w:r w:rsidRPr="00EC36B7">
        <w:rPr>
          <w:b/>
          <w:bCs/>
          <w:highlight w:val="green"/>
          <w:u w:val="single"/>
          <w:bdr w:val="single" w:sz="18" w:space="0" w:color="auto"/>
        </w:rPr>
        <w:t>capability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w:t>
      </w:r>
      <w:r w:rsidRPr="00EC36B7">
        <w:rPr>
          <w:b/>
          <w:bCs/>
          <w:highlight w:val="green"/>
          <w:u w:val="single"/>
          <w:bdr w:val="single" w:sz="18" w:space="0" w:color="auto"/>
        </w:rPr>
        <w:t>nationalistic</w:t>
      </w:r>
      <w:r w:rsidRPr="00F24DF0">
        <w:rPr>
          <w:u w:val="single"/>
          <w:bdr w:val="single" w:sz="18" w:space="0" w:color="auto"/>
        </w:rPr>
        <w:t xml:space="preserve"> </w:t>
      </w:r>
      <w:r w:rsidRPr="00EC36B7">
        <w:rPr>
          <w:b/>
          <w:bCs/>
          <w:highlight w:val="gree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EC36B7">
        <w:rPr>
          <w:b/>
          <w:bCs/>
          <w:highlight w:val="green"/>
          <w:u w:val="single"/>
          <w:bdr w:val="single" w:sz="18" w:space="0" w:color="auto"/>
        </w:rPr>
        <w:t>especially</w:t>
      </w:r>
      <w:r w:rsidRPr="00F24DF0">
        <w:rPr>
          <w:u w:val="single"/>
          <w:bdr w:val="single" w:sz="18" w:space="0" w:color="auto"/>
        </w:rPr>
        <w:t xml:space="preserve"> </w:t>
      </w:r>
      <w:r w:rsidRPr="00EC36B7">
        <w:rPr>
          <w:b/>
          <w:bCs/>
          <w:highlight w:val="green"/>
          <w:u w:val="single"/>
          <w:bdr w:val="single" w:sz="18" w:space="0" w:color="auto"/>
        </w:rPr>
        <w:t>when</w:t>
      </w:r>
      <w:r w:rsidRPr="00F24DF0">
        <w:rPr>
          <w:u w:val="single"/>
          <w:bdr w:val="single" w:sz="18" w:space="0" w:color="auto"/>
        </w:rPr>
        <w:t xml:space="preserve"> his </w:t>
      </w:r>
      <w:r w:rsidRPr="00EC36B7">
        <w:rPr>
          <w:highlight w:val="green"/>
          <w:u w:val="single"/>
          <w:bdr w:val="single" w:sz="18" w:space="0" w:color="auto"/>
        </w:rPr>
        <w:t>gov</w:t>
      </w:r>
      <w:r w:rsidRPr="00F24DF0">
        <w:rPr>
          <w:u w:val="single"/>
          <w:bdr w:val="single" w:sz="18" w:space="0" w:color="auto"/>
        </w:rPr>
        <w:t xml:space="preserve">ernment’s </w:t>
      </w:r>
      <w:r w:rsidRPr="00EC36B7">
        <w:rPr>
          <w:b/>
          <w:bCs/>
          <w:highlight w:val="green"/>
          <w:u w:val="single"/>
          <w:bdr w:val="single" w:sz="18" w:space="0" w:color="auto"/>
        </w:rPr>
        <w:t>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the </w:t>
      </w:r>
      <w:r w:rsidRPr="00EC36B7">
        <w:rPr>
          <w:b/>
          <w:bCs/>
          <w:highlight w:val="green"/>
          <w:u w:val="single"/>
          <w:bdr w:val="single" w:sz="18" w:space="0" w:color="auto"/>
        </w:rPr>
        <w:t>economic</w:t>
      </w:r>
      <w:r w:rsidRPr="00EC36B7">
        <w:rPr>
          <w:highlight w:val="green"/>
          <w:u w:val="single"/>
          <w:bdr w:val="single" w:sz="18" w:space="0" w:color="auto"/>
        </w:rPr>
        <w:t xml:space="preserve"> </w:t>
      </w:r>
      <w:r w:rsidRPr="00EC36B7">
        <w:rPr>
          <w:b/>
          <w:bCs/>
          <w:highlight w:val="green"/>
          <w:u w:val="single"/>
          <w:bdr w:val="single" w:sz="18" w:space="0" w:color="auto"/>
        </w:rPr>
        <w:t>front</w:t>
      </w:r>
      <w:r w:rsidRPr="00EC36B7">
        <w:rPr>
          <w:highlight w:val="green"/>
          <w:u w:val="single"/>
          <w:bdr w:val="single" w:sz="18" w:space="0" w:color="auto"/>
        </w:rPr>
        <w:t xml:space="preserve"> </w:t>
      </w:r>
      <w:r w:rsidRPr="00F24DF0">
        <w:rPr>
          <w:u w:val="single"/>
          <w:bdr w:val="single" w:sz="18" w:space="0" w:color="auto"/>
        </w:rPr>
        <w:t xml:space="preserve">has </w:t>
      </w:r>
      <w:r w:rsidRPr="00EC36B7">
        <w:rPr>
          <w:b/>
          <w:bCs/>
          <w:highlight w:val="green"/>
          <w:u w:val="single"/>
          <w:bdr w:val="single" w:sz="18" w:space="0" w:color="auto"/>
        </w:rPr>
        <w:t>hit</w:t>
      </w:r>
      <w:r w:rsidRPr="00EC36B7">
        <w:rPr>
          <w:highlight w:val="green"/>
          <w:u w:val="single"/>
          <w:bdr w:val="single" w:sz="18" w:space="0" w:color="auto"/>
        </w:rPr>
        <w:t xml:space="preserve"> </w:t>
      </w:r>
      <w:r w:rsidRPr="00EC36B7">
        <w:rPr>
          <w:b/>
          <w:bCs/>
          <w:highlight w:val="green"/>
          <w:u w:val="single"/>
          <w:bdr w:val="single" w:sz="18" w:space="0" w:color="auto"/>
        </w:rPr>
        <w:t>sn</w:t>
      </w:r>
      <w:r w:rsidRPr="00EC36B7">
        <w:rPr>
          <w:b/>
          <w:bCs/>
          <w:highlight w:val="green"/>
          <w:u w:val="single"/>
        </w:rPr>
        <w:t>ags</w:t>
      </w:r>
      <w:r w:rsidRPr="00D4240B">
        <w:rPr>
          <w:sz w:val="16"/>
        </w:rPr>
        <w:t xml:space="preserve">. Although </w:t>
      </w:r>
      <w:r w:rsidRPr="00EC36B7">
        <w:rPr>
          <w:highlight w:val="green"/>
          <w:u w:val="single"/>
        </w:rPr>
        <w:t>India</w:t>
      </w:r>
      <w:r w:rsidRPr="00D4240B">
        <w:rPr>
          <w:u w:val="single"/>
        </w:rPr>
        <w:t xml:space="preserve"> has seen </w:t>
      </w:r>
      <w:r w:rsidRPr="00F608A3">
        <w:rPr>
          <w:u w:val="single"/>
        </w:rPr>
        <w:t>its</w:t>
      </w:r>
      <w:r w:rsidRPr="00D4240B">
        <w:rPr>
          <w:u w:val="single"/>
        </w:rPr>
        <w:t xml:space="preserve"> </w:t>
      </w:r>
      <w:r w:rsidRPr="00EC36B7">
        <w:rPr>
          <w:highlight w:val="green"/>
          <w:u w:val="single"/>
        </w:rPr>
        <w:t>GDP</w:t>
      </w:r>
      <w:r w:rsidRPr="00D4240B">
        <w:rPr>
          <w:u w:val="single"/>
        </w:rPr>
        <w:t xml:space="preserve"> growth </w:t>
      </w:r>
      <w:r w:rsidRPr="00EC36B7">
        <w:rPr>
          <w:highlight w:val="green"/>
          <w:u w:val="single"/>
        </w:rPr>
        <w:t>fall</w:t>
      </w:r>
      <w:r w:rsidRPr="00D4240B">
        <w:rPr>
          <w:sz w:val="16"/>
        </w:rPr>
        <w:t xml:space="preserve"> to its lowest rate in the last 11 years, Modi’s </w:t>
      </w:r>
      <w:proofErr w:type="spellStart"/>
      <w:r w:rsidRPr="00D4240B">
        <w:rPr>
          <w:sz w:val="16"/>
        </w:rPr>
        <w:t>Bharatiya</w:t>
      </w:r>
      <w:proofErr w:type="spellEnd"/>
      <w:r w:rsidRPr="00D4240B">
        <w:rPr>
          <w:sz w:val="16"/>
        </w:rPr>
        <w:t xml:space="preserve"> Janata Party (</w:t>
      </w:r>
      <w:r w:rsidRPr="00EC36B7">
        <w:rPr>
          <w:highlight w:val="green"/>
          <w:u w:val="single"/>
        </w:rPr>
        <w:t>BJP</w:t>
      </w:r>
      <w:r w:rsidRPr="00D4240B">
        <w:rPr>
          <w:sz w:val="16"/>
        </w:rPr>
        <w:t xml:space="preserve">) has </w:t>
      </w:r>
      <w:r w:rsidRPr="00EC36B7">
        <w:rPr>
          <w:highlight w:val="green"/>
          <w:u w:val="single"/>
        </w:rPr>
        <w:t>sought</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consolidate</w:t>
      </w:r>
      <w:r w:rsidRPr="00D4240B">
        <w:rPr>
          <w:u w:val="single"/>
        </w:rPr>
        <w:t xml:space="preserve"> its </w:t>
      </w:r>
      <w:r w:rsidRPr="00EC36B7">
        <w:rPr>
          <w:highlight w:val="green"/>
          <w:u w:val="single"/>
        </w:rPr>
        <w:t xml:space="preserve">political </w:t>
      </w:r>
      <w:r w:rsidRPr="00EC36B7">
        <w:rPr>
          <w:b/>
          <w:bCs/>
          <w:highlight w:val="green"/>
          <w:u w:val="single"/>
        </w:rPr>
        <w:t>base</w:t>
      </w:r>
      <w:r w:rsidRPr="00EC36B7">
        <w:rPr>
          <w:highlight w:val="green"/>
          <w:u w:val="single"/>
        </w:rPr>
        <w:t xml:space="preserve"> </w:t>
      </w:r>
      <w:r w:rsidRPr="00EC36B7">
        <w:rPr>
          <w:b/>
          <w:bCs/>
          <w:highlight w:val="green"/>
          <w:u w:val="single"/>
        </w:rPr>
        <w:t>by</w:t>
      </w:r>
      <w:r w:rsidRPr="00EC36B7">
        <w:rPr>
          <w:highlight w:val="green"/>
          <w:u w:val="single"/>
        </w:rPr>
        <w:t xml:space="preserve"> </w:t>
      </w:r>
      <w:r w:rsidRPr="00EC36B7">
        <w:rPr>
          <w:b/>
          <w:bCs/>
          <w:highlight w:val="green"/>
          <w:u w:val="single"/>
        </w:rPr>
        <w:t>doubling</w:t>
      </w:r>
      <w:r w:rsidRPr="00EC36B7">
        <w:rPr>
          <w:highlight w:val="green"/>
          <w:u w:val="single"/>
        </w:rPr>
        <w:t xml:space="preserve"> </w:t>
      </w:r>
      <w:r w:rsidRPr="00EC36B7">
        <w:rPr>
          <w:b/>
          <w:bCs/>
          <w:highlight w:val="green"/>
          <w:u w:val="single"/>
        </w:rPr>
        <w:t>down</w:t>
      </w:r>
      <w:r w:rsidRPr="00D4240B">
        <w:rPr>
          <w:u w:val="single"/>
        </w:rPr>
        <w:t xml:space="preserve"> </w:t>
      </w:r>
      <w:r w:rsidRPr="00F608A3">
        <w:rPr>
          <w:u w:val="single"/>
        </w:rPr>
        <w:t>on</w:t>
      </w:r>
      <w:r w:rsidRPr="00D4240B">
        <w:rPr>
          <w:u w:val="single"/>
        </w:rPr>
        <w:t xml:space="preserve"> its </w:t>
      </w:r>
      <w:r w:rsidRPr="00EC36B7">
        <w:rPr>
          <w:b/>
          <w:bCs/>
          <w:highlight w:val="gree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Pr>
          <w:sz w:val="16"/>
        </w:rPr>
        <w:t xml:space="preserve"> </w:t>
      </w:r>
      <w:r w:rsidRPr="00EC36B7">
        <w:rPr>
          <w:highlight w:val="green"/>
          <w:u w:val="single"/>
        </w:rPr>
        <w:t>Research shows</w:t>
      </w:r>
      <w:r w:rsidRPr="001B3966">
        <w:rPr>
          <w:sz w:val="16"/>
        </w:rPr>
        <w:t xml:space="preserve"> that </w:t>
      </w:r>
      <w:r w:rsidRPr="00EC36B7">
        <w:rPr>
          <w:b/>
          <w:bCs/>
          <w:highlight w:val="green"/>
          <w:u w:val="single"/>
        </w:rPr>
        <w:t>leaders</w:t>
      </w:r>
      <w:r w:rsidRPr="00D4240B">
        <w:rPr>
          <w:u w:val="single"/>
        </w:rPr>
        <w:t xml:space="preserve"> </w:t>
      </w:r>
      <w:r w:rsidRPr="00EC36B7">
        <w:rPr>
          <w:highlight w:val="green"/>
          <w:u w:val="single"/>
        </w:rPr>
        <w:t>looking</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divert</w:t>
      </w:r>
      <w:r w:rsidRPr="00D4240B">
        <w:rPr>
          <w:u w:val="single"/>
        </w:rPr>
        <w:t xml:space="preserve"> </w:t>
      </w:r>
      <w:r w:rsidRPr="00EC36B7">
        <w:rPr>
          <w:b/>
          <w:bCs/>
          <w:highlight w:val="green"/>
          <w:u w:val="single"/>
        </w:rPr>
        <w:t>attention</w:t>
      </w:r>
      <w:r w:rsidRPr="00D4240B">
        <w:rPr>
          <w:u w:val="single"/>
        </w:rPr>
        <w:t xml:space="preserve"> tend to </w:t>
      </w:r>
      <w:r w:rsidRPr="00EC36B7">
        <w:rPr>
          <w:b/>
          <w:bCs/>
          <w:highlight w:val="green"/>
          <w:u w:val="single"/>
        </w:rPr>
        <w:t>target</w:t>
      </w:r>
      <w:r w:rsidRPr="00D4240B">
        <w:rPr>
          <w:u w:val="single"/>
        </w:rPr>
        <w:t xml:space="preserve"> </w:t>
      </w:r>
      <w:r w:rsidRPr="00EC36B7">
        <w:rPr>
          <w:b/>
          <w:bCs/>
          <w:highlight w:val="green"/>
          <w:u w:val="single"/>
        </w:rPr>
        <w:t>traditional</w:t>
      </w:r>
      <w:r w:rsidRPr="00EC36B7">
        <w:rPr>
          <w:highlight w:val="green"/>
          <w:u w:val="single"/>
        </w:rPr>
        <w:t xml:space="preserve"> </w:t>
      </w:r>
      <w:r w:rsidRPr="00EC36B7">
        <w:rPr>
          <w:b/>
          <w:bCs/>
          <w:highlight w:val="green"/>
          <w:u w:val="single"/>
        </w:rPr>
        <w:t>enemies</w:t>
      </w:r>
      <w:r w:rsidRPr="00D4240B">
        <w:rPr>
          <w:u w:val="single"/>
        </w:rPr>
        <w:t xml:space="preserve"> and enduring rivals</w:t>
      </w:r>
      <w:r w:rsidRPr="001B3966">
        <w:rPr>
          <w:sz w:val="16"/>
        </w:rPr>
        <w:t xml:space="preserve"> (as conflict against such persistent adversaries is </w:t>
      </w:r>
      <w:r w:rsidRPr="00EC36B7">
        <w:rPr>
          <w:highlight w:val="green"/>
          <w:u w:val="single"/>
        </w:rPr>
        <w:t>most</w:t>
      </w:r>
      <w:r w:rsidRPr="00D4240B">
        <w:rPr>
          <w:u w:val="single"/>
        </w:rPr>
        <w:t xml:space="preserve"> </w:t>
      </w:r>
      <w:r w:rsidRPr="00EC36B7">
        <w:rPr>
          <w:highlight w:val="green"/>
          <w:u w:val="single"/>
        </w:rPr>
        <w:t>likely</w:t>
      </w:r>
      <w:r w:rsidRPr="00D4240B">
        <w:rPr>
          <w:u w:val="single"/>
        </w:rPr>
        <w:t xml:space="preserve"> </w:t>
      </w:r>
      <w:r w:rsidRPr="00EC36B7">
        <w:rPr>
          <w:highlight w:val="green"/>
          <w:u w:val="single"/>
        </w:rPr>
        <w:t>to</w:t>
      </w:r>
      <w:r w:rsidRPr="00D4240B">
        <w:rPr>
          <w:u w:val="single"/>
        </w:rPr>
        <w:t xml:space="preserve"> </w:t>
      </w:r>
      <w:r w:rsidRPr="00EC36B7">
        <w:rPr>
          <w:highlight w:val="green"/>
          <w:u w:val="single"/>
        </w:rPr>
        <w:t>promote</w:t>
      </w:r>
      <w:r w:rsidRPr="00D4240B">
        <w:rPr>
          <w:u w:val="single"/>
        </w:rPr>
        <w:t xml:space="preserve"> </w:t>
      </w:r>
      <w:r w:rsidRPr="00EC36B7">
        <w:rPr>
          <w:highlight w:val="green"/>
          <w:u w:val="single"/>
        </w:rPr>
        <w:t>in-group solidarity</w:t>
      </w:r>
      <w:r w:rsidRPr="001B3966">
        <w:rPr>
          <w:sz w:val="16"/>
        </w:rPr>
        <w:t xml:space="preserve">), and </w:t>
      </w:r>
      <w:r w:rsidRPr="00EC36B7">
        <w:rPr>
          <w:b/>
          <w:bCs/>
          <w:highlight w:val="green"/>
          <w:u w:val="single"/>
        </w:rPr>
        <w:t>diversionary</w:t>
      </w:r>
      <w:r w:rsidRPr="00EC36B7">
        <w:rPr>
          <w:highlight w:val="green"/>
          <w:u w:val="single"/>
        </w:rPr>
        <w:t xml:space="preserve"> </w:t>
      </w:r>
      <w:r w:rsidRPr="00EC36B7">
        <w:rPr>
          <w:b/>
          <w:bCs/>
          <w:highlight w:val="green"/>
          <w:u w:val="single"/>
        </w:rPr>
        <w:t>conflicts</w:t>
      </w:r>
      <w:r w:rsidRPr="001B3966">
        <w:rPr>
          <w:sz w:val="16"/>
        </w:rPr>
        <w:t xml:space="preserve"> are </w:t>
      </w:r>
      <w:r w:rsidRPr="00EC36B7">
        <w:rPr>
          <w:highlight w:val="green"/>
          <w:u w:val="single"/>
        </w:rPr>
        <w:t xml:space="preserve">particularly </w:t>
      </w:r>
      <w:r w:rsidRPr="00EC36B7">
        <w:rPr>
          <w:b/>
          <w:bCs/>
          <w:highlight w:val="green"/>
          <w:u w:val="single"/>
        </w:rPr>
        <w:t>likely</w:t>
      </w:r>
      <w:r w:rsidRPr="00D4240B">
        <w:rPr>
          <w:u w:val="single"/>
        </w:rPr>
        <w:t xml:space="preserve"> </w:t>
      </w:r>
      <w:r w:rsidRPr="00EC36B7">
        <w:rPr>
          <w:highlight w:val="green"/>
          <w:u w:val="single"/>
        </w:rPr>
        <w:t xml:space="preserve">to </w:t>
      </w:r>
      <w:r w:rsidRPr="00EC36B7">
        <w:rPr>
          <w:b/>
          <w:bCs/>
          <w:highlight w:val="green"/>
          <w:u w:val="single"/>
        </w:rPr>
        <w:t>take</w:t>
      </w:r>
      <w:r w:rsidRPr="00EC36B7">
        <w:rPr>
          <w:highlight w:val="green"/>
          <w:u w:val="single"/>
        </w:rPr>
        <w:t xml:space="preserve"> the </w:t>
      </w:r>
      <w:r w:rsidRPr="00EC36B7">
        <w:rPr>
          <w:b/>
          <w:bCs/>
          <w:highlight w:val="green"/>
          <w:u w:val="single"/>
        </w:rPr>
        <w:t>form</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territorial</w:t>
      </w:r>
      <w:r w:rsidRPr="00EC36B7">
        <w:rPr>
          <w:highlight w:val="green"/>
          <w:u w:val="single"/>
        </w:rPr>
        <w:t xml:space="preserve"> </w:t>
      </w:r>
      <w:r w:rsidRPr="00EC36B7">
        <w:rPr>
          <w:b/>
          <w:bCs/>
          <w:highlight w:val="gree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EC36B7">
        <w:rPr>
          <w:highlight w:val="green"/>
          <w:u w:val="single"/>
        </w:rPr>
        <w:t>India</w:t>
      </w:r>
      <w:r w:rsidRPr="00E2721C">
        <w:rPr>
          <w:u w:val="single"/>
        </w:rPr>
        <w:t>’s new Army</w:t>
      </w:r>
      <w:r w:rsidRPr="001B3966">
        <w:rPr>
          <w:sz w:val="16"/>
        </w:rPr>
        <w:t xml:space="preserve"> chief said the Indian Army was “</w:t>
      </w:r>
      <w:r w:rsidRPr="00EC36B7">
        <w:rPr>
          <w:b/>
          <w:bCs/>
          <w:highlight w:val="green"/>
          <w:u w:val="single"/>
        </w:rPr>
        <w:t>ready</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seize</w:t>
      </w:r>
      <w:r w:rsidRPr="00EC36B7">
        <w:rPr>
          <w:highlight w:val="green"/>
          <w:u w:val="single"/>
        </w:rPr>
        <w:t xml:space="preserve"> </w:t>
      </w:r>
      <w:r w:rsidRPr="00EC36B7">
        <w:rPr>
          <w:b/>
          <w:bCs/>
          <w:highlight w:val="gree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EC36B7">
        <w:rPr>
          <w:b/>
          <w:bCs/>
          <w:highlight w:val="green"/>
          <w:u w:val="single"/>
        </w:rPr>
        <w:t>seven</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10</w:t>
      </w:r>
      <w:r w:rsidRPr="00EC36B7">
        <w:rPr>
          <w:highlight w:val="green"/>
          <w:u w:val="single"/>
        </w:rPr>
        <w:t xml:space="preserve"> </w:t>
      </w:r>
      <w:r w:rsidRPr="00EC36B7">
        <w:rPr>
          <w:b/>
          <w:bCs/>
          <w:highlight w:val="green"/>
          <w:u w:val="single"/>
        </w:rPr>
        <w:t>days</w:t>
      </w:r>
      <w:r w:rsidRPr="00E2721C">
        <w:rPr>
          <w:u w:val="single"/>
        </w:rPr>
        <w:t xml:space="preserve"> </w:t>
      </w:r>
      <w:r w:rsidRPr="00EC36B7">
        <w:rPr>
          <w:b/>
          <w:bCs/>
          <w:highlight w:val="green"/>
          <w:u w:val="single"/>
        </w:rPr>
        <w:t>to</w:t>
      </w:r>
      <w:r w:rsidRPr="00E2721C">
        <w:rPr>
          <w:u w:val="single"/>
        </w:rPr>
        <w:t xml:space="preserve"> </w:t>
      </w:r>
      <w:r w:rsidRPr="00EC36B7">
        <w:rPr>
          <w:b/>
          <w:bCs/>
          <w:highlight w:val="green"/>
          <w:u w:val="single"/>
        </w:rPr>
        <w:t>defeat</w:t>
      </w:r>
      <w:r w:rsidRPr="00E2721C">
        <w:rPr>
          <w:u w:val="single"/>
        </w:rPr>
        <w:t xml:space="preserve"> </w:t>
      </w:r>
      <w:r w:rsidRPr="00EC36B7">
        <w:rPr>
          <w:b/>
          <w:bCs/>
          <w:highlight w:val="gree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EC36B7">
        <w:rPr>
          <w:b/>
          <w:bCs/>
          <w:highlight w:val="green"/>
          <w:u w:val="single"/>
        </w:rPr>
        <w:t>BJP</w:t>
      </w:r>
      <w:r w:rsidRPr="00F608A3">
        <w:rPr>
          <w:b/>
          <w:bCs/>
          <w:u w:val="single"/>
        </w:rPr>
        <w:t>’s</w:t>
      </w:r>
      <w:r w:rsidRPr="001B3966">
        <w:rPr>
          <w:u w:val="single"/>
        </w:rPr>
        <w:t xml:space="preserve"> own track </w:t>
      </w:r>
      <w:r w:rsidRPr="00EC36B7">
        <w:rPr>
          <w:b/>
          <w:bCs/>
          <w:highlight w:val="green"/>
          <w:u w:val="single"/>
        </w:rPr>
        <w:t>record</w:t>
      </w:r>
      <w:r w:rsidRPr="001B3966">
        <w:rPr>
          <w:u w:val="single"/>
        </w:rPr>
        <w:t xml:space="preserve"> </w:t>
      </w:r>
      <w:r w:rsidRPr="00EC36B7">
        <w:rPr>
          <w:highlight w:val="green"/>
          <w:u w:val="single"/>
        </w:rPr>
        <w:t>of</w:t>
      </w:r>
      <w:r w:rsidRPr="001B3966">
        <w:rPr>
          <w:u w:val="single"/>
        </w:rPr>
        <w:t xml:space="preserve"> </w:t>
      </w:r>
      <w:r w:rsidRPr="00EC36B7">
        <w:rPr>
          <w:b/>
          <w:bCs/>
          <w:highlight w:val="green"/>
          <w:u w:val="single"/>
        </w:rPr>
        <w:t>follow</w:t>
      </w:r>
      <w:r w:rsidRPr="00EC36B7">
        <w:rPr>
          <w:highlight w:val="green"/>
          <w:u w:val="single"/>
        </w:rPr>
        <w:t>-</w:t>
      </w:r>
      <w:r w:rsidRPr="00EC36B7">
        <w:rPr>
          <w:b/>
          <w:bCs/>
          <w:highlight w:val="green"/>
          <w:u w:val="single"/>
        </w:rPr>
        <w:t>through</w:t>
      </w:r>
      <w:r w:rsidRPr="001B3966">
        <w:rPr>
          <w:u w:val="single"/>
        </w:rPr>
        <w:t xml:space="preserve"> </w:t>
      </w:r>
      <w:r w:rsidRPr="00EC36B7">
        <w:rPr>
          <w:b/>
          <w:bCs/>
          <w:highlight w:val="green"/>
          <w:u w:val="single"/>
        </w:rPr>
        <w:t>suggests</w:t>
      </w:r>
      <w:r w:rsidRPr="001B3966">
        <w:rPr>
          <w:u w:val="single"/>
        </w:rPr>
        <w:t xml:space="preserve"> these </w:t>
      </w:r>
      <w:r w:rsidRPr="00EC36B7">
        <w:rPr>
          <w:b/>
          <w:bCs/>
          <w:highlight w:val="green"/>
          <w:u w:val="single"/>
        </w:rPr>
        <w:t>threats</w:t>
      </w:r>
      <w:r w:rsidRPr="001B3966">
        <w:rPr>
          <w:u w:val="single"/>
        </w:rPr>
        <w:t xml:space="preserve"> should be </w:t>
      </w:r>
      <w:r w:rsidRPr="00015CA9">
        <w:rPr>
          <w:b/>
          <w:bCs/>
          <w:u w:val="single"/>
        </w:rPr>
        <w:t>taken</w:t>
      </w:r>
      <w:r w:rsidRPr="001B3966">
        <w:rPr>
          <w:u w:val="single"/>
        </w:rPr>
        <w:t xml:space="preserve"> </w:t>
      </w:r>
      <w:r w:rsidRPr="00EC36B7">
        <w:rPr>
          <w:b/>
          <w:bCs/>
          <w:highlight w:val="gree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EC36B7">
        <w:rPr>
          <w:b/>
          <w:bCs/>
          <w:highlight w:val="gree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EC36B7">
        <w:rPr>
          <w:b/>
          <w:bCs/>
          <w:highlight w:val="green"/>
          <w:u w:val="single"/>
        </w:rPr>
        <w:t>set</w:t>
      </w:r>
      <w:r w:rsidRPr="00EC36B7">
        <w:rPr>
          <w:highlight w:val="green"/>
          <w:u w:val="single"/>
        </w:rPr>
        <w:t xml:space="preserve"> </w:t>
      </w:r>
      <w:r w:rsidRPr="00EC36B7">
        <w:rPr>
          <w:b/>
          <w:bCs/>
          <w:highlight w:val="green"/>
          <w:u w:val="single"/>
        </w:rPr>
        <w:t>up</w:t>
      </w:r>
      <w:r w:rsidRPr="00EC36B7">
        <w:rPr>
          <w:highlight w:val="green"/>
          <w:u w:val="single"/>
        </w:rPr>
        <w:t xml:space="preserve"> </w:t>
      </w:r>
      <w:r w:rsidRPr="00EC36B7">
        <w:rPr>
          <w:b/>
          <w:bCs/>
          <w:highlight w:val="green"/>
          <w:u w:val="single"/>
        </w:rPr>
        <w:t>artillery</w:t>
      </w:r>
      <w:r w:rsidRPr="00EC36B7">
        <w:rPr>
          <w:highlight w:val="green"/>
          <w:u w:val="single"/>
        </w:rPr>
        <w:t xml:space="preserve"> </w:t>
      </w:r>
      <w:r w:rsidRPr="00EC36B7">
        <w:rPr>
          <w:b/>
          <w:bCs/>
          <w:highlight w:val="green"/>
          <w:u w:val="single"/>
        </w:rPr>
        <w:t>strikes</w:t>
      </w:r>
      <w:r w:rsidRPr="001B3966">
        <w:rPr>
          <w:u w:val="single"/>
        </w:rPr>
        <w:t xml:space="preserve"> deep into Kashmiri villages to launch </w:t>
      </w:r>
      <w:r w:rsidRPr="00EC36B7">
        <w:rPr>
          <w:b/>
          <w:bCs/>
          <w:highlight w:val="green"/>
          <w:u w:val="single"/>
        </w:rPr>
        <w:t>long</w:t>
      </w:r>
      <w:r w:rsidRPr="00EC36B7">
        <w:rPr>
          <w:highlight w:val="green"/>
          <w:u w:val="single"/>
        </w:rPr>
        <w:t>-</w:t>
      </w:r>
      <w:r w:rsidRPr="00EC36B7">
        <w:rPr>
          <w:b/>
          <w:bCs/>
          <w:highlight w:val="green"/>
          <w:u w:val="single"/>
        </w:rPr>
        <w:t>distance</w:t>
      </w:r>
      <w:r w:rsidRPr="00EC36B7">
        <w:rPr>
          <w:highlight w:val="green"/>
          <w:u w:val="single"/>
        </w:rPr>
        <w:t xml:space="preserve"> </w:t>
      </w:r>
      <w:r w:rsidRPr="00EC36B7">
        <w:rPr>
          <w:b/>
          <w:bCs/>
          <w:highlight w:val="gree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w:t>
      </w:r>
      <w:proofErr w:type="spellStart"/>
      <w:r w:rsidRPr="007379D7">
        <w:rPr>
          <w:sz w:val="16"/>
        </w:rPr>
        <w:t>Sena</w:t>
      </w:r>
      <w:proofErr w:type="spellEnd"/>
      <w:r w:rsidRPr="007379D7">
        <w:rPr>
          <w:sz w:val="16"/>
        </w:rPr>
        <w:t xml:space="preserve"> has since called for </w:t>
      </w:r>
      <w:r w:rsidRPr="00B947D9">
        <w:rPr>
          <w:u w:val="single"/>
        </w:rPr>
        <w:t>more “</w:t>
      </w:r>
      <w:r w:rsidRPr="00EC36B7">
        <w:rPr>
          <w:b/>
          <w:bCs/>
          <w:highlight w:val="green"/>
          <w:u w:val="single"/>
        </w:rPr>
        <w:t>surgical</w:t>
      </w:r>
      <w:r w:rsidRPr="00EC36B7">
        <w:rPr>
          <w:highlight w:val="green"/>
          <w:u w:val="single"/>
        </w:rPr>
        <w:t xml:space="preserve"> </w:t>
      </w:r>
      <w:r w:rsidRPr="00EC36B7">
        <w:rPr>
          <w:b/>
          <w:bCs/>
          <w:highlight w:val="gree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w:t>
      </w:r>
      <w:proofErr w:type="spellStart"/>
      <w:r w:rsidRPr="007379D7">
        <w:rPr>
          <w:sz w:val="16"/>
        </w:rPr>
        <w:t>Balakot</w:t>
      </w:r>
      <w:proofErr w:type="spellEnd"/>
      <w:r w:rsidRPr="007379D7">
        <w:rPr>
          <w:sz w:val="16"/>
        </w:rPr>
        <w:t xml:space="preserve"> last February, Pakistan countered that the targets had been “little more than rocks and trees.” Since last year, India’s opposition too has on various occasion taken swipes at Modi for the </w:t>
      </w:r>
      <w:proofErr w:type="spellStart"/>
      <w:r w:rsidRPr="007379D7">
        <w:rPr>
          <w:sz w:val="16"/>
        </w:rPr>
        <w:t>Balakot</w:t>
      </w:r>
      <w:proofErr w:type="spellEnd"/>
      <w:r w:rsidRPr="007379D7">
        <w:rPr>
          <w:sz w:val="16"/>
        </w:rPr>
        <w:t xml:space="preserve"> episode; pollsters meanwhile have disputed the extent to which the </w:t>
      </w:r>
      <w:proofErr w:type="spellStart"/>
      <w:r w:rsidRPr="007379D7">
        <w:rPr>
          <w:sz w:val="16"/>
        </w:rPr>
        <w:t>Balakot</w:t>
      </w:r>
      <w:proofErr w:type="spellEnd"/>
      <w:r w:rsidRPr="007379D7">
        <w:rPr>
          <w:sz w:val="16"/>
        </w:rPr>
        <w:t xml:space="preserve">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w:t>
      </w:r>
      <w:proofErr w:type="spellStart"/>
      <w:r w:rsidRPr="007379D7">
        <w:rPr>
          <w:sz w:val="16"/>
        </w:rPr>
        <w:t>Balakot</w:t>
      </w:r>
      <w:proofErr w:type="spellEnd"/>
      <w:r w:rsidRPr="007379D7">
        <w:rPr>
          <w:sz w:val="16"/>
        </w:rPr>
        <w:t xml:space="preserve">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EC36B7">
        <w:rPr>
          <w:b/>
          <w:bCs/>
          <w:highlight w:val="green"/>
          <w:u w:val="single"/>
        </w:rPr>
        <w:t>regional</w:t>
      </w:r>
      <w:r w:rsidRPr="00EC36B7">
        <w:rPr>
          <w:highlight w:val="green"/>
          <w:u w:val="single"/>
        </w:rPr>
        <w:t xml:space="preserve"> </w:t>
      </w:r>
      <w:r w:rsidRPr="00EC36B7">
        <w:rPr>
          <w:b/>
          <w:bCs/>
          <w:highlight w:val="green"/>
          <w:u w:val="single"/>
        </w:rPr>
        <w:t>crises</w:t>
      </w:r>
      <w:r w:rsidRPr="00EC36B7">
        <w:rPr>
          <w:highlight w:val="green"/>
          <w:u w:val="single"/>
        </w:rPr>
        <w:t xml:space="preserve"> </w:t>
      </w:r>
      <w:r w:rsidRPr="00EC36B7">
        <w:rPr>
          <w:b/>
          <w:bCs/>
          <w:highlight w:val="green"/>
          <w:u w:val="single"/>
        </w:rPr>
        <w:t>under</w:t>
      </w:r>
      <w:r w:rsidRPr="00EC36B7">
        <w:rPr>
          <w:highlight w:val="green"/>
          <w:u w:val="single"/>
        </w:rPr>
        <w:t xml:space="preserve"> the </w:t>
      </w:r>
      <w:r w:rsidRPr="00EC36B7">
        <w:rPr>
          <w:b/>
          <w:bCs/>
          <w:highlight w:val="green"/>
          <w:u w:val="single"/>
        </w:rPr>
        <w:t>BJP</w:t>
      </w:r>
      <w:r w:rsidRPr="00ED0B5D">
        <w:rPr>
          <w:u w:val="single"/>
        </w:rPr>
        <w:t xml:space="preserve"> </w:t>
      </w:r>
      <w:r w:rsidRPr="00EC36B7">
        <w:rPr>
          <w:highlight w:val="gree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EC36B7">
        <w:rPr>
          <w:b/>
          <w:bCs/>
          <w:highlight w:val="green"/>
          <w:u w:val="single"/>
        </w:rPr>
        <w:t>Conflict</w:t>
      </w:r>
      <w:r w:rsidRPr="00ED0B5D">
        <w:rPr>
          <w:u w:val="single"/>
        </w:rPr>
        <w:t xml:space="preserve"> </w:t>
      </w:r>
      <w:r w:rsidRPr="00EC36B7">
        <w:rPr>
          <w:b/>
          <w:bCs/>
          <w:highlight w:val="green"/>
          <w:u w:val="single"/>
        </w:rPr>
        <w:t>with</w:t>
      </w:r>
      <w:r w:rsidRPr="00EC36B7">
        <w:rPr>
          <w:highlight w:val="green"/>
          <w:u w:val="single"/>
        </w:rPr>
        <w:t xml:space="preserve"> </w:t>
      </w:r>
      <w:r w:rsidRPr="00EC36B7">
        <w:rPr>
          <w:b/>
          <w:bCs/>
          <w:highlight w:val="green"/>
          <w:u w:val="single"/>
        </w:rPr>
        <w:t>Pakistan</w:t>
      </w:r>
      <w:r w:rsidRPr="00ED0B5D">
        <w:rPr>
          <w:u w:val="single"/>
        </w:rPr>
        <w:t xml:space="preserve"> could </w:t>
      </w:r>
      <w:r w:rsidRPr="00EC36B7">
        <w:rPr>
          <w:highlight w:val="green"/>
          <w:u w:val="single"/>
        </w:rPr>
        <w:t>be</w:t>
      </w:r>
      <w:r w:rsidRPr="00ED0B5D">
        <w:rPr>
          <w:u w:val="single"/>
        </w:rPr>
        <w:t xml:space="preserve"> a </w:t>
      </w:r>
      <w:r w:rsidRPr="00EC36B7">
        <w:rPr>
          <w:b/>
          <w:bCs/>
          <w:highlight w:val="green"/>
          <w:u w:val="single"/>
        </w:rPr>
        <w:t>much</w:t>
      </w:r>
      <w:r w:rsidRPr="00EC36B7">
        <w:rPr>
          <w:highlight w:val="green"/>
          <w:u w:val="single"/>
        </w:rPr>
        <w:t>-</w:t>
      </w:r>
      <w:r w:rsidRPr="00EC36B7">
        <w:rPr>
          <w:b/>
          <w:bCs/>
          <w:highlight w:val="green"/>
          <w:u w:val="single"/>
        </w:rPr>
        <w:t>needed</w:t>
      </w:r>
      <w:r w:rsidRPr="00EC36B7">
        <w:rPr>
          <w:highlight w:val="green"/>
          <w:u w:val="single"/>
        </w:rPr>
        <w:t xml:space="preserve"> </w:t>
      </w:r>
      <w:r w:rsidRPr="00EC36B7">
        <w:rPr>
          <w:b/>
          <w:bCs/>
          <w:highlight w:val="green"/>
          <w:u w:val="single"/>
        </w:rPr>
        <w:t>salve</w:t>
      </w:r>
      <w:r w:rsidRPr="00EC36B7">
        <w:rPr>
          <w:highlight w:val="green"/>
          <w:u w:val="single"/>
        </w:rPr>
        <w:t xml:space="preserve"> </w:t>
      </w:r>
      <w:r w:rsidRPr="00EC36B7">
        <w:rPr>
          <w:b/>
          <w:bCs/>
          <w:highlight w:val="green"/>
          <w:u w:val="single"/>
        </w:rPr>
        <w:t>for</w:t>
      </w:r>
      <w:r w:rsidRPr="00ED0B5D">
        <w:rPr>
          <w:u w:val="single"/>
        </w:rPr>
        <w:t xml:space="preserve"> a </w:t>
      </w:r>
      <w:r w:rsidRPr="00EC36B7">
        <w:rPr>
          <w:b/>
          <w:bCs/>
          <w:highlight w:val="gree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w:t>
      </w:r>
      <w:proofErr w:type="spellStart"/>
      <w:r w:rsidRPr="00F537B1">
        <w:rPr>
          <w:sz w:val="16"/>
        </w:rPr>
        <w:t>Kargil</w:t>
      </w:r>
      <w:proofErr w:type="spellEnd"/>
      <w:r w:rsidRPr="00F537B1">
        <w:rPr>
          <w:sz w:val="16"/>
        </w:rPr>
        <w:t xml:space="preserve">. New Delhi has traditionally been allergic to the idea of third-party mediation, referring to the 1972 </w:t>
      </w:r>
      <w:proofErr w:type="spellStart"/>
      <w:r w:rsidRPr="00F537B1">
        <w:rPr>
          <w:sz w:val="16"/>
        </w:rPr>
        <w:t>Simla</w:t>
      </w:r>
      <w:proofErr w:type="spellEnd"/>
      <w:r w:rsidRPr="00F537B1">
        <w:rPr>
          <w:sz w:val="16"/>
        </w:rPr>
        <w:t xml:space="preserve"> Agreement between India and Pakistan under which both sides agreed to bilaterally resolve outstanding disputes. Ironically, the same </w:t>
      </w:r>
      <w:proofErr w:type="spellStart"/>
      <w:r w:rsidRPr="00F537B1">
        <w:rPr>
          <w:sz w:val="16"/>
        </w:rPr>
        <w:t>Simla</w:t>
      </w:r>
      <w:proofErr w:type="spellEnd"/>
      <w:r w:rsidRPr="00F537B1">
        <w:rPr>
          <w:sz w:val="16"/>
        </w:rPr>
        <w:t xml:space="preserve">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w:t>
      </w:r>
      <w:proofErr w:type="gramStart"/>
      <w:r w:rsidRPr="00F537B1">
        <w:rPr>
          <w:sz w:val="16"/>
        </w:rPr>
        <w:t>secure</w:t>
      </w:r>
      <w:proofErr w:type="gramEnd"/>
      <w:r w:rsidRPr="00F537B1">
        <w:rPr>
          <w:sz w:val="16"/>
        </w:rPr>
        <w:t xml:space="preserv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w:t>
      </w:r>
      <w:proofErr w:type="gramStart"/>
      <w:r w:rsidRPr="00F537B1">
        <w:rPr>
          <w:sz w:val="16"/>
        </w:rPr>
        <w:t>suggests</w:t>
      </w:r>
      <w:proofErr w:type="gramEnd"/>
      <w:r w:rsidRPr="00F537B1">
        <w:rPr>
          <w:sz w:val="16"/>
        </w:rPr>
        <w:t xml:space="preserve"> it could. In the past, </w:t>
      </w:r>
      <w:r w:rsidRPr="00EC36B7">
        <w:rPr>
          <w:b/>
          <w:bCs/>
          <w:highlight w:val="green"/>
          <w:u w:val="single"/>
        </w:rPr>
        <w:t>troubled</w:t>
      </w:r>
      <w:r w:rsidRPr="00EC36B7">
        <w:rPr>
          <w:highlight w:val="green"/>
          <w:u w:val="single"/>
        </w:rPr>
        <w:t xml:space="preserve"> </w:t>
      </w:r>
      <w:r w:rsidRPr="00EC36B7">
        <w:rPr>
          <w:b/>
          <w:bCs/>
          <w:highlight w:val="green"/>
          <w:u w:val="single"/>
        </w:rPr>
        <w:t>leaders</w:t>
      </w:r>
      <w:r w:rsidRPr="00F537B1">
        <w:rPr>
          <w:u w:val="single"/>
        </w:rPr>
        <w:t xml:space="preserve"> have rationally </w:t>
      </w:r>
      <w:r w:rsidRPr="00EC36B7">
        <w:rPr>
          <w:b/>
          <w:bCs/>
          <w:highlight w:val="green"/>
          <w:u w:val="single"/>
        </w:rPr>
        <w:t>pursued</w:t>
      </w:r>
      <w:r w:rsidRPr="00F537B1">
        <w:rPr>
          <w:u w:val="single"/>
        </w:rPr>
        <w:t xml:space="preserve"> </w:t>
      </w:r>
      <w:r w:rsidRPr="00EC36B7">
        <w:rPr>
          <w:highlight w:val="gree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EC36B7">
        <w:rPr>
          <w:b/>
          <w:bCs/>
          <w:highlight w:val="green"/>
          <w:u w:val="single"/>
        </w:rPr>
        <w:t>strategies</w:t>
      </w:r>
      <w:r w:rsidRPr="00F537B1">
        <w:rPr>
          <w:u w:val="single"/>
        </w:rPr>
        <w:t xml:space="preserve"> of </w:t>
      </w:r>
      <w:r w:rsidRPr="00EC36B7">
        <w:rPr>
          <w:b/>
          <w:bCs/>
          <w:highlight w:val="green"/>
          <w:u w:val="single"/>
        </w:rPr>
        <w:t>initiating</w:t>
      </w:r>
      <w:r w:rsidRPr="00F537B1">
        <w:rPr>
          <w:u w:val="single"/>
        </w:rPr>
        <w:t xml:space="preserve"> </w:t>
      </w:r>
      <w:r w:rsidRPr="00EC36B7">
        <w:rPr>
          <w:highlight w:val="green"/>
          <w:u w:val="single"/>
        </w:rPr>
        <w:t xml:space="preserve">another </w:t>
      </w:r>
      <w:r w:rsidRPr="00EC36B7">
        <w:rPr>
          <w:b/>
          <w:bCs/>
          <w:highlight w:val="green"/>
          <w:u w:val="single"/>
        </w:rPr>
        <w:t>conflict</w:t>
      </w:r>
      <w:r w:rsidRPr="00F537B1">
        <w:rPr>
          <w:u w:val="single"/>
        </w:rPr>
        <w:t xml:space="preserve"> </w:t>
      </w:r>
      <w:r w:rsidRPr="00EC36B7">
        <w:rPr>
          <w:highlight w:val="green"/>
          <w:u w:val="single"/>
        </w:rPr>
        <w:t>to</w:t>
      </w:r>
      <w:r w:rsidRPr="00F537B1">
        <w:rPr>
          <w:u w:val="single"/>
        </w:rPr>
        <w:t xml:space="preserve"> </w:t>
      </w:r>
      <w:r w:rsidRPr="00EC36B7">
        <w:rPr>
          <w:highlight w:val="green"/>
          <w:u w:val="single"/>
        </w:rPr>
        <w:t>gloss over</w:t>
      </w:r>
      <w:r w:rsidRPr="00F537B1">
        <w:rPr>
          <w:u w:val="single"/>
        </w:rPr>
        <w:t xml:space="preserve"> the </w:t>
      </w:r>
      <w:r w:rsidRPr="00EC36B7">
        <w:rPr>
          <w:highlight w:val="gree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311943DB" w14:textId="77777777" w:rsidR="00A6666C" w:rsidRPr="00921E76" w:rsidRDefault="00A6666C" w:rsidP="00A6666C">
      <w:pPr>
        <w:pStyle w:val="Heading4"/>
        <w:rPr>
          <w:rFonts w:cs="Calibri"/>
        </w:rPr>
      </w:pPr>
      <w:r w:rsidRPr="00921E76">
        <w:rPr>
          <w:rFonts w:cs="Calibri"/>
        </w:rPr>
        <w:t xml:space="preserve">Structural Reforms to India’s Economy by eliminating </w:t>
      </w:r>
      <w:r w:rsidRPr="00921E76">
        <w:rPr>
          <w:rFonts w:cs="Calibri"/>
          <w:u w:val="single"/>
        </w:rPr>
        <w:t>inequality</w:t>
      </w:r>
      <w:r w:rsidRPr="00921E76">
        <w:rPr>
          <w:rFonts w:cs="Calibri"/>
        </w:rPr>
        <w:t xml:space="preserve"> would boost India’s Rise.</w:t>
      </w:r>
    </w:p>
    <w:p w14:paraId="314CFAAE" w14:textId="77777777" w:rsidR="00A6666C" w:rsidRPr="00921E76" w:rsidRDefault="00A6666C" w:rsidP="00A6666C">
      <w:proofErr w:type="spellStart"/>
      <w:r w:rsidRPr="00921E76">
        <w:rPr>
          <w:rStyle w:val="Style13ptBold"/>
        </w:rPr>
        <w:t>Leng</w:t>
      </w:r>
      <w:proofErr w:type="spellEnd"/>
      <w:r w:rsidRPr="00921E76">
        <w:rPr>
          <w:rStyle w:val="Style13ptBold"/>
        </w:rPr>
        <w:t xml:space="preserve"> 21</w:t>
      </w:r>
      <w:r w:rsidRPr="00921E76">
        <w:t xml:space="preserve"> Alyssa </w:t>
      </w:r>
      <w:proofErr w:type="spellStart"/>
      <w:r w:rsidRPr="00921E76">
        <w:t>Leng</w:t>
      </w:r>
      <w:proofErr w:type="spellEnd"/>
      <w:r w:rsidRPr="00921E76">
        <w:t xml:space="preserve"> 1-29-2021 "Domestic reform key to India’s rise" </w:t>
      </w:r>
      <w:hyperlink r:id="rId34" w:history="1">
        <w:r w:rsidRPr="00921E76">
          <w:rPr>
            <w:rStyle w:val="Hyperlink"/>
          </w:rPr>
          <w:t>https://www.orfonline.org/expert-speak/domestic-reform-key-india-rise/</w:t>
        </w:r>
      </w:hyperlink>
      <w:r w:rsidRPr="00921E76">
        <w:t xml:space="preserve"> (Research Associate, Power, and Diplomacy </w:t>
      </w:r>
      <w:proofErr w:type="spellStart"/>
      <w:r w:rsidRPr="00921E76">
        <w:t>Programme</w:t>
      </w:r>
      <w:proofErr w:type="spellEnd"/>
      <w:r w:rsidRPr="00921E76">
        <w:t>, at the Lowry Institute)//Elmer</w:t>
      </w:r>
    </w:p>
    <w:p w14:paraId="7139C20B" w14:textId="77777777" w:rsidR="00A6666C" w:rsidRPr="00921E76" w:rsidRDefault="00A6666C" w:rsidP="00A6666C">
      <w:pPr>
        <w:rPr>
          <w:sz w:val="16"/>
        </w:rPr>
      </w:pPr>
      <w:r w:rsidRPr="00921E76">
        <w:rPr>
          <w:u w:val="single"/>
        </w:rPr>
        <w:t>The year 2020 proved tumultuous for India, as it did for most countries</w:t>
      </w:r>
      <w:r w:rsidRPr="00921E76">
        <w:rPr>
          <w:sz w:val="16"/>
        </w:rPr>
        <w:t xml:space="preserve">. COVID-19 precipitated significant domestic challenges on all fronts, with India shouldering one of the world’s highest caseloads and staring down the barrel of its first recession in decades. Externally, tensions boiled over along its border with China, while the international environment at large became more fraught. But even before the pandemic, economic challenges had begun to emerge. </w:t>
      </w:r>
      <w:r w:rsidRPr="00921E76">
        <w:rPr>
          <w:u w:val="single"/>
        </w:rPr>
        <w:t xml:space="preserve">Financial stability issues persisted in the shadow-banking sector and reform momentum slowed following the shock of </w:t>
      </w:r>
      <w:proofErr w:type="spellStart"/>
      <w:r w:rsidRPr="00921E76">
        <w:rPr>
          <w:u w:val="single"/>
        </w:rPr>
        <w:t>demonetisation</w:t>
      </w:r>
      <w:proofErr w:type="spellEnd"/>
      <w:r w:rsidRPr="00921E76">
        <w:rPr>
          <w:u w:val="single"/>
        </w:rPr>
        <w:t>. The process of Prime Minister Narendra Modi’s political consolidation continued in the meantime, including clamping down on Kashmir</w:t>
      </w:r>
      <w:r w:rsidRPr="00921E76">
        <w:rPr>
          <w:sz w:val="16"/>
        </w:rPr>
        <w:t xml:space="preserve">. All this while the Indo-Pacific came into fashion as a geographical and geopolitical concept, with attention and interest shifting towards India’s neck of the woods as a result. </w:t>
      </w:r>
      <w:r w:rsidRPr="00921E76">
        <w:rPr>
          <w:u w:val="single"/>
        </w:rPr>
        <w:t xml:space="preserve">Especially in the context of a rising China, </w:t>
      </w:r>
      <w:r w:rsidRPr="00EC36B7">
        <w:rPr>
          <w:b/>
          <w:sz w:val="26"/>
          <w:highlight w:val="green"/>
          <w:u w:val="single"/>
        </w:rPr>
        <w:t>many</w:t>
      </w:r>
      <w:r w:rsidRPr="00EC36B7">
        <w:rPr>
          <w:highlight w:val="green"/>
          <w:u w:val="single"/>
        </w:rPr>
        <w:t xml:space="preserve"> </w:t>
      </w:r>
      <w:r w:rsidRPr="00921E76">
        <w:rPr>
          <w:u w:val="single"/>
        </w:rPr>
        <w:t xml:space="preserve">are </w:t>
      </w:r>
      <w:r w:rsidRPr="00EC36B7">
        <w:rPr>
          <w:b/>
          <w:sz w:val="26"/>
          <w:highlight w:val="green"/>
          <w:u w:val="single"/>
        </w:rPr>
        <w:t>betting on India’s economic rise</w:t>
      </w:r>
      <w:r w:rsidRPr="00EC36B7">
        <w:rPr>
          <w:sz w:val="16"/>
          <w:highlight w:val="green"/>
        </w:rPr>
        <w:t xml:space="preserve"> </w:t>
      </w:r>
      <w:r w:rsidRPr="00921E76">
        <w:rPr>
          <w:sz w:val="16"/>
        </w:rPr>
        <w:t xml:space="preserve">and its integration into regional security arrangements, most notably the Quadrilateral Security Dialogue with the US, </w:t>
      </w:r>
      <w:proofErr w:type="gramStart"/>
      <w:r w:rsidRPr="00921E76">
        <w:rPr>
          <w:sz w:val="16"/>
        </w:rPr>
        <w:t>Japan</w:t>
      </w:r>
      <w:proofErr w:type="gramEnd"/>
      <w:r w:rsidRPr="00921E76">
        <w:rPr>
          <w:sz w:val="16"/>
        </w:rPr>
        <w:t xml:space="preserve"> and Australia. All this while the Indo-Pacific came into fashion as a geographical and geopolitical concept, with attention and interest shifting towards India’s neck of the woods as a result. </w:t>
      </w:r>
      <w:r w:rsidRPr="00921E76">
        <w:rPr>
          <w:u w:val="single"/>
        </w:rPr>
        <w:t xml:space="preserve">The confluence of all these factors puts </w:t>
      </w:r>
      <w:r w:rsidRPr="00EC36B7">
        <w:rPr>
          <w:b/>
          <w:bCs/>
          <w:sz w:val="26"/>
          <w:highlight w:val="green"/>
          <w:u w:val="single"/>
        </w:rPr>
        <w:t>India at an increasingly critical juncture</w:t>
      </w:r>
      <w:r w:rsidRPr="00921E76">
        <w:rPr>
          <w:sz w:val="16"/>
        </w:rPr>
        <w:t xml:space="preserve">. For its own economic development, as well as to remain relevant and competitive in a dynamic geopolitical landscape, India must get the COVID-19 pandemic under control and </w:t>
      </w:r>
      <w:r w:rsidRPr="00EC36B7">
        <w:rPr>
          <w:b/>
          <w:sz w:val="26"/>
          <w:highlight w:val="green"/>
          <w:u w:val="single"/>
        </w:rPr>
        <w:t>should</w:t>
      </w:r>
      <w:r w:rsidRPr="00EC36B7">
        <w:rPr>
          <w:sz w:val="16"/>
          <w:highlight w:val="green"/>
        </w:rPr>
        <w:t xml:space="preserve"> </w:t>
      </w:r>
      <w:proofErr w:type="spellStart"/>
      <w:r w:rsidRPr="00EC36B7">
        <w:rPr>
          <w:b/>
          <w:sz w:val="26"/>
          <w:highlight w:val="green"/>
          <w:u w:val="single"/>
          <w:bdr w:val="single" w:sz="18" w:space="0" w:color="auto"/>
        </w:rPr>
        <w:t>prioritise</w:t>
      </w:r>
      <w:proofErr w:type="spellEnd"/>
      <w:r w:rsidRPr="00EC36B7">
        <w:rPr>
          <w:b/>
          <w:sz w:val="26"/>
          <w:highlight w:val="green"/>
          <w:u w:val="single"/>
          <w:bdr w:val="single" w:sz="18" w:space="0" w:color="auto"/>
        </w:rPr>
        <w:t xml:space="preserve"> structural economic reforms to unlock future growth</w:t>
      </w:r>
      <w:r w:rsidRPr="00921E76">
        <w:rPr>
          <w:sz w:val="16"/>
        </w:rPr>
        <w:t xml:space="preserve">. </w:t>
      </w:r>
      <w:r w:rsidRPr="00921E76">
        <w:rPr>
          <w:u w:val="single"/>
        </w:rPr>
        <w:t xml:space="preserve">Doing so will </w:t>
      </w:r>
      <w:r w:rsidRPr="00EC36B7">
        <w:rPr>
          <w:b/>
          <w:sz w:val="26"/>
          <w:highlight w:val="green"/>
          <w:u w:val="single"/>
        </w:rPr>
        <w:t>improve domestic living standards</w:t>
      </w:r>
      <w:r w:rsidRPr="00EC36B7">
        <w:rPr>
          <w:highlight w:val="green"/>
          <w:u w:val="single"/>
        </w:rPr>
        <w:t xml:space="preserve"> </w:t>
      </w:r>
      <w:r w:rsidRPr="00921E76">
        <w:rPr>
          <w:u w:val="single"/>
        </w:rPr>
        <w:t xml:space="preserve">and </w:t>
      </w:r>
      <w:r w:rsidRPr="00EC36B7">
        <w:rPr>
          <w:b/>
          <w:sz w:val="26"/>
          <w:highlight w:val="green"/>
          <w:u w:val="single"/>
        </w:rPr>
        <w:t>give</w:t>
      </w:r>
      <w:r w:rsidRPr="00EC36B7">
        <w:rPr>
          <w:highlight w:val="green"/>
          <w:u w:val="single"/>
        </w:rPr>
        <w:t xml:space="preserve"> </w:t>
      </w:r>
      <w:r w:rsidRPr="00921E76">
        <w:rPr>
          <w:u w:val="single"/>
        </w:rPr>
        <w:t xml:space="preserve">it </w:t>
      </w:r>
      <w:r w:rsidRPr="00EC36B7">
        <w:rPr>
          <w:b/>
          <w:sz w:val="26"/>
          <w:highlight w:val="green"/>
          <w:u w:val="single"/>
        </w:rPr>
        <w:t>more economic power abroad</w:t>
      </w:r>
      <w:r w:rsidRPr="00921E76">
        <w:rPr>
          <w:u w:val="single"/>
        </w:rPr>
        <w:t xml:space="preserve">, </w:t>
      </w:r>
      <w:r w:rsidRPr="00EC36B7">
        <w:rPr>
          <w:b/>
          <w:sz w:val="26"/>
          <w:highlight w:val="green"/>
          <w:u w:val="single"/>
          <w:bdr w:val="single" w:sz="18" w:space="0" w:color="auto"/>
        </w:rPr>
        <w:t>providing India with more policy space to choose how it engages with the world</w:t>
      </w:r>
      <w:r w:rsidRPr="00921E76">
        <w:rPr>
          <w:u w:val="single"/>
        </w:rPr>
        <w:t xml:space="preserve">. </w:t>
      </w:r>
      <w:r w:rsidRPr="00EC36B7">
        <w:rPr>
          <w:b/>
          <w:sz w:val="26"/>
          <w:highlight w:val="green"/>
          <w:u w:val="single"/>
        </w:rPr>
        <w:t>Focusing on domestic economic development</w:t>
      </w:r>
      <w:r w:rsidRPr="00EC36B7">
        <w:rPr>
          <w:highlight w:val="green"/>
          <w:u w:val="single"/>
        </w:rPr>
        <w:t xml:space="preserve"> </w:t>
      </w:r>
      <w:r w:rsidRPr="00EC36B7">
        <w:rPr>
          <w:b/>
          <w:sz w:val="26"/>
          <w:highlight w:val="green"/>
          <w:u w:val="single"/>
        </w:rPr>
        <w:t>will</w:t>
      </w:r>
      <w:r w:rsidRPr="00EC36B7">
        <w:rPr>
          <w:highlight w:val="green"/>
          <w:u w:val="single"/>
        </w:rPr>
        <w:t xml:space="preserve"> </w:t>
      </w:r>
      <w:r w:rsidRPr="00921E76">
        <w:rPr>
          <w:u w:val="single"/>
        </w:rPr>
        <w:t xml:space="preserve">also </w:t>
      </w:r>
      <w:r w:rsidRPr="00EC36B7">
        <w:rPr>
          <w:b/>
          <w:sz w:val="26"/>
          <w:highlight w:val="green"/>
          <w:u w:val="single"/>
        </w:rPr>
        <w:t>be necessary for cities like Mumbai to function as significant regional hubs.</w:t>
      </w:r>
      <w:r w:rsidRPr="00EC36B7">
        <w:rPr>
          <w:sz w:val="16"/>
          <w:highlight w:val="green"/>
        </w:rPr>
        <w:t xml:space="preserve"> </w:t>
      </w:r>
      <w:r w:rsidRPr="00921E76">
        <w:rPr>
          <w:sz w:val="16"/>
        </w:rPr>
        <w:t xml:space="preserve">Containing the coronavirus should be an immediate priority to limit the pandemic’s economic damage and to facilitate a quicker economic recovery. The Indian economy contracted significantly in the first and second quarters of 2020, though there are signs that the worst may have passed. But for economic activity to resume meaningfully, the spread of COVID-19 must be slowed, especially given the government’s limited fiscal space to lead the recovery process. Mitigating the degree of permanent economic damage from the pandemic and enabling recovery will be crucial for people’s livelihoods as well as India’s economic heft internationally, both now and going forward. Focusing on domestic economic development will be necessary for cities like Mumbai to function as significant regional hubs. </w:t>
      </w:r>
      <w:r w:rsidRPr="00921E76">
        <w:rPr>
          <w:u w:val="single"/>
        </w:rPr>
        <w:t>In the longer term, India must change gears economically if it hopes to sustain rapid growth in the coming years.</w:t>
      </w:r>
      <w:r w:rsidRPr="00921E76">
        <w:rPr>
          <w:sz w:val="16"/>
        </w:rPr>
        <w:t xml:space="preserve"> So far, India has </w:t>
      </w:r>
      <w:proofErr w:type="spellStart"/>
      <w:r w:rsidRPr="00921E76">
        <w:rPr>
          <w:sz w:val="16"/>
        </w:rPr>
        <w:t>urbanised</w:t>
      </w:r>
      <w:proofErr w:type="spellEnd"/>
      <w:r w:rsidRPr="00921E76">
        <w:rPr>
          <w:sz w:val="16"/>
        </w:rPr>
        <w:t xml:space="preserve"> and </w:t>
      </w:r>
      <w:proofErr w:type="spellStart"/>
      <w:r w:rsidRPr="00921E76">
        <w:rPr>
          <w:sz w:val="16"/>
        </w:rPr>
        <w:t>industrialised</w:t>
      </w:r>
      <w:proofErr w:type="spellEnd"/>
      <w:r w:rsidRPr="00921E76">
        <w:rPr>
          <w:sz w:val="16"/>
        </w:rPr>
        <w:t xml:space="preserve"> slower compared to the East Asian miracle economies, even at similar levels of economic development. The single hit of big-bang reforms in 1991 contrast to the multiple rounds of significant policy changes </w:t>
      </w:r>
      <w:proofErr w:type="gramStart"/>
      <w:r w:rsidRPr="00921E76">
        <w:rPr>
          <w:sz w:val="16"/>
        </w:rPr>
        <w:t>that successful developing economies</w:t>
      </w:r>
      <w:proofErr w:type="gramEnd"/>
      <w:r w:rsidRPr="00921E76">
        <w:rPr>
          <w:sz w:val="16"/>
        </w:rPr>
        <w:t xml:space="preserve"> have undertaken, and substantial room for improvement remains in its infrastructure and institutions. These foundations are necessary not just for broader economic development, but also for cities like Mumbai to develop as substantial regional hubs. </w:t>
      </w:r>
      <w:r w:rsidRPr="00921E76">
        <w:rPr>
          <w:u w:val="single"/>
        </w:rPr>
        <w:t xml:space="preserve">Despite demographics being on its side, structural reforms are crucial for India to grow faster going forward. The </w:t>
      </w:r>
      <w:proofErr w:type="spellStart"/>
      <w:r w:rsidRPr="00EC36B7">
        <w:rPr>
          <w:b/>
          <w:sz w:val="26"/>
          <w:highlight w:val="green"/>
          <w:u w:val="single"/>
        </w:rPr>
        <w:t>geoeconomic</w:t>
      </w:r>
      <w:proofErr w:type="spellEnd"/>
      <w:r w:rsidRPr="00EC36B7">
        <w:rPr>
          <w:b/>
          <w:sz w:val="26"/>
          <w:highlight w:val="green"/>
          <w:u w:val="single"/>
        </w:rPr>
        <w:t xml:space="preserve"> benefits of</w:t>
      </w:r>
      <w:r w:rsidRPr="00EC36B7">
        <w:rPr>
          <w:highlight w:val="green"/>
          <w:u w:val="single"/>
        </w:rPr>
        <w:t xml:space="preserve"> </w:t>
      </w:r>
      <w:r w:rsidRPr="00921E76">
        <w:rPr>
          <w:u w:val="single"/>
        </w:rPr>
        <w:t xml:space="preserve">working towards more robust </w:t>
      </w:r>
      <w:r w:rsidRPr="00EC36B7">
        <w:rPr>
          <w:b/>
          <w:sz w:val="26"/>
          <w:highlight w:val="green"/>
          <w:u w:val="single"/>
        </w:rPr>
        <w:t>growth</w:t>
      </w:r>
      <w:r w:rsidRPr="00921E76">
        <w:rPr>
          <w:u w:val="single"/>
        </w:rPr>
        <w:t xml:space="preserve">, both now and in the future, </w:t>
      </w:r>
      <w:r w:rsidRPr="00EC36B7">
        <w:rPr>
          <w:b/>
          <w:sz w:val="26"/>
          <w:highlight w:val="green"/>
          <w:u w:val="single"/>
        </w:rPr>
        <w:t>are multiple</w:t>
      </w:r>
      <w:r w:rsidRPr="00921E76">
        <w:rPr>
          <w:u w:val="single"/>
        </w:rPr>
        <w:t>. Though the Indian economy is already relatively large, it remains less than half the size of China in PPP terms, and about a fifth of China’s size at market exchange rates as of 2019</w:t>
      </w:r>
      <w:r w:rsidRPr="00921E76">
        <w:rPr>
          <w:sz w:val="16"/>
        </w:rPr>
        <w:t xml:space="preserve">. Faster economic growth would </w:t>
      </w:r>
      <w:r w:rsidRPr="00EC36B7">
        <w:rPr>
          <w:b/>
          <w:sz w:val="26"/>
          <w:highlight w:val="green"/>
          <w:u w:val="single"/>
        </w:rPr>
        <w:t>help India catch up to China</w:t>
      </w:r>
      <w:r w:rsidRPr="00EC36B7">
        <w:rPr>
          <w:sz w:val="16"/>
          <w:highlight w:val="green"/>
        </w:rPr>
        <w:t xml:space="preserve"> </w:t>
      </w:r>
      <w:r w:rsidRPr="00921E76">
        <w:rPr>
          <w:sz w:val="16"/>
        </w:rPr>
        <w:t xml:space="preserve">in terms of both size and sophistication, </w:t>
      </w:r>
      <w:r w:rsidRPr="00921E76">
        <w:rPr>
          <w:u w:val="single"/>
        </w:rPr>
        <w:t xml:space="preserve">as well as </w:t>
      </w:r>
      <w:r w:rsidRPr="00EC36B7">
        <w:rPr>
          <w:b/>
          <w:sz w:val="26"/>
          <w:highlight w:val="green"/>
          <w:u w:val="single"/>
        </w:rPr>
        <w:t>boosting</w:t>
      </w:r>
      <w:r w:rsidRPr="00EC36B7">
        <w:rPr>
          <w:highlight w:val="green"/>
          <w:u w:val="single"/>
        </w:rPr>
        <w:t xml:space="preserve"> </w:t>
      </w:r>
      <w:r w:rsidRPr="00EC36B7">
        <w:rPr>
          <w:b/>
          <w:sz w:val="26"/>
          <w:highlight w:val="green"/>
          <w:u w:val="single"/>
        </w:rPr>
        <w:t>India’s</w:t>
      </w:r>
      <w:r w:rsidRPr="00EC36B7">
        <w:rPr>
          <w:highlight w:val="green"/>
          <w:u w:val="single"/>
        </w:rPr>
        <w:t xml:space="preserve"> </w:t>
      </w:r>
      <w:r w:rsidRPr="00EC36B7">
        <w:rPr>
          <w:b/>
          <w:sz w:val="26"/>
          <w:highlight w:val="green"/>
          <w:u w:val="single"/>
          <w:bdr w:val="single" w:sz="18" w:space="0" w:color="auto"/>
        </w:rPr>
        <w:t>economic power more broadly</w:t>
      </w:r>
      <w:r w:rsidRPr="00921E76">
        <w:rPr>
          <w:u w:val="single"/>
        </w:rPr>
        <w:t xml:space="preserve">. Size in turn would accord other rewards. The </w:t>
      </w:r>
      <w:r w:rsidRPr="00EC36B7">
        <w:rPr>
          <w:b/>
          <w:sz w:val="26"/>
          <w:highlight w:val="green"/>
          <w:u w:val="single"/>
        </w:rPr>
        <w:t>sense of gravity felt</w:t>
      </w:r>
      <w:r w:rsidRPr="00EC36B7">
        <w:rPr>
          <w:highlight w:val="green"/>
          <w:u w:val="single"/>
        </w:rPr>
        <w:t xml:space="preserve"> </w:t>
      </w:r>
      <w:r w:rsidRPr="00EC36B7">
        <w:rPr>
          <w:b/>
          <w:sz w:val="26"/>
          <w:highlight w:val="green"/>
          <w:u w:val="single"/>
        </w:rPr>
        <w:t xml:space="preserve">by </w:t>
      </w:r>
      <w:proofErr w:type="spellStart"/>
      <w:r w:rsidRPr="00EC36B7">
        <w:rPr>
          <w:b/>
          <w:sz w:val="26"/>
          <w:highlight w:val="green"/>
          <w:u w:val="single"/>
        </w:rPr>
        <w:t>neighbouring</w:t>
      </w:r>
      <w:proofErr w:type="spellEnd"/>
      <w:r w:rsidRPr="00EC36B7">
        <w:rPr>
          <w:b/>
          <w:sz w:val="26"/>
          <w:highlight w:val="green"/>
          <w:u w:val="single"/>
        </w:rPr>
        <w:t xml:space="preserve"> states</w:t>
      </w:r>
      <w:r w:rsidRPr="00EC36B7">
        <w:rPr>
          <w:highlight w:val="green"/>
          <w:u w:val="single"/>
        </w:rPr>
        <w:t xml:space="preserve"> </w:t>
      </w:r>
      <w:r w:rsidRPr="00921E76">
        <w:rPr>
          <w:u w:val="single"/>
        </w:rPr>
        <w:t xml:space="preserve">in the region </w:t>
      </w:r>
      <w:r w:rsidRPr="00EC36B7">
        <w:rPr>
          <w:b/>
          <w:sz w:val="26"/>
          <w:highlight w:val="green"/>
          <w:u w:val="single"/>
        </w:rPr>
        <w:t>may pull more towards India</w:t>
      </w:r>
      <w:r w:rsidRPr="00EC36B7">
        <w:rPr>
          <w:highlight w:val="green"/>
          <w:u w:val="single"/>
        </w:rPr>
        <w:t xml:space="preserve"> </w:t>
      </w:r>
      <w:r w:rsidRPr="00921E76">
        <w:rPr>
          <w:u w:val="single"/>
        </w:rPr>
        <w:t>as it grows, increasing the degree of its economic influence through avenues like trade, regardless of its attitude towards deals like the Regional Comprehensive Economic Partnership (RCEP</w:t>
      </w:r>
      <w:r w:rsidRPr="00921E76">
        <w:rPr>
          <w:sz w:val="16"/>
        </w:rPr>
        <w:t xml:space="preserve">). It may also help develop hubs like Mumbai further and elevate them in the region as sources and destinations of investment. </w:t>
      </w:r>
      <w:r w:rsidRPr="00921E76">
        <w:rPr>
          <w:u w:val="single"/>
        </w:rPr>
        <w:t xml:space="preserve">All this would </w:t>
      </w:r>
      <w:r w:rsidRPr="00EC36B7">
        <w:rPr>
          <w:b/>
          <w:sz w:val="26"/>
          <w:highlight w:val="green"/>
          <w:u w:val="single"/>
        </w:rPr>
        <w:t xml:space="preserve">afford India more choices in how it wishes to </w:t>
      </w:r>
      <w:proofErr w:type="spellStart"/>
      <w:r w:rsidRPr="00EC36B7">
        <w:rPr>
          <w:b/>
          <w:sz w:val="26"/>
          <w:highlight w:val="green"/>
          <w:u w:val="single"/>
        </w:rPr>
        <w:t>utilise</w:t>
      </w:r>
      <w:proofErr w:type="spellEnd"/>
      <w:r w:rsidRPr="00EC36B7">
        <w:rPr>
          <w:b/>
          <w:sz w:val="26"/>
          <w:highlight w:val="green"/>
          <w:u w:val="single"/>
        </w:rPr>
        <w:t xml:space="preserve"> its power</w:t>
      </w:r>
      <w:r w:rsidRPr="00921E76">
        <w:rPr>
          <w:u w:val="single"/>
        </w:rPr>
        <w:t>. Faster economic growth would help India catch up to China in terms of both size and sophistication, as well as boosting India’s economic power more broadly</w:t>
      </w:r>
      <w:r w:rsidRPr="00921E76">
        <w:rPr>
          <w:sz w:val="16"/>
        </w:rPr>
        <w:t xml:space="preserve">. There are longer term geopolitical reasons to lay the foundations of good growth now too. As Chinese growth slows gradually over the coming decades, in line with its ageing population and approach to the technological frontier, scope exists for India to be the next economic powerhouse and great power in the region. </w:t>
      </w:r>
      <w:r w:rsidRPr="00921E76">
        <w:rPr>
          <w:u w:val="single"/>
        </w:rPr>
        <w:t xml:space="preserve">Such status will not accrue by default and will depend substantially on the </w:t>
      </w:r>
      <w:r w:rsidRPr="00EC36B7">
        <w:rPr>
          <w:b/>
          <w:sz w:val="26"/>
          <w:highlight w:val="green"/>
          <w:u w:val="single"/>
        </w:rPr>
        <w:t>foreign policy choices</w:t>
      </w:r>
      <w:r w:rsidRPr="00EC36B7">
        <w:rPr>
          <w:highlight w:val="green"/>
          <w:u w:val="single"/>
        </w:rPr>
        <w:t xml:space="preserve"> </w:t>
      </w:r>
      <w:r w:rsidRPr="00921E76">
        <w:rPr>
          <w:u w:val="single"/>
        </w:rPr>
        <w:t xml:space="preserve">made in coming years. But much of the foundation for such choices — including economic size, and the scope to fund other elements of power including military and diplomatic capabilities — </w:t>
      </w:r>
      <w:r w:rsidRPr="00EC36B7">
        <w:rPr>
          <w:b/>
          <w:sz w:val="26"/>
          <w:highlight w:val="green"/>
          <w:u w:val="single"/>
        </w:rPr>
        <w:t xml:space="preserve">will rely </w:t>
      </w:r>
      <w:r w:rsidRPr="00EC36B7">
        <w:rPr>
          <w:b/>
          <w:sz w:val="26"/>
          <w:highlight w:val="green"/>
          <w:u w:val="single"/>
          <w:bdr w:val="single" w:sz="18" w:space="0" w:color="auto"/>
        </w:rPr>
        <w:t>greatly on the state of the Indian economy</w:t>
      </w:r>
      <w:r w:rsidRPr="00921E76">
        <w:rPr>
          <w:u w:val="single"/>
        </w:rPr>
        <w:t xml:space="preserve">. If those are the geopolitical carrots </w:t>
      </w:r>
      <w:proofErr w:type="spellStart"/>
      <w:r w:rsidRPr="00921E76">
        <w:rPr>
          <w:u w:val="single"/>
        </w:rPr>
        <w:t>incentivising</w:t>
      </w:r>
      <w:proofErr w:type="spellEnd"/>
      <w:r w:rsidRPr="00921E76">
        <w:rPr>
          <w:u w:val="single"/>
        </w:rPr>
        <w:t xml:space="preserve"> faster growth, what is the stick? Unless India works on its economic foundations, its pull relative to China’s weight is likely to remain limited, and its economic influence in its backyard will diminish as a result.</w:t>
      </w:r>
      <w:r w:rsidRPr="00921E76">
        <w:rPr>
          <w:sz w:val="16"/>
        </w:rPr>
        <w:t xml:space="preserve"> China is already the largest trade partner of Bangladesh, Pakistan and Nepal and the largest foreign investor in the latter two countries. It also continues to exert significant levels of both economic coercion and persuasion in the Indo-Pacific at large. The longer it takes for India to undertake substantial reform and improve its growth performance, the more </w:t>
      </w:r>
      <w:proofErr w:type="spellStart"/>
      <w:r w:rsidRPr="00921E76">
        <w:rPr>
          <w:sz w:val="16"/>
        </w:rPr>
        <w:t>geoeconomic</w:t>
      </w:r>
      <w:proofErr w:type="spellEnd"/>
      <w:r w:rsidRPr="00921E76">
        <w:rPr>
          <w:sz w:val="16"/>
        </w:rPr>
        <w:t xml:space="preserve"> advantages it cedes, and the opportunity for hubs like Mumbai to remain competitive in the broader Indo-Pacific may be lost. In the long run, the ability of cities like Mumbai to develop into regional hubs will also hinge on the implementation of deep structural reforms. India faces challenging domestic circumstances as well volatility abroad in the Indo-Pacific. To ensure that development continues and living standards rise, as well as to shore up its geopolitical position in the region, domestic economic performance and reform should be India’s top priority. In the long run, the ability of cities like Mumbai to develop into regional hubs will also hinge on the implementation of deep structural reforms.</w:t>
      </w:r>
    </w:p>
    <w:p w14:paraId="4FD62239" w14:textId="77777777" w:rsidR="00A6666C" w:rsidRPr="00921E76" w:rsidRDefault="00A6666C" w:rsidP="00A6666C">
      <w:pPr>
        <w:pStyle w:val="Heading4"/>
        <w:rPr>
          <w:rFonts w:cs="Calibri"/>
          <w:b w:val="0"/>
          <w:bCs/>
          <w:sz w:val="20"/>
          <w:szCs w:val="18"/>
        </w:rPr>
      </w:pPr>
      <w:r w:rsidRPr="00921E76">
        <w:rPr>
          <w:rFonts w:cs="Calibri"/>
        </w:rPr>
        <w:t>That’s key to ensure a peaceful U.S.-China power transition and solve global risks</w:t>
      </w:r>
    </w:p>
    <w:p w14:paraId="64EBB2DB" w14:textId="77777777" w:rsidR="00A6666C" w:rsidRPr="00921E76" w:rsidRDefault="00A6666C" w:rsidP="00A6666C">
      <w:r w:rsidRPr="00921E76">
        <w:rPr>
          <w:rStyle w:val="Style13ptBold"/>
        </w:rPr>
        <w:t>GPC 17</w:t>
      </w:r>
      <w:r w:rsidRPr="00921E76">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413966B5" w14:textId="77777777" w:rsidR="00A6666C" w:rsidRPr="00921E76" w:rsidRDefault="00A6666C" w:rsidP="00A6666C">
      <w:pPr>
        <w:rPr>
          <w:sz w:val="16"/>
        </w:rPr>
      </w:pPr>
      <w:r w:rsidRPr="00921E76">
        <w:rPr>
          <w:sz w:val="16"/>
        </w:rPr>
        <w:t xml:space="preserve">Last month’s Sign of the Times highlighted what appear to be a series of US retreats from global leadership positions. With the geopolitical cards apparently being reshuffled across a wide range of </w:t>
      </w:r>
      <w:proofErr w:type="spellStart"/>
      <w:r w:rsidRPr="00921E76">
        <w:rPr>
          <w:sz w:val="16"/>
        </w:rPr>
        <w:t>defence</w:t>
      </w:r>
      <w:proofErr w:type="spellEnd"/>
      <w:r w:rsidRPr="00921E76">
        <w:rPr>
          <w:sz w:val="16"/>
        </w:rPr>
        <w:t xml:space="preserve">, political and economic areas, </w:t>
      </w:r>
      <w:r w:rsidRPr="00EC36B7">
        <w:rPr>
          <w:rStyle w:val="StyleUnderline"/>
          <w:highlight w:val="green"/>
        </w:rPr>
        <w:t>America’s</w:t>
      </w:r>
      <w:r w:rsidRPr="00921E76">
        <w:rPr>
          <w:rStyle w:val="StyleUnderline"/>
        </w:rPr>
        <w:t xml:space="preserve"> apparent </w:t>
      </w:r>
      <w:r w:rsidRPr="00EC36B7">
        <w:rPr>
          <w:rStyle w:val="StyleUnderline"/>
          <w:highlight w:val="green"/>
        </w:rPr>
        <w:t xml:space="preserve">withdrawal is creating opportunities </w:t>
      </w:r>
      <w:r w:rsidRPr="00921E76">
        <w:rPr>
          <w:rStyle w:val="StyleUnderline"/>
        </w:rPr>
        <w:t>for countries seeking to fill the resulting void, with China currently taking the most proactive steps</w:t>
      </w:r>
      <w:r w:rsidRPr="00921E76">
        <w:rPr>
          <w:sz w:val="16"/>
        </w:rPr>
        <w:t xml:space="preserve"> among the potential contenders. Beijing has already made clear its intent to play a more active role in matters of </w:t>
      </w:r>
      <w:proofErr w:type="spellStart"/>
      <w:r w:rsidRPr="00921E76">
        <w:rPr>
          <w:sz w:val="16"/>
        </w:rPr>
        <w:t>globalisation</w:t>
      </w:r>
      <w:proofErr w:type="spellEnd"/>
      <w:r w:rsidRPr="00921E76">
        <w:rPr>
          <w:sz w:val="16"/>
        </w:rPr>
        <w:t xml:space="preserve">,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w:t>
      </w:r>
      <w:proofErr w:type="gramStart"/>
      <w:r w:rsidRPr="00921E76">
        <w:rPr>
          <w:sz w:val="16"/>
        </w:rPr>
        <w:t>counter-weight</w:t>
      </w:r>
      <w:proofErr w:type="gramEnd"/>
      <w:r w:rsidRPr="00921E76">
        <w:rPr>
          <w:sz w:val="16"/>
        </w:rPr>
        <w:t xml:space="preserve"> to its leadership efforts and provides opportunities for other countries to fill the gaps being left by the United States. </w:t>
      </w:r>
      <w:r w:rsidRPr="00EC36B7">
        <w:rPr>
          <w:rStyle w:val="StyleUnderline"/>
          <w:highlight w:val="green"/>
        </w:rPr>
        <w:t>Among</w:t>
      </w:r>
      <w:r w:rsidRPr="00921E76">
        <w:rPr>
          <w:rStyle w:val="StyleUnderline"/>
        </w:rPr>
        <w:t xml:space="preserve"> potential </w:t>
      </w:r>
      <w:r w:rsidRPr="00EC36B7">
        <w:rPr>
          <w:rStyle w:val="StyleUnderline"/>
          <w:highlight w:val="green"/>
        </w:rPr>
        <w:t>contenders for</w:t>
      </w:r>
      <w:r w:rsidRPr="00921E76">
        <w:rPr>
          <w:rStyle w:val="StyleUnderline"/>
        </w:rPr>
        <w:t xml:space="preserve"> regional and international </w:t>
      </w:r>
      <w:r w:rsidRPr="00EC36B7">
        <w:rPr>
          <w:rStyle w:val="StyleUnderline"/>
          <w:highlight w:val="green"/>
        </w:rPr>
        <w:t>leadership, India</w:t>
      </w:r>
      <w:r w:rsidRPr="00921E76">
        <w:rPr>
          <w:rStyle w:val="StyleUnderline"/>
        </w:rPr>
        <w:t>, as the world’s fastest growing economy, the largest democracy</w:t>
      </w:r>
      <w:r w:rsidRPr="00921E76">
        <w:rPr>
          <w:sz w:val="16"/>
        </w:rPr>
        <w:t xml:space="preserve"> and (</w:t>
      </w:r>
      <w:proofErr w:type="gramStart"/>
      <w:r w:rsidRPr="00921E76">
        <w:rPr>
          <w:sz w:val="16"/>
        </w:rPr>
        <w:t>potentially[</w:t>
      </w:r>
      <w:proofErr w:type="gramEnd"/>
      <w:r w:rsidRPr="00921E76">
        <w:rPr>
          <w:sz w:val="16"/>
        </w:rPr>
        <w:t xml:space="preserve">1]) the most populous country, clearly </w:t>
      </w:r>
      <w:r w:rsidRPr="00921E76">
        <w:rPr>
          <w:rStyle w:val="StyleUnderline"/>
        </w:rPr>
        <w:t>has critical assets to leverage across a number of spheres. Bringing these to bear</w:t>
      </w:r>
      <w:r w:rsidRPr="00921E76">
        <w:rPr>
          <w:sz w:val="16"/>
        </w:rPr>
        <w:t xml:space="preserve"> though </w:t>
      </w:r>
      <w:r w:rsidRPr="00921E76">
        <w:rPr>
          <w:rStyle w:val="StyleUnderline"/>
        </w:rPr>
        <w:t xml:space="preserve">will require India to be far </w:t>
      </w:r>
      <w:proofErr w:type="gramStart"/>
      <w:r w:rsidRPr="00921E76">
        <w:rPr>
          <w:rStyle w:val="StyleUnderline"/>
        </w:rPr>
        <w:t>more bold and strategic</w:t>
      </w:r>
      <w:proofErr w:type="gramEnd"/>
      <w:r w:rsidRPr="00921E76">
        <w:rPr>
          <w:rStyle w:val="StyleUnderline"/>
        </w:rPr>
        <w:t xml:space="preserve"> in handling</w:t>
      </w:r>
      <w:r w:rsidRPr="00921E76">
        <w:rPr>
          <w:sz w:val="16"/>
        </w:rPr>
        <w:t xml:space="preserve"> both </w:t>
      </w:r>
      <w:r w:rsidRPr="00921E76">
        <w:rPr>
          <w:rStyle w:val="StyleUnderline"/>
        </w:rPr>
        <w:t>international affairs</w:t>
      </w:r>
      <w:r w:rsidRPr="00921E76">
        <w:rPr>
          <w:sz w:val="16"/>
        </w:rPr>
        <w:t xml:space="preserve"> and in making strong domestic progress, both are matters that have proved elusive to date. However, </w:t>
      </w:r>
      <w:r w:rsidRPr="00921E76">
        <w:rPr>
          <w:rStyle w:val="StyleUnderline"/>
        </w:rPr>
        <w:t>if India can achieve this, it has the potential to create a virtuous circle of domestic development and international leadership</w:t>
      </w:r>
      <w:r w:rsidRPr="00921E76">
        <w:rPr>
          <w:sz w:val="16"/>
        </w:rPr>
        <w:t xml:space="preserve"> similar to the one that has underwritten US prosperity for over two generations. </w:t>
      </w:r>
    </w:p>
    <w:p w14:paraId="5225FDDA" w14:textId="77777777" w:rsidR="00A6666C" w:rsidRPr="00921E76" w:rsidRDefault="00A6666C" w:rsidP="00A6666C">
      <w:pPr>
        <w:rPr>
          <w:sz w:val="16"/>
        </w:rPr>
      </w:pPr>
      <w:r w:rsidRPr="00921E76">
        <w:rPr>
          <w:sz w:val="16"/>
        </w:rPr>
        <w:t>The Need for Renewed Leadership</w:t>
      </w:r>
    </w:p>
    <w:p w14:paraId="168874B5" w14:textId="77777777" w:rsidR="00A6666C" w:rsidRPr="00921E76" w:rsidRDefault="00A6666C" w:rsidP="00A6666C">
      <w:pPr>
        <w:rPr>
          <w:sz w:val="16"/>
        </w:rPr>
      </w:pPr>
      <w:r w:rsidRPr="00921E76">
        <w:rPr>
          <w:rStyle w:val="StyleUnderline"/>
        </w:rPr>
        <w:t xml:space="preserve">One of the </w:t>
      </w:r>
      <w:r w:rsidRPr="00EC36B7">
        <w:rPr>
          <w:rStyle w:val="StyleUnderline"/>
          <w:highlight w:val="green"/>
        </w:rPr>
        <w:t>most dangerous</w:t>
      </w:r>
      <w:r w:rsidRPr="00921E76">
        <w:rPr>
          <w:rStyle w:val="StyleUnderline"/>
        </w:rPr>
        <w:t xml:space="preserve"> geo-political circumstances </w:t>
      </w:r>
      <w:r w:rsidRPr="00EC36B7">
        <w:rPr>
          <w:rStyle w:val="StyleUnderline"/>
          <w:highlight w:val="green"/>
        </w:rPr>
        <w:t xml:space="preserve">is a </w:t>
      </w:r>
      <w:r w:rsidRPr="00EC36B7">
        <w:rPr>
          <w:rStyle w:val="Emphasis"/>
          <w:highlight w:val="green"/>
        </w:rPr>
        <w:t>power vacuum</w:t>
      </w:r>
      <w:r w:rsidRPr="00921E76">
        <w:rPr>
          <w:sz w:val="16"/>
        </w:rPr>
        <w:t xml:space="preserve"> and </w:t>
      </w:r>
      <w:r w:rsidRPr="00921E76">
        <w:rPr>
          <w:rStyle w:val="StyleUnderline"/>
        </w:rPr>
        <w:t>America’s actions</w:t>
      </w:r>
      <w:r w:rsidRPr="00921E76">
        <w:rPr>
          <w:sz w:val="16"/>
        </w:rPr>
        <w:t xml:space="preserve"> in the last six months in particular, </w:t>
      </w:r>
      <w:r w:rsidRPr="00921E76">
        <w:rPr>
          <w:rStyle w:val="StyleUnderline"/>
        </w:rPr>
        <w:t>suggest</w:t>
      </w:r>
      <w:r w:rsidRPr="00921E76">
        <w:rPr>
          <w:sz w:val="16"/>
        </w:rPr>
        <w:t xml:space="preserve"> that </w:t>
      </w:r>
      <w:r w:rsidRPr="00921E76">
        <w:rPr>
          <w:rStyle w:val="StyleUnderline"/>
        </w:rPr>
        <w:t>the execution of the Trump Administration’s ‘America First’ vision is creating vacuums across an increasingly broad range of fields</w:t>
      </w:r>
      <w:r w:rsidRPr="00921E76">
        <w:rPr>
          <w:sz w:val="16"/>
        </w:rPr>
        <w:t xml:space="preserve">. These are further being </w:t>
      </w:r>
      <w:r w:rsidRPr="00EC36B7">
        <w:rPr>
          <w:rStyle w:val="StyleUnderline"/>
          <w:highlight w:val="green"/>
        </w:rPr>
        <w:t>exacerbated by</w:t>
      </w:r>
      <w:r w:rsidRPr="00921E76">
        <w:rPr>
          <w:rStyle w:val="StyleUnderline"/>
        </w:rPr>
        <w:t xml:space="preserve"> the</w:t>
      </w:r>
      <w:r w:rsidRPr="00921E76">
        <w:rPr>
          <w:sz w:val="16"/>
        </w:rPr>
        <w:t xml:space="preserve"> accompanying </w:t>
      </w:r>
      <w:r w:rsidRPr="00EC36B7">
        <w:rPr>
          <w:rStyle w:val="StyleUnderline"/>
          <w:highlight w:val="green"/>
        </w:rPr>
        <w:t>weakening</w:t>
      </w:r>
      <w:r w:rsidRPr="00921E76">
        <w:rPr>
          <w:rStyle w:val="StyleUnderline"/>
        </w:rPr>
        <w:t xml:space="preserve"> of</w:t>
      </w:r>
      <w:r w:rsidRPr="00921E76">
        <w:rPr>
          <w:sz w:val="16"/>
        </w:rPr>
        <w:t xml:space="preserve"> (formerly US-led) </w:t>
      </w:r>
      <w:r w:rsidRPr="00921E76">
        <w:rPr>
          <w:rStyle w:val="StyleUnderline"/>
        </w:rPr>
        <w:t xml:space="preserve">international and </w:t>
      </w:r>
      <w:r w:rsidRPr="00EC36B7">
        <w:rPr>
          <w:rStyle w:val="StyleUnderline"/>
          <w:highlight w:val="green"/>
        </w:rPr>
        <w:t>multi-lateral institutions</w:t>
      </w:r>
      <w:r w:rsidRPr="00921E76">
        <w:rPr>
          <w:sz w:val="16"/>
        </w:rPr>
        <w:t xml:space="preserve"> that have until recently underwritten the global order. This order consisted of, among other things, a </w:t>
      </w:r>
      <w:r w:rsidRPr="00921E76">
        <w:rPr>
          <w:rStyle w:val="StyleUnderline"/>
        </w:rPr>
        <w:t xml:space="preserve">shared commitment to liberal capitalism, </w:t>
      </w:r>
      <w:r w:rsidRPr="00921E76">
        <w:rPr>
          <w:rStyle w:val="Emphasis"/>
        </w:rPr>
        <w:t>clear rules of engagement</w:t>
      </w:r>
      <w:r w:rsidRPr="00921E76">
        <w:rPr>
          <w:rStyle w:val="StyleUnderline"/>
        </w:rPr>
        <w:t xml:space="preserve"> in </w:t>
      </w:r>
      <w:r w:rsidRPr="00921E76">
        <w:rPr>
          <w:rStyle w:val="Emphasis"/>
        </w:rPr>
        <w:t>trade, policy and war</w:t>
      </w:r>
      <w:r w:rsidRPr="00921E76">
        <w:rPr>
          <w:sz w:val="16"/>
        </w:rPr>
        <w:t xml:space="preserve">, a high-level security architecture focused on </w:t>
      </w:r>
      <w:r w:rsidRPr="00921E76">
        <w:rPr>
          <w:rStyle w:val="StyleUnderline"/>
        </w:rPr>
        <w:t>nuclear non-proliferation</w:t>
      </w:r>
      <w:r w:rsidRPr="00921E76">
        <w:rPr>
          <w:sz w:val="16"/>
        </w:rPr>
        <w:t xml:space="preserve">, a recognition of states’ fundamental sovereignty </w:t>
      </w:r>
      <w:r w:rsidRPr="00921E76">
        <w:rPr>
          <w:rStyle w:val="StyleUnderline"/>
        </w:rPr>
        <w:t xml:space="preserve">and shared access to the earth’s </w:t>
      </w:r>
      <w:r w:rsidRPr="00921E76">
        <w:rPr>
          <w:rStyle w:val="Emphasis"/>
        </w:rPr>
        <w:t>global commons</w:t>
      </w:r>
      <w:r w:rsidRPr="00921E76">
        <w:rPr>
          <w:sz w:val="16"/>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w:t>
      </w:r>
      <w:proofErr w:type="gramStart"/>
      <w:r w:rsidRPr="00921E76">
        <w:rPr>
          <w:sz w:val="16"/>
        </w:rPr>
        <w:t>Times[</w:t>
      </w:r>
      <w:proofErr w:type="gramEnd"/>
      <w:r w:rsidRPr="00921E76">
        <w:rPr>
          <w:sz w:val="16"/>
        </w:rPr>
        <w:t xml:space="preserve">2], many of these challenges are the direct consequences of the current world order, including, the lack of international and national policies to compensate for the uneven nature of growth based on </w:t>
      </w:r>
      <w:proofErr w:type="spellStart"/>
      <w:r w:rsidRPr="00921E76">
        <w:rPr>
          <w:sz w:val="16"/>
        </w:rPr>
        <w:t>globalisation</w:t>
      </w:r>
      <w:proofErr w:type="spellEnd"/>
      <w:r w:rsidRPr="00921E76">
        <w:rPr>
          <w:sz w:val="16"/>
        </w:rPr>
        <w:t xml:space="preserve"> which while being the key driver of the unprecedented rise in prosperity has also created increasing income divides and continued to cause massive environmental impacts from mass </w:t>
      </w:r>
      <w:proofErr w:type="spellStart"/>
      <w:r w:rsidRPr="00921E76">
        <w:rPr>
          <w:sz w:val="16"/>
        </w:rPr>
        <w:t>industrialisation</w:t>
      </w:r>
      <w:proofErr w:type="spellEnd"/>
      <w:r w:rsidRPr="00921E76">
        <w:rPr>
          <w:sz w:val="16"/>
        </w:rPr>
        <w:t xml:space="preserve">. </w:t>
      </w:r>
      <w:r w:rsidRPr="00921E76">
        <w:rPr>
          <w:rStyle w:val="StyleUnderline"/>
        </w:rPr>
        <w:t>Among the challenges facing the world today are</w:t>
      </w:r>
      <w:r w:rsidRPr="00921E76">
        <w:rPr>
          <w:sz w:val="16"/>
        </w:rPr>
        <w:t xml:space="preserve"> a number of </w:t>
      </w:r>
      <w:r w:rsidRPr="00EC36B7">
        <w:rPr>
          <w:rStyle w:val="StyleUnderline"/>
          <w:highlight w:val="green"/>
        </w:rPr>
        <w:t>issues of global scope</w:t>
      </w:r>
      <w:r w:rsidRPr="00921E76">
        <w:rPr>
          <w:rStyle w:val="StyleUnderline"/>
        </w:rPr>
        <w:t xml:space="preserve"> and scale that will require coordinated international action</w:t>
      </w:r>
      <w:r w:rsidRPr="00921E76">
        <w:rPr>
          <w:sz w:val="16"/>
        </w:rPr>
        <w:t xml:space="preserve">, and that is </w:t>
      </w:r>
      <w:r w:rsidRPr="00921E76">
        <w:rPr>
          <w:rStyle w:val="StyleUnderline"/>
        </w:rPr>
        <w:t>unlikely to be achieved in the absence of clear leadership by</w:t>
      </w:r>
      <w:r w:rsidRPr="00921E76">
        <w:rPr>
          <w:sz w:val="16"/>
        </w:rPr>
        <w:t xml:space="preserve"> either </w:t>
      </w:r>
      <w:r w:rsidRPr="00921E76">
        <w:rPr>
          <w:rStyle w:val="StyleUnderline"/>
        </w:rPr>
        <w:t>one country or a small group of tightly aligned countries</w:t>
      </w:r>
      <w:r w:rsidRPr="00921E76">
        <w:rPr>
          <w:sz w:val="16"/>
        </w:rPr>
        <w:t xml:space="preserve">. The </w:t>
      </w:r>
      <w:r w:rsidRPr="00921E76">
        <w:rPr>
          <w:rStyle w:val="StyleUnderline"/>
        </w:rPr>
        <w:t>issues</w:t>
      </w:r>
      <w:r w:rsidRPr="00921E76">
        <w:rPr>
          <w:sz w:val="16"/>
        </w:rPr>
        <w:t xml:space="preserve">, which require this vision and leadership, </w:t>
      </w:r>
      <w:r w:rsidRPr="00EC36B7">
        <w:rPr>
          <w:rStyle w:val="StyleUnderline"/>
          <w:highlight w:val="green"/>
        </w:rPr>
        <w:t>include</w:t>
      </w:r>
      <w:r w:rsidRPr="00921E76">
        <w:rPr>
          <w:sz w:val="16"/>
        </w:rPr>
        <w:t xml:space="preserve">: </w:t>
      </w:r>
    </w:p>
    <w:p w14:paraId="0BF1F56F" w14:textId="77777777" w:rsidR="00A6666C" w:rsidRPr="00921E76" w:rsidRDefault="00A6666C" w:rsidP="00A6666C">
      <w:pPr>
        <w:rPr>
          <w:sz w:val="16"/>
        </w:rPr>
      </w:pPr>
      <w:r w:rsidRPr="00921E76">
        <w:rPr>
          <w:sz w:val="16"/>
        </w:rPr>
        <w:t xml:space="preserve">1. </w:t>
      </w:r>
      <w:r w:rsidRPr="00EC36B7">
        <w:rPr>
          <w:rStyle w:val="Emphasis"/>
          <w:highlight w:val="green"/>
        </w:rPr>
        <w:t>Trade Protectionism</w:t>
      </w:r>
      <w:r w:rsidRPr="00921E76">
        <w:rPr>
          <w:rStyle w:val="Emphasis"/>
        </w:rPr>
        <w:t xml:space="preserve"> and Fairness</w:t>
      </w:r>
      <w:r w:rsidRPr="00921E76">
        <w:rPr>
          <w:sz w:val="16"/>
        </w:rPr>
        <w:t xml:space="preserve">. The </w:t>
      </w:r>
      <w:r w:rsidRPr="00921E76">
        <w:rPr>
          <w:rStyle w:val="StyleUnderline"/>
        </w:rPr>
        <w:t>continued growth of global industrial trade is being threatened by increasing protectionism</w:t>
      </w:r>
      <w:r w:rsidRPr="00921E76">
        <w:rPr>
          <w:sz w:val="16"/>
        </w:rPr>
        <w:t xml:space="preserve"> (</w:t>
      </w:r>
      <w:proofErr w:type="gramStart"/>
      <w:r w:rsidRPr="00921E76">
        <w:rPr>
          <w:sz w:val="16"/>
        </w:rPr>
        <w:t>e.g.</w:t>
      </w:r>
      <w:proofErr w:type="gramEnd"/>
      <w:r w:rsidRPr="00921E76">
        <w:rPr>
          <w:sz w:val="16"/>
        </w:rPr>
        <w:t xml:space="preserve">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5C616735" w14:textId="77777777" w:rsidR="00A6666C" w:rsidRPr="00921E76" w:rsidRDefault="00A6666C" w:rsidP="00A6666C">
      <w:pPr>
        <w:rPr>
          <w:sz w:val="16"/>
        </w:rPr>
      </w:pPr>
      <w:r w:rsidRPr="00921E76">
        <w:rPr>
          <w:sz w:val="16"/>
        </w:rPr>
        <w:t xml:space="preserve">2. </w:t>
      </w:r>
      <w:r w:rsidRPr="00EC36B7">
        <w:rPr>
          <w:rStyle w:val="Emphasis"/>
          <w:highlight w:val="green"/>
        </w:rPr>
        <w:t>Income Inequality</w:t>
      </w:r>
      <w:r w:rsidRPr="00921E76">
        <w:rPr>
          <w:sz w:val="16"/>
        </w:rPr>
        <w:t xml:space="preserve">. The gaps between the have and the have nots globally </w:t>
      </w:r>
      <w:r w:rsidRPr="00921E76">
        <w:rPr>
          <w:rStyle w:val="StyleUnderline"/>
        </w:rPr>
        <w:t>is sharpening across a number of key dimensions, with the traditional north-south divide between countries being exacerbated by growing inequality within nations</w:t>
      </w:r>
      <w:r w:rsidRPr="00921E76">
        <w:rPr>
          <w:sz w:val="16"/>
        </w:rPr>
        <w:t xml:space="preserve">, too, with the GINI coefficient, a traditional measure of inequality rising by 10% across OECD countries and the ratio of top income decile to bottom income decile reached its highest level in 30 years. [4] </w:t>
      </w:r>
    </w:p>
    <w:p w14:paraId="1FC14BD3" w14:textId="77777777" w:rsidR="00A6666C" w:rsidRPr="00921E76" w:rsidRDefault="00A6666C" w:rsidP="00A6666C">
      <w:pPr>
        <w:rPr>
          <w:sz w:val="16"/>
        </w:rPr>
      </w:pPr>
      <w:r w:rsidRPr="00921E76">
        <w:rPr>
          <w:sz w:val="16"/>
        </w:rPr>
        <w:t xml:space="preserve">3. </w:t>
      </w:r>
      <w:r w:rsidRPr="00EC36B7">
        <w:rPr>
          <w:rStyle w:val="Emphasis"/>
          <w:highlight w:val="green"/>
        </w:rPr>
        <w:t>Climate Change</w:t>
      </w:r>
      <w:r w:rsidRPr="00921E76">
        <w:rPr>
          <w:rStyle w:val="StyleUnderline"/>
        </w:rPr>
        <w:t xml:space="preserve"> and Rising Pollution</w:t>
      </w:r>
      <w:r w:rsidRPr="00921E76">
        <w:rPr>
          <w:sz w:val="16"/>
        </w:rPr>
        <w:t xml:space="preserve">. The global fight against climate change and greenhouse gas emissions, which have increased by 80% since 1970, and has been damaged by the US withdrawal from the Paris Climate Change Accord. </w:t>
      </w:r>
    </w:p>
    <w:p w14:paraId="5586A2E3" w14:textId="77777777" w:rsidR="00A6666C" w:rsidRPr="00921E76" w:rsidRDefault="00A6666C" w:rsidP="00A6666C">
      <w:pPr>
        <w:rPr>
          <w:sz w:val="16"/>
        </w:rPr>
      </w:pPr>
      <w:r w:rsidRPr="00921E76">
        <w:rPr>
          <w:sz w:val="16"/>
        </w:rPr>
        <w:t xml:space="preserve">4. </w:t>
      </w:r>
      <w:r w:rsidRPr="00EC36B7">
        <w:rPr>
          <w:rStyle w:val="Emphasis"/>
          <w:highlight w:val="green"/>
        </w:rPr>
        <w:t>Food and Water Security</w:t>
      </w:r>
      <w:r w:rsidRPr="00921E76">
        <w:rPr>
          <w:sz w:val="16"/>
        </w:rPr>
        <w:t xml:space="preserve">.5bn people today lack adequate access to sanitation, and of the 3bn people projected to be added to the world’s population by 2050, most will be born in countries facing severe food and water shortages. </w:t>
      </w:r>
    </w:p>
    <w:p w14:paraId="2923B203" w14:textId="77777777" w:rsidR="00A6666C" w:rsidRPr="00921E76" w:rsidRDefault="00A6666C" w:rsidP="00A6666C">
      <w:pPr>
        <w:rPr>
          <w:sz w:val="16"/>
        </w:rPr>
      </w:pPr>
      <w:r w:rsidRPr="00921E76">
        <w:rPr>
          <w:sz w:val="16"/>
        </w:rPr>
        <w:t xml:space="preserve">5. Cross-Border Terrorism. </w:t>
      </w:r>
      <w:r w:rsidRPr="00921E76">
        <w:rPr>
          <w:rStyle w:val="StyleUnderline"/>
        </w:rPr>
        <w:t xml:space="preserve">Cross-border </w:t>
      </w:r>
      <w:r w:rsidRPr="00EC36B7">
        <w:rPr>
          <w:rStyle w:val="Emphasis"/>
          <w:highlight w:val="green"/>
        </w:rPr>
        <w:t>terrorism</w:t>
      </w:r>
      <w:r w:rsidRPr="00921E76">
        <w:rPr>
          <w:rStyle w:val="StyleUnderline"/>
        </w:rPr>
        <w:t xml:space="preserve"> is at an all-time high</w:t>
      </w:r>
      <w:r w:rsidRPr="00921E76">
        <w:rPr>
          <w:sz w:val="16"/>
        </w:rPr>
        <w:t xml:space="preserve"> today, causing nearly 40,000 deaths per year, and </w:t>
      </w:r>
      <w:r w:rsidRPr="00921E76">
        <w:rPr>
          <w:rStyle w:val="StyleUnderline"/>
        </w:rPr>
        <w:t>creating an urgent need for global co-operation</w:t>
      </w:r>
      <w:r w:rsidRPr="00921E76">
        <w:rPr>
          <w:sz w:val="16"/>
        </w:rPr>
        <w:t xml:space="preserve"> on intelligence and security. </w:t>
      </w:r>
    </w:p>
    <w:p w14:paraId="5970E4DF" w14:textId="77777777" w:rsidR="00A6666C" w:rsidRPr="00921E76" w:rsidRDefault="00A6666C" w:rsidP="00A6666C">
      <w:pPr>
        <w:rPr>
          <w:sz w:val="16"/>
        </w:rPr>
      </w:pPr>
      <w:r w:rsidRPr="00921E76">
        <w:rPr>
          <w:sz w:val="16"/>
        </w:rPr>
        <w:t xml:space="preserve">6. </w:t>
      </w:r>
      <w:r w:rsidRPr="00EC36B7">
        <w:rPr>
          <w:rStyle w:val="Emphasis"/>
          <w:highlight w:val="green"/>
        </w:rPr>
        <w:t>Cyber-Crime</w:t>
      </w:r>
      <w:r w:rsidRPr="00921E76">
        <w:rPr>
          <w:sz w:val="16"/>
        </w:rPr>
        <w:t xml:space="preserve">. Cyber-crime, with over 45m+ incidents annually, </w:t>
      </w:r>
      <w:r w:rsidRPr="00921E76">
        <w:rPr>
          <w:rStyle w:val="StyleUnderline"/>
        </w:rPr>
        <w:t xml:space="preserve">is an increasingly critical threat to the </w:t>
      </w:r>
      <w:r w:rsidRPr="00921E76">
        <w:rPr>
          <w:rStyle w:val="Emphasis"/>
        </w:rPr>
        <w:t>global economic and political order</w:t>
      </w:r>
      <w:r w:rsidRPr="00921E76">
        <w:rPr>
          <w:sz w:val="16"/>
        </w:rPr>
        <w:t xml:space="preserve">. </w:t>
      </w:r>
    </w:p>
    <w:p w14:paraId="5B09194D" w14:textId="77777777" w:rsidR="00A6666C" w:rsidRPr="00921E76" w:rsidRDefault="00A6666C" w:rsidP="00A6666C">
      <w:pPr>
        <w:rPr>
          <w:sz w:val="16"/>
        </w:rPr>
      </w:pPr>
      <w:r w:rsidRPr="00921E76">
        <w:rPr>
          <w:sz w:val="16"/>
        </w:rPr>
        <w:t xml:space="preserve">7. Displacements and Increasing Refugee Flows. </w:t>
      </w:r>
      <w:r w:rsidRPr="00921E76">
        <w:rPr>
          <w:rStyle w:val="StyleUnderline"/>
        </w:rPr>
        <w:t>Collective action is required to effectively process and integrate refugees and economic migrants around the world</w:t>
      </w:r>
      <w:r w:rsidRPr="00921E76">
        <w:rPr>
          <w:sz w:val="16"/>
        </w:rPr>
        <w:t xml:space="preserve">, which today total 65m – the highest number in human history. </w:t>
      </w:r>
    </w:p>
    <w:p w14:paraId="071C7418" w14:textId="77777777" w:rsidR="00A6666C" w:rsidRPr="00921E76" w:rsidRDefault="00A6666C" w:rsidP="00A6666C">
      <w:pPr>
        <w:rPr>
          <w:sz w:val="16"/>
        </w:rPr>
      </w:pPr>
      <w:r w:rsidRPr="00921E76">
        <w:rPr>
          <w:sz w:val="16"/>
        </w:rPr>
        <w:t xml:space="preserve">As pointed out in previous Sign of the Times papers, </w:t>
      </w:r>
      <w:r w:rsidRPr="00EC36B7">
        <w:rPr>
          <w:rStyle w:val="StyleUnderline"/>
          <w:highlight w:val="green"/>
        </w:rPr>
        <w:t>these issues are interrelated, with the</w:t>
      </w:r>
      <w:r w:rsidRPr="00921E76">
        <w:rPr>
          <w:sz w:val="16"/>
        </w:rPr>
        <w:t xml:space="preserve"> feedback loop between them accelerating the </w:t>
      </w:r>
      <w:r w:rsidRPr="00EC36B7">
        <w:rPr>
          <w:rStyle w:val="StyleUnderline"/>
          <w:highlight w:val="green"/>
        </w:rPr>
        <w:t>demise of the current</w:t>
      </w:r>
      <w:r w:rsidRPr="00921E76">
        <w:rPr>
          <w:rStyle w:val="StyleUnderline"/>
        </w:rPr>
        <w:t xml:space="preserve"> US led world order and its </w:t>
      </w:r>
      <w:r w:rsidRPr="00EC36B7">
        <w:rPr>
          <w:rStyle w:val="StyleUnderline"/>
          <w:highlight w:val="green"/>
        </w:rPr>
        <w:t>governance framework</w:t>
      </w:r>
      <w:r w:rsidRPr="00921E76">
        <w:rPr>
          <w:sz w:val="16"/>
        </w:rPr>
        <w:t xml:space="preserve"> underwritten by multilateral institutions.  As the single most powerful nation on earth, </w:t>
      </w:r>
      <w:r w:rsidRPr="00921E76">
        <w:rPr>
          <w:rStyle w:val="StyleUnderline"/>
        </w:rPr>
        <w:t>America’s current</w:t>
      </w:r>
      <w:r w:rsidRPr="00921E76">
        <w:rPr>
          <w:sz w:val="16"/>
        </w:rPr>
        <w:t xml:space="preserve"> unwillingness or </w:t>
      </w:r>
      <w:r w:rsidRPr="00921E76">
        <w:rPr>
          <w:rStyle w:val="StyleUnderline"/>
        </w:rPr>
        <w:t>inability to reinvent the rules and institutions</w:t>
      </w:r>
      <w:r w:rsidRPr="00921E76">
        <w:rPr>
          <w:sz w:val="16"/>
        </w:rPr>
        <w:t xml:space="preserve"> that have failed to solve the world’s issues satisfactorily to date </w:t>
      </w:r>
      <w:r w:rsidRPr="00921E76">
        <w:rPr>
          <w:rStyle w:val="StyleUnderline"/>
        </w:rPr>
        <w:t>creates an opening for other countries to</w:t>
      </w:r>
      <w:r w:rsidRPr="00921E76">
        <w:rPr>
          <w:sz w:val="16"/>
        </w:rPr>
        <w:t xml:space="preserve"> either </w:t>
      </w:r>
      <w:r w:rsidRPr="00921E76">
        <w:rPr>
          <w:rStyle w:val="StyleUnderline"/>
        </w:rPr>
        <w:t>reform and save or to reinvent these institutions</w:t>
      </w:r>
      <w:r w:rsidRPr="00921E76">
        <w:rPr>
          <w:sz w:val="16"/>
        </w:rPr>
        <w:t xml:space="preserve"> based on a set of new values. </w:t>
      </w:r>
      <w:r w:rsidRPr="00921E76">
        <w:rPr>
          <w:rStyle w:val="StyleUnderline"/>
        </w:rPr>
        <w:t>China has</w:t>
      </w:r>
      <w:r w:rsidRPr="00921E76">
        <w:rPr>
          <w:sz w:val="16"/>
        </w:rPr>
        <w:t xml:space="preserve"> clearly </w:t>
      </w:r>
      <w:proofErr w:type="spellStart"/>
      <w:r w:rsidRPr="00921E76">
        <w:rPr>
          <w:sz w:val="16"/>
        </w:rPr>
        <w:t>recognised</w:t>
      </w:r>
      <w:proofErr w:type="spellEnd"/>
      <w:r w:rsidRPr="00921E76">
        <w:rPr>
          <w:sz w:val="16"/>
        </w:rPr>
        <w:t xml:space="preserve"> the importance of the major issues facing the world and </w:t>
      </w:r>
      <w:r w:rsidRPr="00921E76">
        <w:rPr>
          <w:rStyle w:val="StyleUnderline"/>
        </w:rPr>
        <w:t>shown an interest in leading across a number of them</w:t>
      </w:r>
      <w:r w:rsidRPr="00921E76">
        <w:rPr>
          <w:sz w:val="16"/>
        </w:rPr>
        <w:t xml:space="preserve">, in particular in the areas of climate change and free trade. However, </w:t>
      </w:r>
      <w:r w:rsidRPr="00EC36B7">
        <w:rPr>
          <w:rStyle w:val="StyleUnderline"/>
          <w:highlight w:val="green"/>
        </w:rPr>
        <w:t xml:space="preserve">China’s willingness to lead is </w:t>
      </w:r>
      <w:r w:rsidRPr="00EC36B7">
        <w:rPr>
          <w:rStyle w:val="Emphasis"/>
          <w:highlight w:val="green"/>
        </w:rPr>
        <w:t>neither comprehensive</w:t>
      </w:r>
      <w:r w:rsidRPr="00921E76">
        <w:rPr>
          <w:sz w:val="16"/>
        </w:rPr>
        <w:t xml:space="preserve"> in nature </w:t>
      </w:r>
      <w:r w:rsidRPr="00EC36B7">
        <w:rPr>
          <w:rStyle w:val="Emphasis"/>
          <w:highlight w:val="green"/>
        </w:rPr>
        <w:t xml:space="preserve">nor </w:t>
      </w:r>
      <w:r w:rsidRPr="00921E76">
        <w:rPr>
          <w:rStyle w:val="Emphasis"/>
        </w:rPr>
        <w:t xml:space="preserve">universally </w:t>
      </w:r>
      <w:r w:rsidRPr="00EC36B7">
        <w:rPr>
          <w:rStyle w:val="Emphasis"/>
          <w:highlight w:val="green"/>
        </w:rPr>
        <w:t>welcomed</w:t>
      </w:r>
      <w:r w:rsidRPr="00921E76">
        <w:rPr>
          <w:rStyle w:val="StyleUnderline"/>
        </w:rPr>
        <w:t>, particularly by the established participants of the current global order who fear that increases in China’s influence would come at a cost to their own positions. While unipolar world orders</w:t>
      </w:r>
      <w:r w:rsidRPr="00921E76">
        <w:rPr>
          <w:sz w:val="16"/>
        </w:rPr>
        <w:t xml:space="preserve"> (such as the Pax Britannica in the 19th century or the shorter Pax Americana post the collapse of the Soviet Union) </w:t>
      </w:r>
      <w:r w:rsidRPr="00921E76">
        <w:rPr>
          <w:rStyle w:val="StyleUnderline"/>
        </w:rPr>
        <w:t>can underpin periods of peace and prosperity, most countries today lean towards preferring one led by a pre-Trump America or a multi-polar order to one dominated by China</w:t>
      </w:r>
      <w:r w:rsidRPr="00921E76">
        <w:rPr>
          <w:sz w:val="16"/>
        </w:rPr>
        <w:t xml:space="preserve">. However, </w:t>
      </w:r>
      <w:r w:rsidRPr="00921E76">
        <w:rPr>
          <w:rStyle w:val="StyleUnderline"/>
        </w:rPr>
        <w:t xml:space="preserve">where ambitious nations form the leadership of a </w:t>
      </w:r>
      <w:r w:rsidRPr="00EC36B7">
        <w:rPr>
          <w:rStyle w:val="StyleUnderline"/>
          <w:highlight w:val="green"/>
        </w:rPr>
        <w:t>multipolar</w:t>
      </w:r>
      <w:r w:rsidRPr="00921E76">
        <w:rPr>
          <w:rStyle w:val="StyleUnderline"/>
        </w:rPr>
        <w:t xml:space="preserve"> order</w:t>
      </w:r>
      <w:r w:rsidRPr="00921E76">
        <w:rPr>
          <w:sz w:val="16"/>
        </w:rPr>
        <w:t xml:space="preserve">, their </w:t>
      </w:r>
      <w:r w:rsidRPr="00EC36B7">
        <w:rPr>
          <w:rStyle w:val="Emphasis"/>
          <w:highlight w:val="green"/>
        </w:rPr>
        <w:t xml:space="preserve">competitiveness can drive conflict </w:t>
      </w:r>
      <w:r w:rsidRPr="00921E76">
        <w:rPr>
          <w:rStyle w:val="Emphasis"/>
        </w:rPr>
        <w:t>and instability</w:t>
      </w:r>
      <w:r w:rsidRPr="00921E76">
        <w:rPr>
          <w:rStyle w:val="StyleUnderline"/>
        </w:rPr>
        <w:t>, whereas in a unipolar world, the rivalry is kept in check</w:t>
      </w:r>
      <w:r w:rsidRPr="00921E76">
        <w:rPr>
          <w:sz w:val="16"/>
        </w:rPr>
        <w:t xml:space="preserve">. Despite </w:t>
      </w:r>
      <w:r w:rsidRPr="00921E76">
        <w:rPr>
          <w:rStyle w:val="StyleUnderline"/>
        </w:rPr>
        <w:t>the US</w:t>
      </w:r>
      <w:r w:rsidRPr="00921E76">
        <w:rPr>
          <w:sz w:val="16"/>
        </w:rPr>
        <w:t xml:space="preserve"> having built a broader </w:t>
      </w:r>
      <w:proofErr w:type="spellStart"/>
      <w:r w:rsidRPr="00921E76">
        <w:rPr>
          <w:sz w:val="16"/>
        </w:rPr>
        <w:t>armoury</w:t>
      </w:r>
      <w:proofErr w:type="spellEnd"/>
      <w:r w:rsidRPr="00921E76">
        <w:rPr>
          <w:sz w:val="16"/>
        </w:rPr>
        <w:t xml:space="preserve"> of hard and soft power than </w:t>
      </w:r>
      <w:r w:rsidRPr="00921E76">
        <w:rPr>
          <w:rStyle w:val="StyleUnderline"/>
        </w:rPr>
        <w:t>China</w:t>
      </w:r>
      <w:r w:rsidRPr="00921E76">
        <w:rPr>
          <w:sz w:val="16"/>
        </w:rPr>
        <w:t xml:space="preserve">, the two countries </w:t>
      </w:r>
      <w:r w:rsidRPr="00921E76">
        <w:rPr>
          <w:rStyle w:val="StyleUnderline"/>
        </w:rPr>
        <w:t xml:space="preserve">seem </w:t>
      </w:r>
      <w:r w:rsidRPr="00921E76">
        <w:rPr>
          <w:rStyle w:val="Emphasis"/>
        </w:rPr>
        <w:t>set up for conflict across a number of issues</w:t>
      </w:r>
      <w:r w:rsidRPr="00921E76">
        <w:rPr>
          <w:sz w:val="16"/>
        </w:rPr>
        <w:t xml:space="preserve">. So, </w:t>
      </w:r>
      <w:r w:rsidRPr="00EC36B7">
        <w:rPr>
          <w:rStyle w:val="Emphasis"/>
          <w:highlight w:val="green"/>
        </w:rPr>
        <w:t>unless a third country seeks to</w:t>
      </w:r>
      <w:r w:rsidRPr="00921E76">
        <w:rPr>
          <w:rStyle w:val="Emphasis"/>
        </w:rPr>
        <w:t xml:space="preserve"> also </w:t>
      </w:r>
      <w:r w:rsidRPr="00EC36B7">
        <w:rPr>
          <w:rStyle w:val="Emphasis"/>
          <w:highlight w:val="green"/>
        </w:rPr>
        <w:t xml:space="preserve">enter </w:t>
      </w:r>
      <w:r w:rsidRPr="00921E76">
        <w:rPr>
          <w:rStyle w:val="Emphasis"/>
        </w:rPr>
        <w:t>this fray and create a three-way tug of war</w:t>
      </w:r>
      <w:r w:rsidRPr="00921E76">
        <w:rPr>
          <w:sz w:val="16"/>
        </w:rPr>
        <w:t xml:space="preserve">, new entrants to the power game will need to think differently about how to participate. It would seem though that </w:t>
      </w:r>
      <w:r w:rsidRPr="00921E76">
        <w:rPr>
          <w:rStyle w:val="StyleUnderline"/>
        </w:rPr>
        <w:t>given</w:t>
      </w:r>
      <w:r w:rsidRPr="00921E76">
        <w:rPr>
          <w:sz w:val="16"/>
        </w:rPr>
        <w:t xml:space="preserve"> the </w:t>
      </w:r>
      <w:r w:rsidRPr="00921E76">
        <w:rPr>
          <w:rStyle w:val="StyleUnderline"/>
        </w:rPr>
        <w:t>diversity of global issues</w:t>
      </w:r>
      <w:r w:rsidRPr="00921E76">
        <w:rPr>
          <w:sz w:val="16"/>
        </w:rPr>
        <w:t xml:space="preserve"> today </w:t>
      </w:r>
      <w:r w:rsidRPr="00921E76">
        <w:rPr>
          <w:rStyle w:val="StyleUnderline"/>
        </w:rPr>
        <w:t>there is space for multiple leaders employing multiple approaches</w:t>
      </w:r>
      <w:r w:rsidRPr="00921E76">
        <w:rPr>
          <w:sz w:val="16"/>
        </w:rPr>
        <w:t xml:space="preserve">. </w:t>
      </w:r>
    </w:p>
    <w:p w14:paraId="699E7D61" w14:textId="77777777" w:rsidR="00A6666C" w:rsidRPr="00921E76" w:rsidRDefault="00A6666C" w:rsidP="00A6666C">
      <w:pPr>
        <w:rPr>
          <w:sz w:val="16"/>
        </w:rPr>
      </w:pPr>
      <w:r w:rsidRPr="00921E76">
        <w:rPr>
          <w:sz w:val="16"/>
        </w:rPr>
        <w:t xml:space="preserve">In terms of who the new power players might be, while some of the world’s </w:t>
      </w:r>
      <w:r w:rsidRPr="00921E76">
        <w:rPr>
          <w:rStyle w:val="StyleUnderline"/>
        </w:rPr>
        <w:t>major western countries</w:t>
      </w:r>
      <w:r w:rsidRPr="00921E76">
        <w:rPr>
          <w:sz w:val="16"/>
        </w:rPr>
        <w:t xml:space="preserve"> in theory might partially fill America’s shoes, most </w:t>
      </w:r>
      <w:r w:rsidRPr="00921E76">
        <w:rPr>
          <w:rStyle w:val="StyleUnderline"/>
        </w:rPr>
        <w:t>will</w:t>
      </w:r>
      <w:r w:rsidRPr="00921E76">
        <w:rPr>
          <w:sz w:val="16"/>
        </w:rPr>
        <w:t xml:space="preserve"> likely </w:t>
      </w:r>
      <w:r w:rsidRPr="00921E76">
        <w:rPr>
          <w:rStyle w:val="StyleUnderline"/>
        </w:rPr>
        <w:t>be held back by</w:t>
      </w:r>
      <w:r w:rsidRPr="00921E76">
        <w:rPr>
          <w:sz w:val="16"/>
        </w:rPr>
        <w:t xml:space="preserve"> a combination of </w:t>
      </w:r>
      <w:r w:rsidRPr="00921E76">
        <w:rPr>
          <w:rStyle w:val="StyleUnderline"/>
        </w:rPr>
        <w:t>domestic and geopolitical issues, even if they</w:t>
      </w:r>
      <w:r w:rsidRPr="00921E76">
        <w:rPr>
          <w:sz w:val="16"/>
        </w:rPr>
        <w:t xml:space="preserve"> were able to </w:t>
      </w:r>
      <w:r w:rsidRPr="00921E76">
        <w:rPr>
          <w:rStyle w:val="StyleUnderline"/>
        </w:rPr>
        <w:t>overcome their fundamental and long-standing lack of willingness to lead. The EU needs more time to recover from its separation from the UK</w:t>
      </w:r>
      <w:r w:rsidRPr="00921E76">
        <w:rPr>
          <w:sz w:val="16"/>
        </w:rPr>
        <w:t xml:space="preserve">, the UK has been in increasing political and economic turmoil since the Brexit referendum, </w:t>
      </w:r>
      <w:r w:rsidRPr="00921E76">
        <w:rPr>
          <w:rStyle w:val="StyleUnderline"/>
        </w:rPr>
        <w:t>France is beginning its own domestic political revival and Germany and Japan remain mostly unwilling to be overt leaders</w:t>
      </w:r>
      <w:r w:rsidRPr="00921E76">
        <w:rPr>
          <w:sz w:val="16"/>
        </w:rPr>
        <w:t xml:space="preserve"> for a combination of historic reasons. Having said that, Germany is positioning and being welcomed as a voice of reason by many in </w:t>
      </w:r>
      <w:proofErr w:type="spellStart"/>
      <w:r w:rsidRPr="00921E76">
        <w:rPr>
          <w:sz w:val="16"/>
        </w:rPr>
        <w:t>favour</w:t>
      </w:r>
      <w:proofErr w:type="spellEnd"/>
      <w:r w:rsidRPr="00921E76">
        <w:rPr>
          <w:sz w:val="16"/>
        </w:rPr>
        <w:t xml:space="preserve"> of salvaging the best of the current liberal world order. However, </w:t>
      </w:r>
      <w:r w:rsidRPr="00921E76">
        <w:rPr>
          <w:rStyle w:val="StyleUnderline"/>
        </w:rPr>
        <w:t>none of these countries</w:t>
      </w:r>
      <w:r w:rsidRPr="00921E76">
        <w:rPr>
          <w:sz w:val="16"/>
        </w:rPr>
        <w:t xml:space="preserve"> are yet able to </w:t>
      </w:r>
      <w:r w:rsidRPr="00921E76">
        <w:rPr>
          <w:rStyle w:val="StyleUnderline"/>
        </w:rPr>
        <w:t>provide a credible alternative to China’s bids for leadership</w:t>
      </w:r>
      <w:r w:rsidRPr="00921E76">
        <w:rPr>
          <w:sz w:val="16"/>
        </w:rPr>
        <w:t xml:space="preserve"> or stem its increasing influence and, in the face of American withdrawal, they may have no choice but to welcome another power player. </w:t>
      </w:r>
    </w:p>
    <w:p w14:paraId="003CE914" w14:textId="77777777" w:rsidR="00A6666C" w:rsidRPr="00921E76" w:rsidRDefault="00A6666C" w:rsidP="00A6666C">
      <w:pPr>
        <w:rPr>
          <w:sz w:val="16"/>
        </w:rPr>
      </w:pPr>
      <w:r w:rsidRPr="00921E76">
        <w:rPr>
          <w:rStyle w:val="StyleUnderline"/>
        </w:rPr>
        <w:t>In the absence of credible alternatives</w:t>
      </w:r>
      <w:r w:rsidRPr="00921E76">
        <w:rPr>
          <w:sz w:val="16"/>
        </w:rPr>
        <w:t xml:space="preserve"> from established economies, </w:t>
      </w:r>
      <w:r w:rsidRPr="00921E76">
        <w:rPr>
          <w:rStyle w:val="StyleUnderline"/>
        </w:rPr>
        <w:t>there are few with the positioning to play a more central role in world affairs</w:t>
      </w:r>
      <w:r w:rsidRPr="00921E76">
        <w:rPr>
          <w:sz w:val="16"/>
        </w:rPr>
        <w:t xml:space="preserve">. Among these, </w:t>
      </w:r>
      <w:r w:rsidRPr="00CA238F">
        <w:rPr>
          <w:rStyle w:val="Emphasis"/>
          <w:highlight w:val="green"/>
        </w:rPr>
        <w:t>India</w:t>
      </w:r>
      <w:r w:rsidRPr="00921E76">
        <w:rPr>
          <w:rStyle w:val="Emphasis"/>
        </w:rPr>
        <w:t xml:space="preserve"> </w:t>
      </w:r>
      <w:r w:rsidRPr="00CA238F">
        <w:rPr>
          <w:rStyle w:val="Emphasis"/>
          <w:highlight w:val="green"/>
        </w:rPr>
        <w:t>stands out</w:t>
      </w:r>
      <w:r w:rsidRPr="00921E76">
        <w:rPr>
          <w:rStyle w:val="Emphasis"/>
        </w:rPr>
        <w:t xml:space="preserve"> </w:t>
      </w:r>
      <w:r w:rsidRPr="00E33255">
        <w:rPr>
          <w:rStyle w:val="Emphasis"/>
          <w:highlight w:val="green"/>
        </w:rPr>
        <w:t>clearly</w:t>
      </w:r>
      <w:r w:rsidRPr="00921E76">
        <w:rPr>
          <w:rStyle w:val="StyleUnderline"/>
        </w:rPr>
        <w:t xml:space="preserve"> due to its </w:t>
      </w:r>
      <w:r w:rsidRPr="00CA238F">
        <w:rPr>
          <w:rStyle w:val="StyleUnderline"/>
          <w:highlight w:val="green"/>
        </w:rPr>
        <w:t>size</w:t>
      </w:r>
      <w:r w:rsidRPr="00921E76">
        <w:rPr>
          <w:rStyle w:val="StyleUnderline"/>
        </w:rPr>
        <w:t xml:space="preserve">, growth </w:t>
      </w:r>
      <w:r w:rsidRPr="00CA238F">
        <w:rPr>
          <w:rStyle w:val="StyleUnderline"/>
          <w:highlight w:val="green"/>
        </w:rPr>
        <w:t>and</w:t>
      </w:r>
      <w:r w:rsidRPr="00921E76">
        <w:rPr>
          <w:sz w:val="16"/>
        </w:rPr>
        <w:t xml:space="preserve"> most importantly its </w:t>
      </w:r>
      <w:r w:rsidRPr="00CA238F">
        <w:rPr>
          <w:rStyle w:val="StyleUnderline"/>
          <w:highlight w:val="green"/>
        </w:rPr>
        <w:t>potential</w:t>
      </w:r>
      <w:r w:rsidRPr="00921E76">
        <w:rPr>
          <w:sz w:val="16"/>
        </w:rPr>
        <w:t xml:space="preserve">.   The country has been an </w:t>
      </w:r>
      <w:r w:rsidRPr="00E33255">
        <w:rPr>
          <w:rStyle w:val="StyleUnderline"/>
          <w:highlight w:val="green"/>
        </w:rPr>
        <w:t>important part of</w:t>
      </w:r>
      <w:r w:rsidRPr="00E33255">
        <w:rPr>
          <w:rStyle w:val="StyleUnderline"/>
        </w:rPr>
        <w:t xml:space="preserve"> the </w:t>
      </w:r>
      <w:r w:rsidRPr="00E33255">
        <w:rPr>
          <w:rStyle w:val="StyleUnderline"/>
          <w:highlight w:val="green"/>
        </w:rPr>
        <w:t>U</w:t>
      </w:r>
      <w:r w:rsidRPr="00E33255">
        <w:rPr>
          <w:rStyle w:val="StyleUnderline"/>
        </w:rPr>
        <w:t xml:space="preserve">nited </w:t>
      </w:r>
      <w:r w:rsidRPr="00E33255">
        <w:rPr>
          <w:rStyle w:val="StyleUnderline"/>
          <w:highlight w:val="green"/>
        </w:rPr>
        <w:t>S</w:t>
      </w:r>
      <w:r w:rsidRPr="00E33255">
        <w:rPr>
          <w:rStyle w:val="StyleUnderline"/>
        </w:rPr>
        <w:t>tates’ ‘</w:t>
      </w:r>
      <w:r w:rsidRPr="00E33255">
        <w:rPr>
          <w:rStyle w:val="StyleUnderline"/>
          <w:highlight w:val="green"/>
        </w:rPr>
        <w:t>Asia Pivot’</w:t>
      </w:r>
      <w:r w:rsidRPr="00E33255">
        <w:rPr>
          <w:rStyle w:val="StyleUnderline"/>
        </w:rPr>
        <w:t xml:space="preserve"> strategy</w:t>
      </w:r>
      <w:r w:rsidRPr="00921E76">
        <w:rPr>
          <w:sz w:val="16"/>
        </w:rPr>
        <w:t xml:space="preserve">, is growing rapidly with an increasingly outward foreign and trade policy, has embarked on an aggressive security and </w:t>
      </w:r>
      <w:proofErr w:type="spellStart"/>
      <w:r w:rsidRPr="00921E76">
        <w:rPr>
          <w:sz w:val="16"/>
        </w:rPr>
        <w:t>defence</w:t>
      </w:r>
      <w:proofErr w:type="spellEnd"/>
      <w:r w:rsidRPr="00921E76">
        <w:rPr>
          <w:sz w:val="16"/>
        </w:rPr>
        <w:t xml:space="preserve"> </w:t>
      </w:r>
      <w:proofErr w:type="spellStart"/>
      <w:r w:rsidRPr="00921E76">
        <w:rPr>
          <w:sz w:val="16"/>
        </w:rPr>
        <w:t>programme</w:t>
      </w:r>
      <w:proofErr w:type="spellEnd"/>
      <w:r w:rsidRPr="00921E76">
        <w:rPr>
          <w:sz w:val="16"/>
        </w:rPr>
        <w:t xml:space="preserve">, has </w:t>
      </w:r>
      <w:r w:rsidRPr="00E33255">
        <w:rPr>
          <w:rStyle w:val="StyleUnderline"/>
          <w:highlight w:val="green"/>
        </w:rPr>
        <w:t>established</w:t>
      </w:r>
      <w:r w:rsidRPr="00E33255">
        <w:rPr>
          <w:rStyle w:val="StyleUnderline"/>
        </w:rPr>
        <w:t xml:space="preserve"> </w:t>
      </w:r>
      <w:r w:rsidRPr="00E33255">
        <w:rPr>
          <w:rStyle w:val="StyleUnderline"/>
          <w:highlight w:val="green"/>
        </w:rPr>
        <w:t>strong relationships</w:t>
      </w:r>
      <w:r w:rsidRPr="00E33255">
        <w:rPr>
          <w:rStyle w:val="StyleUnderline"/>
        </w:rPr>
        <w:t xml:space="preserve"> with major Asian countries and is committed to the principles of democracy. </w:t>
      </w:r>
      <w:r w:rsidRPr="00921E76">
        <w:rPr>
          <w:rStyle w:val="StyleUnderline"/>
        </w:rPr>
        <w:t>In the absence of a renewed American interest in world leadership</w:t>
      </w:r>
      <w:r w:rsidRPr="00921E76">
        <w:rPr>
          <w:sz w:val="16"/>
        </w:rPr>
        <w:t xml:space="preserve">, which one should certainly not rule out, </w:t>
      </w:r>
      <w:r w:rsidRPr="00EC36B7">
        <w:rPr>
          <w:rStyle w:val="Emphasis"/>
          <w:highlight w:val="green"/>
        </w:rPr>
        <w:t>India alone</w:t>
      </w:r>
      <w:r w:rsidRPr="00EC36B7">
        <w:rPr>
          <w:rStyle w:val="StyleUnderline"/>
          <w:highlight w:val="green"/>
        </w:rPr>
        <w:t xml:space="preserve"> has</w:t>
      </w:r>
      <w:r w:rsidRPr="00921E76">
        <w:rPr>
          <w:rStyle w:val="StyleUnderline"/>
        </w:rPr>
        <w:t xml:space="preserve"> the </w:t>
      </w:r>
      <w:r w:rsidRPr="00EC36B7">
        <w:rPr>
          <w:rStyle w:val="StyleUnderline"/>
          <w:highlight w:val="green"/>
        </w:rPr>
        <w:t>scope and scale to offer</w:t>
      </w:r>
      <w:r w:rsidRPr="00921E76">
        <w:rPr>
          <w:rStyle w:val="StyleUnderline"/>
        </w:rPr>
        <w:t xml:space="preserve"> credible </w:t>
      </w:r>
      <w:r w:rsidRPr="00EC36B7">
        <w:rPr>
          <w:rStyle w:val="StyleUnderline"/>
          <w:highlight w:val="green"/>
        </w:rPr>
        <w:t>alternatives to China’s leadership</w:t>
      </w:r>
      <w:r w:rsidRPr="00921E76">
        <w:rPr>
          <w:rStyle w:val="StyleUnderline"/>
        </w:rPr>
        <w:t xml:space="preserve"> bids across a number of fronts</w:t>
      </w:r>
      <w:r w:rsidRPr="00921E76">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3BC65AE4" w14:textId="77777777" w:rsidR="00A6666C" w:rsidRPr="00921E76" w:rsidRDefault="00A6666C" w:rsidP="00A6666C"/>
    <w:p w14:paraId="4399A044" w14:textId="77777777" w:rsidR="00A6666C" w:rsidRPr="00921E76" w:rsidRDefault="00A6666C" w:rsidP="00A6666C">
      <w:pPr>
        <w:pStyle w:val="Heading4"/>
        <w:rPr>
          <w:rFonts w:cs="Calibri"/>
        </w:rPr>
      </w:pPr>
      <w:r w:rsidRPr="00921E76">
        <w:rPr>
          <w:rFonts w:cs="Calibri"/>
        </w:rPr>
        <w:t>Extinction</w:t>
      </w:r>
    </w:p>
    <w:p w14:paraId="77A624D8" w14:textId="77777777" w:rsidR="00A6666C" w:rsidRPr="00921E76" w:rsidRDefault="00A6666C" w:rsidP="00A6666C">
      <w:proofErr w:type="spellStart"/>
      <w:r w:rsidRPr="00921E76">
        <w:t>Shivshankar</w:t>
      </w:r>
      <w:proofErr w:type="spellEnd"/>
      <w:r w:rsidRPr="00921E76">
        <w:t xml:space="preserve"> </w:t>
      </w:r>
      <w:r w:rsidRPr="00921E76">
        <w:rPr>
          <w:rStyle w:val="Style13ptBold"/>
        </w:rPr>
        <w:t>Menon 18</w:t>
      </w:r>
      <w:r w:rsidRPr="00921E76">
        <w:t>, distinguished fellow at Brookings India, 12/26/18, “</w:t>
      </w:r>
      <w:r w:rsidRPr="00EC36B7">
        <w:rPr>
          <w:rStyle w:val="StyleUnderline"/>
          <w:highlight w:val="green"/>
        </w:rPr>
        <w:t xml:space="preserve">China-US contention has </w:t>
      </w:r>
      <w:r w:rsidRPr="00EC36B7">
        <w:rPr>
          <w:rStyle w:val="Emphasis"/>
          <w:highlight w:val="green"/>
        </w:rPr>
        <w:t>opened</w:t>
      </w:r>
      <w:r w:rsidRPr="00921E76">
        <w:rPr>
          <w:rStyle w:val="Emphasis"/>
        </w:rPr>
        <w:t xml:space="preserve"> up </w:t>
      </w:r>
      <w:r w:rsidRPr="00EC36B7">
        <w:rPr>
          <w:rStyle w:val="Emphasis"/>
          <w:highlight w:val="green"/>
        </w:rPr>
        <w:t>space for</w:t>
      </w:r>
      <w:r w:rsidRPr="00921E76">
        <w:rPr>
          <w:rStyle w:val="Emphasis"/>
        </w:rPr>
        <w:t xml:space="preserve"> other powers, including </w:t>
      </w:r>
      <w:r w:rsidRPr="00EC36B7">
        <w:rPr>
          <w:rStyle w:val="Emphasis"/>
          <w:highlight w:val="green"/>
        </w:rPr>
        <w:t>India</w:t>
      </w:r>
      <w:r w:rsidRPr="00921E76">
        <w:t>,” https://www.business-standard.com/article/international/china-us-contention-has-opened-up-space-for-other-powers-including-india-118122500454_1.html</w:t>
      </w:r>
    </w:p>
    <w:p w14:paraId="3BE071FF" w14:textId="77777777" w:rsidR="00A6666C" w:rsidRPr="00921E76" w:rsidRDefault="00A6666C" w:rsidP="00A6666C">
      <w:pPr>
        <w:rPr>
          <w:sz w:val="16"/>
        </w:rPr>
      </w:pPr>
      <w:r w:rsidRPr="00921E76">
        <w:rPr>
          <w:sz w:val="16"/>
        </w:rPr>
        <w:t xml:space="preserve">We live in an amazing, paradoxical age – an age of contrasts, an age of extremes, and an age of rapid change. Never before in history has such a large proportion of humanity lived longer, healthier, more </w:t>
      </w:r>
      <w:proofErr w:type="gramStart"/>
      <w:r w:rsidRPr="00921E76">
        <w:rPr>
          <w:sz w:val="16"/>
        </w:rPr>
        <w:t>prosperous</w:t>
      </w:r>
      <w:proofErr w:type="gramEnd"/>
      <w:r w:rsidRPr="00921E76">
        <w:rPr>
          <w:sz w:val="16"/>
        </w:rPr>
        <w:t xml:space="preserve"> or more comfortable lives.</w:t>
      </w:r>
    </w:p>
    <w:p w14:paraId="2C822379" w14:textId="77777777" w:rsidR="00A6666C" w:rsidRPr="00921E76" w:rsidRDefault="00A6666C" w:rsidP="00A6666C">
      <w:pPr>
        <w:rPr>
          <w:sz w:val="16"/>
        </w:rPr>
      </w:pPr>
      <w:r w:rsidRPr="00921E76">
        <w:rPr>
          <w:sz w:val="16"/>
        </w:rPr>
        <w:t xml:space="preserve">And yet, </w:t>
      </w:r>
      <w:r w:rsidRPr="00EC36B7">
        <w:rPr>
          <w:rStyle w:val="StyleUnderline"/>
          <w:highlight w:val="green"/>
        </w:rPr>
        <w:t>we have</w:t>
      </w:r>
      <w:r w:rsidRPr="00921E76">
        <w:rPr>
          <w:sz w:val="16"/>
        </w:rPr>
        <w:t xml:space="preserve"> probably </w:t>
      </w:r>
      <w:r w:rsidRPr="00EC36B7">
        <w:rPr>
          <w:rStyle w:val="StyleUnderline"/>
          <w:highlight w:val="green"/>
        </w:rPr>
        <w:t xml:space="preserve">never had a stronger sense of </w:t>
      </w:r>
      <w:r w:rsidRPr="00EC36B7">
        <w:rPr>
          <w:rStyle w:val="Emphasis"/>
          <w:highlight w:val="green"/>
        </w:rPr>
        <w:t>standing on the brink of</w:t>
      </w:r>
      <w:r w:rsidRPr="00921E76">
        <w:rPr>
          <w:sz w:val="16"/>
        </w:rPr>
        <w:t xml:space="preserve"> a precipice, of possible </w:t>
      </w:r>
      <w:r w:rsidRPr="00EC36B7">
        <w:rPr>
          <w:rStyle w:val="Emphasis"/>
          <w:highlight w:val="green"/>
        </w:rPr>
        <w:t>extinction</w:t>
      </w:r>
      <w:r w:rsidRPr="00921E76">
        <w:rPr>
          <w:rStyle w:val="StyleUnderline"/>
        </w:rPr>
        <w:t xml:space="preserve"> and of the fragility of human life</w:t>
      </w:r>
      <w:r w:rsidRPr="00921E76">
        <w:rPr>
          <w:sz w:val="16"/>
        </w:rPr>
        <w:t xml:space="preserve"> — </w:t>
      </w:r>
      <w:r w:rsidRPr="00EC36B7">
        <w:rPr>
          <w:rStyle w:val="StyleUnderline"/>
          <w:highlight w:val="green"/>
        </w:rPr>
        <w:t xml:space="preserve">by </w:t>
      </w:r>
      <w:r w:rsidRPr="00EC36B7">
        <w:rPr>
          <w:rStyle w:val="Emphasis"/>
          <w:highlight w:val="green"/>
        </w:rPr>
        <w:t>climate change</w:t>
      </w:r>
      <w:r w:rsidRPr="00921E76">
        <w:rPr>
          <w:rStyle w:val="Emphasis"/>
        </w:rPr>
        <w:t xml:space="preserve"> or </w:t>
      </w:r>
      <w:r w:rsidRPr="00EC36B7">
        <w:rPr>
          <w:rStyle w:val="Emphasis"/>
          <w:highlight w:val="green"/>
        </w:rPr>
        <w:t>nuclear war</w:t>
      </w:r>
      <w:r w:rsidRPr="00EC36B7">
        <w:rPr>
          <w:rStyle w:val="StyleUnderline"/>
          <w:highlight w:val="green"/>
        </w:rPr>
        <w:t xml:space="preserve"> or other violence</w:t>
      </w:r>
      <w:r w:rsidRPr="00921E76">
        <w:rPr>
          <w:sz w:val="16"/>
        </w:rPr>
        <w:t>. Global battle deaths are back up to the highest levels since the Cold War and the 68.5 million displaced persons around the globe in 2017 are at the levels of 1945-46 (after World War II and during the Chinese civil war).</w:t>
      </w:r>
    </w:p>
    <w:p w14:paraId="179798A6" w14:textId="77777777" w:rsidR="00A6666C" w:rsidRPr="00921E76" w:rsidRDefault="00A6666C" w:rsidP="00A6666C">
      <w:pPr>
        <w:rPr>
          <w:sz w:val="16"/>
        </w:rPr>
      </w:pPr>
      <w:r w:rsidRPr="00921E76">
        <w:rPr>
          <w:sz w:val="16"/>
        </w:rPr>
        <w:t>The global prospect</w:t>
      </w:r>
    </w:p>
    <w:p w14:paraId="2DC7DAEB" w14:textId="77777777" w:rsidR="00A6666C" w:rsidRPr="00921E76" w:rsidRDefault="00A6666C" w:rsidP="00A6666C">
      <w:pPr>
        <w:rPr>
          <w:sz w:val="16"/>
        </w:rPr>
      </w:pPr>
      <w:r w:rsidRPr="00EC36B7">
        <w:rPr>
          <w:rStyle w:val="StyleUnderline"/>
          <w:highlight w:val="green"/>
        </w:rPr>
        <w:t>The world</w:t>
      </w:r>
      <w:r w:rsidRPr="00921E76">
        <w:rPr>
          <w:sz w:val="16"/>
        </w:rPr>
        <w:t xml:space="preserve"> today </w:t>
      </w:r>
      <w:r w:rsidRPr="00EC36B7">
        <w:rPr>
          <w:rStyle w:val="StyleUnderline"/>
          <w:highlight w:val="green"/>
        </w:rPr>
        <w:t xml:space="preserve">is </w:t>
      </w:r>
      <w:r w:rsidRPr="00EC36B7">
        <w:rPr>
          <w:rStyle w:val="Emphasis"/>
          <w:highlight w:val="green"/>
        </w:rPr>
        <w:t>between orders</w:t>
      </w:r>
      <w:r w:rsidRPr="00EC36B7">
        <w:rPr>
          <w:rStyle w:val="StyleUnderline"/>
          <w:highlight w:val="green"/>
        </w:rPr>
        <w:t>. The</w:t>
      </w:r>
      <w:r w:rsidRPr="00921E76">
        <w:rPr>
          <w:rStyle w:val="StyleUnderline"/>
        </w:rPr>
        <w:t xml:space="preserve"> so-called “rule-based </w:t>
      </w:r>
      <w:r w:rsidRPr="00EC36B7">
        <w:rPr>
          <w:rStyle w:val="StyleUnderline"/>
          <w:highlight w:val="green"/>
        </w:rPr>
        <w:t>liberal</w:t>
      </w:r>
      <w:r w:rsidRPr="00921E76">
        <w:rPr>
          <w:rStyle w:val="StyleUnderline"/>
        </w:rPr>
        <w:t xml:space="preserve"> international </w:t>
      </w:r>
      <w:r w:rsidRPr="00EC36B7">
        <w:rPr>
          <w:rStyle w:val="StyleUnderline"/>
          <w:highlight w:val="green"/>
        </w:rPr>
        <w:t>order</w:t>
      </w:r>
      <w:r w:rsidRPr="00921E76">
        <w:rPr>
          <w:sz w:val="16"/>
        </w:rPr>
        <w:t xml:space="preserve">” – which was neither liberal, nor particularly orderly for most of us – </w:t>
      </w:r>
      <w:r w:rsidRPr="00EC36B7">
        <w:rPr>
          <w:rStyle w:val="StyleUnderline"/>
          <w:highlight w:val="green"/>
        </w:rPr>
        <w:t>is no longer attractive</w:t>
      </w:r>
      <w:r w:rsidRPr="00921E76">
        <w:rPr>
          <w:rStyle w:val="StyleUnderline"/>
        </w:rPr>
        <w:t xml:space="preserve"> to those who created and managed the order</w:t>
      </w:r>
      <w:r w:rsidRPr="00921E76">
        <w:rPr>
          <w:sz w:val="16"/>
        </w:rPr>
        <w:t xml:space="preserve"> from WWII until the 2008 global economic crisis. At its height, that order brought unprecedented prosperity to a large segment of humanity while simultaneously exacerbating inequality, bringing identity, </w:t>
      </w:r>
      <w:proofErr w:type="gramStart"/>
      <w:r w:rsidRPr="00921E76">
        <w:rPr>
          <w:sz w:val="16"/>
        </w:rPr>
        <w:t>emotion</w:t>
      </w:r>
      <w:proofErr w:type="gramEnd"/>
      <w:r w:rsidRPr="00921E76">
        <w:rPr>
          <w:sz w:val="16"/>
        </w:rPr>
        <w:t xml:space="preserve"> and demagoguery to the fore in politics, and making possible technological revolutions (in energy, information technology, digital manufacturing, genetic engineering, artificial intelligence and other fields) which promise to upend our lives, economies and societies in fundamental ways in the near future.</w:t>
      </w:r>
    </w:p>
    <w:p w14:paraId="67262F34" w14:textId="77777777" w:rsidR="00A6666C" w:rsidRPr="00921E76" w:rsidRDefault="00A6666C" w:rsidP="00A6666C">
      <w:pPr>
        <w:rPr>
          <w:sz w:val="16"/>
        </w:rPr>
      </w:pPr>
      <w:r w:rsidRPr="00921E76">
        <w:rPr>
          <w:sz w:val="16"/>
        </w:rPr>
        <w:t xml:space="preserve">Indeed, if the world seems out of joint there is an objective reality to support that conclusion. Today </w:t>
      </w:r>
      <w:r w:rsidRPr="00EC36B7">
        <w:rPr>
          <w:rStyle w:val="StyleUnderline"/>
          <w:highlight w:val="green"/>
        </w:rPr>
        <w:t>the world is</w:t>
      </w:r>
      <w:r w:rsidRPr="00921E76">
        <w:rPr>
          <w:rStyle w:val="StyleUnderline"/>
        </w:rPr>
        <w:t xml:space="preserve"> effectively </w:t>
      </w:r>
      <w:r w:rsidRPr="00EC36B7">
        <w:rPr>
          <w:rStyle w:val="StyleUnderline"/>
          <w:highlight w:val="green"/>
        </w:rPr>
        <w:t>multipolar economically</w:t>
      </w:r>
      <w:r w:rsidRPr="00921E76">
        <w:rPr>
          <w:sz w:val="16"/>
        </w:rPr>
        <w:t xml:space="preserve"> — relative shares of global GDP, the location of economic activity in the world, and the contribution of large emerging economies to global growth all show this to be so. </w:t>
      </w:r>
      <w:r w:rsidRPr="00921E76">
        <w:rPr>
          <w:rStyle w:val="StyleUnderline"/>
        </w:rPr>
        <w:t xml:space="preserve">At the same time, it remains </w:t>
      </w:r>
      <w:r w:rsidRPr="00EC36B7">
        <w:rPr>
          <w:rStyle w:val="StyleUnderline"/>
          <w:highlight w:val="green"/>
        </w:rPr>
        <w:t>unipolar militarily</w:t>
      </w:r>
      <w:r w:rsidRPr="00921E76">
        <w:rPr>
          <w:sz w:val="16"/>
        </w:rPr>
        <w:t xml:space="preserve">. The Royal Navy, at the height of Empire, had a two-power standard, that the Royal Navy should be at least as large as the next two biggest navies put together. The US Navy today is equivalent to the next 13 navies put together, and the US </w:t>
      </w:r>
      <w:proofErr w:type="spellStart"/>
      <w:r w:rsidRPr="00921E76">
        <w:rPr>
          <w:sz w:val="16"/>
        </w:rPr>
        <w:t>defence</w:t>
      </w:r>
      <w:proofErr w:type="spellEnd"/>
      <w:r w:rsidRPr="00921E76">
        <w:rPr>
          <w:sz w:val="16"/>
        </w:rPr>
        <w:t xml:space="preserve"> budget is equal to the next seven largest national </w:t>
      </w:r>
      <w:proofErr w:type="spellStart"/>
      <w:r w:rsidRPr="00921E76">
        <w:rPr>
          <w:sz w:val="16"/>
        </w:rPr>
        <w:t>defence</w:t>
      </w:r>
      <w:proofErr w:type="spellEnd"/>
      <w:r w:rsidRPr="00921E76">
        <w:rPr>
          <w:sz w:val="16"/>
        </w:rPr>
        <w:t xml:space="preserve"> budgets in the world.</w:t>
      </w:r>
    </w:p>
    <w:p w14:paraId="3EEDC2D2" w14:textId="77777777" w:rsidR="00A6666C" w:rsidRPr="00921E76" w:rsidRDefault="00A6666C" w:rsidP="00A6666C">
      <w:pPr>
        <w:rPr>
          <w:sz w:val="16"/>
        </w:rPr>
      </w:pPr>
      <w:r w:rsidRPr="00921E76">
        <w:rPr>
          <w:rStyle w:val="StyleUnderline"/>
        </w:rPr>
        <w:t>Politically, the world is confused rather than being orderly or structured</w:t>
      </w:r>
      <w:r w:rsidRPr="00921E76">
        <w:rPr>
          <w:sz w:val="16"/>
        </w:rPr>
        <w:t xml:space="preserve">. It is </w:t>
      </w:r>
      <w:r w:rsidRPr="00EC36B7">
        <w:rPr>
          <w:rStyle w:val="StyleUnderline"/>
          <w:highlight w:val="green"/>
        </w:rPr>
        <w:t xml:space="preserve">the </w:t>
      </w:r>
      <w:r w:rsidRPr="00EC36B7">
        <w:rPr>
          <w:rStyle w:val="Emphasis"/>
          <w:highlight w:val="green"/>
        </w:rPr>
        <w:t>imbalance</w:t>
      </w:r>
      <w:r w:rsidRPr="00EC36B7">
        <w:rPr>
          <w:rStyle w:val="StyleUnderline"/>
          <w:highlight w:val="green"/>
        </w:rPr>
        <w:t xml:space="preserve"> between</w:t>
      </w:r>
      <w:r w:rsidRPr="00921E76">
        <w:rPr>
          <w:rStyle w:val="StyleUnderline"/>
        </w:rPr>
        <w:t xml:space="preserve"> the </w:t>
      </w:r>
      <w:r w:rsidRPr="00EC36B7">
        <w:rPr>
          <w:rStyle w:val="StyleUnderline"/>
          <w:highlight w:val="green"/>
        </w:rPr>
        <w:t xml:space="preserve">distribution of economic, </w:t>
      </w:r>
      <w:proofErr w:type="gramStart"/>
      <w:r w:rsidRPr="00EC36B7">
        <w:rPr>
          <w:rStyle w:val="StyleUnderline"/>
          <w:highlight w:val="green"/>
        </w:rPr>
        <w:t>military</w:t>
      </w:r>
      <w:proofErr w:type="gramEnd"/>
      <w:r w:rsidRPr="00EC36B7">
        <w:rPr>
          <w:rStyle w:val="StyleUnderline"/>
          <w:highlight w:val="green"/>
        </w:rPr>
        <w:t xml:space="preserve"> and political power</w:t>
      </w:r>
      <w:r w:rsidRPr="00921E76">
        <w:rPr>
          <w:rStyle w:val="StyleUnderline"/>
        </w:rPr>
        <w:t xml:space="preserve"> in the world</w:t>
      </w:r>
      <w:r w:rsidRPr="00921E76">
        <w:rPr>
          <w:sz w:val="16"/>
        </w:rPr>
        <w:t xml:space="preserve"> that </w:t>
      </w:r>
      <w:r w:rsidRPr="00EC36B7">
        <w:rPr>
          <w:rStyle w:val="StyleUnderline"/>
          <w:highlight w:val="green"/>
        </w:rPr>
        <w:t>is the source of</w:t>
      </w:r>
      <w:r w:rsidRPr="00921E76">
        <w:rPr>
          <w:rStyle w:val="StyleUnderline"/>
        </w:rPr>
        <w:t xml:space="preserve"> our sense of </w:t>
      </w:r>
      <w:r w:rsidRPr="00EC36B7">
        <w:rPr>
          <w:rStyle w:val="StyleUnderline"/>
          <w:highlight w:val="green"/>
        </w:rPr>
        <w:t>insecurity</w:t>
      </w:r>
      <w:r w:rsidRPr="00921E76">
        <w:rPr>
          <w:sz w:val="16"/>
        </w:rPr>
        <w:t xml:space="preserve">, of events being out of control, and that creates spaces that groups and local powers like the Islamic State and Pakistan exploit. </w:t>
      </w:r>
      <w:r w:rsidRPr="00921E76">
        <w:rPr>
          <w:rStyle w:val="StyleUnderline"/>
        </w:rPr>
        <w:t xml:space="preserve">In the past, such imbalances were </w:t>
      </w:r>
      <w:r w:rsidRPr="00921E76">
        <w:rPr>
          <w:rStyle w:val="Emphasis"/>
        </w:rPr>
        <w:t>settled by conflict and war</w:t>
      </w:r>
      <w:r w:rsidRPr="00921E76">
        <w:rPr>
          <w:sz w:val="16"/>
        </w:rPr>
        <w:t>. Today nuclear deterrence prevents conflict at the highest level and pushes it down to lower levels of the spectrum of violence – into civil wars, small wars, asymmetric violence and conflict and the non-state domain.</w:t>
      </w:r>
    </w:p>
    <w:p w14:paraId="4257BF77" w14:textId="77777777" w:rsidR="00A6666C" w:rsidRPr="00921E76" w:rsidRDefault="00A6666C" w:rsidP="00A6666C">
      <w:pPr>
        <w:rPr>
          <w:sz w:val="16"/>
        </w:rPr>
      </w:pPr>
      <w:r w:rsidRPr="00921E76">
        <w:rPr>
          <w:sz w:val="16"/>
        </w:rPr>
        <w:t xml:space="preserve">Since the 2008 crisis, we have seen a slow, </w:t>
      </w:r>
      <w:proofErr w:type="gramStart"/>
      <w:r w:rsidRPr="00921E76">
        <w:rPr>
          <w:sz w:val="16"/>
        </w:rPr>
        <w:t>weak</w:t>
      </w:r>
      <w:proofErr w:type="gramEnd"/>
      <w:r w:rsidRPr="00921E76">
        <w:rPr>
          <w:sz w:val="16"/>
        </w:rPr>
        <w:t xml:space="preserve"> and hesitant economic recovery in most of the world. We should probably get used to the post-miracle world since the global boom from WWII to 2008 was a blip in historical terms. The world (but not India) now faces depopulation, deleveraging and de-</w:t>
      </w:r>
      <w:proofErr w:type="spellStart"/>
      <w:r w:rsidRPr="00921E76">
        <w:rPr>
          <w:sz w:val="16"/>
        </w:rPr>
        <w:t>globalisation</w:t>
      </w:r>
      <w:proofErr w:type="spellEnd"/>
      <w:r w:rsidRPr="00921E76">
        <w:rPr>
          <w:sz w:val="16"/>
        </w:rPr>
        <w:t>.</w:t>
      </w:r>
    </w:p>
    <w:p w14:paraId="3B591584" w14:textId="77777777" w:rsidR="00A6666C" w:rsidRPr="00921E76" w:rsidRDefault="00A6666C" w:rsidP="00A6666C">
      <w:pPr>
        <w:rPr>
          <w:sz w:val="16"/>
        </w:rPr>
      </w:pPr>
      <w:r w:rsidRPr="00921E76">
        <w:rPr>
          <w:sz w:val="16"/>
        </w:rPr>
        <w:t>Despite grim prospects for the world economy as a whole, the UN forecasts that if China grows at 3%, India at 4% and the US by 1.5%, by 2050, China’s per capita income would be 40% of US levels, and India’s at 26% – where China is today. China would be the world’s largest economy (in PPP terms), India the second, and the US the third.</w:t>
      </w:r>
    </w:p>
    <w:p w14:paraId="639B4843" w14:textId="77777777" w:rsidR="00A6666C" w:rsidRPr="00921E76" w:rsidRDefault="00A6666C" w:rsidP="00A6666C">
      <w:pPr>
        <w:rPr>
          <w:sz w:val="16"/>
        </w:rPr>
      </w:pPr>
      <w:r w:rsidRPr="00921E76">
        <w:rPr>
          <w:sz w:val="16"/>
        </w:rPr>
        <w:t>By that time, both India and China will be overwhelmingly urban.</w:t>
      </w:r>
    </w:p>
    <w:p w14:paraId="57300DFA" w14:textId="77777777" w:rsidR="00A6666C" w:rsidRPr="00921E76" w:rsidRDefault="00A6666C" w:rsidP="00A6666C">
      <w:pPr>
        <w:rPr>
          <w:sz w:val="16"/>
        </w:rPr>
      </w:pPr>
      <w:r w:rsidRPr="00921E76">
        <w:rPr>
          <w:sz w:val="16"/>
        </w:rPr>
        <w:t xml:space="preserve">This would be an unprecedented situation where the largest economies will be among the most powerful </w:t>
      </w:r>
      <w:proofErr w:type="gramStart"/>
      <w:r w:rsidRPr="00921E76">
        <w:rPr>
          <w:sz w:val="16"/>
        </w:rPr>
        <w:t>states, but</w:t>
      </w:r>
      <w:proofErr w:type="gramEnd"/>
      <w:r w:rsidRPr="00921E76">
        <w:rPr>
          <w:sz w:val="16"/>
        </w:rPr>
        <w:t xml:space="preserve"> will not also be the richest.</w:t>
      </w:r>
    </w:p>
    <w:p w14:paraId="69950F47" w14:textId="77777777" w:rsidR="00A6666C" w:rsidRPr="00921E76" w:rsidRDefault="00A6666C" w:rsidP="00A6666C">
      <w:pPr>
        <w:rPr>
          <w:sz w:val="16"/>
        </w:rPr>
      </w:pPr>
      <w:r w:rsidRPr="00921E76">
        <w:rPr>
          <w:sz w:val="16"/>
        </w:rPr>
        <w:t>China’s rise and the shifting balance of power</w:t>
      </w:r>
    </w:p>
    <w:p w14:paraId="1678005F" w14:textId="77777777" w:rsidR="00A6666C" w:rsidRPr="00921E76" w:rsidRDefault="00A6666C" w:rsidP="00A6666C">
      <w:pPr>
        <w:rPr>
          <w:sz w:val="16"/>
        </w:rPr>
      </w:pPr>
      <w:r w:rsidRPr="00921E76">
        <w:rPr>
          <w:sz w:val="16"/>
        </w:rPr>
        <w:t xml:space="preserve">Asia is no exception to the great transition at the global </w:t>
      </w:r>
      <w:proofErr w:type="gramStart"/>
      <w:r w:rsidRPr="00921E76">
        <w:rPr>
          <w:sz w:val="16"/>
        </w:rPr>
        <w:t>level,</w:t>
      </w:r>
      <w:proofErr w:type="gramEnd"/>
      <w:r w:rsidRPr="00921E76">
        <w:rPr>
          <w:sz w:val="16"/>
        </w:rPr>
        <w:t xml:space="preserve"> indeed it is where the transition is most marked as Asia returns to global </w:t>
      </w:r>
      <w:proofErr w:type="spellStart"/>
      <w:r w:rsidRPr="00921E76">
        <w:rPr>
          <w:sz w:val="16"/>
        </w:rPr>
        <w:t>centre</w:t>
      </w:r>
      <w:proofErr w:type="spellEnd"/>
      <w:r w:rsidRPr="00921E76">
        <w:rPr>
          <w:sz w:val="16"/>
        </w:rPr>
        <w:t xml:space="preserve"> stage, economically and politically speaking.</w:t>
      </w:r>
    </w:p>
    <w:p w14:paraId="14B2ED5E" w14:textId="77777777" w:rsidR="00A6666C" w:rsidRPr="00921E76" w:rsidRDefault="00A6666C" w:rsidP="00A6666C">
      <w:pPr>
        <w:rPr>
          <w:sz w:val="16"/>
        </w:rPr>
      </w:pPr>
      <w:r w:rsidRPr="00921E76">
        <w:rPr>
          <w:sz w:val="16"/>
        </w:rPr>
        <w:t xml:space="preserve">What we see in Asia today as a result of decades of </w:t>
      </w:r>
      <w:proofErr w:type="spellStart"/>
      <w:r w:rsidRPr="00921E76">
        <w:rPr>
          <w:sz w:val="16"/>
        </w:rPr>
        <w:t>globalisation</w:t>
      </w:r>
      <w:proofErr w:type="spellEnd"/>
      <w:r w:rsidRPr="00921E76">
        <w:rPr>
          <w:sz w:val="16"/>
        </w:rPr>
        <w:t xml:space="preserve"> and the rise of China, India and other powers is an unprecedented situation: the continental order in Asia is being consolidated under new auspices and the maritime order in the seas near China is contested.</w:t>
      </w:r>
    </w:p>
    <w:p w14:paraId="2F48F31C" w14:textId="77777777" w:rsidR="00A6666C" w:rsidRPr="00921E76" w:rsidRDefault="00A6666C" w:rsidP="00A6666C">
      <w:pPr>
        <w:rPr>
          <w:sz w:val="16"/>
        </w:rPr>
      </w:pPr>
      <w:r w:rsidRPr="00921E76">
        <w:rPr>
          <w:sz w:val="16"/>
        </w:rPr>
        <w:t xml:space="preserve">The balance of power in Asia and the world has shifted. For the first time in history, China is comfortable enough on land – with no real enemies now that the West has pushed Russia into her arms – to turn to the oceans on which she depends for her prosperity. </w:t>
      </w:r>
      <w:r w:rsidRPr="00EC36B7">
        <w:rPr>
          <w:rStyle w:val="StyleUnderline"/>
          <w:highlight w:val="green"/>
        </w:rPr>
        <w:t>China seeks primacy</w:t>
      </w:r>
      <w:r w:rsidRPr="00921E76">
        <w:rPr>
          <w:rStyle w:val="StyleUnderline"/>
        </w:rPr>
        <w:t xml:space="preserve"> in the seas</w:t>
      </w:r>
      <w:r w:rsidRPr="00921E76">
        <w:rPr>
          <w:sz w:val="16"/>
        </w:rPr>
        <w:t xml:space="preserve"> around her. </w:t>
      </w:r>
      <w:r w:rsidRPr="00921E76">
        <w:rPr>
          <w:rStyle w:val="StyleUnderline"/>
        </w:rPr>
        <w:t>This is a historic transition</w:t>
      </w:r>
      <w:r w:rsidRPr="00921E76">
        <w:rPr>
          <w:sz w:val="16"/>
        </w:rPr>
        <w:t xml:space="preserve"> that she has </w:t>
      </w:r>
      <w:r w:rsidRPr="00921E76">
        <w:rPr>
          <w:rStyle w:val="StyleUnderline"/>
        </w:rPr>
        <w:t>never successfully managed before</w:t>
      </w:r>
      <w:r w:rsidRPr="00921E76">
        <w:rPr>
          <w:sz w:val="16"/>
        </w:rPr>
        <w:t xml:space="preserve">. Her only previous attempt in the early Ming dynasty failed. </w:t>
      </w:r>
      <w:r w:rsidRPr="00921E76">
        <w:rPr>
          <w:rStyle w:val="StyleUnderline"/>
        </w:rPr>
        <w:t xml:space="preserve">What is new for Asia is the attempt to </w:t>
      </w:r>
      <w:proofErr w:type="spellStart"/>
      <w:r w:rsidRPr="00921E76">
        <w:rPr>
          <w:rStyle w:val="StyleUnderline"/>
        </w:rPr>
        <w:t>centre</w:t>
      </w:r>
      <w:proofErr w:type="spellEnd"/>
      <w:r w:rsidRPr="00921E76">
        <w:rPr>
          <w:rStyle w:val="StyleUnderline"/>
        </w:rPr>
        <w:t xml:space="preserve"> both continental and maritime orders on one single power</w:t>
      </w:r>
      <w:r w:rsidRPr="00921E76">
        <w:rPr>
          <w:sz w:val="16"/>
        </w:rPr>
        <w:t>.</w:t>
      </w:r>
    </w:p>
    <w:p w14:paraId="1CA34959" w14:textId="77777777" w:rsidR="00A6666C" w:rsidRPr="00921E76" w:rsidRDefault="00A6666C" w:rsidP="00A6666C">
      <w:pPr>
        <w:rPr>
          <w:sz w:val="16"/>
        </w:rPr>
      </w:pPr>
      <w:r w:rsidRPr="00921E76">
        <w:rPr>
          <w:rStyle w:val="StyleUnderline"/>
        </w:rPr>
        <w:t>The response of existing power holders to this shift in the balance</w:t>
      </w:r>
      <w:r w:rsidRPr="00921E76">
        <w:rPr>
          <w:sz w:val="16"/>
        </w:rPr>
        <w:t xml:space="preserve">, like Japan and the US, </w:t>
      </w:r>
      <w:r w:rsidRPr="00921E76">
        <w:rPr>
          <w:rStyle w:val="StyleUnderline"/>
        </w:rPr>
        <w:t>has been to tighten the first island chain security</w:t>
      </w:r>
      <w:r w:rsidRPr="00921E76">
        <w:rPr>
          <w:sz w:val="16"/>
        </w:rPr>
        <w:t xml:space="preserve"> and other ties that China sees as containing her, </w:t>
      </w:r>
      <w:r w:rsidRPr="00921E76">
        <w:rPr>
          <w:rStyle w:val="StyleUnderline"/>
        </w:rPr>
        <w:t>and to seek partners for a “Free and Open Indo-Pacific</w:t>
      </w:r>
      <w:r w:rsidRPr="00921E76">
        <w:rPr>
          <w:sz w:val="16"/>
        </w:rPr>
        <w:t>”, an ill-defined concept that implicitly concedes the continental order to China, and does not fully meet India’s security needs since we are both a continental and a maritime power. Several voices in the present US administration also seek to limit China’s rise by using the US’s technological and other superiorities.</w:t>
      </w:r>
    </w:p>
    <w:p w14:paraId="3F419C72" w14:textId="77777777" w:rsidR="00A6666C" w:rsidRPr="00921E76" w:rsidRDefault="00A6666C" w:rsidP="00A6666C">
      <w:pPr>
        <w:rPr>
          <w:sz w:val="16"/>
        </w:rPr>
      </w:pPr>
      <w:r w:rsidRPr="00921E76">
        <w:rPr>
          <w:sz w:val="16"/>
        </w:rPr>
        <w:t xml:space="preserve">The </w:t>
      </w:r>
      <w:r w:rsidRPr="00EC36B7">
        <w:rPr>
          <w:rStyle w:val="StyleUnderline"/>
          <w:highlight w:val="green"/>
        </w:rPr>
        <w:t>reaction of</w:t>
      </w:r>
      <w:r w:rsidRPr="00921E76">
        <w:rPr>
          <w:rStyle w:val="StyleUnderline"/>
        </w:rPr>
        <w:t xml:space="preserve"> other countries in the region such as </w:t>
      </w:r>
      <w:r w:rsidRPr="00EC36B7">
        <w:rPr>
          <w:rStyle w:val="StyleUnderline"/>
          <w:highlight w:val="green"/>
        </w:rPr>
        <w:t>India</w:t>
      </w:r>
      <w:r w:rsidRPr="00921E76">
        <w:rPr>
          <w:sz w:val="16"/>
        </w:rPr>
        <w:t xml:space="preserve">, Indonesia and Vietnam </w:t>
      </w:r>
      <w:proofErr w:type="gramStart"/>
      <w:r w:rsidRPr="00EC36B7">
        <w:rPr>
          <w:rStyle w:val="StyleUnderline"/>
          <w:highlight w:val="green"/>
        </w:rPr>
        <w:t>has</w:t>
      </w:r>
      <w:proofErr w:type="gramEnd"/>
      <w:r w:rsidRPr="00EC36B7">
        <w:rPr>
          <w:rStyle w:val="StyleUnderline"/>
          <w:highlight w:val="green"/>
        </w:rPr>
        <w:t xml:space="preserve"> been to balance and hedge</w:t>
      </w:r>
      <w:r w:rsidRPr="00921E76">
        <w:rPr>
          <w:rStyle w:val="StyleUnderline"/>
        </w:rPr>
        <w:t xml:space="preserve"> against rising Chinese hard power by building military strength and </w:t>
      </w:r>
      <w:r w:rsidRPr="00EC36B7">
        <w:rPr>
          <w:rStyle w:val="StyleUnderline"/>
          <w:highlight w:val="green"/>
        </w:rPr>
        <w:t>by working together</w:t>
      </w:r>
      <w:r w:rsidRPr="00921E76">
        <w:rPr>
          <w:rStyle w:val="StyleUnderline"/>
        </w:rPr>
        <w:t xml:space="preserve"> in </w:t>
      </w:r>
      <w:proofErr w:type="spellStart"/>
      <w:r w:rsidRPr="00921E76">
        <w:rPr>
          <w:rStyle w:val="StyleUnderline"/>
        </w:rPr>
        <w:t>defence</w:t>
      </w:r>
      <w:proofErr w:type="spellEnd"/>
      <w:r w:rsidRPr="00921E76">
        <w:rPr>
          <w:rStyle w:val="StyleUnderline"/>
        </w:rPr>
        <w:t>, security and intelligence</w:t>
      </w:r>
      <w:r w:rsidRPr="00921E76">
        <w:rPr>
          <w:sz w:val="16"/>
        </w:rPr>
        <w:t xml:space="preserve">. This is a natural balancing phenomenon, that has resulted in the world and history’s greatest arms race in Asia in the last three decades, </w:t>
      </w:r>
      <w:proofErr w:type="spellStart"/>
      <w:r w:rsidRPr="00921E76">
        <w:rPr>
          <w:sz w:val="16"/>
        </w:rPr>
        <w:t>fuelled</w:t>
      </w:r>
      <w:proofErr w:type="spellEnd"/>
      <w:r w:rsidRPr="00921E76">
        <w:rPr>
          <w:sz w:val="16"/>
        </w:rPr>
        <w:t xml:space="preserve"> and made possible by the wealth that </w:t>
      </w:r>
      <w:proofErr w:type="spellStart"/>
      <w:r w:rsidRPr="00921E76">
        <w:rPr>
          <w:sz w:val="16"/>
        </w:rPr>
        <w:t>globalisation</w:t>
      </w:r>
      <w:proofErr w:type="spellEnd"/>
      <w:r w:rsidRPr="00921E76">
        <w:rPr>
          <w:sz w:val="16"/>
        </w:rPr>
        <w:t xml:space="preserve"> brought to the hard Westphalian states east of India.</w:t>
      </w:r>
    </w:p>
    <w:p w14:paraId="531B9555" w14:textId="77777777" w:rsidR="00A6666C" w:rsidRPr="00921E76" w:rsidRDefault="00A6666C" w:rsidP="00A6666C">
      <w:pPr>
        <w:pStyle w:val="Heading4"/>
        <w:rPr>
          <w:rFonts w:cs="Calibri"/>
        </w:rPr>
      </w:pPr>
      <w:r w:rsidRPr="00921E76">
        <w:rPr>
          <w:rFonts w:cs="Calibri"/>
        </w:rPr>
        <w:t>Indian leadership is key to stability in the South China Sea.</w:t>
      </w:r>
    </w:p>
    <w:p w14:paraId="643CC880" w14:textId="77777777" w:rsidR="00A6666C" w:rsidRPr="00921E76" w:rsidRDefault="00A6666C" w:rsidP="00A6666C">
      <w:r w:rsidRPr="00921E76">
        <w:rPr>
          <w:rFonts w:eastAsiaTheme="majorEastAsia"/>
          <w:b/>
          <w:iCs/>
          <w:sz w:val="26"/>
        </w:rPr>
        <w:t>Bhalla 21</w:t>
      </w:r>
      <w:r w:rsidRPr="00921E76">
        <w:t xml:space="preserve"> [Abhishek Bhalla, Abhishek Bhalla is an Editor with India Today TV chasing news stories on </w:t>
      </w:r>
      <w:proofErr w:type="spellStart"/>
      <w:r w:rsidRPr="00921E76">
        <w:t>defence</w:t>
      </w:r>
      <w:proofErr w:type="spellEnd"/>
      <w:r w:rsidRPr="00921E76">
        <w:t xml:space="preserve">, strategic affairs, </w:t>
      </w:r>
      <w:proofErr w:type="gramStart"/>
      <w:r w:rsidRPr="00921E76">
        <w:t>security</w:t>
      </w:r>
      <w:proofErr w:type="gramEnd"/>
      <w:r w:rsidRPr="00921E76">
        <w:t xml:space="preserve">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w:t>
      </w:r>
      <w:proofErr w:type="spellStart"/>
      <w:r w:rsidRPr="00921E76">
        <w:t>investigationg</w:t>
      </w:r>
      <w:proofErr w:type="spellEnd"/>
      <w:r w:rsidRPr="00921E76">
        <w:t xml:space="preserve"> agencies and courts. 6-16-2021, accessed on 11-2-2021, India Today, "India supports freedom of navigation in int’l waterways like South China Sea: </w:t>
      </w:r>
      <w:proofErr w:type="spellStart"/>
      <w:r w:rsidRPr="00921E76">
        <w:t>Defence</w:t>
      </w:r>
      <w:proofErr w:type="spellEnd"/>
      <w:r w:rsidRPr="00921E76">
        <w:t xml:space="preserve"> Minister Rajnath Singh ", </w:t>
      </w:r>
      <w:hyperlink r:id="rId35" w:history="1">
        <w:r w:rsidRPr="00921E76">
          <w:rPr>
            <w:rStyle w:val="Hyperlink"/>
          </w:rPr>
          <w:t>https://www.indiatoday.in/india/story/india-navigation-south-china-sea-defence-minister-rajnath-singh-china-1815476-2021-06-16</w:t>
        </w:r>
      </w:hyperlink>
      <w:r w:rsidRPr="00921E76">
        <w:t>] Adam</w:t>
      </w:r>
    </w:p>
    <w:p w14:paraId="0AE4C28D" w14:textId="77777777" w:rsidR="00A6666C" w:rsidRPr="00921E76" w:rsidRDefault="00A6666C" w:rsidP="00A6666C">
      <w:r w:rsidRPr="00EC36B7">
        <w:rPr>
          <w:rStyle w:val="StyleUnderline"/>
          <w:highlight w:val="green"/>
        </w:rPr>
        <w:t>India</w:t>
      </w:r>
      <w:r w:rsidRPr="00921E76">
        <w:rPr>
          <w:rStyle w:val="StyleUnderline"/>
        </w:rPr>
        <w:t xml:space="preserve"> </w:t>
      </w:r>
      <w:r w:rsidRPr="00EC36B7">
        <w:rPr>
          <w:rStyle w:val="StyleUnderline"/>
          <w:highlight w:val="green"/>
        </w:rPr>
        <w:t>supports</w:t>
      </w:r>
      <w:r w:rsidRPr="00921E76">
        <w:rPr>
          <w:rStyle w:val="StyleUnderline"/>
        </w:rPr>
        <w:t xml:space="preserve"> </w:t>
      </w:r>
      <w:r w:rsidRPr="00EC36B7">
        <w:rPr>
          <w:rStyle w:val="StyleUnderline"/>
          <w:highlight w:val="green"/>
        </w:rPr>
        <w:t>f</w:t>
      </w:r>
      <w:r w:rsidRPr="00921E76">
        <w:rPr>
          <w:rStyle w:val="StyleUnderline"/>
        </w:rPr>
        <w:t xml:space="preserve">reedom </w:t>
      </w:r>
      <w:r w:rsidRPr="00EC36B7">
        <w:rPr>
          <w:rStyle w:val="StyleUnderline"/>
          <w:highlight w:val="green"/>
        </w:rPr>
        <w:t>o</w:t>
      </w:r>
      <w:r w:rsidRPr="00921E76">
        <w:rPr>
          <w:rStyle w:val="StyleUnderline"/>
        </w:rPr>
        <w:t xml:space="preserve">f </w:t>
      </w:r>
      <w:r w:rsidRPr="00EC36B7">
        <w:rPr>
          <w:rStyle w:val="StyleUnderline"/>
          <w:highlight w:val="green"/>
        </w:rPr>
        <w:t>n</w:t>
      </w:r>
      <w:r w:rsidRPr="00921E76">
        <w:rPr>
          <w:rStyle w:val="StyleUnderline"/>
        </w:rPr>
        <w:t xml:space="preserve">avigation, over flight, and </w:t>
      </w:r>
      <w:r w:rsidRPr="00EC36B7">
        <w:rPr>
          <w:rStyle w:val="StyleUnderline"/>
          <w:highlight w:val="green"/>
        </w:rPr>
        <w:t>unimpeded commerce</w:t>
      </w:r>
      <w:r w:rsidRPr="00921E76">
        <w:rPr>
          <w:rStyle w:val="StyleUnderline"/>
        </w:rPr>
        <w:t xml:space="preserve"> in these international waterways,</w:t>
      </w:r>
      <w:r w:rsidRPr="00921E76">
        <w:t xml:space="preserve"> </w:t>
      </w:r>
      <w:proofErr w:type="spellStart"/>
      <w:r w:rsidRPr="00921E76">
        <w:t>Defence</w:t>
      </w:r>
      <w:proofErr w:type="spellEnd"/>
      <w:r w:rsidRPr="00921E76">
        <w:t xml:space="preserve"> Minister Rajnath Singh said on Wednesday as he spoke about maritime </w:t>
      </w:r>
      <w:r w:rsidRPr="00921E76">
        <w:rPr>
          <w:rStyle w:val="StyleUnderline"/>
        </w:rPr>
        <w:t>security challenges</w:t>
      </w:r>
      <w:r w:rsidRPr="00921E76">
        <w:t xml:space="preserve"> and made a reference to </w:t>
      </w:r>
      <w:r w:rsidRPr="00921E76">
        <w:rPr>
          <w:rStyle w:val="StyleUnderline"/>
        </w:rPr>
        <w:t>developments in the South China Sea</w:t>
      </w:r>
      <w:r w:rsidRPr="00921E76">
        <w:t xml:space="preserve"> hinting at </w:t>
      </w:r>
      <w:r w:rsidRPr="00921E76">
        <w:rPr>
          <w:rStyle w:val="StyleUnderline"/>
        </w:rPr>
        <w:t>China’s expansionist policy</w:t>
      </w:r>
      <w:r w:rsidRPr="00921E76">
        <w:t>.</w:t>
      </w:r>
    </w:p>
    <w:p w14:paraId="05084BDB" w14:textId="77777777" w:rsidR="00A6666C" w:rsidRPr="00921E76" w:rsidRDefault="00A6666C" w:rsidP="00A6666C">
      <w:r w:rsidRPr="00921E76">
        <w:t xml:space="preserve">“The </w:t>
      </w:r>
      <w:r w:rsidRPr="00EC36B7">
        <w:rPr>
          <w:rStyle w:val="StyleUnderline"/>
          <w:highlight w:val="green"/>
        </w:rPr>
        <w:t>sea</w:t>
      </w:r>
      <w:r w:rsidRPr="00921E76">
        <w:rPr>
          <w:rStyle w:val="StyleUnderline"/>
        </w:rPr>
        <w:t xml:space="preserve"> lanes of </w:t>
      </w:r>
      <w:r w:rsidRPr="00EC36B7">
        <w:rPr>
          <w:rStyle w:val="StyleUnderline"/>
          <w:highlight w:val="green"/>
        </w:rPr>
        <w:t>communication</w:t>
      </w:r>
      <w:r w:rsidRPr="00921E76">
        <w:rPr>
          <w:rStyle w:val="StyleUnderline"/>
        </w:rPr>
        <w:t xml:space="preserve"> are </w:t>
      </w:r>
      <w:r w:rsidRPr="00EC36B7">
        <w:rPr>
          <w:rStyle w:val="StyleUnderline"/>
          <w:highlight w:val="green"/>
        </w:rPr>
        <w:t>critical for peace</w:t>
      </w:r>
      <w:r w:rsidRPr="00921E76">
        <w:rPr>
          <w:rStyle w:val="StyleUnderline"/>
        </w:rPr>
        <w:t>, stability, prosperity and development of the Indo-Pacific region</w:t>
      </w:r>
      <w:r w:rsidRPr="00921E76">
        <w:t xml:space="preserve">. In this regard, </w:t>
      </w:r>
      <w:r w:rsidRPr="00921E76">
        <w:rPr>
          <w:rStyle w:val="StyleUnderline"/>
        </w:rPr>
        <w:t>developments in the South China Sea have attracted attention in the region and beyond</w:t>
      </w:r>
      <w:r w:rsidRPr="00921E76">
        <w:t xml:space="preserve">,” Rajnath Singh said in his address at the eighth meeting of </w:t>
      </w:r>
      <w:proofErr w:type="spellStart"/>
      <w:r w:rsidRPr="00921E76">
        <w:t>defence</w:t>
      </w:r>
      <w:proofErr w:type="spellEnd"/>
      <w:r w:rsidRPr="00921E76">
        <w:t xml:space="preserve"> ministers from the Association of Southeast Asian Nations (</w:t>
      </w:r>
      <w:proofErr w:type="spellStart"/>
      <w:r w:rsidRPr="00921E76">
        <w:t>Asean</w:t>
      </w:r>
      <w:proofErr w:type="spellEnd"/>
      <w:r w:rsidRPr="00921E76">
        <w:t>).</w:t>
      </w:r>
    </w:p>
    <w:p w14:paraId="2A52BF9D" w14:textId="77777777" w:rsidR="00A6666C" w:rsidRPr="00921E76" w:rsidRDefault="00A6666C" w:rsidP="00A6666C">
      <w:r w:rsidRPr="00921E76">
        <w:t xml:space="preserve">Rajnath Singh was referring to the </w:t>
      </w:r>
      <w:r w:rsidRPr="00EC36B7">
        <w:rPr>
          <w:rStyle w:val="StyleUnderline"/>
          <w:highlight w:val="green"/>
        </w:rPr>
        <w:t>escalating</w:t>
      </w:r>
      <w:r w:rsidRPr="00921E76">
        <w:rPr>
          <w:rStyle w:val="StyleUnderline"/>
        </w:rPr>
        <w:t xml:space="preserve"> </w:t>
      </w:r>
      <w:r w:rsidRPr="00EC36B7">
        <w:rPr>
          <w:rStyle w:val="StyleUnderline"/>
          <w:highlight w:val="green"/>
        </w:rPr>
        <w:t>territorial</w:t>
      </w:r>
      <w:r w:rsidRPr="00921E76">
        <w:rPr>
          <w:rStyle w:val="StyleUnderline"/>
        </w:rPr>
        <w:t xml:space="preserve"> </w:t>
      </w:r>
      <w:r w:rsidRPr="00EC36B7">
        <w:rPr>
          <w:rStyle w:val="StyleUnderline"/>
          <w:highlight w:val="green"/>
        </w:rPr>
        <w:t>conflict</w:t>
      </w:r>
      <w:r w:rsidRPr="00921E76">
        <w:rPr>
          <w:rStyle w:val="StyleUnderline"/>
        </w:rPr>
        <w:t xml:space="preserve"> in 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ea.</w:t>
      </w:r>
      <w:r w:rsidRPr="00921E76">
        <w:t xml:space="preserve"> </w:t>
      </w:r>
      <w:r w:rsidRPr="00EC36B7">
        <w:rPr>
          <w:rStyle w:val="StyleUnderline"/>
          <w:highlight w:val="green"/>
        </w:rPr>
        <w:t>China</w:t>
      </w:r>
      <w:r w:rsidRPr="00921E76">
        <w:rPr>
          <w:rStyle w:val="StyleUnderline"/>
        </w:rPr>
        <w:t xml:space="preserve"> lays claim to nearly all of South China leading to </w:t>
      </w:r>
      <w:r w:rsidRPr="00EC36B7">
        <w:rPr>
          <w:rStyle w:val="StyleUnderline"/>
          <w:highlight w:val="green"/>
        </w:rPr>
        <w:t>tensions over territorial rights</w:t>
      </w:r>
      <w:r w:rsidRPr="00921E76">
        <w:t xml:space="preserve"> in the waters </w:t>
      </w:r>
      <w:r w:rsidRPr="00EC36B7">
        <w:rPr>
          <w:rStyle w:val="StyleUnderline"/>
          <w:highlight w:val="green"/>
        </w:rPr>
        <w:t>with</w:t>
      </w:r>
      <w:r w:rsidRPr="00921E76">
        <w:rPr>
          <w:rStyle w:val="StyleUnderline"/>
        </w:rPr>
        <w:t xml:space="preserve"> </w:t>
      </w:r>
      <w:r w:rsidRPr="00EC36B7">
        <w:rPr>
          <w:rStyle w:val="StyleUnderline"/>
          <w:highlight w:val="green"/>
        </w:rPr>
        <w:t>Brunei</w:t>
      </w:r>
      <w:r w:rsidRPr="00921E76">
        <w:rPr>
          <w:rStyle w:val="StyleUnderline"/>
        </w:rPr>
        <w:t xml:space="preserve">, </w:t>
      </w:r>
      <w:r w:rsidRPr="00EC36B7">
        <w:rPr>
          <w:rStyle w:val="StyleUnderline"/>
          <w:highlight w:val="green"/>
        </w:rPr>
        <w:t>Indonesia, Malaysia, Philippines, Taiwan</w:t>
      </w:r>
      <w:r w:rsidRPr="00921E76">
        <w:rPr>
          <w:rStyle w:val="StyleUnderline"/>
        </w:rPr>
        <w:t xml:space="preserve">, and </w:t>
      </w:r>
      <w:r w:rsidRPr="00EC36B7">
        <w:rPr>
          <w:rStyle w:val="StyleUnderline"/>
          <w:highlight w:val="green"/>
        </w:rPr>
        <w:t>Vietnam</w:t>
      </w:r>
      <w:r w:rsidRPr="00921E76">
        <w:t>.</w:t>
      </w:r>
    </w:p>
    <w:p w14:paraId="438DC692" w14:textId="77777777" w:rsidR="00A6666C" w:rsidRPr="00921E76" w:rsidRDefault="00A6666C" w:rsidP="00A6666C">
      <w:r w:rsidRPr="00921E76">
        <w:t>Earlier this month, Malaysia scrambled jets to intercept Chinese aircraft it accused of breaching its airspace.</w:t>
      </w:r>
    </w:p>
    <w:p w14:paraId="3107B564" w14:textId="77777777" w:rsidR="00A6666C" w:rsidRPr="00921E76" w:rsidRDefault="00A6666C" w:rsidP="00A6666C">
      <w:r w:rsidRPr="00921E76">
        <w:t>“</w:t>
      </w:r>
      <w:r w:rsidRPr="00921E76">
        <w:rPr>
          <w:rStyle w:val="StyleUnderline"/>
        </w:rPr>
        <w:t>India hopes that the Code of Conduct negotiations will lead to outcomes that are in keeping with international law</w:t>
      </w:r>
      <w:r w:rsidRPr="00921E76">
        <w:t>, including the United Nations Convention on the Law of the Sea (UNCLOS) and do not prejudice the legitimate rights and interests of nations that are not a party to these discussions,” he said.</w:t>
      </w:r>
    </w:p>
    <w:p w14:paraId="0FC69BD1" w14:textId="77777777" w:rsidR="00A6666C" w:rsidRPr="00921E76" w:rsidRDefault="00A6666C" w:rsidP="00A6666C">
      <w:r w:rsidRPr="00921E76">
        <w:rPr>
          <w:rStyle w:val="StyleUnderline"/>
        </w:rPr>
        <w:t xml:space="preserve">India </w:t>
      </w:r>
      <w:r w:rsidRPr="00EC36B7">
        <w:rPr>
          <w:rStyle w:val="StyleUnderline"/>
          <w:highlight w:val="green"/>
        </w:rPr>
        <w:t>calls</w:t>
      </w:r>
      <w:r w:rsidRPr="00921E76">
        <w:rPr>
          <w:rStyle w:val="StyleUnderline"/>
        </w:rPr>
        <w:t xml:space="preserve"> </w:t>
      </w:r>
      <w:r w:rsidRPr="00EC36B7">
        <w:rPr>
          <w:rStyle w:val="StyleUnderline"/>
          <w:highlight w:val="green"/>
        </w:rPr>
        <w:t>for</w:t>
      </w:r>
      <w:r w:rsidRPr="00921E76">
        <w:rPr>
          <w:rStyle w:val="StyleUnderline"/>
        </w:rPr>
        <w:t xml:space="preserve"> a free, </w:t>
      </w:r>
      <w:proofErr w:type="gramStart"/>
      <w:r w:rsidRPr="00921E76">
        <w:rPr>
          <w:rStyle w:val="StyleUnderline"/>
        </w:rPr>
        <w:t>open</w:t>
      </w:r>
      <w:proofErr w:type="gramEnd"/>
      <w:r w:rsidRPr="00921E76">
        <w:rPr>
          <w:rStyle w:val="StyleUnderline"/>
        </w:rPr>
        <w:t xml:space="preserve"> and </w:t>
      </w:r>
      <w:r w:rsidRPr="00EC36B7">
        <w:rPr>
          <w:rStyle w:val="StyleUnderline"/>
          <w:highlight w:val="green"/>
        </w:rPr>
        <w:t>inclusive order</w:t>
      </w:r>
      <w:r w:rsidRPr="00921E76">
        <w:rPr>
          <w:rStyle w:val="StyleUnderline"/>
        </w:rPr>
        <w:t xml:space="preserve"> in the Indo-Pacific</w:t>
      </w:r>
      <w:r w:rsidRPr="00921E76">
        <w:t xml:space="preserve">, based </w:t>
      </w:r>
      <w:r w:rsidRPr="00921E76">
        <w:rPr>
          <w:rStyle w:val="StyleUnderline"/>
        </w:rPr>
        <w:t xml:space="preserve">upon </w:t>
      </w:r>
      <w:r w:rsidRPr="00EC36B7">
        <w:rPr>
          <w:rStyle w:val="StyleUnderline"/>
          <w:highlight w:val="green"/>
        </w:rPr>
        <w:t>respect</w:t>
      </w:r>
      <w:r w:rsidRPr="00921E76">
        <w:rPr>
          <w:rStyle w:val="StyleUnderline"/>
        </w:rPr>
        <w:t xml:space="preserve"> </w:t>
      </w:r>
      <w:r w:rsidRPr="00EC36B7">
        <w:rPr>
          <w:rStyle w:val="StyleUnderline"/>
          <w:highlight w:val="green"/>
        </w:rPr>
        <w:t>for sovereignty</w:t>
      </w:r>
      <w:r w:rsidRPr="00921E76">
        <w:rPr>
          <w:rStyle w:val="StyleUnderline"/>
        </w:rPr>
        <w:t xml:space="preserve"> and territorial integrity of nations</w:t>
      </w:r>
      <w:r w:rsidRPr="00921E76">
        <w:t xml:space="preserve">, </w:t>
      </w:r>
      <w:r w:rsidRPr="00EC36B7">
        <w:rPr>
          <w:rStyle w:val="StyleUnderline"/>
          <w:highlight w:val="green"/>
        </w:rPr>
        <w:t>peaceful resolution</w:t>
      </w:r>
      <w:r w:rsidRPr="00921E76">
        <w:rPr>
          <w:rStyle w:val="StyleUnderline"/>
        </w:rPr>
        <w:t xml:space="preserve"> </w:t>
      </w:r>
      <w:r w:rsidRPr="00EC36B7">
        <w:rPr>
          <w:rStyle w:val="StyleUnderline"/>
          <w:highlight w:val="green"/>
        </w:rPr>
        <w:t>of disputes</w:t>
      </w:r>
      <w:r w:rsidRPr="00921E76">
        <w:t xml:space="preserve"> </w:t>
      </w:r>
      <w:r w:rsidRPr="00921E76">
        <w:rPr>
          <w:rStyle w:val="StyleUnderline"/>
        </w:rPr>
        <w:t xml:space="preserve">through </w:t>
      </w:r>
      <w:r w:rsidRPr="00EC36B7">
        <w:rPr>
          <w:rStyle w:val="StyleUnderline"/>
          <w:highlight w:val="green"/>
        </w:rPr>
        <w:t>dialogue</w:t>
      </w:r>
      <w:r w:rsidRPr="00921E76">
        <w:rPr>
          <w:rStyle w:val="StyleUnderline"/>
        </w:rPr>
        <w:t xml:space="preserve"> and </w:t>
      </w:r>
      <w:r w:rsidRPr="00EC36B7">
        <w:rPr>
          <w:rStyle w:val="StyleUnderline"/>
          <w:highlight w:val="green"/>
        </w:rPr>
        <w:t>adherence to international</w:t>
      </w:r>
      <w:r w:rsidRPr="00921E76">
        <w:rPr>
          <w:rStyle w:val="StyleUnderline"/>
        </w:rPr>
        <w:t xml:space="preserve"> rules and </w:t>
      </w:r>
      <w:r w:rsidRPr="00EC36B7">
        <w:rPr>
          <w:rStyle w:val="StyleUnderline"/>
          <w:highlight w:val="green"/>
        </w:rPr>
        <w:t>laws</w:t>
      </w:r>
      <w:r w:rsidRPr="00921E76">
        <w:t>, Rajnath Singh said.</w:t>
      </w:r>
    </w:p>
    <w:p w14:paraId="51545646" w14:textId="77777777" w:rsidR="00A6666C" w:rsidRPr="00921E76" w:rsidRDefault="00A6666C" w:rsidP="00A6666C">
      <w:r w:rsidRPr="00921E76">
        <w:t xml:space="preserve">The ministers gathered online for a meeting hosted by Brunei, this year's </w:t>
      </w:r>
      <w:proofErr w:type="spellStart"/>
      <w:r w:rsidRPr="00921E76">
        <w:t>Asean</w:t>
      </w:r>
      <w:proofErr w:type="spellEnd"/>
      <w:r w:rsidRPr="00921E76">
        <w:t xml:space="preserve"> chair.</w:t>
      </w:r>
    </w:p>
    <w:p w14:paraId="2B7EA1DC" w14:textId="77777777" w:rsidR="00A6666C" w:rsidRPr="00921E76" w:rsidRDefault="00A6666C" w:rsidP="00A6666C">
      <w:r w:rsidRPr="00921E76">
        <w:t>“</w:t>
      </w:r>
      <w:r w:rsidRPr="00921E76">
        <w:rPr>
          <w:rStyle w:val="StyleUnderline"/>
        </w:rPr>
        <w:t xml:space="preserve">India has </w:t>
      </w:r>
      <w:r w:rsidRPr="00EC36B7">
        <w:rPr>
          <w:rStyle w:val="StyleUnderline"/>
          <w:highlight w:val="green"/>
        </w:rPr>
        <w:t>strengthened</w:t>
      </w:r>
      <w:r w:rsidRPr="00921E76">
        <w:rPr>
          <w:rStyle w:val="StyleUnderline"/>
        </w:rPr>
        <w:t xml:space="preserve"> its </w:t>
      </w:r>
      <w:r w:rsidRPr="00EC36B7">
        <w:rPr>
          <w:rStyle w:val="StyleUnderline"/>
          <w:highlight w:val="green"/>
        </w:rPr>
        <w:t>cooperative engagements</w:t>
      </w:r>
      <w:r w:rsidRPr="00921E76">
        <w:rPr>
          <w:rStyle w:val="StyleUnderline"/>
        </w:rPr>
        <w:t xml:space="preserve"> in the Indo-Pacific </w:t>
      </w:r>
      <w:r w:rsidRPr="00921E76">
        <w:t xml:space="preserve">based on </w:t>
      </w:r>
      <w:r w:rsidRPr="00921E76">
        <w:rPr>
          <w:rStyle w:val="StyleUnderline"/>
        </w:rPr>
        <w:t xml:space="preserve">converging visions and values for promotion of </w:t>
      </w:r>
      <w:r w:rsidRPr="00EC36B7">
        <w:rPr>
          <w:rStyle w:val="StyleUnderline"/>
          <w:highlight w:val="green"/>
        </w:rPr>
        <w:t>peace, stability, and prosperity</w:t>
      </w:r>
      <w:r w:rsidRPr="00921E76">
        <w:t xml:space="preserve"> in the region,” the minister said.</w:t>
      </w:r>
    </w:p>
    <w:p w14:paraId="34143403" w14:textId="77777777" w:rsidR="00A6666C" w:rsidRPr="00921E76" w:rsidRDefault="00A6666C" w:rsidP="00A6666C">
      <w:r w:rsidRPr="00921E76">
        <w:t xml:space="preserve">The minister added that </w:t>
      </w:r>
      <w:r w:rsidRPr="00921E76">
        <w:rPr>
          <w:rStyle w:val="StyleUnderline"/>
        </w:rPr>
        <w:t xml:space="preserve">India </w:t>
      </w:r>
      <w:r w:rsidRPr="00EC36B7">
        <w:rPr>
          <w:rStyle w:val="StyleUnderline"/>
          <w:highlight w:val="green"/>
        </w:rPr>
        <w:t>supports</w:t>
      </w:r>
      <w:r w:rsidRPr="00921E76">
        <w:rPr>
          <w:rStyle w:val="StyleUnderline"/>
        </w:rPr>
        <w:t xml:space="preserve"> the </w:t>
      </w:r>
      <w:proofErr w:type="spellStart"/>
      <w:r w:rsidRPr="00921E76">
        <w:rPr>
          <w:rStyle w:val="StyleUnderline"/>
        </w:rPr>
        <w:t>utilisation</w:t>
      </w:r>
      <w:proofErr w:type="spellEnd"/>
      <w:r w:rsidRPr="00921E76">
        <w:rPr>
          <w:rStyle w:val="StyleUnderline"/>
        </w:rPr>
        <w:t xml:space="preserve"> of </w:t>
      </w:r>
      <w:proofErr w:type="spellStart"/>
      <w:r w:rsidRPr="00EC36B7">
        <w:rPr>
          <w:rStyle w:val="StyleUnderline"/>
          <w:highlight w:val="green"/>
        </w:rPr>
        <w:t>Asean</w:t>
      </w:r>
      <w:proofErr w:type="spellEnd"/>
      <w:r w:rsidRPr="00921E76">
        <w:rPr>
          <w:rStyle w:val="StyleUnderline"/>
        </w:rPr>
        <w:t xml:space="preserve">-led mechanisms as important platforms for the implementation of our shared </w:t>
      </w:r>
      <w:r w:rsidRPr="00EC36B7">
        <w:rPr>
          <w:rStyle w:val="StyleUnderline"/>
          <w:highlight w:val="green"/>
        </w:rPr>
        <w:t>vision for the Indo-Pacific</w:t>
      </w:r>
      <w:r w:rsidRPr="00921E76">
        <w:t>.</w:t>
      </w:r>
    </w:p>
    <w:p w14:paraId="061C2EAF" w14:textId="77777777" w:rsidR="00A6666C" w:rsidRPr="00921E76" w:rsidRDefault="00A6666C" w:rsidP="00A6666C">
      <w:r w:rsidRPr="00921E76">
        <w:rPr>
          <w:rStyle w:val="StyleUnderline"/>
        </w:rPr>
        <w:t xml:space="preserve">India’s engagement with the </w:t>
      </w:r>
      <w:proofErr w:type="gramStart"/>
      <w:r w:rsidRPr="00921E76">
        <w:rPr>
          <w:rStyle w:val="StyleUnderline"/>
        </w:rPr>
        <w:t>South East</w:t>
      </w:r>
      <w:proofErr w:type="gramEnd"/>
      <w:r w:rsidRPr="00921E76">
        <w:rPr>
          <w:rStyle w:val="StyleUnderline"/>
        </w:rPr>
        <w:t xml:space="preserve"> Asian region</w:t>
      </w:r>
      <w:r w:rsidRPr="00921E76">
        <w:t xml:space="preserve">, of which ASEAN has been a primary component, is </w:t>
      </w:r>
      <w:r w:rsidRPr="00921E76">
        <w:rPr>
          <w:rStyle w:val="StyleUnderline"/>
        </w:rPr>
        <w:t>based on its ‘Act East Policy’</w:t>
      </w:r>
      <w:r w:rsidRPr="00921E76">
        <w:t xml:space="preserve"> announced by PM Narendra Modi in November, 2014.</w:t>
      </w:r>
    </w:p>
    <w:p w14:paraId="0237B004" w14:textId="77777777" w:rsidR="00A6666C" w:rsidRPr="00921E76" w:rsidRDefault="00A6666C" w:rsidP="00A6666C">
      <w:r w:rsidRPr="00921E76">
        <w:t xml:space="preserve">Key elements of this policy are to </w:t>
      </w:r>
      <w:r w:rsidRPr="00EC36B7">
        <w:rPr>
          <w:rStyle w:val="StyleUnderline"/>
          <w:highlight w:val="green"/>
        </w:rPr>
        <w:t>promote</w:t>
      </w:r>
      <w:r w:rsidRPr="00921E76">
        <w:rPr>
          <w:rStyle w:val="StyleUnderline"/>
        </w:rPr>
        <w:t xml:space="preserve"> </w:t>
      </w:r>
      <w:r w:rsidRPr="00EC36B7">
        <w:rPr>
          <w:rStyle w:val="StyleUnderline"/>
          <w:highlight w:val="green"/>
        </w:rPr>
        <w:t>economic</w:t>
      </w:r>
      <w:r w:rsidRPr="00921E76">
        <w:rPr>
          <w:rStyle w:val="StyleUnderline"/>
        </w:rPr>
        <w:t xml:space="preserve"> </w:t>
      </w:r>
      <w:r w:rsidRPr="00EC36B7">
        <w:rPr>
          <w:rStyle w:val="StyleUnderline"/>
          <w:highlight w:val="green"/>
        </w:rPr>
        <w:t>cooperation</w:t>
      </w:r>
      <w:r w:rsidRPr="00921E76">
        <w:t xml:space="preserve">, </w:t>
      </w:r>
      <w:r w:rsidRPr="00921E76">
        <w:rPr>
          <w:rStyle w:val="StyleUnderline"/>
        </w:rPr>
        <w:t>cultural ties and</w:t>
      </w:r>
      <w:r w:rsidRPr="00921E76">
        <w:t xml:space="preserve"> </w:t>
      </w:r>
      <w:r w:rsidRPr="00921E76">
        <w:rPr>
          <w:rStyle w:val="StyleUnderline"/>
        </w:rPr>
        <w:t xml:space="preserve">develop strategic relationships with countries </w:t>
      </w:r>
      <w:r w:rsidRPr="00EC36B7">
        <w:rPr>
          <w:rStyle w:val="StyleUnderline"/>
          <w:highlight w:val="green"/>
        </w:rPr>
        <w:t>in</w:t>
      </w:r>
      <w:r w:rsidRPr="00921E76">
        <w:rPr>
          <w:rStyle w:val="StyleUnderline"/>
        </w:rPr>
        <w:t xml:space="preserve"> </w:t>
      </w:r>
      <w:r w:rsidRPr="00EC36B7">
        <w:rPr>
          <w:rStyle w:val="StyleUnderline"/>
          <w:highlight w:val="green"/>
        </w:rPr>
        <w:t>the</w:t>
      </w:r>
      <w:r w:rsidRPr="00921E76">
        <w:rPr>
          <w:rStyle w:val="StyleUnderline"/>
        </w:rPr>
        <w:t xml:space="preserve"> Indo-Pacific </w:t>
      </w:r>
      <w:r w:rsidRPr="00EC36B7">
        <w:rPr>
          <w:rStyle w:val="StyleUnderline"/>
          <w:highlight w:val="green"/>
        </w:rPr>
        <w:t>region</w:t>
      </w:r>
      <w:r w:rsidRPr="00921E76">
        <w:t xml:space="preserve"> through </w:t>
      </w:r>
      <w:r w:rsidRPr="00921E76">
        <w:rPr>
          <w:rStyle w:val="StyleUnderline"/>
        </w:rPr>
        <w:t xml:space="preserve">continuous engagement at bilateral, </w:t>
      </w:r>
      <w:proofErr w:type="gramStart"/>
      <w:r w:rsidRPr="00921E76">
        <w:rPr>
          <w:rStyle w:val="StyleUnderline"/>
        </w:rPr>
        <w:t>regional</w:t>
      </w:r>
      <w:proofErr w:type="gramEnd"/>
      <w:r w:rsidRPr="00921E76">
        <w:rPr>
          <w:rStyle w:val="StyleUnderline"/>
        </w:rPr>
        <w:t xml:space="preserve"> and multilateral levels</w:t>
      </w:r>
      <w:r w:rsidRPr="00921E76">
        <w:t>.</w:t>
      </w:r>
    </w:p>
    <w:p w14:paraId="2D684506" w14:textId="77777777" w:rsidR="00A6666C" w:rsidRPr="00921E76" w:rsidRDefault="00A6666C" w:rsidP="00A6666C">
      <w:r w:rsidRPr="00921E76">
        <w:t xml:space="preserve">Talking about terrorism, Singh said </w:t>
      </w:r>
      <w:r w:rsidRPr="00921E76">
        <w:rPr>
          <w:rStyle w:val="StyleUnderline"/>
        </w:rPr>
        <w:t>terrorism and radicalization are the gravest threats to peace and security</w:t>
      </w:r>
      <w:r w:rsidRPr="00921E76">
        <w:t xml:space="preserve"> that the world is facing today.</w:t>
      </w:r>
    </w:p>
    <w:p w14:paraId="142CBA2C" w14:textId="77777777" w:rsidR="00A6666C" w:rsidRPr="00921E76" w:rsidRDefault="00A6666C" w:rsidP="00A6666C">
      <w:r w:rsidRPr="00921E76">
        <w:t xml:space="preserve">He said </w:t>
      </w:r>
      <w:r w:rsidRPr="00921E76">
        <w:rPr>
          <w:rStyle w:val="StyleUnderline"/>
        </w:rPr>
        <w:t>India shares global concerns about terrorism</w:t>
      </w:r>
      <w:r w:rsidRPr="00921E76">
        <w:t xml:space="preserve"> and believes that in an era when </w:t>
      </w:r>
      <w:r w:rsidRPr="00921E76">
        <w:rPr>
          <w:rStyle w:val="StyleUnderline"/>
        </w:rPr>
        <w:t>networking amongst terrorists is reaching alarming proportions</w:t>
      </w:r>
      <w:r w:rsidRPr="00921E76">
        <w:t xml:space="preserve">, only </w:t>
      </w:r>
      <w:r w:rsidRPr="00921E76">
        <w:rPr>
          <w:rStyle w:val="StyleUnderline"/>
        </w:rPr>
        <w:t>through collective cooperation can the terror organizations and their networks be fully disrupted</w:t>
      </w:r>
      <w:r w:rsidRPr="00921E76">
        <w:t>, the perpetrators identified and held accountable, and strong measures are undertaken against those who encourage, support and finance terrorism and provide sanctuary to terrorists.</w:t>
      </w:r>
    </w:p>
    <w:p w14:paraId="12EEDCF0" w14:textId="77777777" w:rsidR="00A6666C" w:rsidRPr="00921E76" w:rsidRDefault="00A6666C" w:rsidP="00A6666C">
      <w:r w:rsidRPr="00921E76">
        <w:t xml:space="preserve">“As a </w:t>
      </w:r>
      <w:r w:rsidRPr="00EC36B7">
        <w:rPr>
          <w:rStyle w:val="StyleUnderline"/>
          <w:highlight w:val="green"/>
        </w:rPr>
        <w:t>member of</w:t>
      </w:r>
      <w:r w:rsidRPr="00921E76">
        <w:rPr>
          <w:rStyle w:val="StyleUnderline"/>
        </w:rPr>
        <w:t xml:space="preserve"> the Financial Action Task Force (</w:t>
      </w:r>
      <w:r w:rsidRPr="00EC36B7">
        <w:rPr>
          <w:rStyle w:val="StyleUnderline"/>
          <w:highlight w:val="green"/>
        </w:rPr>
        <w:t>FATF</w:t>
      </w:r>
      <w:r w:rsidRPr="00921E76">
        <w:t xml:space="preserve">), </w:t>
      </w:r>
      <w:r w:rsidRPr="00921E76">
        <w:rPr>
          <w:rStyle w:val="StyleUnderline"/>
        </w:rPr>
        <w:t xml:space="preserve">India remains </w:t>
      </w:r>
      <w:r w:rsidRPr="00EC36B7">
        <w:rPr>
          <w:rStyle w:val="StyleUnderline"/>
          <w:highlight w:val="green"/>
        </w:rPr>
        <w:t>committed to</w:t>
      </w:r>
      <w:r w:rsidRPr="00921E76">
        <w:rPr>
          <w:rStyle w:val="StyleUnderline"/>
        </w:rPr>
        <w:t xml:space="preserve"> </w:t>
      </w:r>
      <w:r w:rsidRPr="00EC36B7">
        <w:rPr>
          <w:rStyle w:val="StyleUnderline"/>
          <w:highlight w:val="green"/>
        </w:rPr>
        <w:t>combat</w:t>
      </w:r>
      <w:r w:rsidRPr="00921E76">
        <w:rPr>
          <w:rStyle w:val="StyleUnderline"/>
        </w:rPr>
        <w:t xml:space="preserve"> financing of </w:t>
      </w:r>
      <w:r w:rsidRPr="00EC36B7">
        <w:rPr>
          <w:rStyle w:val="StyleUnderline"/>
          <w:highlight w:val="green"/>
        </w:rPr>
        <w:t>terrorism</w:t>
      </w:r>
      <w:r w:rsidRPr="00921E76">
        <w:t>,” the minister said.</w:t>
      </w:r>
    </w:p>
    <w:p w14:paraId="709EAA71" w14:textId="77777777" w:rsidR="00A6666C" w:rsidRPr="00921E76" w:rsidRDefault="00A6666C" w:rsidP="00A6666C">
      <w:r w:rsidRPr="00921E76">
        <w:t xml:space="preserve">He also asserted that </w:t>
      </w:r>
      <w:r w:rsidRPr="00921E76">
        <w:rPr>
          <w:rStyle w:val="StyleUnderline"/>
        </w:rPr>
        <w:t>cyber threats loom large</w:t>
      </w:r>
      <w:r w:rsidRPr="00921E76">
        <w:t xml:space="preserve">, as demonstrated by incidents of ransomware, </w:t>
      </w:r>
      <w:proofErr w:type="spellStart"/>
      <w:r w:rsidRPr="00921E76">
        <w:t>Wannacry</w:t>
      </w:r>
      <w:proofErr w:type="spellEnd"/>
      <w:r w:rsidRPr="00921E76">
        <w:t xml:space="preserve"> attacks and cryptocurrency thefts and are a cause of concern.</w:t>
      </w:r>
    </w:p>
    <w:p w14:paraId="11FDA74A" w14:textId="77777777" w:rsidR="00A6666C" w:rsidRPr="00921E76" w:rsidRDefault="00A6666C" w:rsidP="00A6666C">
      <w:r w:rsidRPr="00921E76">
        <w:t xml:space="preserve">A </w:t>
      </w:r>
      <w:r w:rsidRPr="00921E76">
        <w:rPr>
          <w:rStyle w:val="StyleUnderline"/>
        </w:rPr>
        <w:t>multi-stakeholder approach, guided by democratic values, with a governance structure that is open and inclusive</w:t>
      </w:r>
      <w:r w:rsidRPr="00921E76">
        <w:t xml:space="preserve"> and a </w:t>
      </w:r>
      <w:r w:rsidRPr="00921E76">
        <w:rPr>
          <w:rStyle w:val="StyleUnderline"/>
        </w:rPr>
        <w:t xml:space="preserve">secure, </w:t>
      </w:r>
      <w:proofErr w:type="gramStart"/>
      <w:r w:rsidRPr="00921E76">
        <w:rPr>
          <w:rStyle w:val="StyleUnderline"/>
        </w:rPr>
        <w:t>open</w:t>
      </w:r>
      <w:proofErr w:type="gramEnd"/>
      <w:r w:rsidRPr="00921E76">
        <w:rPr>
          <w:rStyle w:val="StyleUnderline"/>
        </w:rPr>
        <w:t xml:space="preserve"> and stable internet</w:t>
      </w:r>
      <w:r w:rsidRPr="00921E76">
        <w:t xml:space="preserve"> with due respect to the sovereignty of countries, would </w:t>
      </w:r>
      <w:r w:rsidRPr="00921E76">
        <w:rPr>
          <w:rStyle w:val="StyleUnderline"/>
        </w:rPr>
        <w:t>drive the future of cyberspace</w:t>
      </w:r>
      <w:r w:rsidRPr="00921E76">
        <w:t>, Singh said.</w:t>
      </w:r>
    </w:p>
    <w:p w14:paraId="4B078DA3" w14:textId="77777777" w:rsidR="00A6666C" w:rsidRPr="00921E76" w:rsidRDefault="00A6666C" w:rsidP="00A6666C">
      <w:r w:rsidRPr="00921E76">
        <w:t xml:space="preserve">He also said that </w:t>
      </w:r>
      <w:r w:rsidRPr="00EC36B7">
        <w:rPr>
          <w:rStyle w:val="StyleUnderline"/>
          <w:highlight w:val="green"/>
        </w:rPr>
        <w:t>India</w:t>
      </w:r>
      <w:r w:rsidRPr="00921E76">
        <w:rPr>
          <w:rStyle w:val="StyleUnderline"/>
        </w:rPr>
        <w:t xml:space="preserve"> shares a deep connect with </w:t>
      </w:r>
      <w:proofErr w:type="spellStart"/>
      <w:r w:rsidRPr="00921E76">
        <w:rPr>
          <w:rStyle w:val="StyleUnderline"/>
        </w:rPr>
        <w:t>Asean</w:t>
      </w:r>
      <w:proofErr w:type="spellEnd"/>
      <w:r w:rsidRPr="00921E76">
        <w:t xml:space="preserve"> and has </w:t>
      </w:r>
      <w:r w:rsidRPr="00EC36B7">
        <w:rPr>
          <w:rStyle w:val="StyleUnderline"/>
          <w:highlight w:val="green"/>
        </w:rPr>
        <w:t>continued</w:t>
      </w:r>
      <w:r w:rsidRPr="00921E76">
        <w:rPr>
          <w:rStyle w:val="StyleUnderline"/>
        </w:rPr>
        <w:t xml:space="preserve"> its active </w:t>
      </w:r>
      <w:r w:rsidRPr="00EC36B7">
        <w:rPr>
          <w:rStyle w:val="StyleUnderline"/>
          <w:highlight w:val="green"/>
        </w:rPr>
        <w:t>engagement</w:t>
      </w:r>
      <w:r w:rsidRPr="00921E76">
        <w:rPr>
          <w:rStyle w:val="StyleUnderline"/>
        </w:rPr>
        <w:t xml:space="preserve"> in many areas </w:t>
      </w:r>
      <w:r w:rsidRPr="00EC36B7">
        <w:rPr>
          <w:rStyle w:val="StyleUnderline"/>
          <w:highlight w:val="green"/>
        </w:rPr>
        <w:t>contributing to regional peace and stability</w:t>
      </w:r>
      <w:r w:rsidRPr="00921E76">
        <w:t xml:space="preserve">, particularly </w:t>
      </w:r>
      <w:r w:rsidRPr="00EC36B7">
        <w:rPr>
          <w:rStyle w:val="StyleUnderline"/>
          <w:highlight w:val="green"/>
        </w:rPr>
        <w:t>through</w:t>
      </w:r>
      <w:r w:rsidRPr="00921E76">
        <w:rPr>
          <w:rStyle w:val="StyleUnderline"/>
        </w:rPr>
        <w:t xml:space="preserve"> </w:t>
      </w:r>
      <w:proofErr w:type="spellStart"/>
      <w:r w:rsidRPr="00EC36B7">
        <w:rPr>
          <w:rStyle w:val="StyleUnderline"/>
          <w:highlight w:val="green"/>
        </w:rPr>
        <w:t>Asean</w:t>
      </w:r>
      <w:proofErr w:type="spellEnd"/>
      <w:r w:rsidRPr="00921E76">
        <w:rPr>
          <w:rStyle w:val="StyleUnderline"/>
        </w:rPr>
        <w:t xml:space="preserve">-led </w:t>
      </w:r>
      <w:r w:rsidRPr="00EC36B7">
        <w:rPr>
          <w:rStyle w:val="StyleUnderline"/>
          <w:highlight w:val="green"/>
        </w:rPr>
        <w:t>mechanisms</w:t>
      </w:r>
      <w:r w:rsidRPr="00921E76">
        <w:rPr>
          <w:rStyle w:val="StyleUnderline"/>
        </w:rPr>
        <w:t>.</w:t>
      </w:r>
    </w:p>
    <w:p w14:paraId="7BD17230" w14:textId="77777777" w:rsidR="00A6666C" w:rsidRPr="00921E76" w:rsidRDefault="00A6666C" w:rsidP="00A6666C">
      <w:pPr>
        <w:pStyle w:val="Heading4"/>
        <w:rPr>
          <w:rFonts w:cs="Calibri"/>
        </w:rPr>
      </w:pPr>
      <w:r w:rsidRPr="00921E76">
        <w:rPr>
          <w:rFonts w:cs="Calibri"/>
        </w:rPr>
        <w:t>SCS disputes are uniquely likely to escalate.</w:t>
      </w:r>
    </w:p>
    <w:p w14:paraId="2D16A2AF" w14:textId="77777777" w:rsidR="00A6666C" w:rsidRPr="00921E76" w:rsidRDefault="00A6666C" w:rsidP="00A6666C">
      <w:r w:rsidRPr="00921E76">
        <w:rPr>
          <w:rFonts w:eastAsiaTheme="majorEastAsia"/>
          <w:b/>
          <w:iCs/>
          <w:sz w:val="26"/>
        </w:rPr>
        <w:t>WION News 9/19</w:t>
      </w:r>
      <w:r w:rsidRPr="00921E76">
        <w:t xml:space="preserve"> [WION News, WION is a news agency specializing on global issues with in-depth analysis. 9-19-2021, accessed on 11-2-2021, WION, "Can South China Sea dispute escalate into a full-scale war?", </w:t>
      </w:r>
      <w:hyperlink r:id="rId36" w:history="1">
        <w:r w:rsidRPr="00921E76">
          <w:rPr>
            <w:rStyle w:val="Hyperlink"/>
          </w:rPr>
          <w:t>https://www.wionews.com/world/can-south-china-sea-dispute-escalate-into-a-full-scale-war-414263</w:t>
        </w:r>
      </w:hyperlink>
      <w:r w:rsidRPr="00921E76">
        <w:t>] Adam</w:t>
      </w:r>
    </w:p>
    <w:p w14:paraId="586BE82B" w14:textId="77777777" w:rsidR="00A6666C" w:rsidRPr="00921E76" w:rsidRDefault="00A6666C" w:rsidP="00A6666C">
      <w:r w:rsidRPr="00921E76">
        <w:t xml:space="preserve">For several years, </w:t>
      </w:r>
      <w:r w:rsidRPr="00921E76">
        <w:rPr>
          <w:rStyle w:val="StyleUnderline"/>
        </w:rPr>
        <w:t>South China Sea seems to have become a bone of contention</w:t>
      </w:r>
      <w:r w:rsidRPr="00921E76">
        <w:t xml:space="preserve">. After </w:t>
      </w:r>
      <w:r w:rsidRPr="00EC36B7">
        <w:rPr>
          <w:rStyle w:val="StyleUnderline"/>
          <w:highlight w:val="green"/>
        </w:rPr>
        <w:t>China</w:t>
      </w:r>
      <w:r w:rsidRPr="00921E76">
        <w:rPr>
          <w:rStyle w:val="StyleUnderline"/>
        </w:rPr>
        <w:t xml:space="preserve"> </w:t>
      </w:r>
      <w:proofErr w:type="spellStart"/>
      <w:r w:rsidRPr="00EC36B7">
        <w:rPr>
          <w:rStyle w:val="StyleUnderline"/>
          <w:highlight w:val="green"/>
        </w:rPr>
        <w:t>militarised</w:t>
      </w:r>
      <w:proofErr w:type="spellEnd"/>
      <w:r w:rsidRPr="00921E76">
        <w:rPr>
          <w:rStyle w:val="StyleUnderline"/>
        </w:rPr>
        <w:t xml:space="preserve"> some </w:t>
      </w:r>
      <w:r w:rsidRPr="00EC36B7">
        <w:rPr>
          <w:rStyle w:val="StyleUnderline"/>
          <w:highlight w:val="green"/>
        </w:rPr>
        <w:t>artificially</w:t>
      </w:r>
      <w:r w:rsidRPr="00921E76">
        <w:rPr>
          <w:rStyle w:val="StyleUnderline"/>
        </w:rPr>
        <w:t xml:space="preserve"> </w:t>
      </w:r>
      <w:r w:rsidRPr="00EC36B7">
        <w:rPr>
          <w:rStyle w:val="StyleUnderline"/>
          <w:highlight w:val="green"/>
        </w:rPr>
        <w:t>constructed</w:t>
      </w:r>
      <w:r w:rsidRPr="00921E76">
        <w:rPr>
          <w:rStyle w:val="StyleUnderline"/>
        </w:rPr>
        <w:t xml:space="preserve"> </w:t>
      </w:r>
      <w:r w:rsidRPr="00EC36B7">
        <w:rPr>
          <w:rStyle w:val="StyleUnderline"/>
          <w:highlight w:val="green"/>
        </w:rPr>
        <w:t>islands</w:t>
      </w:r>
      <w:r w:rsidRPr="00921E76">
        <w:rPr>
          <w:rStyle w:val="StyleUnderline"/>
        </w:rPr>
        <w:t xml:space="preserve"> in the area to assert its claim over the waterway</w:t>
      </w:r>
      <w:r w:rsidRPr="00921E76">
        <w:t>, several countries of the world seem to have been making concerted efforts to push back the Chinese.  </w:t>
      </w:r>
    </w:p>
    <w:p w14:paraId="3EB6963C" w14:textId="77777777" w:rsidR="00A6666C" w:rsidRPr="00921E76" w:rsidRDefault="00A6666C" w:rsidP="00A6666C">
      <w:r w:rsidRPr="00921E76">
        <w:t xml:space="preserve">Be it the formation of the Quad or </w:t>
      </w:r>
      <w:proofErr w:type="spellStart"/>
      <w:r w:rsidRPr="00921E76">
        <w:t>Aukus</w:t>
      </w:r>
      <w:proofErr w:type="spellEnd"/>
      <w:r w:rsidRPr="00921E76">
        <w:t>, the focus of the major powers in the region has been to keep a tab over the increasingly aggressive China.   </w:t>
      </w:r>
    </w:p>
    <w:p w14:paraId="7DAE42C0" w14:textId="77777777" w:rsidR="00A6666C" w:rsidRPr="00921E76" w:rsidRDefault="00A6666C" w:rsidP="00A6666C">
      <w:r w:rsidRPr="00921E76">
        <w:t>Calling it ‘</w:t>
      </w:r>
      <w:r w:rsidRPr="00EC36B7">
        <w:rPr>
          <w:rStyle w:val="StyleUnderline"/>
          <w:highlight w:val="green"/>
        </w:rPr>
        <w:t>freedom of navigation’</w:t>
      </w:r>
      <w:r w:rsidRPr="00921E76">
        <w:rPr>
          <w:rStyle w:val="StyleUnderline"/>
        </w:rPr>
        <w:t xml:space="preserve">, the US, the UK and other countries have been </w:t>
      </w:r>
      <w:r w:rsidRPr="00EC36B7">
        <w:rPr>
          <w:rStyle w:val="StyleUnderline"/>
          <w:highlight w:val="green"/>
        </w:rPr>
        <w:t>sending</w:t>
      </w:r>
      <w:r w:rsidRPr="00921E76">
        <w:rPr>
          <w:rStyle w:val="StyleUnderline"/>
        </w:rPr>
        <w:t xml:space="preserve"> their </w:t>
      </w:r>
      <w:r w:rsidRPr="00EC36B7">
        <w:rPr>
          <w:rStyle w:val="StyleUnderline"/>
          <w:highlight w:val="green"/>
        </w:rPr>
        <w:t>warships</w:t>
      </w:r>
      <w:r w:rsidRPr="00921E76">
        <w:rPr>
          <w:rStyle w:val="StyleUnderline"/>
        </w:rPr>
        <w:t xml:space="preserve"> to the region as a show of power</w:t>
      </w:r>
      <w:r w:rsidRPr="00921E76">
        <w:t xml:space="preserve"> but with little or no effect on the adversary China. They regularly pass through the area to demonstrate the right to sail through what is considered to be international waters. It </w:t>
      </w:r>
      <w:r w:rsidRPr="00921E76">
        <w:rPr>
          <w:rStyle w:val="StyleUnderline"/>
        </w:rPr>
        <w:t xml:space="preserve">seems to have been only </w:t>
      </w:r>
      <w:r w:rsidRPr="00EC36B7">
        <w:rPr>
          <w:rStyle w:val="StyleUnderline"/>
          <w:highlight w:val="green"/>
        </w:rPr>
        <w:t>making</w:t>
      </w:r>
      <w:r w:rsidRPr="00921E76">
        <w:rPr>
          <w:rStyle w:val="StyleUnderline"/>
        </w:rPr>
        <w:t xml:space="preserve"> the </w:t>
      </w:r>
      <w:r w:rsidRPr="00EC36B7">
        <w:rPr>
          <w:rStyle w:val="StyleUnderline"/>
          <w:highlight w:val="green"/>
        </w:rPr>
        <w:t>Beijing</w:t>
      </w:r>
      <w:r w:rsidRPr="00921E76">
        <w:rPr>
          <w:rStyle w:val="StyleUnderline"/>
        </w:rPr>
        <w:t xml:space="preserve"> </w:t>
      </w:r>
      <w:r w:rsidRPr="00EC36B7">
        <w:rPr>
          <w:rStyle w:val="StyleUnderline"/>
          <w:highlight w:val="green"/>
        </w:rPr>
        <w:t>more</w:t>
      </w:r>
      <w:r w:rsidRPr="00921E76">
        <w:rPr>
          <w:rStyle w:val="StyleUnderline"/>
        </w:rPr>
        <w:t xml:space="preserve"> </w:t>
      </w:r>
      <w:r w:rsidRPr="00EC36B7">
        <w:rPr>
          <w:rStyle w:val="StyleUnderline"/>
          <w:highlight w:val="green"/>
        </w:rPr>
        <w:t>aggressive</w:t>
      </w:r>
      <w:r w:rsidRPr="00921E76">
        <w:rPr>
          <w:rStyle w:val="StyleUnderline"/>
        </w:rPr>
        <w:t>.</w:t>
      </w:r>
      <w:r w:rsidRPr="00921E76">
        <w:t xml:space="preserve">  </w:t>
      </w:r>
    </w:p>
    <w:p w14:paraId="2143C07B" w14:textId="77777777" w:rsidR="00A6666C" w:rsidRPr="00921E76" w:rsidRDefault="00A6666C" w:rsidP="00A6666C">
      <w:r w:rsidRPr="00921E76">
        <w:t xml:space="preserve">The </w:t>
      </w:r>
      <w:r w:rsidRPr="00EC36B7">
        <w:rPr>
          <w:rStyle w:val="StyleUnderline"/>
          <w:highlight w:val="green"/>
        </w:rPr>
        <w:t>China</w:t>
      </w:r>
      <w:r w:rsidRPr="00921E76">
        <w:rPr>
          <w:rStyle w:val="StyleUnderline"/>
        </w:rPr>
        <w:t xml:space="preserve"> has been </w:t>
      </w:r>
      <w:proofErr w:type="spellStart"/>
      <w:r w:rsidRPr="00EC36B7">
        <w:rPr>
          <w:rStyle w:val="StyleUnderline"/>
          <w:highlight w:val="green"/>
        </w:rPr>
        <w:t>militarising</w:t>
      </w:r>
      <w:proofErr w:type="spellEnd"/>
      <w:r w:rsidRPr="00921E76">
        <w:rPr>
          <w:rStyle w:val="StyleUnderline"/>
        </w:rPr>
        <w:t xml:space="preserve"> the region</w:t>
      </w:r>
      <w:r w:rsidRPr="00921E76">
        <w:t xml:space="preserve"> by allegedly </w:t>
      </w:r>
      <w:r w:rsidRPr="00921E76">
        <w:rPr>
          <w:rStyle w:val="StyleUnderline"/>
        </w:rPr>
        <w:t xml:space="preserve">deploying </w:t>
      </w:r>
      <w:r w:rsidRPr="00EC36B7">
        <w:rPr>
          <w:rStyle w:val="StyleUnderline"/>
          <w:highlight w:val="green"/>
        </w:rPr>
        <w:t>anti-ship cruise</w:t>
      </w:r>
      <w:r w:rsidRPr="00921E76">
        <w:rPr>
          <w:rStyle w:val="StyleUnderline"/>
        </w:rPr>
        <w:t xml:space="preserve"> </w:t>
      </w:r>
      <w:r w:rsidRPr="00EC36B7">
        <w:rPr>
          <w:rStyle w:val="StyleUnderline"/>
          <w:highlight w:val="green"/>
        </w:rPr>
        <w:t>missiles</w:t>
      </w:r>
      <w:r w:rsidRPr="00921E76">
        <w:rPr>
          <w:rStyle w:val="StyleUnderline"/>
        </w:rPr>
        <w:t xml:space="preserve">, anti-aircraft guns, </w:t>
      </w:r>
      <w:r w:rsidRPr="00EC36B7">
        <w:rPr>
          <w:rStyle w:val="StyleUnderline"/>
          <w:highlight w:val="green"/>
        </w:rPr>
        <w:t xml:space="preserve">surface-to-air </w:t>
      </w:r>
      <w:proofErr w:type="gramStart"/>
      <w:r w:rsidRPr="00EC36B7">
        <w:rPr>
          <w:rStyle w:val="StyleUnderline"/>
          <w:highlight w:val="green"/>
        </w:rPr>
        <w:t>missiles</w:t>
      </w:r>
      <w:proofErr w:type="gramEnd"/>
      <w:r w:rsidRPr="00921E76">
        <w:rPr>
          <w:rStyle w:val="StyleUnderline"/>
        </w:rPr>
        <w:t xml:space="preserve"> and electronic jamming equipment</w:t>
      </w:r>
      <w:r w:rsidRPr="00921E76">
        <w:t xml:space="preserve"> </w:t>
      </w:r>
      <w:r w:rsidRPr="00921E76">
        <w:rPr>
          <w:rStyle w:val="StyleUnderline"/>
        </w:rPr>
        <w:t>on the disputed artificial islands</w:t>
      </w:r>
      <w:r w:rsidRPr="00921E76">
        <w:t xml:space="preserve"> in the South China Sea.   </w:t>
      </w:r>
    </w:p>
    <w:p w14:paraId="3F3BE48F" w14:textId="77777777" w:rsidR="00A6666C" w:rsidRPr="00921E76" w:rsidRDefault="00A6666C" w:rsidP="00A6666C">
      <w:pPr>
        <w:rPr>
          <w:rStyle w:val="StyleUnderline"/>
        </w:rPr>
      </w:pPr>
      <w:r w:rsidRPr="00921E76">
        <w:t xml:space="preserve">It has also </w:t>
      </w:r>
      <w:r w:rsidRPr="00EC36B7">
        <w:rPr>
          <w:rStyle w:val="StyleUnderline"/>
          <w:highlight w:val="green"/>
        </w:rPr>
        <w:t>constructed airstrips</w:t>
      </w:r>
      <w:r w:rsidRPr="00921E76">
        <w:rPr>
          <w:rStyle w:val="StyleUnderline"/>
        </w:rPr>
        <w:t xml:space="preserve"> and </w:t>
      </w:r>
      <w:proofErr w:type="spellStart"/>
      <w:r w:rsidRPr="00921E76">
        <w:rPr>
          <w:rStyle w:val="StyleUnderline"/>
        </w:rPr>
        <w:t>harbours</w:t>
      </w:r>
      <w:proofErr w:type="spellEnd"/>
      <w:r w:rsidRPr="00921E76">
        <w:t xml:space="preserve">, capable of </w:t>
      </w:r>
      <w:r w:rsidRPr="00EC36B7">
        <w:rPr>
          <w:rStyle w:val="StyleUnderline"/>
          <w:highlight w:val="green"/>
        </w:rPr>
        <w:t>housing</w:t>
      </w:r>
      <w:r w:rsidRPr="00921E76">
        <w:rPr>
          <w:rStyle w:val="StyleUnderline"/>
        </w:rPr>
        <w:t xml:space="preserve"> military </w:t>
      </w:r>
      <w:r w:rsidRPr="00EC36B7">
        <w:rPr>
          <w:rStyle w:val="StyleUnderline"/>
          <w:highlight w:val="green"/>
        </w:rPr>
        <w:t>aircraft</w:t>
      </w:r>
      <w:r w:rsidRPr="00921E76">
        <w:rPr>
          <w:rStyle w:val="StyleUnderline"/>
        </w:rPr>
        <w:t xml:space="preserve"> and</w:t>
      </w:r>
      <w:r w:rsidRPr="00921E76">
        <w:t xml:space="preserve"> </w:t>
      </w:r>
      <w:r w:rsidRPr="00EC36B7">
        <w:rPr>
          <w:rStyle w:val="StyleUnderline"/>
          <w:highlight w:val="green"/>
        </w:rPr>
        <w:t>warships</w:t>
      </w:r>
      <w:r w:rsidRPr="00921E76">
        <w:t xml:space="preserve">. </w:t>
      </w:r>
      <w:r w:rsidRPr="00921E76">
        <w:rPr>
          <w:rStyle w:val="StyleUnderline"/>
        </w:rPr>
        <w:t xml:space="preserve">The stationing of missiles has effectively put </w:t>
      </w:r>
      <w:r w:rsidRPr="00EC36B7">
        <w:rPr>
          <w:rStyle w:val="StyleUnderline"/>
          <w:highlight w:val="green"/>
        </w:rPr>
        <w:t xml:space="preserve">all of </w:t>
      </w:r>
      <w:r w:rsidRPr="00921E76">
        <w:rPr>
          <w:rStyle w:val="StyleUnderline"/>
        </w:rPr>
        <w:t xml:space="preserve">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 xml:space="preserve">ea </w:t>
      </w:r>
      <w:r w:rsidRPr="00EC36B7">
        <w:rPr>
          <w:rStyle w:val="StyleUnderline"/>
          <w:highlight w:val="green"/>
        </w:rPr>
        <w:t>within</w:t>
      </w:r>
      <w:r w:rsidRPr="00921E76">
        <w:rPr>
          <w:rStyle w:val="StyleUnderline"/>
        </w:rPr>
        <w:t xml:space="preserve"> </w:t>
      </w:r>
      <w:r w:rsidRPr="00EC36B7">
        <w:rPr>
          <w:rStyle w:val="StyleUnderline"/>
          <w:highlight w:val="green"/>
        </w:rPr>
        <w:t>range</w:t>
      </w:r>
      <w:r w:rsidRPr="00921E76">
        <w:rPr>
          <w:rStyle w:val="StyleUnderline"/>
        </w:rPr>
        <w:t xml:space="preserve"> of the military.  </w:t>
      </w:r>
    </w:p>
    <w:p w14:paraId="77BC0C6D" w14:textId="77777777" w:rsidR="00A6666C" w:rsidRPr="00921E76" w:rsidRDefault="00A6666C" w:rsidP="00A6666C">
      <w:r w:rsidRPr="00921E76">
        <w:t xml:space="preserve">The </w:t>
      </w:r>
      <w:r w:rsidRPr="00921E76">
        <w:rPr>
          <w:rStyle w:val="StyleUnderline"/>
        </w:rPr>
        <w:t xml:space="preserve">Chinese have also been </w:t>
      </w:r>
      <w:r w:rsidRPr="00EC36B7">
        <w:rPr>
          <w:rStyle w:val="StyleUnderline"/>
          <w:highlight w:val="green"/>
        </w:rPr>
        <w:t>carrying</w:t>
      </w:r>
      <w:r w:rsidRPr="00921E76">
        <w:rPr>
          <w:rStyle w:val="StyleUnderline"/>
        </w:rPr>
        <w:t xml:space="preserve"> </w:t>
      </w:r>
      <w:r w:rsidRPr="00EC36B7">
        <w:rPr>
          <w:rStyle w:val="StyleUnderline"/>
          <w:highlight w:val="green"/>
        </w:rPr>
        <w:t>out military drills</w:t>
      </w:r>
      <w:r w:rsidRPr="00921E76">
        <w:rPr>
          <w:rStyle w:val="StyleUnderline"/>
        </w:rPr>
        <w:t xml:space="preserve"> in the region</w:t>
      </w:r>
      <w:r w:rsidRPr="00921E76">
        <w:t xml:space="preserve">. They have been </w:t>
      </w:r>
      <w:r w:rsidRPr="00921E76">
        <w:rPr>
          <w:rStyle w:val="StyleUnderline"/>
        </w:rPr>
        <w:t>making all attempts to protect its occupation</w:t>
      </w:r>
      <w:r w:rsidRPr="00921E76">
        <w:t xml:space="preserve"> of these islands. For this, it has been </w:t>
      </w:r>
      <w:r w:rsidRPr="00921E76">
        <w:rPr>
          <w:rStyle w:val="StyleUnderline"/>
        </w:rPr>
        <w:t xml:space="preserve">sending its vessels to the area in large number to either </w:t>
      </w:r>
      <w:proofErr w:type="spellStart"/>
      <w:r w:rsidRPr="00EC36B7">
        <w:rPr>
          <w:rStyle w:val="StyleUnderline"/>
          <w:highlight w:val="green"/>
        </w:rPr>
        <w:t>terrorise</w:t>
      </w:r>
      <w:proofErr w:type="spellEnd"/>
      <w:r w:rsidRPr="00EC36B7">
        <w:rPr>
          <w:rStyle w:val="StyleUnderline"/>
          <w:highlight w:val="green"/>
        </w:rPr>
        <w:t xml:space="preserve"> other navies</w:t>
      </w:r>
      <w:r w:rsidRPr="00921E76">
        <w:t xml:space="preserve"> or </w:t>
      </w:r>
      <w:r w:rsidRPr="00921E76">
        <w:rPr>
          <w:rStyle w:val="StyleUnderline"/>
        </w:rPr>
        <w:t>sink the fishing vessels</w:t>
      </w:r>
      <w:r w:rsidRPr="00921E76">
        <w:t xml:space="preserve"> to discourage people from venturing into the area.  </w:t>
      </w:r>
    </w:p>
    <w:p w14:paraId="0435A092" w14:textId="77777777" w:rsidR="00A6666C" w:rsidRPr="00921E76" w:rsidRDefault="00A6666C" w:rsidP="00A6666C">
      <w:r w:rsidRPr="00921E76">
        <w:t xml:space="preserve">The </w:t>
      </w:r>
      <w:r w:rsidRPr="00921E76">
        <w:rPr>
          <w:rStyle w:val="StyleUnderline"/>
        </w:rPr>
        <w:t>China’s actions in the busy shipping lane</w:t>
      </w:r>
      <w:r w:rsidRPr="00921E76">
        <w:t xml:space="preserve">, which is </w:t>
      </w:r>
      <w:r w:rsidRPr="00921E76">
        <w:rPr>
          <w:rStyle w:val="StyleUnderline"/>
        </w:rPr>
        <w:t>contested by several countries</w:t>
      </w:r>
      <w:r w:rsidRPr="00921E76">
        <w:t>, has raised many eyebrows.  </w:t>
      </w:r>
    </w:p>
    <w:p w14:paraId="185DB4F8" w14:textId="77777777" w:rsidR="00A6666C" w:rsidRPr="00921E76" w:rsidRDefault="00A6666C" w:rsidP="00A6666C">
      <w:r w:rsidRPr="00EC36B7">
        <w:rPr>
          <w:rStyle w:val="StyleUnderline"/>
          <w:highlight w:val="green"/>
        </w:rPr>
        <w:t>China</w:t>
      </w:r>
      <w:r w:rsidRPr="00921E76">
        <w:rPr>
          <w:rStyle w:val="StyleUnderline"/>
        </w:rPr>
        <w:t xml:space="preserve"> has </w:t>
      </w:r>
      <w:r w:rsidRPr="00EC36B7">
        <w:rPr>
          <w:rStyle w:val="StyleUnderline"/>
          <w:highlight w:val="green"/>
        </w:rPr>
        <w:t>wrangled</w:t>
      </w:r>
      <w:r w:rsidRPr="00921E76">
        <w:rPr>
          <w:rStyle w:val="StyleUnderline"/>
        </w:rPr>
        <w:t xml:space="preserve"> </w:t>
      </w:r>
      <w:r w:rsidRPr="00EC36B7">
        <w:rPr>
          <w:rStyle w:val="StyleUnderline"/>
          <w:highlight w:val="green"/>
        </w:rPr>
        <w:t>with</w:t>
      </w:r>
      <w:r w:rsidRPr="00921E76">
        <w:rPr>
          <w:rStyle w:val="StyleUnderline"/>
        </w:rPr>
        <w:t xml:space="preserve"> </w:t>
      </w:r>
      <w:r w:rsidRPr="00EC36B7">
        <w:rPr>
          <w:rStyle w:val="StyleUnderline"/>
          <w:highlight w:val="green"/>
        </w:rPr>
        <w:t>ASEAN</w:t>
      </w:r>
      <w:r w:rsidRPr="00921E76">
        <w:rPr>
          <w:rStyle w:val="StyleUnderline"/>
        </w:rPr>
        <w:t xml:space="preserve"> countries</w:t>
      </w:r>
      <w:r w:rsidRPr="00921E76">
        <w:t xml:space="preserve">, such as the </w:t>
      </w:r>
      <w:r w:rsidRPr="00921E76">
        <w:rPr>
          <w:rStyle w:val="StyleUnderline"/>
        </w:rPr>
        <w:t xml:space="preserve">Philippines, Vietnam, </w:t>
      </w:r>
      <w:proofErr w:type="gramStart"/>
      <w:r w:rsidRPr="00921E76">
        <w:rPr>
          <w:rStyle w:val="StyleUnderline"/>
        </w:rPr>
        <w:t>Malaysia</w:t>
      </w:r>
      <w:proofErr w:type="gramEnd"/>
      <w:r w:rsidRPr="00921E76">
        <w:rPr>
          <w:rStyle w:val="StyleUnderline"/>
        </w:rPr>
        <w:t xml:space="preserve"> and Brunei over </w:t>
      </w:r>
      <w:r w:rsidRPr="00921E76">
        <w:t xml:space="preserve">the </w:t>
      </w:r>
      <w:r w:rsidRPr="00921E76">
        <w:rPr>
          <w:rStyle w:val="StyleUnderline"/>
        </w:rPr>
        <w:t>resource-rich South China Sea</w:t>
      </w:r>
      <w:r w:rsidRPr="00921E76">
        <w:t xml:space="preserve"> in a </w:t>
      </w:r>
      <w:r w:rsidRPr="00921E76">
        <w:rPr>
          <w:rStyle w:val="StyleUnderline"/>
        </w:rPr>
        <w:t>bitter territorial spat</w:t>
      </w:r>
      <w:r w:rsidRPr="00921E76">
        <w:t xml:space="preserve"> that has flared on and off for decades.   </w:t>
      </w:r>
    </w:p>
    <w:p w14:paraId="5DF43CD9" w14:textId="77777777" w:rsidR="00A6666C" w:rsidRPr="00921E76" w:rsidRDefault="00A6666C" w:rsidP="00A6666C">
      <w:r w:rsidRPr="00921E76">
        <w:rPr>
          <w:rStyle w:val="StyleUnderline"/>
        </w:rPr>
        <w:t>China and Taiwan claim most of the sea</w:t>
      </w:r>
      <w:r w:rsidRPr="00921E76">
        <w:t xml:space="preserve">, through which around </w:t>
      </w:r>
      <w:r w:rsidRPr="00EC36B7">
        <w:rPr>
          <w:rStyle w:val="StyleUnderline"/>
          <w:highlight w:val="green"/>
        </w:rPr>
        <w:t>$5 trillion in</w:t>
      </w:r>
      <w:r w:rsidRPr="00921E76">
        <w:rPr>
          <w:rStyle w:val="StyleUnderline"/>
        </w:rPr>
        <w:t xml:space="preserve"> maritime </w:t>
      </w:r>
      <w:r w:rsidRPr="00EC36B7">
        <w:rPr>
          <w:rStyle w:val="StyleUnderline"/>
          <w:highlight w:val="green"/>
        </w:rPr>
        <w:t>trade</w:t>
      </w:r>
      <w:r w:rsidRPr="00921E76">
        <w:rPr>
          <w:rStyle w:val="StyleUnderline"/>
        </w:rPr>
        <w:t xml:space="preserve"> passes </w:t>
      </w:r>
      <w:r w:rsidRPr="00EC36B7">
        <w:rPr>
          <w:rStyle w:val="StyleUnderline"/>
          <w:highlight w:val="green"/>
        </w:rPr>
        <w:t>every year</w:t>
      </w:r>
      <w:r w:rsidRPr="00921E76">
        <w:t xml:space="preserve">, while the </w:t>
      </w:r>
      <w:r w:rsidRPr="00921E76">
        <w:rPr>
          <w:rStyle w:val="StyleUnderline"/>
        </w:rPr>
        <w:t>other countries also have competing claims</w:t>
      </w:r>
      <w:r w:rsidRPr="00921E76">
        <w:t>.   </w:t>
      </w:r>
    </w:p>
    <w:p w14:paraId="7DCF37DB" w14:textId="77777777" w:rsidR="00A6666C" w:rsidRPr="00921E76" w:rsidRDefault="00A6666C" w:rsidP="00A6666C">
      <w:r w:rsidRPr="00921E76">
        <w:t xml:space="preserve">The </w:t>
      </w:r>
      <w:r w:rsidRPr="00921E76">
        <w:rPr>
          <w:rStyle w:val="StyleUnderline"/>
        </w:rPr>
        <w:t>Chinese have an upper hand in the area as the other claimants</w:t>
      </w:r>
      <w:r w:rsidRPr="00921E76">
        <w:t xml:space="preserve">, such as Philippines, Vietnam, </w:t>
      </w:r>
      <w:proofErr w:type="gramStart"/>
      <w:r w:rsidRPr="00921E76">
        <w:t>Malaysia</w:t>
      </w:r>
      <w:proofErr w:type="gramEnd"/>
      <w:r w:rsidRPr="00921E76">
        <w:t xml:space="preserve"> and Brunei, </w:t>
      </w:r>
      <w:r w:rsidRPr="00921E76">
        <w:rPr>
          <w:rStyle w:val="StyleUnderline"/>
        </w:rPr>
        <w:t>are not as powerful as China</w:t>
      </w:r>
      <w:r w:rsidRPr="00921E76">
        <w:t xml:space="preserve">, and they also have a crucial economic relationship with the Beijing, which they can’t afford to </w:t>
      </w:r>
      <w:proofErr w:type="spellStart"/>
      <w:r w:rsidRPr="00921E76">
        <w:t>jeaopardise</w:t>
      </w:r>
      <w:proofErr w:type="spellEnd"/>
      <w:r w:rsidRPr="00921E76">
        <w:t>.   </w:t>
      </w:r>
    </w:p>
    <w:p w14:paraId="119EC366" w14:textId="77777777" w:rsidR="00A6666C" w:rsidRPr="00921E76" w:rsidRDefault="00A6666C" w:rsidP="00A6666C">
      <w:pPr>
        <w:rPr>
          <w:rStyle w:val="StyleUnderline"/>
        </w:rPr>
      </w:pPr>
      <w:r w:rsidRPr="00921E76">
        <w:t xml:space="preserve">These factors have been working in the </w:t>
      </w:r>
      <w:proofErr w:type="spellStart"/>
      <w:r w:rsidRPr="00921E76">
        <w:t>favour</w:t>
      </w:r>
      <w:proofErr w:type="spellEnd"/>
      <w:r w:rsidRPr="00921E76">
        <w:t xml:space="preserve"> of the Chinese. But </w:t>
      </w:r>
      <w:r w:rsidRPr="00921E76">
        <w:rPr>
          <w:rStyle w:val="StyleUnderline"/>
        </w:rPr>
        <w:t>this has also been giving sleepless nights to several in the other parts of the world.  </w:t>
      </w:r>
    </w:p>
    <w:p w14:paraId="12BAD6D5" w14:textId="77777777" w:rsidR="00A6666C" w:rsidRPr="00921E76" w:rsidRDefault="00A6666C" w:rsidP="00A6666C">
      <w:r w:rsidRPr="00921E76">
        <w:t xml:space="preserve">It has also </w:t>
      </w:r>
      <w:r w:rsidRPr="00921E76">
        <w:rPr>
          <w:rStyle w:val="StyleUnderline"/>
        </w:rPr>
        <w:t>forced the UK to shift its foreign policy and concentrate on Indo-Pacific</w:t>
      </w:r>
      <w:r w:rsidRPr="00921E76">
        <w:t xml:space="preserve">. </w:t>
      </w:r>
      <w:r w:rsidRPr="00921E76">
        <w:rPr>
          <w:rStyle w:val="StyleUnderline"/>
        </w:rPr>
        <w:t>India</w:t>
      </w:r>
      <w:r w:rsidRPr="00921E76">
        <w:t xml:space="preserve"> has also </w:t>
      </w:r>
      <w:r w:rsidRPr="00921E76">
        <w:rPr>
          <w:rStyle w:val="StyleUnderline"/>
        </w:rPr>
        <w:t>been doing the same</w:t>
      </w:r>
      <w:r w:rsidRPr="00921E76">
        <w:t>.  </w:t>
      </w:r>
    </w:p>
    <w:p w14:paraId="24D05464" w14:textId="77777777" w:rsidR="00A6666C" w:rsidRPr="00921E76" w:rsidRDefault="00A6666C" w:rsidP="00A6666C">
      <w:r w:rsidRPr="00921E76">
        <w:t xml:space="preserve">The </w:t>
      </w:r>
      <w:r w:rsidRPr="00921E76">
        <w:rPr>
          <w:rStyle w:val="StyleUnderline"/>
        </w:rPr>
        <w:t xml:space="preserve">current situation is such that </w:t>
      </w:r>
      <w:r w:rsidRPr="00EC36B7">
        <w:rPr>
          <w:rStyle w:val="StyleUnderline"/>
          <w:highlight w:val="green"/>
        </w:rPr>
        <w:t>one small clash</w:t>
      </w:r>
      <w:r w:rsidRPr="00921E76">
        <w:rPr>
          <w:rStyle w:val="StyleUnderline"/>
        </w:rPr>
        <w:t xml:space="preserve"> can </w:t>
      </w:r>
      <w:r w:rsidRPr="00EC36B7">
        <w:rPr>
          <w:rStyle w:val="StyleUnderline"/>
          <w:highlight w:val="green"/>
        </w:rPr>
        <w:t xml:space="preserve">lead to </w:t>
      </w:r>
      <w:r w:rsidRPr="00921E76">
        <w:rPr>
          <w:rStyle w:val="StyleUnderline"/>
        </w:rPr>
        <w:t xml:space="preserve">a </w:t>
      </w:r>
      <w:r w:rsidRPr="00EC36B7">
        <w:rPr>
          <w:rStyle w:val="StyleUnderline"/>
          <w:highlight w:val="green"/>
        </w:rPr>
        <w:t>full-scale war</w:t>
      </w:r>
      <w:r w:rsidRPr="00921E76">
        <w:t xml:space="preserve"> anytime as </w:t>
      </w:r>
      <w:r w:rsidRPr="00EC36B7">
        <w:rPr>
          <w:rStyle w:val="StyleUnderline"/>
          <w:highlight w:val="green"/>
        </w:rPr>
        <w:t>none of the parties</w:t>
      </w:r>
      <w:r w:rsidRPr="00921E76">
        <w:rPr>
          <w:rStyle w:val="StyleUnderline"/>
        </w:rPr>
        <w:t xml:space="preserve"> to the dispute seem to be in a </w:t>
      </w:r>
      <w:r w:rsidRPr="00EC36B7">
        <w:rPr>
          <w:rStyle w:val="StyleUnderline"/>
          <w:highlight w:val="green"/>
        </w:rPr>
        <w:t>mood</w:t>
      </w:r>
      <w:r w:rsidRPr="00921E76">
        <w:rPr>
          <w:rStyle w:val="StyleUnderline"/>
        </w:rPr>
        <w:t xml:space="preserve"> </w:t>
      </w:r>
      <w:r w:rsidRPr="00EC36B7">
        <w:rPr>
          <w:rStyle w:val="StyleUnderline"/>
          <w:highlight w:val="green"/>
        </w:rPr>
        <w:t>to deescalate</w:t>
      </w:r>
      <w:r w:rsidRPr="00921E76">
        <w:rPr>
          <w:rStyle w:val="StyleUnderline"/>
        </w:rPr>
        <w:t xml:space="preserve"> easily</w:t>
      </w:r>
      <w:r w:rsidRPr="00921E76">
        <w:t xml:space="preserve">. Only time will </w:t>
      </w:r>
      <w:proofErr w:type="gramStart"/>
      <w:r w:rsidRPr="00921E76">
        <w:t>tell</w:t>
      </w:r>
      <w:proofErr w:type="gramEnd"/>
      <w:r w:rsidRPr="00921E76">
        <w:t xml:space="preserve"> about what will happen in future. </w:t>
      </w:r>
    </w:p>
    <w:p w14:paraId="67423DD8" w14:textId="77777777" w:rsidR="00A6666C" w:rsidRPr="00921E76" w:rsidRDefault="00A6666C" w:rsidP="00A6666C">
      <w:pPr>
        <w:pStyle w:val="Heading4"/>
        <w:rPr>
          <w:rFonts w:cs="Calibri"/>
        </w:rPr>
      </w:pPr>
      <w:r w:rsidRPr="00921E76">
        <w:rPr>
          <w:rFonts w:cs="Calibri"/>
        </w:rPr>
        <w:t xml:space="preserve">Indian leadership’s </w:t>
      </w:r>
      <w:r w:rsidRPr="00921E76">
        <w:rPr>
          <w:rFonts w:cs="Calibri"/>
          <w:u w:val="single"/>
        </w:rPr>
        <w:t>under-appreciated</w:t>
      </w:r>
      <w:r w:rsidRPr="00921E76">
        <w:rPr>
          <w:rFonts w:cs="Calibri"/>
        </w:rPr>
        <w:t xml:space="preserve">---they’re gradualist strategy </w:t>
      </w:r>
      <w:r w:rsidRPr="00921E76">
        <w:rPr>
          <w:rFonts w:cs="Calibri"/>
          <w:u w:val="single"/>
        </w:rPr>
        <w:t>accounts</w:t>
      </w:r>
      <w:r w:rsidRPr="00921E76">
        <w:rPr>
          <w:rFonts w:cs="Calibri"/>
        </w:rPr>
        <w:t xml:space="preserve"> for alt-causes </w:t>
      </w:r>
      <w:r>
        <w:rPr>
          <w:rFonts w:cs="Calibri"/>
        </w:rPr>
        <w:t>but sustained economic growth is key.</w:t>
      </w:r>
    </w:p>
    <w:p w14:paraId="734B662D" w14:textId="77777777" w:rsidR="00A6666C" w:rsidRPr="00921E76" w:rsidRDefault="00A6666C" w:rsidP="00A6666C">
      <w:r w:rsidRPr="00921E76">
        <w:t xml:space="preserve">Dhruva </w:t>
      </w:r>
      <w:r w:rsidRPr="00921E76">
        <w:rPr>
          <w:rStyle w:val="Style13ptBold"/>
        </w:rPr>
        <w:t>Jaishankar 19</w:t>
      </w:r>
      <w:r w:rsidRPr="00921E76">
        <w:t>, Director of the US Initiative at the Observer Research Foundation, 10/5/19, “On climate, connectivity, maritime security, India is reshaping the world order,” https://www.orfonline.org/research/on-climate-connectivity-maritime-security-india-is-reshaping-the-world-order-56189/</w:t>
      </w:r>
    </w:p>
    <w:p w14:paraId="2E9BBCF7" w14:textId="77777777" w:rsidR="00A6666C" w:rsidRPr="00921E76" w:rsidRDefault="00A6666C" w:rsidP="00A6666C">
      <w:pPr>
        <w:rPr>
          <w:sz w:val="16"/>
        </w:rPr>
      </w:pPr>
      <w:r w:rsidRPr="00921E76">
        <w:rPr>
          <w:sz w:val="16"/>
        </w:rPr>
        <w:t xml:space="preserve">Currently, the </w:t>
      </w:r>
      <w:r w:rsidRPr="00921E76">
        <w:rPr>
          <w:rStyle w:val="StyleUnderline"/>
        </w:rPr>
        <w:t xml:space="preserve">major </w:t>
      </w:r>
      <w:proofErr w:type="spellStart"/>
      <w:r w:rsidRPr="00921E76">
        <w:rPr>
          <w:rStyle w:val="StyleUnderline"/>
        </w:rPr>
        <w:t>centres</w:t>
      </w:r>
      <w:proofErr w:type="spellEnd"/>
      <w:r w:rsidRPr="00921E76">
        <w:rPr>
          <w:rStyle w:val="StyleUnderline"/>
        </w:rPr>
        <w:t xml:space="preserve"> of world power are self-absorbed. The</w:t>
      </w:r>
      <w:r w:rsidRPr="00921E76">
        <w:rPr>
          <w:sz w:val="16"/>
        </w:rPr>
        <w:t xml:space="preserve"> United States (</w:t>
      </w:r>
      <w:r w:rsidRPr="00921E76">
        <w:rPr>
          <w:rStyle w:val="StyleUnderline"/>
        </w:rPr>
        <w:t>US) is preoccupied with</w:t>
      </w:r>
      <w:r w:rsidRPr="00921E76">
        <w:rPr>
          <w:sz w:val="16"/>
        </w:rPr>
        <w:t xml:space="preserve"> the possibility of President Donald Trump’s </w:t>
      </w:r>
      <w:r w:rsidRPr="00921E76">
        <w:rPr>
          <w:rStyle w:val="StyleUnderline"/>
        </w:rPr>
        <w:t>impeachment</w:t>
      </w:r>
      <w:r w:rsidRPr="00921E76">
        <w:rPr>
          <w:sz w:val="16"/>
        </w:rPr>
        <w:t xml:space="preserve"> by the House of Representatives. The United Kingdom is in the throes of deliberating its withdrawal from the European Union, with implications for the rest of that 28-country bloc. </w:t>
      </w:r>
      <w:r w:rsidRPr="00921E76">
        <w:rPr>
          <w:rStyle w:val="StyleUnderline"/>
        </w:rPr>
        <w:t>China continues to witness demonstrations in Hong Kong, while experiencing</w:t>
      </w:r>
      <w:r w:rsidRPr="00921E76">
        <w:rPr>
          <w:sz w:val="16"/>
        </w:rPr>
        <w:t xml:space="preserve"> the adverse effects of </w:t>
      </w:r>
      <w:r w:rsidRPr="00921E76">
        <w:rPr>
          <w:rStyle w:val="StyleUnderline"/>
        </w:rPr>
        <w:t>massive tariffs</w:t>
      </w:r>
      <w:r w:rsidRPr="00921E76">
        <w:rPr>
          <w:sz w:val="16"/>
        </w:rPr>
        <w:t xml:space="preserve"> by the US. </w:t>
      </w:r>
    </w:p>
    <w:p w14:paraId="27AD29DF" w14:textId="77777777" w:rsidR="00A6666C" w:rsidRPr="00921E76" w:rsidRDefault="00A6666C" w:rsidP="00A6666C">
      <w:pPr>
        <w:rPr>
          <w:sz w:val="16"/>
        </w:rPr>
      </w:pPr>
      <w:r w:rsidRPr="00921E76">
        <w:rPr>
          <w:rStyle w:val="StyleUnderline"/>
        </w:rPr>
        <w:t>Amid these developments, questions are being raised about India’s role in international affairs</w:t>
      </w:r>
      <w:r w:rsidRPr="00921E76">
        <w:rPr>
          <w:sz w:val="16"/>
        </w:rPr>
        <w:t xml:space="preserve">. Where does India stand on supporting or opposing what has, in recent years, been a US-led international order? </w:t>
      </w:r>
      <w:r w:rsidRPr="00EC36B7">
        <w:rPr>
          <w:rStyle w:val="StyleUnderline"/>
          <w:highlight w:val="green"/>
        </w:rPr>
        <w:t>Is India willing, and able, to assume</w:t>
      </w:r>
      <w:r w:rsidRPr="00921E76">
        <w:rPr>
          <w:rStyle w:val="StyleUnderline"/>
        </w:rPr>
        <w:t xml:space="preserve"> a </w:t>
      </w:r>
      <w:r w:rsidRPr="00EC36B7">
        <w:rPr>
          <w:rStyle w:val="StyleUnderline"/>
          <w:highlight w:val="green"/>
        </w:rPr>
        <w:t>leadership</w:t>
      </w:r>
      <w:r w:rsidRPr="00921E76">
        <w:rPr>
          <w:rStyle w:val="StyleUnderline"/>
        </w:rPr>
        <w:t xml:space="preserve"> position of its own</w:t>
      </w:r>
      <w:r w:rsidRPr="00921E76">
        <w:rPr>
          <w:sz w:val="16"/>
        </w:rPr>
        <w:t xml:space="preserve">, at least on certain issues and in certain areas? </w:t>
      </w:r>
    </w:p>
    <w:p w14:paraId="392C1732" w14:textId="77777777" w:rsidR="00A6666C" w:rsidRPr="00921E76" w:rsidRDefault="00A6666C" w:rsidP="00A6666C">
      <w:pPr>
        <w:rPr>
          <w:sz w:val="16"/>
        </w:rPr>
      </w:pPr>
      <w:r w:rsidRPr="00921E76">
        <w:rPr>
          <w:sz w:val="16"/>
        </w:rPr>
        <w:t xml:space="preserve">At the outset, it should be clear that Indians, by and large, do not view a US-led international order with the nostalgia of many Americans or Europeans. The Cold War was a trying time for India, and even when it was in the right — as on disarmament, </w:t>
      </w:r>
      <w:proofErr w:type="spellStart"/>
      <w:r w:rsidRPr="00921E76">
        <w:rPr>
          <w:sz w:val="16"/>
        </w:rPr>
        <w:t>decolonisation</w:t>
      </w:r>
      <w:proofErr w:type="spellEnd"/>
      <w:r w:rsidRPr="00921E76">
        <w:rPr>
          <w:sz w:val="16"/>
        </w:rPr>
        <w:t xml:space="preserve">, or managing rivalries — it often lacked the power to impose its will upon the world. For India, the Cold War era was defined by divisions, hunger, warfare, and nuclear isolation, often </w:t>
      </w:r>
      <w:proofErr w:type="gramStart"/>
      <w:r w:rsidRPr="00921E76">
        <w:rPr>
          <w:sz w:val="16"/>
        </w:rPr>
        <w:t>enabled</w:t>
      </w:r>
      <w:proofErr w:type="gramEnd"/>
      <w:r w:rsidRPr="00921E76">
        <w:rPr>
          <w:sz w:val="16"/>
        </w:rPr>
        <w:t xml:space="preserve"> or encouraged by the world’s leading powers. </w:t>
      </w:r>
    </w:p>
    <w:p w14:paraId="6B82A211" w14:textId="77777777" w:rsidR="00A6666C" w:rsidRPr="00921E76" w:rsidRDefault="00A6666C" w:rsidP="00A6666C">
      <w:pPr>
        <w:rPr>
          <w:sz w:val="16"/>
        </w:rPr>
      </w:pPr>
      <w:r w:rsidRPr="00921E76">
        <w:rPr>
          <w:sz w:val="16"/>
        </w:rPr>
        <w:t xml:space="preserve">A much stronger case can be made in </w:t>
      </w:r>
      <w:proofErr w:type="spellStart"/>
      <w:r w:rsidRPr="00921E76">
        <w:rPr>
          <w:sz w:val="16"/>
        </w:rPr>
        <w:t>favour</w:t>
      </w:r>
      <w:proofErr w:type="spellEnd"/>
      <w:r w:rsidRPr="00921E76">
        <w:rPr>
          <w:sz w:val="16"/>
        </w:rPr>
        <w:t xml:space="preserve"> of New Delhi supporting a post-1991 international order. India was arguably one of the top beneficiaries (along with China and the US) of the post-Cold War system, which coincided with India’s initial economic </w:t>
      </w:r>
      <w:proofErr w:type="spellStart"/>
      <w:r w:rsidRPr="00921E76">
        <w:rPr>
          <w:sz w:val="16"/>
        </w:rPr>
        <w:t>liberalisation</w:t>
      </w:r>
      <w:proofErr w:type="spellEnd"/>
      <w:r w:rsidRPr="00921E76">
        <w:rPr>
          <w:sz w:val="16"/>
        </w:rPr>
        <w:t xml:space="preserve">. Indian opportunities for growth and development widened and its security increased. However, </w:t>
      </w:r>
      <w:r w:rsidRPr="00921E76">
        <w:rPr>
          <w:rStyle w:val="StyleUnderline"/>
        </w:rPr>
        <w:t xml:space="preserve">the changing distribution of power in India’s </w:t>
      </w:r>
      <w:proofErr w:type="spellStart"/>
      <w:r w:rsidRPr="00921E76">
        <w:rPr>
          <w:rStyle w:val="StyleUnderline"/>
        </w:rPr>
        <w:t>favour</w:t>
      </w:r>
      <w:proofErr w:type="spellEnd"/>
      <w:r w:rsidRPr="00921E76">
        <w:rPr>
          <w:rStyle w:val="StyleUnderline"/>
        </w:rPr>
        <w:t xml:space="preserve"> contrasted with the intransigence of important global institutions. It is</w:t>
      </w:r>
      <w:r w:rsidRPr="00921E76">
        <w:rPr>
          <w:sz w:val="16"/>
        </w:rPr>
        <w:t xml:space="preserve"> naturally </w:t>
      </w:r>
      <w:r w:rsidRPr="00921E76">
        <w:rPr>
          <w:rStyle w:val="StyleUnderline"/>
        </w:rPr>
        <w:t>frustrating from New Delhi’s perspective that</w:t>
      </w:r>
      <w:r w:rsidRPr="00921E76">
        <w:rPr>
          <w:sz w:val="16"/>
        </w:rPr>
        <w:t xml:space="preserve"> the </w:t>
      </w:r>
      <w:r w:rsidRPr="00921E76">
        <w:rPr>
          <w:rStyle w:val="StyleUnderline"/>
        </w:rPr>
        <w:t xml:space="preserve">global governance of security, international economics, and technology is still based on antiquated </w:t>
      </w:r>
      <w:proofErr w:type="spellStart"/>
      <w:r w:rsidRPr="00921E76">
        <w:rPr>
          <w:rStyle w:val="StyleUnderline"/>
        </w:rPr>
        <w:t>organisations</w:t>
      </w:r>
      <w:proofErr w:type="spellEnd"/>
      <w:r w:rsidRPr="00921E76">
        <w:rPr>
          <w:rStyle w:val="StyleUnderline"/>
        </w:rPr>
        <w:t xml:space="preserve"> that serve vested interests</w:t>
      </w:r>
      <w:r w:rsidRPr="00921E76">
        <w:rPr>
          <w:sz w:val="16"/>
        </w:rPr>
        <w:t xml:space="preserve">. </w:t>
      </w:r>
    </w:p>
    <w:p w14:paraId="0D905C44" w14:textId="77777777" w:rsidR="00A6666C" w:rsidRPr="00921E76" w:rsidRDefault="00A6666C" w:rsidP="00A6666C">
      <w:pPr>
        <w:rPr>
          <w:sz w:val="16"/>
        </w:rPr>
      </w:pPr>
      <w:r w:rsidRPr="00921E76">
        <w:rPr>
          <w:sz w:val="16"/>
        </w:rPr>
        <w:t xml:space="preserve">These realities — the </w:t>
      </w:r>
      <w:r w:rsidRPr="00921E76">
        <w:rPr>
          <w:rStyle w:val="StyleUnderline"/>
        </w:rPr>
        <w:t>shifts in world power coming into conflict with anachronistic institutions</w:t>
      </w:r>
      <w:r w:rsidRPr="00921E76">
        <w:rPr>
          <w:sz w:val="16"/>
        </w:rPr>
        <w:t xml:space="preserve"> — </w:t>
      </w:r>
      <w:r w:rsidRPr="00921E76">
        <w:rPr>
          <w:rStyle w:val="StyleUnderline"/>
        </w:rPr>
        <w:t>provide the context for Indian engagement with world affairs</w:t>
      </w:r>
      <w:r w:rsidRPr="00921E76">
        <w:rPr>
          <w:sz w:val="16"/>
        </w:rPr>
        <w:t xml:space="preserve"> today. Hints of the kind of international order that India seeks are apparent in several developments over the past few years. Consider three examples. </w:t>
      </w:r>
    </w:p>
    <w:p w14:paraId="76305A5E" w14:textId="77777777" w:rsidR="00A6666C" w:rsidRPr="00921E76" w:rsidRDefault="00A6666C" w:rsidP="00A6666C">
      <w:pPr>
        <w:rPr>
          <w:sz w:val="16"/>
        </w:rPr>
      </w:pPr>
      <w:r w:rsidRPr="00921E76">
        <w:rPr>
          <w:sz w:val="16"/>
        </w:rPr>
        <w:t xml:space="preserve">The </w:t>
      </w:r>
      <w:r w:rsidRPr="00EC36B7">
        <w:rPr>
          <w:rStyle w:val="StyleUnderline"/>
          <w:highlight w:val="green"/>
        </w:rPr>
        <w:t>first</w:t>
      </w:r>
      <w:r w:rsidRPr="00921E76">
        <w:rPr>
          <w:sz w:val="16"/>
        </w:rPr>
        <w:t xml:space="preserve"> relates to </w:t>
      </w:r>
      <w:r w:rsidRPr="00EC36B7">
        <w:rPr>
          <w:rStyle w:val="StyleUnderline"/>
          <w:highlight w:val="green"/>
        </w:rPr>
        <w:t>climate change</w:t>
      </w:r>
      <w:r w:rsidRPr="00921E76">
        <w:rPr>
          <w:rStyle w:val="StyleUnderline"/>
        </w:rPr>
        <w:t>. India was</w:t>
      </w:r>
      <w:r w:rsidRPr="00921E76">
        <w:rPr>
          <w:sz w:val="16"/>
        </w:rPr>
        <w:t xml:space="preserve"> often </w:t>
      </w:r>
      <w:r w:rsidRPr="00921E76">
        <w:rPr>
          <w:rStyle w:val="StyleUnderline"/>
        </w:rPr>
        <w:t>portrayed as a reluctant actor</w:t>
      </w:r>
      <w:r w:rsidRPr="00921E76">
        <w:rPr>
          <w:sz w:val="16"/>
        </w:rPr>
        <w:t xml:space="preserve"> by the West in committing to a global climate agreement, as in Copenhagen in 2009, even when its per capita emissions were only a fraction of the West’s. </w:t>
      </w:r>
      <w:r w:rsidRPr="00921E76">
        <w:rPr>
          <w:rStyle w:val="StyleUnderline"/>
        </w:rPr>
        <w:t xml:space="preserve">But the situation has </w:t>
      </w:r>
      <w:r w:rsidRPr="00921E76">
        <w:rPr>
          <w:rStyle w:val="Emphasis"/>
        </w:rPr>
        <w:t>changed dramatically</w:t>
      </w:r>
      <w:r w:rsidRPr="00921E76">
        <w:rPr>
          <w:sz w:val="16"/>
        </w:rPr>
        <w:t xml:space="preserve">. Today, </w:t>
      </w:r>
      <w:r w:rsidRPr="00921E76">
        <w:rPr>
          <w:rStyle w:val="StyleUnderline"/>
        </w:rPr>
        <w:t xml:space="preserve">it is </w:t>
      </w:r>
      <w:r w:rsidRPr="00EC36B7">
        <w:rPr>
          <w:rStyle w:val="StyleUnderline"/>
          <w:highlight w:val="green"/>
        </w:rPr>
        <w:t>the US</w:t>
      </w:r>
      <w:r w:rsidRPr="00921E76">
        <w:rPr>
          <w:rStyle w:val="StyleUnderline"/>
        </w:rPr>
        <w:t xml:space="preserve"> that </w:t>
      </w:r>
      <w:r w:rsidRPr="00EC36B7">
        <w:rPr>
          <w:rStyle w:val="StyleUnderline"/>
          <w:highlight w:val="green"/>
        </w:rPr>
        <w:t>has</w:t>
      </w:r>
      <w:r w:rsidRPr="00921E76">
        <w:rPr>
          <w:rStyle w:val="StyleUnderline"/>
        </w:rPr>
        <w:t xml:space="preserve"> unilaterally </w:t>
      </w:r>
      <w:r w:rsidRPr="00EC36B7">
        <w:rPr>
          <w:rStyle w:val="StyleUnderline"/>
          <w:highlight w:val="green"/>
        </w:rPr>
        <w:t>withdrawn from</w:t>
      </w:r>
      <w:r w:rsidRPr="00921E76">
        <w:rPr>
          <w:sz w:val="16"/>
        </w:rPr>
        <w:t xml:space="preserve"> the </w:t>
      </w:r>
      <w:r w:rsidRPr="00EC36B7">
        <w:rPr>
          <w:rStyle w:val="StyleUnderline"/>
          <w:highlight w:val="green"/>
        </w:rPr>
        <w:t>Paris</w:t>
      </w:r>
      <w:r w:rsidRPr="00921E76">
        <w:rPr>
          <w:sz w:val="16"/>
        </w:rPr>
        <w:t xml:space="preserve"> Climate Treaty. </w:t>
      </w:r>
      <w:r w:rsidRPr="00EC36B7">
        <w:rPr>
          <w:rStyle w:val="StyleUnderline"/>
          <w:highlight w:val="green"/>
        </w:rPr>
        <w:t>India</w:t>
      </w:r>
      <w:r w:rsidRPr="00921E76">
        <w:rPr>
          <w:sz w:val="16"/>
        </w:rPr>
        <w:t xml:space="preserve"> has </w:t>
      </w:r>
      <w:r w:rsidRPr="00EC36B7">
        <w:rPr>
          <w:rStyle w:val="StyleUnderline"/>
          <w:highlight w:val="green"/>
        </w:rPr>
        <w:t>responded</w:t>
      </w:r>
      <w:r w:rsidRPr="00921E76">
        <w:rPr>
          <w:rStyle w:val="StyleUnderline"/>
        </w:rPr>
        <w:t xml:space="preserve"> by </w:t>
      </w:r>
      <w:r w:rsidRPr="00EC36B7">
        <w:rPr>
          <w:rStyle w:val="StyleUnderline"/>
          <w:highlight w:val="green"/>
        </w:rPr>
        <w:t>doubling down on</w:t>
      </w:r>
      <w:r w:rsidRPr="00921E76">
        <w:rPr>
          <w:rStyle w:val="StyleUnderline"/>
        </w:rPr>
        <w:t xml:space="preserve"> its commitment to </w:t>
      </w:r>
      <w:r w:rsidRPr="00EC36B7">
        <w:rPr>
          <w:rStyle w:val="StyleUnderline"/>
          <w:highlight w:val="green"/>
        </w:rPr>
        <w:t>sustainable development</w:t>
      </w:r>
      <w:r w:rsidRPr="00921E76">
        <w:rPr>
          <w:sz w:val="16"/>
        </w:rPr>
        <w:t xml:space="preserve">. Not only has India shown leadership through initiatives such as the International Solar Alliance, but it has made commitments at home. </w:t>
      </w:r>
      <w:r w:rsidRPr="00921E76">
        <w:rPr>
          <w:rStyle w:val="StyleUnderline"/>
        </w:rPr>
        <w:t>The Climate Action Tracker — an independent assessment of climate commitments of countries — rates</w:t>
      </w:r>
      <w:r w:rsidRPr="00921E76">
        <w:rPr>
          <w:sz w:val="16"/>
        </w:rPr>
        <w:t xml:space="preserve"> Europe’s actions as insufficient, China’s and Japan’s as highly insufficient, and US and Russian measures as critically insufficient. </w:t>
      </w:r>
      <w:r w:rsidRPr="00921E76">
        <w:rPr>
          <w:rStyle w:val="StyleUnderline"/>
        </w:rPr>
        <w:t>India</w:t>
      </w:r>
      <w:r w:rsidRPr="00921E76">
        <w:rPr>
          <w:sz w:val="16"/>
        </w:rPr>
        <w:t xml:space="preserve"> is </w:t>
      </w:r>
      <w:r w:rsidRPr="00921E76">
        <w:rPr>
          <w:rStyle w:val="StyleUnderline"/>
        </w:rPr>
        <w:t>among only a handful of countries whose measures are rated satisfactorily</w:t>
      </w:r>
      <w:r w:rsidRPr="00921E76">
        <w:rPr>
          <w:sz w:val="16"/>
        </w:rPr>
        <w:t xml:space="preserve">. </w:t>
      </w:r>
    </w:p>
    <w:p w14:paraId="3807B4CC" w14:textId="77777777" w:rsidR="00A6666C" w:rsidRPr="00921E76" w:rsidRDefault="00A6666C" w:rsidP="00A6666C">
      <w:pPr>
        <w:rPr>
          <w:sz w:val="16"/>
        </w:rPr>
      </w:pPr>
      <w:r w:rsidRPr="00921E76">
        <w:rPr>
          <w:rStyle w:val="StyleUnderline"/>
        </w:rPr>
        <w:t>A second example of Indian leadership relates to connectivity</w:t>
      </w:r>
      <w:r w:rsidRPr="00921E76">
        <w:rPr>
          <w:sz w:val="16"/>
        </w:rPr>
        <w:t xml:space="preserve">. In 2017, </w:t>
      </w:r>
      <w:r w:rsidRPr="00921E76">
        <w:rPr>
          <w:rStyle w:val="StyleUnderline"/>
        </w:rPr>
        <w:t>when every major country</w:t>
      </w:r>
      <w:r w:rsidRPr="00921E76">
        <w:rPr>
          <w:sz w:val="16"/>
        </w:rPr>
        <w:t xml:space="preserve"> — including the United States, Japan, and most Europeans — </w:t>
      </w:r>
      <w:r w:rsidRPr="00921E76">
        <w:rPr>
          <w:rStyle w:val="StyleUnderline"/>
        </w:rPr>
        <w:t xml:space="preserve">sent </w:t>
      </w:r>
      <w:r w:rsidRPr="00921E76">
        <w:rPr>
          <w:rStyle w:val="Emphasis"/>
        </w:rPr>
        <w:t>rep</w:t>
      </w:r>
      <w:r w:rsidRPr="00921E76">
        <w:rPr>
          <w:rStyle w:val="StyleUnderline"/>
        </w:rPr>
        <w:t>resentative</w:t>
      </w:r>
      <w:r w:rsidRPr="00921E76">
        <w:rPr>
          <w:rStyle w:val="Emphasis"/>
        </w:rPr>
        <w:t>s</w:t>
      </w:r>
      <w:r w:rsidRPr="00921E76">
        <w:rPr>
          <w:rStyle w:val="StyleUnderline"/>
        </w:rPr>
        <w:t xml:space="preserve"> to China’s Belt and Road Forum, India decided not to participate. Instead, it articulated a set of normative principles for connectivity</w:t>
      </w:r>
      <w:r w:rsidRPr="00921E76">
        <w:rPr>
          <w:sz w:val="16"/>
        </w:rPr>
        <w:t xml:space="preserve">. These included the </w:t>
      </w:r>
      <w:r w:rsidRPr="00921E76">
        <w:rPr>
          <w:rStyle w:val="StyleUnderline"/>
        </w:rPr>
        <w:t>sustainability of financing, employment, and the environment; greater transparency; and respect for sovereignty</w:t>
      </w:r>
      <w:r w:rsidRPr="00921E76">
        <w:rPr>
          <w:sz w:val="16"/>
        </w:rPr>
        <w:t xml:space="preserve">. Today, </w:t>
      </w:r>
      <w:r w:rsidRPr="00921E76">
        <w:rPr>
          <w:rStyle w:val="StyleUnderline"/>
        </w:rPr>
        <w:t>these principles</w:t>
      </w:r>
      <w:r w:rsidRPr="00921E76">
        <w:rPr>
          <w:sz w:val="16"/>
        </w:rPr>
        <w:t xml:space="preserve"> have </w:t>
      </w:r>
      <w:r w:rsidRPr="00921E76">
        <w:rPr>
          <w:rStyle w:val="StyleUnderline"/>
        </w:rPr>
        <w:t>formed the basis for norms laid out by several others, including the US, Europe, and Japan</w:t>
      </w:r>
      <w:r w:rsidRPr="00921E76">
        <w:rPr>
          <w:sz w:val="16"/>
        </w:rPr>
        <w:t xml:space="preserve">. India could certainly do more to elaborate on and assess these values, and work with others to enforce them. But New Delhi was ahead of the curve in anticipating the resulting challenges. </w:t>
      </w:r>
    </w:p>
    <w:p w14:paraId="1AAFB846" w14:textId="77777777" w:rsidR="00A6666C" w:rsidRPr="00921E76" w:rsidRDefault="00A6666C" w:rsidP="00A6666C">
      <w:pPr>
        <w:rPr>
          <w:sz w:val="16"/>
        </w:rPr>
      </w:pPr>
      <w:r w:rsidRPr="00921E76">
        <w:rPr>
          <w:rStyle w:val="StyleUnderline"/>
        </w:rPr>
        <w:t>A third example</w:t>
      </w:r>
      <w:r w:rsidRPr="00921E76">
        <w:rPr>
          <w:sz w:val="16"/>
        </w:rPr>
        <w:t xml:space="preserve"> of Indian leadership </w:t>
      </w:r>
      <w:r w:rsidRPr="00921E76">
        <w:rPr>
          <w:rStyle w:val="StyleUnderline"/>
        </w:rPr>
        <w:t xml:space="preserve">relates to </w:t>
      </w:r>
      <w:r w:rsidRPr="00EC36B7">
        <w:rPr>
          <w:rStyle w:val="Emphasis"/>
          <w:highlight w:val="green"/>
        </w:rPr>
        <w:t>maritime security</w:t>
      </w:r>
      <w:r w:rsidRPr="00921E76">
        <w:rPr>
          <w:rStyle w:val="StyleUnderline"/>
        </w:rPr>
        <w:t xml:space="preserve">, where </w:t>
      </w:r>
      <w:r w:rsidRPr="00EC36B7">
        <w:rPr>
          <w:rStyle w:val="StyleUnderline"/>
          <w:highlight w:val="green"/>
        </w:rPr>
        <w:t>action has been</w:t>
      </w:r>
      <w:r w:rsidRPr="00921E76">
        <w:rPr>
          <w:rStyle w:val="StyleUnderline"/>
        </w:rPr>
        <w:t xml:space="preserve"> most </w:t>
      </w:r>
      <w:r w:rsidRPr="00EC36B7">
        <w:rPr>
          <w:rStyle w:val="StyleUnderline"/>
          <w:highlight w:val="green"/>
        </w:rPr>
        <w:t>pronounced</w:t>
      </w:r>
      <w:r w:rsidRPr="00921E76">
        <w:rPr>
          <w:rStyle w:val="StyleUnderline"/>
        </w:rPr>
        <w:t xml:space="preserve">, particularly </w:t>
      </w:r>
      <w:r w:rsidRPr="00EC36B7">
        <w:rPr>
          <w:rStyle w:val="StyleUnderline"/>
          <w:highlight w:val="green"/>
        </w:rPr>
        <w:t>in the Indian Ocean</w:t>
      </w:r>
      <w:r w:rsidRPr="00921E76">
        <w:rPr>
          <w:sz w:val="16"/>
        </w:rPr>
        <w:t xml:space="preserve">. Over the past several years, </w:t>
      </w:r>
      <w:r w:rsidRPr="00921E76">
        <w:rPr>
          <w:rStyle w:val="StyleUnderline"/>
        </w:rPr>
        <w:t>India has increased its naval patrols; improved its logistics network</w:t>
      </w:r>
      <w:r w:rsidRPr="00921E76">
        <w:rPr>
          <w:sz w:val="16"/>
        </w:rPr>
        <w:t xml:space="preserve"> from East Africa to the Gulf to South-east Asia; </w:t>
      </w:r>
      <w:r w:rsidRPr="00921E76">
        <w:rPr>
          <w:rStyle w:val="StyleUnderline"/>
        </w:rPr>
        <w:t>enhanced its ability to monitor maritime traffic; invested in military infrastructure and maritime assistance</w:t>
      </w:r>
      <w:r w:rsidRPr="00921E76">
        <w:rPr>
          <w:sz w:val="16"/>
        </w:rPr>
        <w:t xml:space="preserve"> to less capable states; </w:t>
      </w:r>
      <w:r w:rsidRPr="00921E76">
        <w:rPr>
          <w:rStyle w:val="StyleUnderline"/>
        </w:rPr>
        <w:t>and elevated interoperability and information-sharing</w:t>
      </w:r>
      <w:r w:rsidRPr="00921E76">
        <w:rPr>
          <w:sz w:val="16"/>
        </w:rPr>
        <w:t xml:space="preserve"> with key partners.</w:t>
      </w:r>
    </w:p>
    <w:p w14:paraId="623D17D0" w14:textId="77777777" w:rsidR="00A6666C" w:rsidRPr="00921E76" w:rsidRDefault="00A6666C" w:rsidP="00A6666C">
      <w:pPr>
        <w:rPr>
          <w:sz w:val="16"/>
        </w:rPr>
      </w:pPr>
      <w:r w:rsidRPr="00921E76">
        <w:rPr>
          <w:rStyle w:val="StyleUnderline"/>
        </w:rPr>
        <w:t xml:space="preserve">These </w:t>
      </w:r>
      <w:r w:rsidRPr="00EC36B7">
        <w:rPr>
          <w:rStyle w:val="StyleUnderline"/>
          <w:highlight w:val="green"/>
        </w:rPr>
        <w:t>signs of Indian leadership</w:t>
      </w:r>
      <w:r w:rsidRPr="00921E76">
        <w:rPr>
          <w:rStyle w:val="StyleUnderline"/>
        </w:rPr>
        <w:t xml:space="preserve"> are indicative of India’s </w:t>
      </w:r>
      <w:r w:rsidRPr="00921E76">
        <w:rPr>
          <w:rStyle w:val="Emphasis"/>
        </w:rPr>
        <w:t>broader world view when it comes to global affairs</w:t>
      </w:r>
      <w:r w:rsidRPr="00921E76">
        <w:rPr>
          <w:rStyle w:val="StyleUnderline"/>
        </w:rPr>
        <w:t xml:space="preserve">, even if they </w:t>
      </w:r>
      <w:r w:rsidRPr="00EC36B7">
        <w:rPr>
          <w:rStyle w:val="StyleUnderline"/>
          <w:highlight w:val="green"/>
        </w:rPr>
        <w:t>are not always</w:t>
      </w:r>
      <w:r w:rsidRPr="00921E76">
        <w:rPr>
          <w:rStyle w:val="StyleUnderline"/>
        </w:rPr>
        <w:t xml:space="preserve"> well </w:t>
      </w:r>
      <w:r w:rsidRPr="00EC36B7">
        <w:rPr>
          <w:rStyle w:val="StyleUnderline"/>
          <w:highlight w:val="green"/>
        </w:rPr>
        <w:t>appreciated</w:t>
      </w:r>
      <w:r w:rsidRPr="00921E76">
        <w:rPr>
          <w:sz w:val="16"/>
        </w:rPr>
        <w:t xml:space="preserve"> either in India or elsewhere.</w:t>
      </w:r>
    </w:p>
    <w:p w14:paraId="5CC78437" w14:textId="255F608A" w:rsidR="00A6666C" w:rsidRDefault="00A6666C" w:rsidP="00A6666C">
      <w:pPr>
        <w:rPr>
          <w:sz w:val="16"/>
        </w:rPr>
      </w:pPr>
      <w:r w:rsidRPr="00921E76">
        <w:rPr>
          <w:rStyle w:val="Emphasis"/>
        </w:rPr>
        <w:t xml:space="preserve">Of course, many </w:t>
      </w:r>
      <w:r w:rsidRPr="00EC36B7">
        <w:rPr>
          <w:rStyle w:val="Emphasis"/>
          <w:highlight w:val="green"/>
        </w:rPr>
        <w:t>obstacles</w:t>
      </w:r>
      <w:r w:rsidRPr="00921E76">
        <w:rPr>
          <w:rStyle w:val="StyleUnderline"/>
        </w:rPr>
        <w:t xml:space="preserve"> to Indian leadership </w:t>
      </w:r>
      <w:r w:rsidRPr="00EC36B7">
        <w:rPr>
          <w:rStyle w:val="StyleUnderline"/>
          <w:highlight w:val="green"/>
        </w:rPr>
        <w:t>remain</w:t>
      </w:r>
      <w:r w:rsidRPr="00921E76">
        <w:rPr>
          <w:sz w:val="16"/>
        </w:rPr>
        <w:t xml:space="preserve">, and they </w:t>
      </w:r>
      <w:r w:rsidRPr="00921E76">
        <w:rPr>
          <w:rStyle w:val="StyleUnderline"/>
        </w:rPr>
        <w:t>mostly</w:t>
      </w:r>
      <w:r w:rsidRPr="00921E76">
        <w:rPr>
          <w:sz w:val="16"/>
        </w:rPr>
        <w:t xml:space="preserve"> arise </w:t>
      </w:r>
      <w:r w:rsidRPr="00921E76">
        <w:rPr>
          <w:rStyle w:val="StyleUnderline"/>
        </w:rPr>
        <w:t>from within</w:t>
      </w:r>
      <w:r w:rsidRPr="00921E76">
        <w:rPr>
          <w:sz w:val="16"/>
        </w:rPr>
        <w:t xml:space="preserve">. </w:t>
      </w:r>
      <w:r w:rsidRPr="00EC36B7">
        <w:rPr>
          <w:rStyle w:val="StyleUnderline"/>
          <w:highlight w:val="green"/>
        </w:rPr>
        <w:t>Economic growth</w:t>
      </w:r>
      <w:r w:rsidRPr="00EC36B7">
        <w:rPr>
          <w:rStyle w:val="StyleUnderline"/>
        </w:rPr>
        <w:t xml:space="preserve"> </w:t>
      </w:r>
      <w:r w:rsidRPr="00EC36B7">
        <w:rPr>
          <w:rStyle w:val="StyleUnderline"/>
          <w:highlight w:val="green"/>
        </w:rPr>
        <w:t>and</w:t>
      </w:r>
      <w:r w:rsidRPr="00EC36B7">
        <w:rPr>
          <w:rStyle w:val="StyleUnderline"/>
        </w:rPr>
        <w:t xml:space="preserve"> the </w:t>
      </w:r>
      <w:r w:rsidRPr="00EC36B7">
        <w:rPr>
          <w:rStyle w:val="StyleUnderline"/>
          <w:highlight w:val="green"/>
        </w:rPr>
        <w:t>prosperity</w:t>
      </w:r>
      <w:r w:rsidRPr="00EC36B7">
        <w:rPr>
          <w:rStyle w:val="StyleUnderline"/>
        </w:rPr>
        <w:t xml:space="preserve"> of one’s population </w:t>
      </w:r>
      <w:r w:rsidRPr="00EC36B7">
        <w:rPr>
          <w:rStyle w:val="StyleUnderline"/>
          <w:highlight w:val="green"/>
        </w:rPr>
        <w:t>offer</w:t>
      </w:r>
      <w:r w:rsidRPr="00EC36B7">
        <w:rPr>
          <w:rStyle w:val="StyleUnderline"/>
        </w:rPr>
        <w:t xml:space="preserve"> the </w:t>
      </w:r>
      <w:r w:rsidRPr="00EC36B7">
        <w:rPr>
          <w:rStyle w:val="StyleUnderline"/>
          <w:highlight w:val="green"/>
        </w:rPr>
        <w:t>basic</w:t>
      </w:r>
      <w:r w:rsidRPr="00EC36B7">
        <w:rPr>
          <w:rStyle w:val="StyleUnderline"/>
        </w:rPr>
        <w:t xml:space="preserve"> </w:t>
      </w:r>
      <w:r w:rsidRPr="00EC36B7">
        <w:rPr>
          <w:rStyle w:val="StyleUnderline"/>
          <w:highlight w:val="green"/>
        </w:rPr>
        <w:t>foundations of international power</w:t>
      </w:r>
      <w:r w:rsidRPr="00EC36B7">
        <w:rPr>
          <w:rStyle w:val="StyleUnderline"/>
        </w:rPr>
        <w:t>, and the recent growth figures for India have been underwhelming.</w:t>
      </w:r>
      <w:r w:rsidRPr="00921E76">
        <w:rPr>
          <w:sz w:val="16"/>
        </w:rPr>
        <w:t xml:space="preserve"> The amendment of Article 370 and its implications for Jammu and Kashmir have generated urgent new priorities. </w:t>
      </w:r>
      <w:r w:rsidRPr="00921E76">
        <w:rPr>
          <w:rStyle w:val="StyleUnderline"/>
        </w:rPr>
        <w:t>Resource and capacity constraints persist</w:t>
      </w:r>
      <w:r w:rsidRPr="00921E76">
        <w:rPr>
          <w:sz w:val="16"/>
        </w:rPr>
        <w:t xml:space="preserve"> inside and outside government, </w:t>
      </w:r>
      <w:r w:rsidRPr="00EC36B7">
        <w:rPr>
          <w:rStyle w:val="StyleUnderline"/>
          <w:highlight w:val="green"/>
        </w:rPr>
        <w:t>requiring</w:t>
      </w:r>
      <w:r w:rsidRPr="00921E76">
        <w:rPr>
          <w:rStyle w:val="StyleUnderline"/>
        </w:rPr>
        <w:t xml:space="preserve"> any </w:t>
      </w:r>
      <w:r w:rsidRPr="00EC36B7">
        <w:rPr>
          <w:rStyle w:val="StyleUnderline"/>
          <w:highlight w:val="green"/>
        </w:rPr>
        <w:t>progress to be gradual</w:t>
      </w:r>
      <w:r w:rsidRPr="00921E76">
        <w:rPr>
          <w:rStyle w:val="StyleUnderline"/>
        </w:rPr>
        <w:t xml:space="preserve"> and ambitions to remain in line with capabilities. </w:t>
      </w:r>
      <w:r w:rsidRPr="00EC36B7">
        <w:rPr>
          <w:rStyle w:val="Emphasis"/>
          <w:highlight w:val="green"/>
        </w:rPr>
        <w:t>Nevertheless</w:t>
      </w:r>
      <w:r w:rsidRPr="00EC36B7">
        <w:rPr>
          <w:rStyle w:val="StyleUnderline"/>
          <w:highlight w:val="green"/>
        </w:rPr>
        <w:t xml:space="preserve">, it should be </w:t>
      </w:r>
      <w:r w:rsidRPr="00EC36B7">
        <w:rPr>
          <w:rStyle w:val="Emphasis"/>
          <w:highlight w:val="green"/>
        </w:rPr>
        <w:t>clear</w:t>
      </w:r>
      <w:r w:rsidRPr="00EC36B7">
        <w:rPr>
          <w:rStyle w:val="StyleUnderline"/>
          <w:highlight w:val="green"/>
        </w:rPr>
        <w:t xml:space="preserve"> from recent developments</w:t>
      </w:r>
      <w:r w:rsidRPr="00921E76">
        <w:rPr>
          <w:rStyle w:val="StyleUnderline"/>
        </w:rPr>
        <w:t xml:space="preserve"> that </w:t>
      </w:r>
      <w:r w:rsidRPr="00EC36B7">
        <w:rPr>
          <w:rStyle w:val="StyleUnderline"/>
          <w:highlight w:val="green"/>
        </w:rPr>
        <w:t xml:space="preserve">India is </w:t>
      </w:r>
      <w:r w:rsidRPr="00EC36B7">
        <w:rPr>
          <w:rStyle w:val="Emphasis"/>
          <w:highlight w:val="green"/>
        </w:rPr>
        <w:t>not</w:t>
      </w:r>
      <w:r w:rsidRPr="00921E76">
        <w:rPr>
          <w:rStyle w:val="Emphasis"/>
        </w:rPr>
        <w:t xml:space="preserve"> just </w:t>
      </w:r>
      <w:r w:rsidRPr="00EC36B7">
        <w:rPr>
          <w:rStyle w:val="Emphasis"/>
          <w:highlight w:val="green"/>
        </w:rPr>
        <w:t>sitting on its hands</w:t>
      </w:r>
      <w:r w:rsidRPr="00921E76">
        <w:rPr>
          <w:rStyle w:val="Emphasis"/>
        </w:rPr>
        <w:t xml:space="preserve"> as the world turns</w:t>
      </w:r>
      <w:r w:rsidRPr="00921E76">
        <w:rPr>
          <w:sz w:val="16"/>
        </w:rPr>
        <w:t>.</w:t>
      </w:r>
    </w:p>
    <w:p w14:paraId="25AA7043" w14:textId="77777777" w:rsidR="00A6666C" w:rsidRDefault="00A6666C" w:rsidP="00A6666C">
      <w:pPr>
        <w:pStyle w:val="Heading4"/>
      </w:pPr>
      <w:r>
        <w:t>Nuclear war causes extinction</w:t>
      </w:r>
    </w:p>
    <w:p w14:paraId="16A18C9D" w14:textId="77777777" w:rsidR="00A6666C" w:rsidRPr="005E50AE" w:rsidRDefault="00A6666C" w:rsidP="00A6666C">
      <w:pPr>
        <w:pStyle w:val="ListParagraph"/>
        <w:numPr>
          <w:ilvl w:val="0"/>
          <w:numId w:val="27"/>
        </w:numPr>
      </w:pPr>
      <w:r>
        <w:t>Checked</w:t>
      </w:r>
    </w:p>
    <w:p w14:paraId="4E9C2772" w14:textId="77777777" w:rsidR="00A6666C" w:rsidRPr="00E530E8" w:rsidRDefault="00A6666C" w:rsidP="00A6666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7" w:history="1">
        <w:r w:rsidRPr="00791635">
          <w:rPr>
            <w:rStyle w:val="Hyperlink"/>
          </w:rPr>
          <w:t>http://www.reachingcriticalwill.org/images/documents/Disarmament-fora/OEWG/2016/Documents/NGO13.pdf</w:t>
        </w:r>
      </w:hyperlink>
      <w:r>
        <w:t xml:space="preserve"> //Re-cut by Elmer</w:t>
      </w:r>
    </w:p>
    <w:p w14:paraId="570766FF" w14:textId="7FE76C04" w:rsidR="00A6666C" w:rsidRPr="00921E76" w:rsidRDefault="00A6666C" w:rsidP="00A6666C">
      <w:pPr>
        <w:rPr>
          <w:sz w:val="16"/>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0"/>
    <w:p w14:paraId="6D282345" w14:textId="77777777" w:rsidR="00A6666C" w:rsidRDefault="00A6666C" w:rsidP="00A6666C">
      <w:pPr>
        <w:pStyle w:val="Heading3"/>
      </w:pPr>
      <w:r>
        <w:t>1AC: Framing</w:t>
      </w:r>
    </w:p>
    <w:p w14:paraId="76F52F87" w14:textId="77777777" w:rsidR="00A6666C" w:rsidRPr="0072564D" w:rsidRDefault="00A6666C" w:rsidP="00A6666C">
      <w:pPr>
        <w:pStyle w:val="Heading4"/>
        <w:rPr>
          <w:rFonts w:cs="Calibri"/>
          <w:bCs/>
        </w:rPr>
      </w:pPr>
      <w:r w:rsidRPr="0072564D">
        <w:rPr>
          <w:rFonts w:cs="Calibri"/>
          <w:bCs/>
        </w:rPr>
        <w:t>The standard is maximizing expected wellbeing</w:t>
      </w:r>
    </w:p>
    <w:p w14:paraId="372D3C57" w14:textId="77777777" w:rsidR="00A6666C" w:rsidRPr="0072564D" w:rsidRDefault="00A6666C" w:rsidP="00A6666C">
      <w:pPr>
        <w:pStyle w:val="Heading4"/>
        <w:rPr>
          <w:rFonts w:cs="Calibri"/>
          <w:bCs/>
        </w:rPr>
      </w:pPr>
      <w:r w:rsidRPr="0072564D">
        <w:rPr>
          <w:rFonts w:cs="Calibri"/>
          <w:bCs/>
        </w:rPr>
        <w:t>Prefer:</w:t>
      </w:r>
    </w:p>
    <w:p w14:paraId="5D709777" w14:textId="77777777" w:rsidR="00A6666C" w:rsidRPr="0072564D" w:rsidRDefault="00A6666C" w:rsidP="00A6666C">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436FA378" w14:textId="77777777" w:rsidR="00A6666C" w:rsidRPr="0072564D" w:rsidRDefault="00A6666C" w:rsidP="00A6666C">
      <w:pPr>
        <w:rPr>
          <w:rStyle w:val="Style13ptBold"/>
        </w:rPr>
      </w:pPr>
      <w:r w:rsidRPr="0072564D">
        <w:rPr>
          <w:rStyle w:val="Style13ptBold"/>
        </w:rPr>
        <w:t>Blum et al. 18</w:t>
      </w:r>
    </w:p>
    <w:p w14:paraId="2CDF1A5F" w14:textId="77777777" w:rsidR="00A6666C" w:rsidRPr="0072564D" w:rsidRDefault="00A6666C" w:rsidP="00A6666C">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72564D">
          <w:rPr>
            <w:rStyle w:val="Hyperlink"/>
            <w:color w:val="000000"/>
            <w:sz w:val="16"/>
            <w:szCs w:val="16"/>
          </w:rPr>
          <w:t>https://www.ncbi.nlm.nih.gov/pmc/articles/PMC6446569/</w:t>
        </w:r>
      </w:hyperlink>
      <w:r w:rsidRPr="0072564D">
        <w:rPr>
          <w:sz w:val="16"/>
          <w:szCs w:val="16"/>
        </w:rPr>
        <w:t>, R.S.</w:t>
      </w:r>
    </w:p>
    <w:p w14:paraId="060377F2" w14:textId="77777777" w:rsidR="00A6666C" w:rsidRPr="0072564D" w:rsidRDefault="00A6666C" w:rsidP="00A6666C">
      <w:pPr>
        <w:rPr>
          <w:sz w:val="16"/>
        </w:rPr>
      </w:pPr>
      <w:r w:rsidRPr="00EC36B7">
        <w:rPr>
          <w:b/>
          <w:bCs/>
          <w:highlight w:val="gree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EC36B7">
        <w:rPr>
          <w:b/>
          <w:bCs/>
          <w:highlight w:val="gree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EC36B7">
        <w:rPr>
          <w:highlight w:val="green"/>
          <w:u w:val="single"/>
        </w:rPr>
        <w:t>reason why particular stimuli</w:t>
      </w:r>
      <w:r w:rsidRPr="0072564D">
        <w:rPr>
          <w:u w:val="single"/>
        </w:rPr>
        <w:t xml:space="preserve">, objects, events, situations, and activities </w:t>
      </w:r>
      <w:r w:rsidRPr="00EC36B7">
        <w:rPr>
          <w:highlight w:val="green"/>
          <w:u w:val="single"/>
        </w:rPr>
        <w:t>are rewarding</w:t>
      </w:r>
      <w:r w:rsidRPr="0072564D">
        <w:rPr>
          <w:sz w:val="16"/>
        </w:rPr>
        <w:t xml:space="preserve"> may be </w:t>
      </w:r>
      <w:r w:rsidRPr="00EC36B7">
        <w:rPr>
          <w:highlight w:val="gree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EC36B7">
        <w:rPr>
          <w:highlight w:val="green"/>
          <w:u w:val="single"/>
        </w:rPr>
        <w:t xml:space="preserve">provides the </w:t>
      </w:r>
      <w:r w:rsidRPr="00EC36B7">
        <w:rPr>
          <w:b/>
          <w:bCs/>
          <w:highlight w:val="green"/>
          <w:u w:val="single"/>
        </w:rPr>
        <w:t>basis for hedonic theories</w:t>
      </w:r>
      <w:r w:rsidRPr="00EC36B7">
        <w:rPr>
          <w:highlight w:val="gree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4E1D32B0" w14:textId="77777777" w:rsidR="00A6666C" w:rsidRPr="0072564D" w:rsidRDefault="00A6666C" w:rsidP="00A6666C">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512E777B" w14:textId="77777777" w:rsidR="00A6666C" w:rsidRPr="0072564D" w:rsidRDefault="00A6666C" w:rsidP="00A6666C">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EAA98F3" w14:textId="77777777" w:rsidR="00A6666C" w:rsidRPr="0072564D" w:rsidRDefault="00A6666C" w:rsidP="00A6666C">
      <w:pPr>
        <w:rPr>
          <w:sz w:val="16"/>
        </w:rPr>
      </w:pPr>
      <w:r w:rsidRPr="0072564D">
        <w:rPr>
          <w:sz w:val="16"/>
        </w:rPr>
        <w:t xml:space="preserve">Evolutionary theories of pleasure: The love connection BO:D </w:t>
      </w:r>
    </w:p>
    <w:p w14:paraId="71BA985D" w14:textId="77777777" w:rsidR="00A6666C" w:rsidRPr="0072564D" w:rsidRDefault="00A6666C" w:rsidP="00A6666C">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E740BD1" w14:textId="77777777" w:rsidR="00A6666C" w:rsidRPr="0072564D" w:rsidRDefault="00A6666C" w:rsidP="00A6666C">
      <w:pPr>
        <w:rPr>
          <w:sz w:val="16"/>
        </w:rPr>
      </w:pPr>
      <w:r w:rsidRPr="0072564D">
        <w:rPr>
          <w:sz w:val="16"/>
        </w:rPr>
        <w:t xml:space="preserve">It is well established that modern biological theory conjectures that </w:t>
      </w:r>
      <w:r w:rsidRPr="00EC36B7">
        <w:rPr>
          <w:b/>
          <w:bCs/>
          <w:highlight w:val="green"/>
          <w:u w:val="single"/>
        </w:rPr>
        <w:t>organisms are</w:t>
      </w:r>
      <w:r w:rsidRPr="0072564D">
        <w:rPr>
          <w:u w:val="single"/>
        </w:rPr>
        <w:t xml:space="preserve"> the </w:t>
      </w:r>
      <w:r w:rsidRPr="00EC36B7">
        <w:rPr>
          <w:b/>
          <w:bCs/>
          <w:highlight w:val="gree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EC36B7">
        <w:rPr>
          <w:highlight w:val="green"/>
          <w:u w:val="single"/>
        </w:rPr>
        <w:t>rewards</w:t>
      </w:r>
      <w:r w:rsidRPr="0072564D">
        <w:rPr>
          <w:u w:val="single"/>
        </w:rPr>
        <w:t xml:space="preserve"> is to </w:t>
      </w:r>
      <w:r w:rsidRPr="00EC36B7">
        <w:rPr>
          <w:highlight w:val="green"/>
          <w:u w:val="single"/>
        </w:rPr>
        <w:t>increase</w:t>
      </w:r>
      <w:r w:rsidRPr="0072564D">
        <w:rPr>
          <w:u w:val="single"/>
        </w:rPr>
        <w:t xml:space="preserve"> evolutionary </w:t>
      </w:r>
      <w:r w:rsidRPr="00EC36B7">
        <w:rPr>
          <w:highlight w:val="gree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4F61748" w14:textId="77777777" w:rsidR="00A6666C" w:rsidRPr="0072564D" w:rsidRDefault="00A6666C" w:rsidP="00A6666C">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EC36B7">
        <w:rPr>
          <w:highlight w:val="green"/>
          <w:u w:val="single"/>
        </w:rPr>
        <w:t>foods, drinks, mates, and offspring are rewarding.</w:t>
      </w:r>
    </w:p>
    <w:p w14:paraId="4FE81480" w14:textId="77777777" w:rsidR="00A6666C" w:rsidRPr="0072564D" w:rsidRDefault="00A6666C" w:rsidP="00A6666C">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674932" w14:textId="77777777" w:rsidR="00A6666C" w:rsidRPr="0072564D" w:rsidRDefault="00A6666C" w:rsidP="00A6666C">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66FBCB6" w14:textId="77777777" w:rsidR="00A6666C" w:rsidRPr="0072564D" w:rsidRDefault="00A6666C" w:rsidP="00A6666C">
      <w:pPr>
        <w:rPr>
          <w:sz w:val="16"/>
        </w:rPr>
      </w:pPr>
      <w:r w:rsidRPr="0072564D">
        <w:rPr>
          <w:sz w:val="16"/>
        </w:rPr>
        <w:t xml:space="preserve">Finding happiness is different between apes and humans </w:t>
      </w:r>
    </w:p>
    <w:p w14:paraId="77A758C6" w14:textId="77777777" w:rsidR="00A6666C" w:rsidRPr="0072564D" w:rsidRDefault="00A6666C" w:rsidP="00A6666C">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A0588C8" w14:textId="77777777" w:rsidR="00A6666C" w:rsidRPr="0072564D" w:rsidRDefault="00A6666C" w:rsidP="00A6666C">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EC36B7">
        <w:rPr>
          <w:b/>
          <w:bCs/>
          <w:highlight w:val="green"/>
          <w:u w:val="single"/>
        </w:rPr>
        <w:t>many brain regions</w:t>
      </w:r>
      <w:r w:rsidRPr="0072564D">
        <w:rPr>
          <w:sz w:val="16"/>
        </w:rPr>
        <w:t xml:space="preserve">, often termed hot and cold spots, </w:t>
      </w:r>
      <w:r w:rsidRPr="0072564D">
        <w:rPr>
          <w:u w:val="single"/>
        </w:rPr>
        <w:t xml:space="preserve">that significantly </w:t>
      </w:r>
      <w:r w:rsidRPr="00EC36B7">
        <w:rPr>
          <w:b/>
          <w:bCs/>
          <w:highlight w:val="green"/>
          <w:u w:val="single"/>
        </w:rPr>
        <w:t>modulate</w:t>
      </w:r>
      <w:r w:rsidRPr="0072564D">
        <w:rPr>
          <w:sz w:val="16"/>
        </w:rPr>
        <w:t xml:space="preserve"> (increase or decrease) </w:t>
      </w:r>
      <w:r w:rsidRPr="0072564D">
        <w:rPr>
          <w:u w:val="single"/>
        </w:rPr>
        <w:t xml:space="preserve">our </w:t>
      </w:r>
      <w:r w:rsidRPr="00EC36B7">
        <w:rPr>
          <w:b/>
          <w:bCs/>
          <w:highlight w:val="green"/>
          <w:u w:val="single"/>
        </w:rPr>
        <w:t>pleasure or</w:t>
      </w:r>
      <w:r w:rsidRPr="0072564D">
        <w:rPr>
          <w:u w:val="single"/>
        </w:rPr>
        <w:t xml:space="preserve"> even produce</w:t>
      </w:r>
      <w:r w:rsidRPr="0072564D">
        <w:rPr>
          <w:b/>
          <w:bCs/>
          <w:u w:val="single"/>
        </w:rPr>
        <w:t xml:space="preserve"> </w:t>
      </w:r>
      <w:r w:rsidRPr="00EC36B7">
        <w:rPr>
          <w:b/>
          <w:bCs/>
          <w:highlight w:val="gree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715D4D60" w14:textId="77777777" w:rsidR="00A6666C" w:rsidRPr="0072564D" w:rsidRDefault="00A6666C" w:rsidP="00A6666C">
      <w:pPr>
        <w:rPr>
          <w:sz w:val="16"/>
        </w:rPr>
      </w:pPr>
      <w:r w:rsidRPr="0072564D">
        <w:rPr>
          <w:sz w:val="16"/>
        </w:rPr>
        <w:t xml:space="preserve">Desire and reward centers </w:t>
      </w:r>
    </w:p>
    <w:p w14:paraId="236E4B38" w14:textId="77777777" w:rsidR="00A6666C" w:rsidRPr="0072564D" w:rsidRDefault="00A6666C" w:rsidP="00A6666C">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9487A2F" w14:textId="77777777" w:rsidR="00A6666C" w:rsidRPr="0072564D" w:rsidRDefault="00A6666C" w:rsidP="00A6666C">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4C844AEB" w14:textId="77777777" w:rsidR="00A6666C" w:rsidRPr="0072564D" w:rsidRDefault="00A6666C" w:rsidP="00A6666C">
      <w:pPr>
        <w:rPr>
          <w:sz w:val="16"/>
        </w:rPr>
      </w:pPr>
      <w:r w:rsidRPr="0072564D">
        <w:rPr>
          <w:sz w:val="16"/>
        </w:rPr>
        <w:t xml:space="preserve">Furthermore, ordinary </w:t>
      </w:r>
      <w:r w:rsidRPr="0072564D">
        <w:rPr>
          <w:u w:val="single"/>
        </w:rPr>
        <w:t>“</w:t>
      </w:r>
      <w:r w:rsidRPr="00EC36B7">
        <w:rPr>
          <w:highlight w:val="green"/>
          <w:u w:val="single"/>
        </w:rPr>
        <w:t>liking</w:t>
      </w:r>
      <w:r w:rsidRPr="0072564D">
        <w:rPr>
          <w:u w:val="single"/>
        </w:rPr>
        <w:t xml:space="preserve">” of </w:t>
      </w:r>
      <w:r w:rsidRPr="00EC36B7">
        <w:rPr>
          <w:highlight w:val="green"/>
          <w:u w:val="single"/>
        </w:rPr>
        <w:t>something</w:t>
      </w:r>
      <w:r w:rsidRPr="0072564D">
        <w:rPr>
          <w:u w:val="single"/>
        </w:rPr>
        <w:t xml:space="preserve">, or pure pleasure, is </w:t>
      </w:r>
      <w:r w:rsidRPr="00EC36B7">
        <w:rPr>
          <w:highlight w:val="green"/>
          <w:u w:val="single"/>
        </w:rPr>
        <w:t>represented by</w:t>
      </w:r>
      <w:r w:rsidRPr="0072564D">
        <w:rPr>
          <w:sz w:val="16"/>
        </w:rPr>
        <w:t xml:space="preserve"> small </w:t>
      </w:r>
      <w:r w:rsidRPr="00EC36B7">
        <w:rPr>
          <w:highlight w:val="green"/>
          <w:u w:val="single"/>
        </w:rPr>
        <w:t>regions</w:t>
      </w:r>
      <w:r w:rsidRPr="0072564D">
        <w:rPr>
          <w:sz w:val="16"/>
        </w:rPr>
        <w:t xml:space="preserve"> mainly </w:t>
      </w:r>
      <w:r w:rsidRPr="00EC36B7">
        <w:rPr>
          <w:highlight w:val="gree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A3AFE27" w14:textId="77777777" w:rsidR="00A6666C" w:rsidRPr="0072564D" w:rsidRDefault="00A6666C" w:rsidP="00A6666C">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434DD69" w14:textId="77777777" w:rsidR="00A6666C" w:rsidRPr="0072564D" w:rsidRDefault="00A6666C" w:rsidP="00A6666C">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4B1EC44F" w14:textId="77777777" w:rsidR="00A6666C" w:rsidRPr="0072564D" w:rsidRDefault="00A6666C" w:rsidP="00A6666C">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65DE941" w14:textId="77777777" w:rsidR="00A6666C" w:rsidRPr="0072564D" w:rsidRDefault="00A6666C" w:rsidP="00A6666C">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BCA6BA9" w14:textId="77777777" w:rsidR="00A6666C" w:rsidRPr="0072564D" w:rsidRDefault="00A6666C" w:rsidP="00A6666C">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F90EE69" w14:textId="77777777" w:rsidR="00A6666C" w:rsidRPr="0072564D" w:rsidRDefault="00A6666C" w:rsidP="00A6666C">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C36B7">
        <w:rPr>
          <w:highlight w:val="green"/>
          <w:u w:val="single"/>
        </w:rPr>
        <w:t>researchers examined</w:t>
      </w:r>
      <w:r w:rsidRPr="0072564D">
        <w:rPr>
          <w:u w:val="single"/>
        </w:rPr>
        <w:t xml:space="preserve"> 247 specimens of </w:t>
      </w:r>
      <w:r w:rsidRPr="00EC36B7">
        <w:rPr>
          <w:highlight w:val="gree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EC36B7">
        <w:rPr>
          <w:b/>
          <w:bCs/>
          <w:highlight w:val="green"/>
          <w:u w:val="single"/>
        </w:rPr>
        <w:t>there was</w:t>
      </w:r>
      <w:r w:rsidRPr="0072564D">
        <w:rPr>
          <w:u w:val="single"/>
        </w:rPr>
        <w:t xml:space="preserve"> a </w:t>
      </w:r>
      <w:r w:rsidRPr="00EC36B7">
        <w:rPr>
          <w:b/>
          <w:bCs/>
          <w:highlight w:val="green"/>
          <w:u w:val="single"/>
        </w:rPr>
        <w:t>remarkable contrast in</w:t>
      </w:r>
      <w:r w:rsidRPr="0072564D">
        <w:rPr>
          <w:u w:val="single"/>
        </w:rPr>
        <w:t xml:space="preserve"> the</w:t>
      </w:r>
      <w:r w:rsidRPr="0072564D">
        <w:rPr>
          <w:b/>
          <w:bCs/>
          <w:u w:val="single"/>
        </w:rPr>
        <w:t xml:space="preserve"> </w:t>
      </w:r>
      <w:r w:rsidRPr="00EC36B7">
        <w:rPr>
          <w:b/>
          <w:bCs/>
          <w:highlight w:val="green"/>
          <w:u w:val="single"/>
        </w:rPr>
        <w:t>neocortices</w:t>
      </w:r>
      <w:r w:rsidRPr="0072564D">
        <w:rPr>
          <w:sz w:val="16"/>
        </w:rPr>
        <w:t xml:space="preserve">, specifically </w:t>
      </w:r>
      <w:r w:rsidRPr="0072564D">
        <w:rPr>
          <w:u w:val="single"/>
        </w:rPr>
        <w:t xml:space="preserve">in an </w:t>
      </w:r>
      <w:r w:rsidRPr="00EC36B7">
        <w:rPr>
          <w:highlight w:val="green"/>
          <w:u w:val="single"/>
        </w:rPr>
        <w:t>area of the brain</w:t>
      </w:r>
      <w:r w:rsidRPr="0072564D">
        <w:rPr>
          <w:u w:val="single"/>
        </w:rPr>
        <w:t xml:space="preserve"> that is much </w:t>
      </w:r>
      <w:r w:rsidRPr="00EC36B7">
        <w:rPr>
          <w:highlight w:val="gree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26171EF1" w14:textId="6C27D1FB" w:rsidR="00A6666C" w:rsidRDefault="00A6666C" w:rsidP="00A6666C">
      <w:pPr>
        <w:rPr>
          <w:sz w:val="16"/>
        </w:rPr>
      </w:pPr>
      <w:r w:rsidRPr="0072564D">
        <w:rPr>
          <w:sz w:val="16"/>
        </w:rPr>
        <w:t xml:space="preserve">Nora Volkow, the director of NIDA, pointed out that one alluring possibility is that the neurotransmitter </w:t>
      </w:r>
      <w:r w:rsidRPr="00EC36B7">
        <w:rPr>
          <w:highlight w:val="green"/>
          <w:u w:val="single"/>
        </w:rPr>
        <w:t>dopamine plays</w:t>
      </w:r>
      <w:r w:rsidRPr="0072564D">
        <w:rPr>
          <w:u w:val="single"/>
        </w:rPr>
        <w:t xml:space="preserve"> a substantial </w:t>
      </w:r>
      <w:r w:rsidRPr="00EC36B7">
        <w:rPr>
          <w:highlight w:val="green"/>
          <w:u w:val="single"/>
        </w:rPr>
        <w:t>role in</w:t>
      </w:r>
      <w:r w:rsidRPr="0072564D">
        <w:rPr>
          <w:u w:val="single"/>
        </w:rPr>
        <w:t xml:space="preserve"> humans’ </w:t>
      </w:r>
      <w:r w:rsidRPr="00EC36B7">
        <w:rPr>
          <w:highlight w:val="green"/>
          <w:u w:val="single"/>
        </w:rPr>
        <w:t>ability to pursue</w:t>
      </w:r>
      <w:r w:rsidRPr="0072564D">
        <w:rPr>
          <w:u w:val="single"/>
        </w:rPr>
        <w:t xml:space="preserve"> various </w:t>
      </w:r>
      <w:r w:rsidRPr="00EC36B7">
        <w:rPr>
          <w:highlight w:val="green"/>
          <w:u w:val="single"/>
        </w:rPr>
        <w:t>rewards that are</w:t>
      </w:r>
      <w:r w:rsidRPr="0072564D">
        <w:rPr>
          <w:u w:val="single"/>
        </w:rPr>
        <w:t xml:space="preserve"> perhaps months or even </w:t>
      </w:r>
      <w:r w:rsidRPr="00EC36B7">
        <w:rPr>
          <w:highlight w:val="gree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DDEB23" w14:textId="77777777" w:rsidR="00A6666C" w:rsidRPr="009560D0" w:rsidRDefault="00A6666C" w:rsidP="00A6666C">
      <w:pPr>
        <w:pStyle w:val="Heading4"/>
      </w:pPr>
      <w:r w:rsidRPr="00A6666C">
        <w:t>2]</w:t>
      </w:r>
      <w:r>
        <w:rPr>
          <w:sz w:val="16"/>
        </w:rPr>
        <w:t xml:space="preserve"> </w:t>
      </w:r>
      <w:r w:rsidRPr="009560D0">
        <w:t>Weigh magnitude times probability</w:t>
      </w:r>
      <w:r>
        <w:t>---</w:t>
      </w:r>
      <w:r w:rsidRPr="009560D0">
        <w:t>“</w:t>
      </w:r>
      <w:r>
        <w:t>p</w:t>
      </w:r>
      <w:r w:rsidRPr="009560D0">
        <w:t>robability first” framing is rooted in psychological biases and leads to mass death</w:t>
      </w:r>
    </w:p>
    <w:p w14:paraId="339268B8" w14:textId="77777777" w:rsidR="00A6666C" w:rsidRPr="00005E38" w:rsidRDefault="00A6666C" w:rsidP="00A6666C">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4EAF8630" w14:textId="6A747939" w:rsidR="00A6666C" w:rsidRPr="00A6666C" w:rsidRDefault="00A6666C" w:rsidP="00A6666C">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57295C22" w14:textId="77777777" w:rsidR="005106DB" w:rsidRPr="00765262" w:rsidRDefault="005106DB" w:rsidP="005106DB">
      <w:pPr>
        <w:pStyle w:val="Heading4"/>
      </w:pPr>
      <w:r>
        <w:t xml:space="preserve">Indian foreign policy </w:t>
      </w:r>
      <w:r w:rsidRPr="00E262FD">
        <w:rPr>
          <w:u w:val="single"/>
        </w:rPr>
        <w:t>cannot be explained</w:t>
      </w:r>
      <w:r>
        <w:t xml:space="preserve"> by mainstream critical IR scholarship. Concepts like security, sovereignty, and realism are not inherently Western, but are reflective of ancient cultural principles that shape policy and decision-making. </w:t>
      </w:r>
    </w:p>
    <w:p w14:paraId="68C05A84" w14:textId="77777777" w:rsidR="005106DB" w:rsidRPr="0026633D" w:rsidRDefault="005106DB" w:rsidP="005106DB">
      <w:pPr>
        <w:rPr>
          <w:b/>
          <w:sz w:val="26"/>
          <w:u w:val="single"/>
        </w:rPr>
      </w:pPr>
      <w:r>
        <w:rPr>
          <w:rStyle w:val="Style13ptBold"/>
        </w:rPr>
        <w:t xml:space="preserve">Chatterjee and Chatterjee 20 </w:t>
      </w:r>
      <w:r w:rsidRPr="0026633D">
        <w:rPr>
          <w:sz w:val="16"/>
        </w:rPr>
        <w:t>(</w:t>
      </w:r>
      <w:proofErr w:type="spellStart"/>
      <w:r w:rsidRPr="0026633D">
        <w:rPr>
          <w:sz w:val="16"/>
        </w:rPr>
        <w:t>Deepashree</w:t>
      </w:r>
      <w:proofErr w:type="spellEnd"/>
      <w:r w:rsidRPr="0026633D">
        <w:rPr>
          <w:sz w:val="16"/>
        </w:rPr>
        <w:t xml:space="preserve"> Chatterjee- Assistant Teacher, Mount Carmel School, Bhagalpur, Bihar, India. Dr. Arpita Chatterjee- Assistant Professor, </w:t>
      </w:r>
      <w:proofErr w:type="spellStart"/>
      <w:r w:rsidRPr="0026633D">
        <w:rPr>
          <w:sz w:val="16"/>
        </w:rPr>
        <w:t>Goenka</w:t>
      </w:r>
      <w:proofErr w:type="spellEnd"/>
      <w:r w:rsidRPr="0026633D">
        <w:rPr>
          <w:sz w:val="16"/>
        </w:rPr>
        <w:t xml:space="preserve"> College of Commerce and Business Administration, AN ANALYSIS OF THE INFLUENCE OF ANCIENT INDIAN SCRIPTURES ON INTERNATIONAL RELATIONS AND FOREIGN POLICIES OF INDIA, International Journal of Advanced Research in Commerce, Management &amp; Social Science (IJARCMSS) 152 </w:t>
      </w:r>
      <w:proofErr w:type="gramStart"/>
      <w:r w:rsidRPr="0026633D">
        <w:rPr>
          <w:sz w:val="16"/>
        </w:rPr>
        <w:t>ISSN :</w:t>
      </w:r>
      <w:proofErr w:type="gramEnd"/>
      <w:r w:rsidRPr="0026633D">
        <w:rPr>
          <w:sz w:val="16"/>
        </w:rPr>
        <w:t xml:space="preserve"> 2581-7930, Impact Factor : 5.260 , Volume 03, No. 03, July - September, 2020, pp 152-157, JKS)</w:t>
      </w:r>
    </w:p>
    <w:p w14:paraId="365D75CF" w14:textId="77777777" w:rsidR="005106DB" w:rsidRPr="00371051" w:rsidRDefault="005106DB" w:rsidP="005106DB">
      <w:pPr>
        <w:rPr>
          <w:rStyle w:val="Emphasis"/>
        </w:rPr>
      </w:pPr>
      <w:r w:rsidRPr="00371051">
        <w:rPr>
          <w:sz w:val="12"/>
        </w:rPr>
        <w:t xml:space="preserve">Foreign policy of a nation comprises of the principles, objectives and interests of a country while interacting and dealing with other nations. </w:t>
      </w:r>
      <w:r w:rsidRPr="008E3390">
        <w:rPr>
          <w:rStyle w:val="StyleUnderline"/>
        </w:rPr>
        <w:t>Foreign policy of any nation</w:t>
      </w:r>
      <w:r w:rsidRPr="00371051">
        <w:rPr>
          <w:sz w:val="12"/>
        </w:rPr>
        <w:t xml:space="preserve">, in general, </w:t>
      </w:r>
      <w:r w:rsidRPr="008E3390">
        <w:rPr>
          <w:rStyle w:val="StyleUnderline"/>
        </w:rPr>
        <w:t>is directed to ensure its sovereignty and security,</w:t>
      </w:r>
      <w:r w:rsidRPr="00371051">
        <w:rPr>
          <w:sz w:val="12"/>
        </w:rPr>
        <w:t xml:space="preserve"> while contributing towards its growth, influence and stature in the eyes of the world</w:t>
      </w:r>
      <w:r w:rsidRPr="008E3390">
        <w:rPr>
          <w:rStyle w:val="StyleUnderline"/>
        </w:rPr>
        <w:t xml:space="preserve">. </w:t>
      </w:r>
      <w:r w:rsidRPr="005F5165">
        <w:rPr>
          <w:rStyle w:val="StyleUnderline"/>
          <w:highlight w:val="green"/>
        </w:rPr>
        <w:t xml:space="preserve">India has a rich </w:t>
      </w:r>
      <w:r w:rsidRPr="005F5165">
        <w:rPr>
          <w:rStyle w:val="StyleUnderline"/>
        </w:rPr>
        <w:t>cultural</w:t>
      </w:r>
      <w:r w:rsidRPr="008E3390">
        <w:rPr>
          <w:rStyle w:val="StyleUnderline"/>
        </w:rPr>
        <w:t xml:space="preserve">, traditional and </w:t>
      </w:r>
      <w:r w:rsidRPr="005F5165">
        <w:rPr>
          <w:rStyle w:val="StyleUnderline"/>
          <w:highlight w:val="green"/>
        </w:rPr>
        <w:t>political history</w:t>
      </w:r>
      <w:r w:rsidRPr="008E3390">
        <w:rPr>
          <w:rStyle w:val="StyleUnderline"/>
        </w:rPr>
        <w:t xml:space="preserve"> and many </w:t>
      </w:r>
      <w:r w:rsidRPr="005F5165">
        <w:rPr>
          <w:rStyle w:val="StyleUnderline"/>
        </w:rPr>
        <w:t>famous scriptures</w:t>
      </w:r>
      <w:r w:rsidRPr="008E3390">
        <w:rPr>
          <w:rStyle w:val="StyleUnderline"/>
        </w:rPr>
        <w:t xml:space="preserve"> like </w:t>
      </w:r>
      <w:proofErr w:type="spellStart"/>
      <w:r w:rsidRPr="008E3390">
        <w:rPr>
          <w:rStyle w:val="StyleUnderline"/>
        </w:rPr>
        <w:t>Arthshastra</w:t>
      </w:r>
      <w:proofErr w:type="spellEnd"/>
      <w:r w:rsidRPr="008E3390">
        <w:rPr>
          <w:rStyle w:val="StyleUnderline"/>
        </w:rPr>
        <w:t xml:space="preserve"> by Chanakya </w:t>
      </w:r>
      <w:r w:rsidRPr="005F5165">
        <w:rPr>
          <w:rStyle w:val="StyleUnderline"/>
        </w:rPr>
        <w:t>suggest</w:t>
      </w:r>
      <w:r w:rsidRPr="008E3390">
        <w:rPr>
          <w:rStyle w:val="StyleUnderline"/>
        </w:rPr>
        <w:t xml:space="preserve"> that </w:t>
      </w:r>
      <w:r w:rsidRPr="005F5165">
        <w:rPr>
          <w:rStyle w:val="StyleUnderline"/>
          <w:highlight w:val="green"/>
        </w:rPr>
        <w:t xml:space="preserve">ancient India had a </w:t>
      </w:r>
      <w:proofErr w:type="spellStart"/>
      <w:proofErr w:type="gramStart"/>
      <w:r w:rsidRPr="005F5165">
        <w:rPr>
          <w:rStyle w:val="StyleUnderline"/>
          <w:highlight w:val="green"/>
        </w:rPr>
        <w:t>well established</w:t>
      </w:r>
      <w:proofErr w:type="spellEnd"/>
      <w:proofErr w:type="gramEnd"/>
      <w:r w:rsidRPr="005F5165">
        <w:rPr>
          <w:rStyle w:val="StyleUnderline"/>
          <w:highlight w:val="green"/>
        </w:rPr>
        <w:t xml:space="preserve"> concept of “external” sovereignty and robust foreign policies</w:t>
      </w:r>
      <w:r w:rsidRPr="008E3390">
        <w:rPr>
          <w:rStyle w:val="StyleUnderline"/>
        </w:rPr>
        <w:t xml:space="preserve"> when dealing with outside states.</w:t>
      </w:r>
      <w:r w:rsidRPr="00371051">
        <w:rPr>
          <w:sz w:val="12"/>
        </w:rPr>
        <w:t xml:space="preserve"> </w:t>
      </w:r>
      <w:proofErr w:type="spellStart"/>
      <w:r w:rsidRPr="00371051">
        <w:rPr>
          <w:sz w:val="12"/>
        </w:rPr>
        <w:t>Arthashastra</w:t>
      </w:r>
      <w:proofErr w:type="spellEnd"/>
      <w:r w:rsidRPr="00371051">
        <w:rPr>
          <w:sz w:val="12"/>
        </w:rPr>
        <w:t xml:space="preserve">, written by Chanakya, also known as </w:t>
      </w:r>
      <w:proofErr w:type="spellStart"/>
      <w:r w:rsidRPr="00371051">
        <w:rPr>
          <w:sz w:val="12"/>
        </w:rPr>
        <w:t>Kautilya</w:t>
      </w:r>
      <w:proofErr w:type="spellEnd"/>
      <w:r w:rsidRPr="00371051">
        <w:rPr>
          <w:sz w:val="12"/>
        </w:rPr>
        <w:t xml:space="preserve">, is one of such collections of timeless concepts on theories on political wisdom, welfare society and statecraft which could provide enrichment to the contemporary world. Hence, there exist a need to analyze that with a passage of time, whether these ancient scriptures still provide a base and whether they are and can further be referred to while dealing with international relations. Some early works by Sarkar and more recent works by </w:t>
      </w:r>
      <w:proofErr w:type="spellStart"/>
      <w:r w:rsidRPr="00371051">
        <w:rPr>
          <w:sz w:val="12"/>
        </w:rPr>
        <w:t>Modelski</w:t>
      </w:r>
      <w:proofErr w:type="spellEnd"/>
      <w:r w:rsidRPr="00371051">
        <w:rPr>
          <w:sz w:val="12"/>
        </w:rPr>
        <w:t xml:space="preserve">, </w:t>
      </w:r>
      <w:proofErr w:type="spellStart"/>
      <w:r w:rsidRPr="00371051">
        <w:rPr>
          <w:sz w:val="12"/>
        </w:rPr>
        <w:t>Boesche</w:t>
      </w:r>
      <w:proofErr w:type="spellEnd"/>
      <w:r w:rsidRPr="00371051">
        <w:rPr>
          <w:sz w:val="12"/>
        </w:rPr>
        <w:t xml:space="preserve">, Gautam, Liebig have already tried to connect </w:t>
      </w:r>
      <w:proofErr w:type="spellStart"/>
      <w:r w:rsidRPr="00371051">
        <w:rPr>
          <w:sz w:val="12"/>
        </w:rPr>
        <w:t>Kautilyan</w:t>
      </w:r>
      <w:proofErr w:type="spellEnd"/>
      <w:r w:rsidRPr="00371051">
        <w:rPr>
          <w:sz w:val="12"/>
        </w:rPr>
        <w:t xml:space="preserve"> perspective with various political insights and strategies relevant in today’s world. </w:t>
      </w:r>
      <w:r w:rsidRPr="008E3390">
        <w:rPr>
          <w:rStyle w:val="StyleUnderline"/>
        </w:rPr>
        <w:t xml:space="preserve">The history provides strong intellectual </w:t>
      </w:r>
      <w:proofErr w:type="gramStart"/>
      <w:r w:rsidRPr="008E3390">
        <w:rPr>
          <w:rStyle w:val="StyleUnderline"/>
        </w:rPr>
        <w:t>base</w:t>
      </w:r>
      <w:proofErr w:type="gramEnd"/>
      <w:r w:rsidRPr="008E3390">
        <w:rPr>
          <w:rStyle w:val="StyleUnderline"/>
        </w:rPr>
        <w:t xml:space="preserve"> and it is important to appreciate ideas, legacies and diverse elements of people</w:t>
      </w:r>
      <w:r w:rsidRPr="00371051">
        <w:rPr>
          <w:sz w:val="12"/>
        </w:rPr>
        <w:t>. Revisiting the past, exposes both strength and weaknesses of a nation and hence should be used judiciously with confidence to move forward steadily, instead of just using it as a mere idea of great civilization and bailing out of existing inadequacies (</w:t>
      </w:r>
      <w:proofErr w:type="spellStart"/>
      <w:r w:rsidRPr="00371051">
        <w:rPr>
          <w:sz w:val="12"/>
        </w:rPr>
        <w:t>Mallavarapu</w:t>
      </w:r>
      <w:proofErr w:type="spellEnd"/>
      <w:r w:rsidRPr="00371051">
        <w:rPr>
          <w:sz w:val="12"/>
        </w:rPr>
        <w:t xml:space="preserve"> S., 2018). </w:t>
      </w:r>
      <w:r w:rsidRPr="008E3390">
        <w:rPr>
          <w:rStyle w:val="StyleUnderline"/>
        </w:rPr>
        <w:t xml:space="preserve">The foreign policy of India seems to have its base since ages and the ancient scriptures like </w:t>
      </w:r>
      <w:proofErr w:type="spellStart"/>
      <w:r w:rsidRPr="008E3390">
        <w:rPr>
          <w:rStyle w:val="StyleUnderline"/>
        </w:rPr>
        <w:t>Arthashastra</w:t>
      </w:r>
      <w:proofErr w:type="spellEnd"/>
      <w:r w:rsidRPr="008E3390">
        <w:rPr>
          <w:rStyle w:val="StyleUnderline"/>
        </w:rPr>
        <w:t xml:space="preserve">, </w:t>
      </w:r>
      <w:proofErr w:type="spellStart"/>
      <w:r w:rsidRPr="008E3390">
        <w:rPr>
          <w:rStyle w:val="StyleUnderline"/>
        </w:rPr>
        <w:t>Agnipuran</w:t>
      </w:r>
      <w:proofErr w:type="spellEnd"/>
      <w:r w:rsidRPr="008E3390">
        <w:rPr>
          <w:rStyle w:val="StyleUnderline"/>
        </w:rPr>
        <w:t xml:space="preserve">, Shukri </w:t>
      </w:r>
      <w:proofErr w:type="spellStart"/>
      <w:r w:rsidRPr="008E3390">
        <w:rPr>
          <w:rStyle w:val="StyleUnderline"/>
        </w:rPr>
        <w:t>Niti</w:t>
      </w:r>
      <w:proofErr w:type="spellEnd"/>
      <w:r w:rsidRPr="008E3390">
        <w:rPr>
          <w:rStyle w:val="StyleUnderline"/>
        </w:rPr>
        <w:t>,</w:t>
      </w:r>
      <w:r w:rsidRPr="00371051">
        <w:rPr>
          <w:sz w:val="12"/>
        </w:rPr>
        <w:t xml:space="preserve"> etc. provide </w:t>
      </w:r>
      <w:proofErr w:type="gramStart"/>
      <w:r w:rsidRPr="00371051">
        <w:rPr>
          <w:sz w:val="12"/>
        </w:rPr>
        <w:t>an evidence</w:t>
      </w:r>
      <w:proofErr w:type="gramEnd"/>
      <w:r w:rsidRPr="00371051">
        <w:rPr>
          <w:sz w:val="12"/>
        </w:rPr>
        <w:t xml:space="preserve"> of that. Policy plays a very important role in determining the position a nation holds in the international forum and </w:t>
      </w:r>
      <w:r w:rsidRPr="005F5165">
        <w:rPr>
          <w:rStyle w:val="StyleUnderline"/>
          <w:highlight w:val="green"/>
        </w:rPr>
        <w:t>India’s foreign policy seems</w:t>
      </w:r>
      <w:r w:rsidRPr="008E3390">
        <w:rPr>
          <w:rStyle w:val="StyleUnderline"/>
        </w:rPr>
        <w:t xml:space="preserve"> to be </w:t>
      </w:r>
      <w:r w:rsidRPr="005F5165">
        <w:rPr>
          <w:rStyle w:val="StyleUnderline"/>
          <w:highlight w:val="green"/>
        </w:rPr>
        <w:t>highly influenced by</w:t>
      </w:r>
      <w:r w:rsidRPr="008E3390">
        <w:rPr>
          <w:rStyle w:val="StyleUnderline"/>
        </w:rPr>
        <w:t xml:space="preserve"> </w:t>
      </w:r>
      <w:proofErr w:type="spellStart"/>
      <w:r w:rsidRPr="008E3390">
        <w:rPr>
          <w:rStyle w:val="StyleUnderline"/>
        </w:rPr>
        <w:t>kautilya’s</w:t>
      </w:r>
      <w:proofErr w:type="spellEnd"/>
      <w:r w:rsidRPr="008E3390">
        <w:rPr>
          <w:rStyle w:val="StyleUnderline"/>
        </w:rPr>
        <w:t xml:space="preserve"> </w:t>
      </w:r>
      <w:proofErr w:type="spellStart"/>
      <w:r w:rsidRPr="005F5165">
        <w:rPr>
          <w:rStyle w:val="StyleUnderline"/>
          <w:highlight w:val="green"/>
        </w:rPr>
        <w:t>Arthashastra</w:t>
      </w:r>
      <w:proofErr w:type="spellEnd"/>
      <w:r w:rsidRPr="008E3390">
        <w:rPr>
          <w:rStyle w:val="StyleUnderline"/>
        </w:rPr>
        <w:t>.</w:t>
      </w:r>
      <w:r w:rsidRPr="00371051">
        <w:rPr>
          <w:sz w:val="12"/>
        </w:rPr>
        <w:t xml:space="preserve"> Even the diplomatic enclave of New Delhi, the capital city of India, has been named Chanakyapuri, showing great reverence for Chanakya and his philosophy. Chanakya in </w:t>
      </w:r>
      <w:proofErr w:type="spellStart"/>
      <w:r w:rsidRPr="00371051">
        <w:rPr>
          <w:sz w:val="12"/>
        </w:rPr>
        <w:t>Arthashastra</w:t>
      </w:r>
      <w:proofErr w:type="spellEnd"/>
      <w:r w:rsidRPr="00371051">
        <w:rPr>
          <w:sz w:val="12"/>
        </w:rPr>
        <w:t xml:space="preserve"> mentions that </w:t>
      </w:r>
      <w:r w:rsidRPr="008E3390">
        <w:rPr>
          <w:rStyle w:val="StyleUnderline"/>
        </w:rPr>
        <w:t>policy and impolicy (</w:t>
      </w:r>
      <w:proofErr w:type="spellStart"/>
      <w:r w:rsidRPr="008E3390">
        <w:rPr>
          <w:rStyle w:val="StyleUnderline"/>
        </w:rPr>
        <w:t>naya</w:t>
      </w:r>
      <w:proofErr w:type="spellEnd"/>
      <w:r w:rsidRPr="008E3390">
        <w:rPr>
          <w:rStyle w:val="StyleUnderline"/>
        </w:rPr>
        <w:t xml:space="preserve"> and </w:t>
      </w:r>
      <w:proofErr w:type="spellStart"/>
      <w:r w:rsidRPr="008E3390">
        <w:rPr>
          <w:rStyle w:val="StyleUnderline"/>
        </w:rPr>
        <w:t>apanaya</w:t>
      </w:r>
      <w:proofErr w:type="spellEnd"/>
      <w:r w:rsidRPr="008E3390">
        <w:rPr>
          <w:rStyle w:val="StyleUnderline"/>
        </w:rPr>
        <w:t>) are the causes of human make which affect position, while fortune and misfortune (</w:t>
      </w:r>
      <w:proofErr w:type="spellStart"/>
      <w:r w:rsidRPr="008E3390">
        <w:rPr>
          <w:rStyle w:val="StyleUnderline"/>
        </w:rPr>
        <w:t>aya</w:t>
      </w:r>
      <w:proofErr w:type="spellEnd"/>
      <w:r w:rsidRPr="008E3390">
        <w:rPr>
          <w:rStyle w:val="StyleUnderline"/>
        </w:rPr>
        <w:t xml:space="preserve"> and </w:t>
      </w:r>
      <w:proofErr w:type="spellStart"/>
      <w:r w:rsidRPr="008E3390">
        <w:rPr>
          <w:rStyle w:val="StyleUnderline"/>
        </w:rPr>
        <w:t>anaya</w:t>
      </w:r>
      <w:proofErr w:type="spellEnd"/>
      <w:r w:rsidRPr="008E3390">
        <w:rPr>
          <w:rStyle w:val="StyleUnderline"/>
        </w:rPr>
        <w:t>) are the providential or unforeseen causes</w:t>
      </w:r>
      <w:r w:rsidRPr="00371051">
        <w:rPr>
          <w:sz w:val="12"/>
        </w:rPr>
        <w:t xml:space="preserve">. Policy is man-made and it helps in attaining the desired end in accordance with what has been anticipated. </w:t>
      </w:r>
      <w:proofErr w:type="gramStart"/>
      <w:r w:rsidRPr="00371051">
        <w:rPr>
          <w:sz w:val="12"/>
        </w:rPr>
        <w:t>Thus</w:t>
      </w:r>
      <w:proofErr w:type="gramEnd"/>
      <w:r w:rsidRPr="00371051">
        <w:rPr>
          <w:sz w:val="12"/>
        </w:rPr>
        <w:t xml:space="preserve"> </w:t>
      </w:r>
      <w:r w:rsidRPr="005F5165">
        <w:rPr>
          <w:rStyle w:val="StyleUnderline"/>
          <w:highlight w:val="green"/>
        </w:rPr>
        <w:t>it becomes important to understand</w:t>
      </w:r>
      <w:r w:rsidRPr="008E3390">
        <w:rPr>
          <w:rStyle w:val="StyleUnderline"/>
        </w:rPr>
        <w:t xml:space="preserve"> the relationship between </w:t>
      </w:r>
      <w:r w:rsidRPr="005F5165">
        <w:rPr>
          <w:rStyle w:val="StyleUnderline"/>
          <w:highlight w:val="green"/>
        </w:rPr>
        <w:t>power</w:t>
      </w:r>
      <w:r w:rsidRPr="008E3390">
        <w:rPr>
          <w:rStyle w:val="StyleUnderline"/>
        </w:rPr>
        <w:t xml:space="preserve"> and progress, </w:t>
      </w:r>
      <w:r w:rsidRPr="005F5165">
        <w:rPr>
          <w:rStyle w:val="StyleUnderline"/>
          <w:highlight w:val="green"/>
        </w:rPr>
        <w:t>which can be attained through</w:t>
      </w:r>
      <w:r w:rsidRPr="008E3390">
        <w:rPr>
          <w:rStyle w:val="StyleUnderline"/>
        </w:rPr>
        <w:t xml:space="preserve"> the </w:t>
      </w:r>
      <w:r w:rsidRPr="008E3390">
        <w:rPr>
          <w:rStyle w:val="Emphasis"/>
        </w:rPr>
        <w:t xml:space="preserve">implementation of right </w:t>
      </w:r>
      <w:r w:rsidRPr="005F5165">
        <w:rPr>
          <w:rStyle w:val="Emphasis"/>
          <w:highlight w:val="green"/>
        </w:rPr>
        <w:t>policy</w:t>
      </w:r>
      <w:r w:rsidRPr="008E3390">
        <w:rPr>
          <w:rStyle w:val="StyleUnderline"/>
        </w:rPr>
        <w:t xml:space="preserve"> and its execution within the circle of states or international forum</w:t>
      </w:r>
      <w:r w:rsidRPr="00371051">
        <w:rPr>
          <w:sz w:val="12"/>
        </w:rPr>
        <w:t xml:space="preserve">, in today’s context. According to </w:t>
      </w:r>
      <w:proofErr w:type="spellStart"/>
      <w:r w:rsidRPr="00371051">
        <w:rPr>
          <w:sz w:val="12"/>
        </w:rPr>
        <w:t>Kautilya</w:t>
      </w:r>
      <w:proofErr w:type="spellEnd"/>
      <w:r w:rsidRPr="00371051">
        <w:rPr>
          <w:sz w:val="12"/>
        </w:rPr>
        <w:t xml:space="preserve">, every nation in the international system finds itself in the </w:t>
      </w:r>
      <w:proofErr w:type="spellStart"/>
      <w:r w:rsidRPr="00371051">
        <w:rPr>
          <w:sz w:val="12"/>
        </w:rPr>
        <w:t>centre</w:t>
      </w:r>
      <w:proofErr w:type="spellEnd"/>
      <w:r w:rsidRPr="00371051">
        <w:rPr>
          <w:sz w:val="12"/>
        </w:rPr>
        <w:t xml:space="preserve"> of the circle, at the position of conqueror, known as </w:t>
      </w:r>
      <w:proofErr w:type="spellStart"/>
      <w:r w:rsidRPr="00371051">
        <w:rPr>
          <w:sz w:val="12"/>
        </w:rPr>
        <w:t>vijigishu</w:t>
      </w:r>
      <w:proofErr w:type="spellEnd"/>
      <w:r w:rsidRPr="00371051">
        <w:rPr>
          <w:sz w:val="12"/>
        </w:rPr>
        <w:t xml:space="preserve">, whose power ought to be spread to more distant circles. The ruler should try to increase his power and happiness is the ultimate goal or end. According to the theory of circle of states or mandala, a natural enemy is that territory which is close to that of the conqueror and is equally powerful.3 Thus, the circle that borders the ruler state comprise of the hostile states, while the states surrounding the hostile states are the natural allies of the ruler state, for they are the enemies of the hostile states of the ruler. Elements of this logic can be found in the fact that India naturally considers Japan, Iran, </w:t>
      </w:r>
      <w:proofErr w:type="spellStart"/>
      <w:r w:rsidRPr="00371051">
        <w:rPr>
          <w:sz w:val="12"/>
        </w:rPr>
        <w:t>Afganistan</w:t>
      </w:r>
      <w:proofErr w:type="spellEnd"/>
      <w:r w:rsidRPr="00371051">
        <w:rPr>
          <w:sz w:val="12"/>
        </w:rPr>
        <w:t xml:space="preserve">, South Korea as its natural allies against China and Pakistan. According to </w:t>
      </w:r>
      <w:proofErr w:type="spellStart"/>
      <w:r w:rsidRPr="00371051">
        <w:rPr>
          <w:sz w:val="12"/>
        </w:rPr>
        <w:t>Kautilya</w:t>
      </w:r>
      <w:proofErr w:type="spellEnd"/>
      <w:r w:rsidRPr="00371051">
        <w:rPr>
          <w:sz w:val="12"/>
        </w:rPr>
        <w:t xml:space="preserve">, </w:t>
      </w:r>
      <w:r w:rsidRPr="00371051">
        <w:rPr>
          <w:rStyle w:val="StyleUnderline"/>
        </w:rPr>
        <w:t>the Circle of States is the source of the six forms of state policy or foreign policy which are peace (sandhi), war (</w:t>
      </w:r>
      <w:proofErr w:type="spellStart"/>
      <w:r w:rsidRPr="00371051">
        <w:rPr>
          <w:rStyle w:val="StyleUnderline"/>
        </w:rPr>
        <w:t>vigraha</w:t>
      </w:r>
      <w:proofErr w:type="spellEnd"/>
      <w:r w:rsidRPr="00371051">
        <w:rPr>
          <w:rStyle w:val="StyleUnderline"/>
        </w:rPr>
        <w:t>) observance of neutrality (</w:t>
      </w:r>
      <w:proofErr w:type="spellStart"/>
      <w:r w:rsidRPr="00371051">
        <w:rPr>
          <w:rStyle w:val="StyleUnderline"/>
        </w:rPr>
        <w:t>ásana</w:t>
      </w:r>
      <w:proofErr w:type="spellEnd"/>
      <w:r w:rsidRPr="00371051">
        <w:rPr>
          <w:rStyle w:val="StyleUnderline"/>
        </w:rPr>
        <w:t>), marching (</w:t>
      </w:r>
      <w:proofErr w:type="spellStart"/>
      <w:r w:rsidRPr="00371051">
        <w:rPr>
          <w:rStyle w:val="StyleUnderline"/>
        </w:rPr>
        <w:t>yána</w:t>
      </w:r>
      <w:proofErr w:type="spellEnd"/>
      <w:r w:rsidRPr="00371051">
        <w:rPr>
          <w:rStyle w:val="StyleUnderline"/>
        </w:rPr>
        <w:t>), alliance (</w:t>
      </w:r>
      <w:proofErr w:type="spellStart"/>
      <w:r w:rsidRPr="00371051">
        <w:rPr>
          <w:rStyle w:val="StyleUnderline"/>
        </w:rPr>
        <w:t>samsraya</w:t>
      </w:r>
      <w:proofErr w:type="spellEnd"/>
      <w:r w:rsidRPr="00371051">
        <w:rPr>
          <w:rStyle w:val="StyleUnderline"/>
        </w:rPr>
        <w:t>), and making peace with one and waging war with another (</w:t>
      </w:r>
      <w:proofErr w:type="spellStart"/>
      <w:r w:rsidRPr="00371051">
        <w:rPr>
          <w:rStyle w:val="StyleUnderline"/>
        </w:rPr>
        <w:t>dvaidhibhava</w:t>
      </w:r>
      <w:proofErr w:type="spellEnd"/>
      <w:r w:rsidRPr="00371051">
        <w:rPr>
          <w:rStyle w:val="StyleUnderline"/>
        </w:rPr>
        <w:t>). The concept of ‘</w:t>
      </w:r>
      <w:r w:rsidRPr="005F5165">
        <w:rPr>
          <w:rStyle w:val="StyleUnderline"/>
          <w:highlight w:val="green"/>
        </w:rPr>
        <w:t>sovereignty of states’ finds it mention</w:t>
      </w:r>
      <w:r w:rsidRPr="00371051">
        <w:rPr>
          <w:rStyle w:val="StyleUnderline"/>
        </w:rPr>
        <w:t xml:space="preserve"> in various places in </w:t>
      </w:r>
      <w:proofErr w:type="spellStart"/>
      <w:r w:rsidRPr="00371051">
        <w:rPr>
          <w:rStyle w:val="StyleUnderline"/>
        </w:rPr>
        <w:t>Shukra</w:t>
      </w:r>
      <w:proofErr w:type="spellEnd"/>
      <w:r w:rsidRPr="00371051">
        <w:rPr>
          <w:rStyle w:val="StyleUnderline"/>
        </w:rPr>
        <w:t xml:space="preserve"> </w:t>
      </w:r>
      <w:proofErr w:type="spellStart"/>
      <w:r w:rsidRPr="00371051">
        <w:rPr>
          <w:rStyle w:val="StyleUnderline"/>
        </w:rPr>
        <w:t>niti</w:t>
      </w:r>
      <w:proofErr w:type="spellEnd"/>
      <w:r w:rsidRPr="00371051">
        <w:rPr>
          <w:rStyle w:val="StyleUnderline"/>
        </w:rPr>
        <w:t xml:space="preserve"> </w:t>
      </w:r>
      <w:r w:rsidRPr="005F5165">
        <w:rPr>
          <w:rStyle w:val="StyleUnderline"/>
          <w:highlight w:val="green"/>
        </w:rPr>
        <w:t>as well</w:t>
      </w:r>
      <w:r w:rsidRPr="00371051">
        <w:rPr>
          <w:rStyle w:val="StyleUnderline"/>
        </w:rPr>
        <w:t>.</w:t>
      </w:r>
      <w:r w:rsidRPr="00371051">
        <w:rPr>
          <w:sz w:val="12"/>
        </w:rPr>
        <w:t xml:space="preserve"> Hence there is a need to study how </w:t>
      </w:r>
      <w:r w:rsidRPr="00371051">
        <w:rPr>
          <w:rStyle w:val="Emphasis"/>
        </w:rPr>
        <w:t xml:space="preserve">these </w:t>
      </w:r>
      <w:r w:rsidRPr="005F5165">
        <w:rPr>
          <w:rStyle w:val="Emphasis"/>
          <w:highlight w:val="green"/>
        </w:rPr>
        <w:t>ancient scriptures have influenced</w:t>
      </w:r>
      <w:r w:rsidRPr="00371051">
        <w:rPr>
          <w:rStyle w:val="Emphasis"/>
        </w:rPr>
        <w:t xml:space="preserve"> the </w:t>
      </w:r>
      <w:r w:rsidRPr="005F5165">
        <w:rPr>
          <w:rStyle w:val="Emphasis"/>
          <w:highlight w:val="green"/>
        </w:rPr>
        <w:t xml:space="preserve">foreign policy </w:t>
      </w:r>
      <w:r w:rsidRPr="005F5165">
        <w:rPr>
          <w:rStyle w:val="Emphasis"/>
        </w:rPr>
        <w:t xml:space="preserve">of India </w:t>
      </w:r>
      <w:r w:rsidRPr="005F5165">
        <w:rPr>
          <w:rStyle w:val="Emphasis"/>
          <w:highlight w:val="green"/>
        </w:rPr>
        <w:t>and</w:t>
      </w:r>
      <w:r w:rsidRPr="00371051">
        <w:rPr>
          <w:rStyle w:val="Emphasis"/>
        </w:rPr>
        <w:t xml:space="preserve"> </w:t>
      </w:r>
      <w:r w:rsidRPr="00371051">
        <w:rPr>
          <w:sz w:val="12"/>
        </w:rPr>
        <w:t xml:space="preserve">how </w:t>
      </w:r>
      <w:r w:rsidRPr="005F5165">
        <w:rPr>
          <w:rStyle w:val="Emphasis"/>
          <w:highlight w:val="green"/>
        </w:rPr>
        <w:t xml:space="preserve">they </w:t>
      </w:r>
      <w:r w:rsidRPr="005F5165">
        <w:rPr>
          <w:rStyle w:val="Emphasis"/>
        </w:rPr>
        <w:t>can</w:t>
      </w:r>
      <w:r w:rsidRPr="00371051">
        <w:rPr>
          <w:sz w:val="12"/>
        </w:rPr>
        <w:t xml:space="preserve"> be </w:t>
      </w:r>
      <w:proofErr w:type="gramStart"/>
      <w:r w:rsidRPr="005F5165">
        <w:rPr>
          <w:rStyle w:val="Emphasis"/>
          <w:highlight w:val="green"/>
        </w:rPr>
        <w:t>serve</w:t>
      </w:r>
      <w:proofErr w:type="gramEnd"/>
      <w:r w:rsidRPr="005F5165">
        <w:rPr>
          <w:rStyle w:val="Emphasis"/>
          <w:highlight w:val="green"/>
        </w:rPr>
        <w:t xml:space="preserve"> as a guiding light</w:t>
      </w:r>
      <w:r w:rsidRPr="00371051">
        <w:rPr>
          <w:rStyle w:val="Emphasis"/>
        </w:rPr>
        <w:t xml:space="preserve"> while taking decisions related to foreign matters.</w:t>
      </w:r>
    </w:p>
    <w:p w14:paraId="3A7D69B4" w14:textId="77777777" w:rsidR="005106DB" w:rsidRPr="00B72977" w:rsidRDefault="005106DB" w:rsidP="005106DB">
      <w:pPr>
        <w:rPr>
          <w:rStyle w:val="Emphasis"/>
        </w:rPr>
      </w:pPr>
      <w:r w:rsidRPr="005F5165">
        <w:rPr>
          <w:rStyle w:val="Emphasis"/>
          <w:highlight w:val="green"/>
        </w:rPr>
        <w:t>Basic principles of Indian foreign policy</w:t>
      </w:r>
      <w:r w:rsidRPr="00B72977">
        <w:rPr>
          <w:rStyle w:val="Emphasis"/>
        </w:rPr>
        <w:t xml:space="preserve"> and how they are influenced by ancient Indian scriptures</w:t>
      </w:r>
    </w:p>
    <w:p w14:paraId="784D009E" w14:textId="77777777" w:rsidR="005106DB" w:rsidRPr="00B72977" w:rsidRDefault="005106DB" w:rsidP="005106DB">
      <w:pPr>
        <w:rPr>
          <w:rStyle w:val="Emphasis"/>
        </w:rPr>
      </w:pPr>
      <w:r w:rsidRPr="005F5165">
        <w:rPr>
          <w:rStyle w:val="Emphasis"/>
          <w:highlight w:val="green"/>
        </w:rPr>
        <w:t>Principle of Anti Racism</w:t>
      </w:r>
    </w:p>
    <w:p w14:paraId="3D1DB29F" w14:textId="77777777" w:rsidR="005106DB" w:rsidRPr="00371051" w:rsidRDefault="005106DB" w:rsidP="005106DB">
      <w:pPr>
        <w:rPr>
          <w:rStyle w:val="StyleUnderline"/>
        </w:rPr>
      </w:pPr>
      <w:r w:rsidRPr="00371051">
        <w:rPr>
          <w:rStyle w:val="StyleUnderline"/>
        </w:rPr>
        <w:t xml:space="preserve">India believes that a person should never be discriminated on the basis of race, and hence anti racism </w:t>
      </w:r>
      <w:r w:rsidRPr="005F5165">
        <w:rPr>
          <w:rStyle w:val="StyleUnderline"/>
          <w:highlight w:val="green"/>
        </w:rPr>
        <w:t>plays the basic role</w:t>
      </w:r>
      <w:r w:rsidRPr="00371051">
        <w:rPr>
          <w:rStyle w:val="StyleUnderline"/>
        </w:rPr>
        <w:t xml:space="preserve"> in India’s foreign policy</w:t>
      </w:r>
      <w:r w:rsidRPr="00371051">
        <w:rPr>
          <w:sz w:val="14"/>
        </w:rPr>
        <w:t xml:space="preserve">. The concept of equality and </w:t>
      </w:r>
      <w:proofErr w:type="spellStart"/>
      <w:r w:rsidRPr="00371051">
        <w:rPr>
          <w:sz w:val="14"/>
        </w:rPr>
        <w:t>non racism</w:t>
      </w:r>
      <w:proofErr w:type="spellEnd"/>
      <w:r w:rsidRPr="00371051">
        <w:rPr>
          <w:sz w:val="14"/>
        </w:rPr>
        <w:t xml:space="preserve"> finds its place in our ancient scriptures also. </w:t>
      </w:r>
      <w:proofErr w:type="spellStart"/>
      <w:r w:rsidRPr="00371051">
        <w:rPr>
          <w:rStyle w:val="StyleUnderline"/>
        </w:rPr>
        <w:t>ShukraNiti</w:t>
      </w:r>
      <w:proofErr w:type="spellEnd"/>
      <w:r w:rsidRPr="00371051">
        <w:rPr>
          <w:rStyle w:val="StyleUnderline"/>
        </w:rPr>
        <w:t>,</w:t>
      </w:r>
      <w:r w:rsidRPr="00371051">
        <w:rPr>
          <w:sz w:val="14"/>
        </w:rPr>
        <w:t xml:space="preserve"> also known as </w:t>
      </w:r>
      <w:proofErr w:type="spellStart"/>
      <w:r w:rsidRPr="00371051">
        <w:rPr>
          <w:sz w:val="14"/>
        </w:rPr>
        <w:t>ShukraNitisara</w:t>
      </w:r>
      <w:proofErr w:type="spellEnd"/>
      <w:r w:rsidRPr="00371051">
        <w:rPr>
          <w:sz w:val="14"/>
        </w:rPr>
        <w:t xml:space="preserve">, said to have originally written by Brahma in the Vedic age and later by </w:t>
      </w:r>
      <w:proofErr w:type="spellStart"/>
      <w:r w:rsidRPr="00371051">
        <w:rPr>
          <w:sz w:val="14"/>
        </w:rPr>
        <w:t>Shukracharya</w:t>
      </w:r>
      <w:proofErr w:type="spellEnd"/>
      <w:r w:rsidRPr="00371051">
        <w:rPr>
          <w:sz w:val="14"/>
        </w:rPr>
        <w:t xml:space="preserve">, </w:t>
      </w:r>
      <w:r w:rsidRPr="00371051">
        <w:rPr>
          <w:rStyle w:val="StyleUnderline"/>
        </w:rPr>
        <w:t>is a set of virtues and morals which must be followed in every sphere of life and invariably in governance</w:t>
      </w:r>
      <w:r w:rsidRPr="00371051">
        <w:rPr>
          <w:sz w:val="14"/>
        </w:rPr>
        <w:t xml:space="preserve">. It is clearly mentioned in </w:t>
      </w:r>
      <w:proofErr w:type="spellStart"/>
      <w:r w:rsidRPr="00371051">
        <w:rPr>
          <w:sz w:val="14"/>
        </w:rPr>
        <w:t>ShukraNiti</w:t>
      </w:r>
      <w:proofErr w:type="spellEnd"/>
      <w:r w:rsidRPr="00371051">
        <w:rPr>
          <w:sz w:val="14"/>
        </w:rPr>
        <w:t xml:space="preserve"> that the caste of a person, whether Brahmana, Kshatriya, </w:t>
      </w:r>
      <w:proofErr w:type="spellStart"/>
      <w:r w:rsidRPr="00371051">
        <w:rPr>
          <w:sz w:val="14"/>
        </w:rPr>
        <w:t>Vaistya</w:t>
      </w:r>
      <w:proofErr w:type="spellEnd"/>
      <w:r w:rsidRPr="00371051">
        <w:rPr>
          <w:sz w:val="14"/>
        </w:rPr>
        <w:t xml:space="preserve">, Shudra, or </w:t>
      </w:r>
      <w:proofErr w:type="spellStart"/>
      <w:r w:rsidRPr="00371051">
        <w:rPr>
          <w:sz w:val="14"/>
        </w:rPr>
        <w:t>Mlechchha</w:t>
      </w:r>
      <w:proofErr w:type="spellEnd"/>
      <w:r w:rsidRPr="00371051">
        <w:rPr>
          <w:sz w:val="14"/>
        </w:rPr>
        <w:t xml:space="preserve">, is not decided by birth or his </w:t>
      </w:r>
      <w:proofErr w:type="spellStart"/>
      <w:r w:rsidRPr="00371051">
        <w:rPr>
          <w:sz w:val="14"/>
        </w:rPr>
        <w:t>colour</w:t>
      </w:r>
      <w:proofErr w:type="spellEnd"/>
      <w:r w:rsidRPr="00371051">
        <w:rPr>
          <w:sz w:val="14"/>
        </w:rPr>
        <w:t xml:space="preserve">, but by his works (karma) and virtues. It further states that it is the deed of a person that decides his fortune, </w:t>
      </w:r>
      <w:proofErr w:type="gramStart"/>
      <w:r w:rsidRPr="00371051">
        <w:rPr>
          <w:sz w:val="14"/>
        </w:rPr>
        <w:t>prosperity</w:t>
      </w:r>
      <w:proofErr w:type="gramEnd"/>
      <w:r w:rsidRPr="00371051">
        <w:rPr>
          <w:sz w:val="14"/>
        </w:rPr>
        <w:t xml:space="preserve"> or adversity. </w:t>
      </w:r>
      <w:proofErr w:type="gramStart"/>
      <w:r w:rsidRPr="00371051">
        <w:rPr>
          <w:sz w:val="14"/>
        </w:rPr>
        <w:t>Thus</w:t>
      </w:r>
      <w:proofErr w:type="gramEnd"/>
      <w:r w:rsidRPr="00371051">
        <w:rPr>
          <w:sz w:val="14"/>
        </w:rPr>
        <w:t xml:space="preserve"> highest attribute has been placed to karma and character of a person in deciding the strata of the society in which he will be placed. India, as is seen today, also has time and again established and proved its stand against racism in the </w:t>
      </w:r>
      <w:proofErr w:type="gramStart"/>
      <w:r w:rsidRPr="00371051">
        <w:rPr>
          <w:sz w:val="14"/>
        </w:rPr>
        <w:t>International</w:t>
      </w:r>
      <w:proofErr w:type="gramEnd"/>
      <w:r w:rsidRPr="00371051">
        <w:rPr>
          <w:sz w:val="14"/>
        </w:rPr>
        <w:t xml:space="preserve"> forum, which is in accordance with what </w:t>
      </w:r>
      <w:proofErr w:type="spellStart"/>
      <w:r w:rsidRPr="00371051">
        <w:rPr>
          <w:sz w:val="14"/>
        </w:rPr>
        <w:t>ShukraNiti</w:t>
      </w:r>
      <w:proofErr w:type="spellEnd"/>
      <w:r w:rsidRPr="00371051">
        <w:rPr>
          <w:sz w:val="14"/>
        </w:rPr>
        <w:t xml:space="preserve"> states on race or birth of a person. </w:t>
      </w:r>
      <w:r w:rsidRPr="00371051">
        <w:rPr>
          <w:rStyle w:val="StyleUnderline"/>
        </w:rPr>
        <w:t xml:space="preserve">Anti-racism is one of the basic </w:t>
      </w:r>
      <w:proofErr w:type="gramStart"/>
      <w:r w:rsidRPr="00371051">
        <w:rPr>
          <w:rStyle w:val="StyleUnderline"/>
        </w:rPr>
        <w:t>principle</w:t>
      </w:r>
      <w:proofErr w:type="gramEnd"/>
      <w:r w:rsidRPr="00371051">
        <w:rPr>
          <w:rStyle w:val="StyleUnderline"/>
        </w:rPr>
        <w:t xml:space="preserve"> of India’s foreign policy and its stand against racism has been supported with several exemplary instances, one of which was the way </w:t>
      </w:r>
      <w:r w:rsidRPr="005F5165">
        <w:rPr>
          <w:rStyle w:val="StyleUnderline"/>
          <w:highlight w:val="green"/>
        </w:rPr>
        <w:t xml:space="preserve">India opposed </w:t>
      </w:r>
      <w:r w:rsidRPr="005F5165">
        <w:rPr>
          <w:rStyle w:val="StyleUnderline"/>
        </w:rPr>
        <w:t>the</w:t>
      </w:r>
      <w:r w:rsidRPr="00371051">
        <w:rPr>
          <w:rStyle w:val="StyleUnderline"/>
        </w:rPr>
        <w:t xml:space="preserve"> prevalent </w:t>
      </w:r>
      <w:r w:rsidRPr="005F5165">
        <w:rPr>
          <w:rStyle w:val="StyleUnderline"/>
          <w:highlight w:val="green"/>
        </w:rPr>
        <w:t>apartheid</w:t>
      </w:r>
      <w:r w:rsidRPr="00371051">
        <w:rPr>
          <w:rStyle w:val="StyleUnderline"/>
        </w:rPr>
        <w:t xml:space="preserve"> policy in South Africa and had cut off diplomatic relations with it in 1949. </w:t>
      </w:r>
    </w:p>
    <w:p w14:paraId="375A561A" w14:textId="77777777" w:rsidR="005106DB" w:rsidRPr="00B72977" w:rsidRDefault="005106DB" w:rsidP="005106DB">
      <w:pPr>
        <w:rPr>
          <w:rStyle w:val="Emphasis"/>
        </w:rPr>
      </w:pPr>
      <w:r w:rsidRPr="005F5165">
        <w:rPr>
          <w:rStyle w:val="Emphasis"/>
          <w:highlight w:val="green"/>
        </w:rPr>
        <w:t>Principle of Anti Colonialism</w:t>
      </w:r>
      <w:r w:rsidRPr="00B72977">
        <w:rPr>
          <w:rStyle w:val="Emphasis"/>
        </w:rPr>
        <w:t xml:space="preserve"> </w:t>
      </w:r>
    </w:p>
    <w:p w14:paraId="1FA60335" w14:textId="77777777" w:rsidR="005106DB" w:rsidRPr="00371051" w:rsidRDefault="005106DB" w:rsidP="005106DB">
      <w:pPr>
        <w:rPr>
          <w:sz w:val="14"/>
        </w:rPr>
      </w:pPr>
      <w:proofErr w:type="spellStart"/>
      <w:r w:rsidRPr="00371051">
        <w:rPr>
          <w:sz w:val="14"/>
        </w:rPr>
        <w:t>Arthashastra</w:t>
      </w:r>
      <w:proofErr w:type="spellEnd"/>
      <w:r w:rsidRPr="00371051">
        <w:rPr>
          <w:sz w:val="14"/>
        </w:rPr>
        <w:t xml:space="preserve">, originally written by </w:t>
      </w:r>
      <w:proofErr w:type="spellStart"/>
      <w:r w:rsidRPr="00371051">
        <w:rPr>
          <w:sz w:val="14"/>
        </w:rPr>
        <w:t>Kautilya</w:t>
      </w:r>
      <w:proofErr w:type="spellEnd"/>
      <w:r w:rsidRPr="00371051">
        <w:rPr>
          <w:sz w:val="14"/>
        </w:rPr>
        <w:t xml:space="preserve"> in around 300 </w:t>
      </w:r>
      <w:proofErr w:type="gramStart"/>
      <w:r w:rsidRPr="00371051">
        <w:rPr>
          <w:sz w:val="14"/>
        </w:rPr>
        <w:t>B.C. ,</w:t>
      </w:r>
      <w:proofErr w:type="gramEnd"/>
      <w:r w:rsidRPr="00371051">
        <w:rPr>
          <w:sz w:val="14"/>
        </w:rPr>
        <w:t xml:space="preserve"> is one of the finest treatises on politics, wealth and ways of acquiring and maintaining power. It states about foreign rule that if a country is not treated as its own, its wealth is carried off, is </w:t>
      </w:r>
      <w:proofErr w:type="gramStart"/>
      <w:r w:rsidRPr="00371051">
        <w:rPr>
          <w:sz w:val="14"/>
        </w:rPr>
        <w:t>impoverished</w:t>
      </w:r>
      <w:proofErr w:type="gramEnd"/>
      <w:r w:rsidRPr="00371051">
        <w:rPr>
          <w:sz w:val="14"/>
        </w:rPr>
        <w:t xml:space="preserve"> and is just treated as a ‘commercial article’. Hence, the concept of independence holds a very important place since ages, and ‘anti colonialism’ has been a dominant theme in India’s foreign policy. </w:t>
      </w:r>
      <w:r w:rsidRPr="00371051">
        <w:rPr>
          <w:rStyle w:val="StyleUnderline"/>
        </w:rPr>
        <w:t xml:space="preserve">Since Independence, </w:t>
      </w:r>
      <w:r w:rsidRPr="005F5165">
        <w:rPr>
          <w:rStyle w:val="StyleUnderline"/>
          <w:highlight w:val="green"/>
        </w:rPr>
        <w:t>it has fought</w:t>
      </w:r>
      <w:r w:rsidRPr="00371051">
        <w:rPr>
          <w:rStyle w:val="StyleUnderline"/>
        </w:rPr>
        <w:t xml:space="preserve"> actively </w:t>
      </w:r>
      <w:r w:rsidRPr="005F5165">
        <w:rPr>
          <w:rStyle w:val="StyleUnderline"/>
          <w:highlight w:val="green"/>
        </w:rPr>
        <w:t xml:space="preserve">for decolonization in Asia, </w:t>
      </w:r>
      <w:proofErr w:type="gramStart"/>
      <w:r w:rsidRPr="005F5165">
        <w:rPr>
          <w:rStyle w:val="StyleUnderline"/>
          <w:highlight w:val="green"/>
        </w:rPr>
        <w:t>Africa</w:t>
      </w:r>
      <w:proofErr w:type="gramEnd"/>
      <w:r w:rsidRPr="00371051">
        <w:rPr>
          <w:rStyle w:val="StyleUnderline"/>
        </w:rPr>
        <w:t xml:space="preserve"> and other parts of the world</w:t>
      </w:r>
      <w:r w:rsidRPr="00371051">
        <w:rPr>
          <w:sz w:val="14"/>
        </w:rPr>
        <w:t xml:space="preserve">. In recent times also, </w:t>
      </w:r>
      <w:r w:rsidRPr="00371051">
        <w:rPr>
          <w:rStyle w:val="StyleUnderline"/>
        </w:rPr>
        <w:t xml:space="preserve">India stood against China and brought the concern to </w:t>
      </w:r>
      <w:proofErr w:type="gramStart"/>
      <w:r w:rsidRPr="00371051">
        <w:rPr>
          <w:rStyle w:val="StyleUnderline"/>
        </w:rPr>
        <w:t>International</w:t>
      </w:r>
      <w:proofErr w:type="gramEnd"/>
      <w:r w:rsidRPr="00371051">
        <w:rPr>
          <w:rStyle w:val="StyleUnderline"/>
        </w:rPr>
        <w:t xml:space="preserve"> forum, when China grew its military presence </w:t>
      </w:r>
      <w:proofErr w:type="spellStart"/>
      <w:r w:rsidRPr="00371051">
        <w:rPr>
          <w:rStyle w:val="StyleUnderline"/>
        </w:rPr>
        <w:t>it</w:t>
      </w:r>
      <w:proofErr w:type="spellEnd"/>
      <w:r w:rsidRPr="00371051">
        <w:rPr>
          <w:rStyle w:val="StyleUnderline"/>
        </w:rPr>
        <w:t xml:space="preserve"> the South China Sea, </w:t>
      </w:r>
      <w:r w:rsidRPr="00371051">
        <w:rPr>
          <w:sz w:val="14"/>
        </w:rPr>
        <w:t xml:space="preserve">which embroiled it into a maritime dispute with Vietnam. It also highlighted how various activities of China, including its associated projects and various financing practices, might push various countries of Asia into a debt trap, which might lead to neo colonialism. A deep analysis of </w:t>
      </w:r>
      <w:proofErr w:type="spellStart"/>
      <w:r w:rsidRPr="00371051">
        <w:rPr>
          <w:sz w:val="14"/>
        </w:rPr>
        <w:t>Arthashastra</w:t>
      </w:r>
      <w:proofErr w:type="spellEnd"/>
      <w:r w:rsidRPr="00371051">
        <w:rPr>
          <w:sz w:val="14"/>
        </w:rPr>
        <w:t xml:space="preserve"> shows a constructive way of how to manage these conflicts and threats. According to </w:t>
      </w:r>
      <w:proofErr w:type="spellStart"/>
      <w:r w:rsidRPr="00371051">
        <w:rPr>
          <w:sz w:val="14"/>
        </w:rPr>
        <w:t>Juutinen</w:t>
      </w:r>
      <w:proofErr w:type="spellEnd"/>
      <w:r w:rsidRPr="00371051">
        <w:rPr>
          <w:sz w:val="14"/>
        </w:rPr>
        <w:t xml:space="preserve"> (2018), </w:t>
      </w:r>
      <w:r w:rsidRPr="00371051">
        <w:rPr>
          <w:rStyle w:val="StyleUnderline"/>
        </w:rPr>
        <w:t xml:space="preserve">following the strategies of </w:t>
      </w:r>
      <w:proofErr w:type="spellStart"/>
      <w:r w:rsidRPr="00371051">
        <w:rPr>
          <w:rStyle w:val="StyleUnderline"/>
        </w:rPr>
        <w:t>Kautilya</w:t>
      </w:r>
      <w:proofErr w:type="spellEnd"/>
      <w:r w:rsidRPr="00371051">
        <w:rPr>
          <w:rStyle w:val="StyleUnderline"/>
        </w:rPr>
        <w:t xml:space="preserve">, India should take the position of a </w:t>
      </w:r>
      <w:proofErr w:type="spellStart"/>
      <w:r w:rsidRPr="00371051">
        <w:rPr>
          <w:rStyle w:val="StyleUnderline"/>
        </w:rPr>
        <w:t>vijigishu</w:t>
      </w:r>
      <w:proofErr w:type="spellEnd"/>
      <w:r w:rsidRPr="00371051">
        <w:rPr>
          <w:rStyle w:val="StyleUnderline"/>
        </w:rPr>
        <w:t xml:space="preserve"> or the conqueror, which has the potential to convert threat into cooperation through constructive engagements, like inviting China to SAARC. </w:t>
      </w:r>
      <w:r w:rsidRPr="005F5165">
        <w:rPr>
          <w:rStyle w:val="StyleUnderline"/>
          <w:highlight w:val="green"/>
        </w:rPr>
        <w:t>Multilateralism</w:t>
      </w:r>
      <w:r w:rsidRPr="00371051">
        <w:rPr>
          <w:rStyle w:val="StyleUnderline"/>
        </w:rPr>
        <w:t xml:space="preserve"> instead of competitive blocks and rivalry for power, </w:t>
      </w:r>
      <w:r w:rsidRPr="005F5165">
        <w:rPr>
          <w:rStyle w:val="StyleUnderline"/>
          <w:highlight w:val="green"/>
        </w:rPr>
        <w:t>also</w:t>
      </w:r>
      <w:r w:rsidRPr="00371051">
        <w:rPr>
          <w:rStyle w:val="StyleUnderline"/>
        </w:rPr>
        <w:t xml:space="preserve"> seems to </w:t>
      </w:r>
      <w:r w:rsidRPr="005F5165">
        <w:rPr>
          <w:rStyle w:val="StyleUnderline"/>
          <w:highlight w:val="green"/>
        </w:rPr>
        <w:t>provide a better direction</w:t>
      </w:r>
      <w:r w:rsidRPr="00371051">
        <w:rPr>
          <w:rStyle w:val="StyleUnderline"/>
        </w:rPr>
        <w:t xml:space="preserve"> for maintaining international order</w:t>
      </w:r>
      <w:r w:rsidRPr="00371051">
        <w:rPr>
          <w:sz w:val="14"/>
        </w:rPr>
        <w:t xml:space="preserve"> in future fulfilling the normative conditions of </w:t>
      </w:r>
      <w:proofErr w:type="spellStart"/>
      <w:r w:rsidRPr="00371051">
        <w:rPr>
          <w:sz w:val="14"/>
        </w:rPr>
        <w:t>Kautilya’s</w:t>
      </w:r>
      <w:proofErr w:type="spellEnd"/>
      <w:r w:rsidRPr="00371051">
        <w:rPr>
          <w:sz w:val="14"/>
        </w:rPr>
        <w:t xml:space="preserve"> </w:t>
      </w:r>
      <w:proofErr w:type="spellStart"/>
      <w:r w:rsidRPr="00371051">
        <w:rPr>
          <w:sz w:val="14"/>
        </w:rPr>
        <w:t>vijigishu</w:t>
      </w:r>
      <w:proofErr w:type="spellEnd"/>
      <w:r w:rsidRPr="00371051">
        <w:rPr>
          <w:sz w:val="14"/>
        </w:rPr>
        <w:t xml:space="preserve">. The principle of </w:t>
      </w:r>
      <w:proofErr w:type="spellStart"/>
      <w:r w:rsidRPr="00371051">
        <w:rPr>
          <w:sz w:val="14"/>
        </w:rPr>
        <w:t>anti colonialism</w:t>
      </w:r>
      <w:proofErr w:type="spellEnd"/>
      <w:r w:rsidRPr="00371051">
        <w:rPr>
          <w:sz w:val="14"/>
        </w:rPr>
        <w:t xml:space="preserve"> in India’s foreign policy, finds its mention in </w:t>
      </w:r>
      <w:proofErr w:type="spellStart"/>
      <w:r w:rsidRPr="00371051">
        <w:rPr>
          <w:sz w:val="14"/>
        </w:rPr>
        <w:t>Shukra</w:t>
      </w:r>
      <w:proofErr w:type="spellEnd"/>
      <w:r w:rsidRPr="00371051">
        <w:rPr>
          <w:sz w:val="14"/>
        </w:rPr>
        <w:t xml:space="preserve"> </w:t>
      </w:r>
      <w:proofErr w:type="spellStart"/>
      <w:r w:rsidRPr="00371051">
        <w:rPr>
          <w:sz w:val="14"/>
        </w:rPr>
        <w:t>Niti</w:t>
      </w:r>
      <w:proofErr w:type="spellEnd"/>
      <w:r w:rsidRPr="00371051">
        <w:rPr>
          <w:sz w:val="14"/>
        </w:rPr>
        <w:t xml:space="preserve"> as well where utmost importance has been given to independence and it has been clearly mentioned that great misery comes from being dependent on others and there is no greater happiness than being </w:t>
      </w:r>
      <w:proofErr w:type="spellStart"/>
      <w:r w:rsidRPr="00371051">
        <w:rPr>
          <w:sz w:val="14"/>
        </w:rPr>
        <w:t>self ruled</w:t>
      </w:r>
      <w:proofErr w:type="spellEnd"/>
      <w:r w:rsidRPr="00371051">
        <w:rPr>
          <w:sz w:val="14"/>
        </w:rPr>
        <w:t>.</w:t>
      </w:r>
    </w:p>
    <w:p w14:paraId="3ED5C0FA" w14:textId="77777777" w:rsidR="005106DB" w:rsidRPr="00B72977" w:rsidRDefault="005106DB" w:rsidP="005106DB">
      <w:pPr>
        <w:rPr>
          <w:rStyle w:val="Emphasis"/>
        </w:rPr>
      </w:pPr>
      <w:proofErr w:type="spellStart"/>
      <w:r w:rsidRPr="005F5165">
        <w:rPr>
          <w:rStyle w:val="Emphasis"/>
          <w:highlight w:val="green"/>
        </w:rPr>
        <w:t>Panchsheel</w:t>
      </w:r>
      <w:proofErr w:type="spellEnd"/>
    </w:p>
    <w:p w14:paraId="2958FD8E" w14:textId="77777777" w:rsidR="005106DB" w:rsidRPr="00371051" w:rsidRDefault="005106DB" w:rsidP="005106DB">
      <w:pPr>
        <w:rPr>
          <w:sz w:val="14"/>
        </w:rPr>
      </w:pPr>
      <w:r w:rsidRPr="00371051">
        <w:rPr>
          <w:sz w:val="14"/>
        </w:rPr>
        <w:t xml:space="preserve">It comprises of the five principles of peaceful coexistence, which was signed on April 29, </w:t>
      </w:r>
      <w:proofErr w:type="gramStart"/>
      <w:r w:rsidRPr="00371051">
        <w:rPr>
          <w:sz w:val="14"/>
        </w:rPr>
        <w:t>1954</w:t>
      </w:r>
      <w:proofErr w:type="gramEnd"/>
      <w:r w:rsidRPr="00371051">
        <w:rPr>
          <w:sz w:val="14"/>
        </w:rPr>
        <w:t xml:space="preserve"> between the governments of the Tibet region of China and India on peaceful </w:t>
      </w:r>
      <w:proofErr w:type="spellStart"/>
      <w:r w:rsidRPr="00371051">
        <w:rPr>
          <w:sz w:val="14"/>
        </w:rPr>
        <w:t>co existence</w:t>
      </w:r>
      <w:proofErr w:type="spellEnd"/>
      <w:r w:rsidRPr="00371051">
        <w:rPr>
          <w:sz w:val="14"/>
        </w:rPr>
        <w:t xml:space="preserve">. </w:t>
      </w:r>
      <w:r w:rsidRPr="00371051">
        <w:rPr>
          <w:rStyle w:val="StyleUnderline"/>
        </w:rPr>
        <w:t xml:space="preserve">These are the </w:t>
      </w:r>
      <w:r w:rsidRPr="005F5165">
        <w:rPr>
          <w:rStyle w:val="StyleUnderline"/>
          <w:highlight w:val="green"/>
        </w:rPr>
        <w:t>principles of mutual respect</w:t>
      </w:r>
      <w:r w:rsidRPr="00371051">
        <w:rPr>
          <w:rStyle w:val="StyleUnderline"/>
        </w:rPr>
        <w:t xml:space="preserve"> of each other’s territorial integrity and sovereignty, mutual </w:t>
      </w:r>
      <w:r w:rsidRPr="005F5165">
        <w:rPr>
          <w:rStyle w:val="StyleUnderline"/>
          <w:highlight w:val="green"/>
        </w:rPr>
        <w:t>non-aggression</w:t>
      </w:r>
      <w:r w:rsidRPr="00371051">
        <w:rPr>
          <w:rStyle w:val="StyleUnderline"/>
        </w:rPr>
        <w:t>, mutual noninterference in each other’ internal affairs, equality and mutual benefit along with peaceful co- existence</w:t>
      </w:r>
      <w:r w:rsidRPr="00371051">
        <w:rPr>
          <w:sz w:val="14"/>
        </w:rPr>
        <w:t xml:space="preserve">. The Hindu philosophy of states mentions the importance of having both internal as well as external sovereignty, as sovereignty cannot be said to have fully attained until a state can exercise its internal sovereignty without the interference of other states.2 The concept of sovereignty mentioned by </w:t>
      </w:r>
      <w:proofErr w:type="spellStart"/>
      <w:r w:rsidRPr="00371051">
        <w:rPr>
          <w:sz w:val="14"/>
        </w:rPr>
        <w:t>Kautilya</w:t>
      </w:r>
      <w:proofErr w:type="spellEnd"/>
      <w:r w:rsidRPr="00371051">
        <w:rPr>
          <w:sz w:val="14"/>
        </w:rPr>
        <w:t xml:space="preserve"> in </w:t>
      </w:r>
      <w:proofErr w:type="spellStart"/>
      <w:r w:rsidRPr="00371051">
        <w:rPr>
          <w:sz w:val="14"/>
        </w:rPr>
        <w:t>Arthashastra</w:t>
      </w:r>
      <w:proofErr w:type="spellEnd"/>
      <w:r w:rsidRPr="00371051">
        <w:rPr>
          <w:sz w:val="14"/>
        </w:rPr>
        <w:t xml:space="preserve"> provides some timeless theories on national interest, which can be obtained by fulfillment of three basic objectives, namely good governance, which plays a major role in development of a welfare state and ensures internal peace and harmony; sound economy, which stress upon acquisition of wealth and third is the expansion of territory, which can be attained once the wealth is acquired. In today’s context, expansion of territory might be taken as expansion of influence, where one nation would be revered by others. The main theme of </w:t>
      </w:r>
      <w:proofErr w:type="spellStart"/>
      <w:r w:rsidRPr="00371051">
        <w:rPr>
          <w:sz w:val="14"/>
        </w:rPr>
        <w:t>Arthashastra</w:t>
      </w:r>
      <w:proofErr w:type="spellEnd"/>
      <w:r w:rsidRPr="00371051">
        <w:rPr>
          <w:sz w:val="14"/>
        </w:rPr>
        <w:t xml:space="preserve"> for a welfare state and national interest revolves around three main </w:t>
      </w:r>
      <w:proofErr w:type="gramStart"/>
      <w:r w:rsidRPr="00371051">
        <w:rPr>
          <w:sz w:val="14"/>
        </w:rPr>
        <w:t>concept</w:t>
      </w:r>
      <w:proofErr w:type="gramEnd"/>
      <w:r w:rsidRPr="00371051">
        <w:rPr>
          <w:sz w:val="14"/>
        </w:rPr>
        <w:t xml:space="preserve"> of security, wealth and prestige (</w:t>
      </w:r>
      <w:proofErr w:type="spellStart"/>
      <w:r w:rsidRPr="00371051">
        <w:rPr>
          <w:sz w:val="14"/>
        </w:rPr>
        <w:t>Vittal</w:t>
      </w:r>
      <w:proofErr w:type="spellEnd"/>
      <w:r w:rsidRPr="00371051">
        <w:rPr>
          <w:sz w:val="14"/>
        </w:rPr>
        <w:t xml:space="preserve"> V., 2011).</w:t>
      </w:r>
    </w:p>
    <w:p w14:paraId="5603F60B" w14:textId="77777777" w:rsidR="005106DB" w:rsidRPr="00B72977" w:rsidRDefault="005106DB" w:rsidP="005106DB">
      <w:pPr>
        <w:rPr>
          <w:rStyle w:val="Emphasis"/>
        </w:rPr>
      </w:pPr>
      <w:r w:rsidRPr="005F5165">
        <w:rPr>
          <w:rStyle w:val="Emphasis"/>
          <w:highlight w:val="green"/>
        </w:rPr>
        <w:t>The Constitutional Principle</w:t>
      </w:r>
    </w:p>
    <w:p w14:paraId="7102EC72" w14:textId="77777777" w:rsidR="005106DB" w:rsidRPr="00371051" w:rsidRDefault="005106DB" w:rsidP="005106DB">
      <w:pPr>
        <w:rPr>
          <w:sz w:val="14"/>
        </w:rPr>
      </w:pPr>
      <w:r w:rsidRPr="00371051">
        <w:rPr>
          <w:sz w:val="14"/>
        </w:rPr>
        <w:t xml:space="preserve">The directive principles of the state policy as laid down in Article 51 of the Indian Constitution clearly mentions that the state shall strive to maintain international peace and security, follow international law and treaty </w:t>
      </w:r>
      <w:proofErr w:type="gramStart"/>
      <w:r w:rsidRPr="00371051">
        <w:rPr>
          <w:sz w:val="14"/>
        </w:rPr>
        <w:t>obligations</w:t>
      </w:r>
      <w:proofErr w:type="gramEnd"/>
      <w:r w:rsidRPr="00371051">
        <w:rPr>
          <w:sz w:val="14"/>
        </w:rPr>
        <w:t xml:space="preserve"> and maintain fair and honorable relation with various nations. </w:t>
      </w:r>
      <w:r w:rsidRPr="00371051">
        <w:rPr>
          <w:rStyle w:val="StyleUnderline"/>
        </w:rPr>
        <w:t>The principle of ensuring world peace has been inspired by many of the rulers like Ashoka, who ruled based on the principle of moral and peace and played a pivotal role in the spread of Buddhism</w:t>
      </w:r>
      <w:r w:rsidRPr="00371051">
        <w:rPr>
          <w:sz w:val="14"/>
        </w:rPr>
        <w:t xml:space="preserve">. In </w:t>
      </w:r>
      <w:proofErr w:type="spellStart"/>
      <w:r w:rsidRPr="00371051">
        <w:rPr>
          <w:sz w:val="14"/>
        </w:rPr>
        <w:t>Arthashastra</w:t>
      </w:r>
      <w:proofErr w:type="spellEnd"/>
      <w:r w:rsidRPr="00371051">
        <w:rPr>
          <w:sz w:val="14"/>
        </w:rPr>
        <w:t xml:space="preserve">, it is clearly said that when the benefits from war and peace are of equal character, peace should be preferred, for the disadvantages from war like loss of wealth, sin associated with it are ever attending in war.3 The Hindu theory of sovereignty ultimately culminates into the doctrine of unity, which is attained through the </w:t>
      </w:r>
      <w:proofErr w:type="spellStart"/>
      <w:r w:rsidRPr="00371051">
        <w:rPr>
          <w:sz w:val="14"/>
        </w:rPr>
        <w:t>sarva-bhauma</w:t>
      </w:r>
      <w:proofErr w:type="spellEnd"/>
      <w:r w:rsidRPr="00371051">
        <w:rPr>
          <w:sz w:val="14"/>
        </w:rPr>
        <w:t xml:space="preserve">, which is the concept of universal state, where there would be no enmity among different states for all of them would ultimately bow before and owe allegiance to raja-raj meaning the king of kings (Sarkar, 1919). The league of nation or multilateralism, where the world is heading towards, seems to be the ultimate destination of a prosperous world. </w:t>
      </w:r>
    </w:p>
    <w:p w14:paraId="1835B333" w14:textId="77777777" w:rsidR="005106DB" w:rsidRPr="00B72977" w:rsidRDefault="005106DB" w:rsidP="005106DB">
      <w:pPr>
        <w:rPr>
          <w:rStyle w:val="Emphasis"/>
        </w:rPr>
      </w:pPr>
      <w:r w:rsidRPr="005F5165">
        <w:rPr>
          <w:rStyle w:val="Emphasis"/>
          <w:highlight w:val="green"/>
        </w:rPr>
        <w:t xml:space="preserve">Principle of </w:t>
      </w:r>
      <w:proofErr w:type="gramStart"/>
      <w:r w:rsidRPr="005F5165">
        <w:rPr>
          <w:rStyle w:val="Emphasis"/>
          <w:highlight w:val="green"/>
        </w:rPr>
        <w:t>Non Alignment</w:t>
      </w:r>
      <w:proofErr w:type="gramEnd"/>
    </w:p>
    <w:p w14:paraId="5F2860A6" w14:textId="77777777" w:rsidR="005106DB" w:rsidRPr="00371051" w:rsidRDefault="005106DB" w:rsidP="005106DB">
      <w:pPr>
        <w:rPr>
          <w:sz w:val="14"/>
        </w:rPr>
      </w:pPr>
      <w:r w:rsidRPr="00371051">
        <w:rPr>
          <w:sz w:val="14"/>
        </w:rPr>
        <w:t xml:space="preserve">Since independence, </w:t>
      </w:r>
      <w:r w:rsidRPr="00371051">
        <w:rPr>
          <w:rStyle w:val="StyleUnderline"/>
        </w:rPr>
        <w:t xml:space="preserve">India follows a principle of non-alignment, wherein </w:t>
      </w:r>
      <w:r w:rsidRPr="005F5165">
        <w:rPr>
          <w:rStyle w:val="StyleUnderline"/>
          <w:highlight w:val="green"/>
        </w:rPr>
        <w:t>during peacetime it refuses to act as a military base</w:t>
      </w:r>
      <w:r w:rsidRPr="00371051">
        <w:rPr>
          <w:rStyle w:val="StyleUnderline"/>
        </w:rPr>
        <w:t xml:space="preserve"> of any other country or be aligned with their military blocks. I</w:t>
      </w:r>
      <w:r w:rsidRPr="00371051">
        <w:rPr>
          <w:sz w:val="14"/>
        </w:rPr>
        <w:t xml:space="preserve">n other words, it assumes a position of positive neutrality. This principle also seems to have been inspired by Chanakya’s advice of looking into self-interest and not getting involved in permanent friendship or enmity with any nation. For instance, however friendly relation India maintains with USA, it has never surrendered before it and have always maintained its independent foreign policy. It remained neutral between the two power blocks of USA and USSR and hence was able to get the best of the two western and the eastern blocks. </w:t>
      </w:r>
    </w:p>
    <w:p w14:paraId="2B10B831" w14:textId="77777777" w:rsidR="005106DB" w:rsidRPr="00964E3C" w:rsidRDefault="005106DB" w:rsidP="005106DB">
      <w:pPr>
        <w:rPr>
          <w:rStyle w:val="Emphasis"/>
        </w:rPr>
      </w:pPr>
      <w:r w:rsidRPr="005F5165">
        <w:rPr>
          <w:rStyle w:val="Emphasis"/>
          <w:highlight w:val="green"/>
        </w:rPr>
        <w:t>Foreign Economic Aid</w:t>
      </w:r>
    </w:p>
    <w:p w14:paraId="3B76FB41" w14:textId="77777777" w:rsidR="005106DB" w:rsidRPr="00371051" w:rsidRDefault="005106DB" w:rsidP="005106DB">
      <w:pPr>
        <w:rPr>
          <w:sz w:val="12"/>
        </w:rPr>
      </w:pPr>
      <w:r w:rsidRPr="00371051">
        <w:rPr>
          <w:rStyle w:val="StyleUnderline"/>
        </w:rPr>
        <w:t xml:space="preserve">India believes in </w:t>
      </w:r>
      <w:r w:rsidRPr="005F5165">
        <w:rPr>
          <w:rStyle w:val="StyleUnderline"/>
          <w:highlight w:val="green"/>
        </w:rPr>
        <w:t>helping</w:t>
      </w:r>
      <w:r w:rsidRPr="00371051">
        <w:rPr>
          <w:rStyle w:val="StyleUnderline"/>
        </w:rPr>
        <w:t xml:space="preserve"> each </w:t>
      </w:r>
      <w:r w:rsidRPr="005F5165">
        <w:rPr>
          <w:rStyle w:val="StyleUnderline"/>
          <w:highlight w:val="green"/>
        </w:rPr>
        <w:t>other to grow economically</w:t>
      </w:r>
      <w:r w:rsidRPr="00371051">
        <w:rPr>
          <w:rStyle w:val="StyleUnderline"/>
        </w:rPr>
        <w:t xml:space="preserve">. </w:t>
      </w:r>
      <w:proofErr w:type="spellStart"/>
      <w:r w:rsidRPr="00371051">
        <w:rPr>
          <w:rStyle w:val="StyleUnderline"/>
        </w:rPr>
        <w:t>Kautilya</w:t>
      </w:r>
      <w:proofErr w:type="spellEnd"/>
      <w:r w:rsidRPr="00371051">
        <w:rPr>
          <w:rStyle w:val="StyleUnderline"/>
        </w:rPr>
        <w:t xml:space="preserve"> in </w:t>
      </w:r>
      <w:proofErr w:type="spellStart"/>
      <w:r w:rsidRPr="00371051">
        <w:rPr>
          <w:rStyle w:val="StyleUnderline"/>
        </w:rPr>
        <w:t>Arthshastra</w:t>
      </w:r>
      <w:proofErr w:type="spellEnd"/>
      <w:r w:rsidRPr="00371051">
        <w:rPr>
          <w:rStyle w:val="StyleUnderline"/>
        </w:rPr>
        <w:t xml:space="preserve"> mentions four </w:t>
      </w:r>
      <w:proofErr w:type="spellStart"/>
      <w:r w:rsidRPr="00371051">
        <w:rPr>
          <w:rStyle w:val="StyleUnderline"/>
        </w:rPr>
        <w:t>upayas</w:t>
      </w:r>
      <w:proofErr w:type="spellEnd"/>
      <w:r w:rsidRPr="00371051">
        <w:rPr>
          <w:rStyle w:val="StyleUnderline"/>
        </w:rPr>
        <w:t xml:space="preserve"> or means of policy, namely </w:t>
      </w:r>
      <w:proofErr w:type="spellStart"/>
      <w:r w:rsidRPr="00371051">
        <w:rPr>
          <w:rStyle w:val="StyleUnderline"/>
        </w:rPr>
        <w:t>sama</w:t>
      </w:r>
      <w:proofErr w:type="spellEnd"/>
      <w:r w:rsidRPr="00371051">
        <w:rPr>
          <w:rStyle w:val="StyleUnderline"/>
        </w:rPr>
        <w:t xml:space="preserve"> or conciliation, </w:t>
      </w:r>
      <w:proofErr w:type="spellStart"/>
      <w:r w:rsidRPr="00371051">
        <w:rPr>
          <w:rStyle w:val="StyleUnderline"/>
        </w:rPr>
        <w:t>daan</w:t>
      </w:r>
      <w:proofErr w:type="spellEnd"/>
      <w:r w:rsidRPr="00371051">
        <w:rPr>
          <w:rStyle w:val="StyleUnderline"/>
        </w:rPr>
        <w:t xml:space="preserve"> meaning gifts or help, </w:t>
      </w:r>
      <w:proofErr w:type="spellStart"/>
      <w:r w:rsidRPr="00371051">
        <w:rPr>
          <w:rStyle w:val="StyleUnderline"/>
        </w:rPr>
        <w:t>danda</w:t>
      </w:r>
      <w:proofErr w:type="spellEnd"/>
      <w:r w:rsidRPr="00371051">
        <w:rPr>
          <w:rStyle w:val="StyleUnderline"/>
        </w:rPr>
        <w:t xml:space="preserve"> or punishment, </w:t>
      </w:r>
      <w:proofErr w:type="spellStart"/>
      <w:r w:rsidRPr="00371051">
        <w:rPr>
          <w:rStyle w:val="StyleUnderline"/>
        </w:rPr>
        <w:t>bhed</w:t>
      </w:r>
      <w:proofErr w:type="spellEnd"/>
      <w:r w:rsidRPr="00371051">
        <w:rPr>
          <w:rStyle w:val="StyleUnderline"/>
        </w:rPr>
        <w:t xml:space="preserve"> meaning dissention, which can be applied universally</w:t>
      </w:r>
      <w:r w:rsidRPr="00371051">
        <w:rPr>
          <w:sz w:val="12"/>
        </w:rPr>
        <w:t>. ‘</w:t>
      </w:r>
      <w:proofErr w:type="spellStart"/>
      <w:r w:rsidRPr="00371051">
        <w:rPr>
          <w:sz w:val="12"/>
        </w:rPr>
        <w:t>Daan</w:t>
      </w:r>
      <w:proofErr w:type="spellEnd"/>
      <w:r w:rsidRPr="00371051">
        <w:rPr>
          <w:sz w:val="12"/>
        </w:rPr>
        <w:t xml:space="preserve">’ in international context means foreign aid, which forms one of the basic </w:t>
      </w:r>
      <w:proofErr w:type="gramStart"/>
      <w:r w:rsidRPr="00371051">
        <w:rPr>
          <w:sz w:val="12"/>
        </w:rPr>
        <w:t>principle</w:t>
      </w:r>
      <w:proofErr w:type="gramEnd"/>
      <w:r w:rsidRPr="00371051">
        <w:rPr>
          <w:sz w:val="12"/>
        </w:rPr>
        <w:t xml:space="preserve"> of India’s foreign policy. Financial aid is a measure of favorably influencing the disaffected, and thus can be a great measure to build strong relation with these countries. In </w:t>
      </w:r>
      <w:proofErr w:type="spellStart"/>
      <w:r w:rsidRPr="00371051">
        <w:rPr>
          <w:sz w:val="12"/>
        </w:rPr>
        <w:t>Agnipurana</w:t>
      </w:r>
      <w:proofErr w:type="spellEnd"/>
      <w:r w:rsidRPr="00371051">
        <w:rPr>
          <w:sz w:val="12"/>
        </w:rPr>
        <w:t xml:space="preserve"> also, sixteen types of treaties (</w:t>
      </w:r>
      <w:proofErr w:type="spellStart"/>
      <w:r w:rsidRPr="00371051">
        <w:rPr>
          <w:sz w:val="12"/>
        </w:rPr>
        <w:t>sandhis</w:t>
      </w:r>
      <w:proofErr w:type="spellEnd"/>
      <w:r w:rsidRPr="00371051">
        <w:rPr>
          <w:sz w:val="12"/>
        </w:rPr>
        <w:t xml:space="preserve">) have been mentioned, four most important treaties out of which were that of mutual </w:t>
      </w:r>
      <w:proofErr w:type="spellStart"/>
      <w:r w:rsidRPr="00371051">
        <w:rPr>
          <w:sz w:val="12"/>
        </w:rPr>
        <w:t>favour</w:t>
      </w:r>
      <w:proofErr w:type="spellEnd"/>
      <w:r w:rsidRPr="00371051">
        <w:rPr>
          <w:sz w:val="12"/>
        </w:rPr>
        <w:t xml:space="preserve">, friendship, </w:t>
      </w:r>
      <w:proofErr w:type="gramStart"/>
      <w:r w:rsidRPr="00371051">
        <w:rPr>
          <w:sz w:val="12"/>
        </w:rPr>
        <w:t>relation</w:t>
      </w:r>
      <w:proofErr w:type="gramEnd"/>
      <w:r w:rsidRPr="00371051">
        <w:rPr>
          <w:sz w:val="12"/>
        </w:rPr>
        <w:t xml:space="preserve"> and gifts. Introspection into the reasons for the growing influence of China shows the huge investments it has made in various South Asian countries because of its strong economic position compared to India. It is very unfortunate that one hand, half of the population in India falls below the poverty line earning less than $3 a day, on the other hand, the country is ranked among the top ten richest countries in the world in terms of total individual wealth, showing huge disparity of income. According to Oxfam report, India’s top 10 percent of the population holds 74.3 percent of the national wealth. The concept of a welfare state as advocated by </w:t>
      </w:r>
      <w:proofErr w:type="spellStart"/>
      <w:r w:rsidRPr="00371051">
        <w:rPr>
          <w:sz w:val="12"/>
        </w:rPr>
        <w:t>Kautilya</w:t>
      </w:r>
      <w:proofErr w:type="spellEnd"/>
      <w:r w:rsidRPr="00371051">
        <w:rPr>
          <w:sz w:val="12"/>
        </w:rPr>
        <w:t xml:space="preserve"> should be followed in various government strategies for governance to ensure the prosperity and welfare of its people. The king or the administrator plays a vital role here and Chanakya mentions in </w:t>
      </w:r>
      <w:proofErr w:type="spellStart"/>
      <w:r w:rsidRPr="00371051">
        <w:rPr>
          <w:sz w:val="12"/>
        </w:rPr>
        <w:t>Arthashastra</w:t>
      </w:r>
      <w:proofErr w:type="spellEnd"/>
      <w:r w:rsidRPr="00371051">
        <w:rPr>
          <w:sz w:val="12"/>
        </w:rPr>
        <w:t xml:space="preserve"> that the happiness and welfare of a king lies in the happiness and welfare of his subjects, and that should be considered as good which actually pleases the subjects and not what pleases the king alone. Further, to make allies with neighboring nations and to develop economic, political, military, educational, security and </w:t>
      </w:r>
      <w:proofErr w:type="gramStart"/>
      <w:r w:rsidRPr="00371051">
        <w:rPr>
          <w:sz w:val="12"/>
        </w:rPr>
        <w:t>socio economic</w:t>
      </w:r>
      <w:proofErr w:type="gramEnd"/>
      <w:r w:rsidRPr="00371051">
        <w:rPr>
          <w:sz w:val="12"/>
        </w:rPr>
        <w:t xml:space="preserve"> cooperation and integration among its member countries, India has become a part of BRICS, G 20 and ASEAN (The Association of Southeast Asian Nations).</w:t>
      </w:r>
    </w:p>
    <w:p w14:paraId="5E91C314" w14:textId="77777777" w:rsidR="005106DB" w:rsidRPr="00964E3C" w:rsidRDefault="005106DB" w:rsidP="005106DB">
      <w:pPr>
        <w:rPr>
          <w:rStyle w:val="Emphasis"/>
        </w:rPr>
      </w:pPr>
      <w:r w:rsidRPr="005F5165">
        <w:rPr>
          <w:rStyle w:val="Emphasis"/>
        </w:rPr>
        <w:t>Nuclear Doctrine</w:t>
      </w:r>
    </w:p>
    <w:p w14:paraId="18F5C7A3" w14:textId="77777777" w:rsidR="005106DB" w:rsidRPr="00371051" w:rsidRDefault="005106DB" w:rsidP="005106DB">
      <w:pPr>
        <w:rPr>
          <w:sz w:val="12"/>
        </w:rPr>
      </w:pPr>
      <w:r w:rsidRPr="00371051">
        <w:rPr>
          <w:sz w:val="12"/>
        </w:rPr>
        <w:t xml:space="preserve">According to </w:t>
      </w:r>
      <w:proofErr w:type="spellStart"/>
      <w:r w:rsidRPr="00371051">
        <w:rPr>
          <w:sz w:val="12"/>
        </w:rPr>
        <w:t>Kautilya</w:t>
      </w:r>
      <w:proofErr w:type="spellEnd"/>
      <w:r w:rsidRPr="00371051">
        <w:rPr>
          <w:sz w:val="12"/>
        </w:rPr>
        <w:t xml:space="preserve">, strength is </w:t>
      </w:r>
      <w:proofErr w:type="gramStart"/>
      <w:r w:rsidRPr="00371051">
        <w:rPr>
          <w:sz w:val="12"/>
        </w:rPr>
        <w:t>power</w:t>
      </w:r>
      <w:proofErr w:type="gramEnd"/>
      <w:r w:rsidRPr="00371051">
        <w:rPr>
          <w:sz w:val="12"/>
        </w:rPr>
        <w:t xml:space="preserve"> and happiness is the end. The three kinds of strength are intellectual strength, which means the power of deliberation, the strength of sovereignty which comes from a strong army and prosperous treasury, and the physical strength which comes from martial power. </w:t>
      </w:r>
      <w:r w:rsidRPr="00371051">
        <w:rPr>
          <w:rStyle w:val="StyleUnderline"/>
        </w:rPr>
        <w:t xml:space="preserve">To maintain its strength, India refused to sign Nuclear Non-Proliferation Treaty as it only allowed nations which have manufactured and exploded nuclear weapons before Jan 1, </w:t>
      </w:r>
      <w:proofErr w:type="gramStart"/>
      <w:r w:rsidRPr="00371051">
        <w:rPr>
          <w:rStyle w:val="StyleUnderline"/>
        </w:rPr>
        <w:t>1967</w:t>
      </w:r>
      <w:proofErr w:type="gramEnd"/>
      <w:r w:rsidRPr="00371051">
        <w:rPr>
          <w:rStyle w:val="StyleUnderline"/>
        </w:rPr>
        <w:t xml:space="preserve"> to retain those after signing the treaty</w:t>
      </w:r>
      <w:r w:rsidRPr="00371051">
        <w:rPr>
          <w:sz w:val="12"/>
        </w:rPr>
        <w:t xml:space="preserve">. </w:t>
      </w:r>
      <w:r w:rsidRPr="00371051">
        <w:rPr>
          <w:rStyle w:val="StyleUnderline"/>
        </w:rPr>
        <w:t>It did not agree with the discriminative nature of the treaty</w:t>
      </w:r>
      <w:r w:rsidRPr="00371051">
        <w:rPr>
          <w:sz w:val="12"/>
        </w:rPr>
        <w:t xml:space="preserve"> and successfully conducted nuclear tests, Pokhran II in 1998, thereby joining the list of nuclear power countries. However, </w:t>
      </w:r>
      <w:r w:rsidRPr="00371051">
        <w:rPr>
          <w:rStyle w:val="StyleUnderline"/>
        </w:rPr>
        <w:t xml:space="preserve">after becoming a de facto nuclear power country, India came up with its </w:t>
      </w:r>
      <w:r w:rsidRPr="005F5165">
        <w:rPr>
          <w:rStyle w:val="StyleUnderline"/>
          <w:highlight w:val="green"/>
        </w:rPr>
        <w:t>Nuclear Doctrine</w:t>
      </w:r>
      <w:r w:rsidRPr="00371051">
        <w:rPr>
          <w:rStyle w:val="StyleUnderline"/>
        </w:rPr>
        <w:t>,</w:t>
      </w:r>
      <w:r w:rsidRPr="00371051">
        <w:rPr>
          <w:sz w:val="12"/>
        </w:rPr>
        <w:t xml:space="preserve"> which is based on the following two main themes, </w:t>
      </w:r>
      <w:r w:rsidRPr="00371051">
        <w:rPr>
          <w:rStyle w:val="StyleUnderline"/>
        </w:rPr>
        <w:t xml:space="preserve">which again </w:t>
      </w:r>
      <w:r w:rsidRPr="005F5165">
        <w:rPr>
          <w:rStyle w:val="Emphasis"/>
          <w:highlight w:val="green"/>
        </w:rPr>
        <w:t xml:space="preserve">reflects </w:t>
      </w:r>
      <w:r w:rsidRPr="005F5165">
        <w:rPr>
          <w:rStyle w:val="Emphasis"/>
        </w:rPr>
        <w:t xml:space="preserve">the shades of </w:t>
      </w:r>
      <w:r w:rsidRPr="005F5165">
        <w:rPr>
          <w:rStyle w:val="Emphasis"/>
          <w:highlight w:val="green"/>
        </w:rPr>
        <w:t xml:space="preserve">wisdom advocated by </w:t>
      </w:r>
      <w:proofErr w:type="spellStart"/>
      <w:r w:rsidRPr="005F5165">
        <w:rPr>
          <w:rStyle w:val="Emphasis"/>
          <w:highlight w:val="green"/>
        </w:rPr>
        <w:t>Kautilya</w:t>
      </w:r>
      <w:proofErr w:type="spellEnd"/>
      <w:r w:rsidRPr="00371051">
        <w:rPr>
          <w:rStyle w:val="StyleUnderline"/>
        </w:rPr>
        <w:t>: No first use,</w:t>
      </w:r>
      <w:r w:rsidRPr="00371051">
        <w:rPr>
          <w:sz w:val="12"/>
        </w:rPr>
        <w:t xml:space="preserve"> under which India will not use its nuclear power first, until and unless forced to. </w:t>
      </w:r>
      <w:r w:rsidRPr="00371051">
        <w:rPr>
          <w:rStyle w:val="StyleUnderline"/>
        </w:rPr>
        <w:t>Credible minimum deterrence</w:t>
      </w:r>
      <w:r w:rsidRPr="00371051">
        <w:rPr>
          <w:sz w:val="12"/>
        </w:rPr>
        <w:t>, wherein deterrence theory is applied which is possessing only that much weapon which is essential to deter an advisory from attacking, so that unnecessary arms race can be avoided.</w:t>
      </w:r>
    </w:p>
    <w:p w14:paraId="27F864E0" w14:textId="77777777" w:rsidR="005106DB" w:rsidRPr="00964E3C" w:rsidRDefault="005106DB" w:rsidP="005106DB">
      <w:pPr>
        <w:rPr>
          <w:rStyle w:val="Emphasis"/>
        </w:rPr>
      </w:pPr>
      <w:r w:rsidRPr="005F5165">
        <w:rPr>
          <w:rStyle w:val="Emphasis"/>
        </w:rPr>
        <w:t>Conclusion</w:t>
      </w:r>
    </w:p>
    <w:p w14:paraId="7F42A2BD" w14:textId="77777777" w:rsidR="005106DB" w:rsidRPr="00371051" w:rsidRDefault="005106DB" w:rsidP="005106DB">
      <w:pPr>
        <w:rPr>
          <w:sz w:val="14"/>
        </w:rPr>
      </w:pPr>
      <w:r w:rsidRPr="00371051">
        <w:rPr>
          <w:sz w:val="14"/>
        </w:rPr>
        <w:t xml:space="preserve">This paper has tried to develop conceptual tools to study foreign policy and international relations of India through interpretative analysis of various ancient Indian scripture like </w:t>
      </w:r>
      <w:proofErr w:type="spellStart"/>
      <w:r w:rsidRPr="00371051">
        <w:rPr>
          <w:sz w:val="14"/>
        </w:rPr>
        <w:t>Arthshastra</w:t>
      </w:r>
      <w:proofErr w:type="spellEnd"/>
      <w:r w:rsidRPr="00371051">
        <w:rPr>
          <w:sz w:val="14"/>
        </w:rPr>
        <w:t xml:space="preserve">, </w:t>
      </w:r>
      <w:proofErr w:type="spellStart"/>
      <w:r w:rsidRPr="00371051">
        <w:rPr>
          <w:sz w:val="14"/>
        </w:rPr>
        <w:t>ShukraNiti</w:t>
      </w:r>
      <w:proofErr w:type="spellEnd"/>
      <w:r w:rsidRPr="00371051">
        <w:rPr>
          <w:sz w:val="14"/>
        </w:rPr>
        <w:t xml:space="preserve">, etc. </w:t>
      </w:r>
      <w:r w:rsidRPr="00371051">
        <w:rPr>
          <w:rStyle w:val="StyleUnderline"/>
        </w:rPr>
        <w:t xml:space="preserve">The relevance of these </w:t>
      </w:r>
      <w:r w:rsidRPr="005F5165">
        <w:rPr>
          <w:rStyle w:val="StyleUnderline"/>
          <w:highlight w:val="green"/>
        </w:rPr>
        <w:t>ancient scriptures</w:t>
      </w:r>
      <w:r w:rsidRPr="00371051">
        <w:rPr>
          <w:sz w:val="14"/>
        </w:rPr>
        <w:t xml:space="preserve"> holds good today as well, even </w:t>
      </w:r>
      <w:r w:rsidRPr="00371051">
        <w:rPr>
          <w:rStyle w:val="StyleUnderline"/>
        </w:rPr>
        <w:t>in the 21st century</w:t>
      </w:r>
      <w:r w:rsidRPr="00371051">
        <w:rPr>
          <w:sz w:val="14"/>
        </w:rPr>
        <w:t xml:space="preserve">, in many forms and the principles mentioned </w:t>
      </w:r>
      <w:r w:rsidRPr="00371051">
        <w:rPr>
          <w:rStyle w:val="StyleUnderline"/>
        </w:rPr>
        <w:t xml:space="preserve">can be </w:t>
      </w:r>
      <w:r w:rsidRPr="005F5165">
        <w:rPr>
          <w:rStyle w:val="StyleUnderline"/>
          <w:highlight w:val="green"/>
        </w:rPr>
        <w:t xml:space="preserve">used as basic texts of </w:t>
      </w:r>
      <w:r w:rsidRPr="005F5165">
        <w:rPr>
          <w:rStyle w:val="Emphasis"/>
          <w:highlight w:val="green"/>
        </w:rPr>
        <w:t>realism in political maneuvering</w:t>
      </w:r>
      <w:r w:rsidRPr="00371051">
        <w:rPr>
          <w:rStyle w:val="StyleUnderline"/>
        </w:rPr>
        <w:t>.</w:t>
      </w:r>
      <w:r w:rsidRPr="00371051">
        <w:rPr>
          <w:sz w:val="14"/>
        </w:rPr>
        <w:t xml:space="preserve"> </w:t>
      </w:r>
      <w:r w:rsidRPr="005F5165">
        <w:rPr>
          <w:rStyle w:val="Emphasis"/>
          <w:highlight w:val="green"/>
        </w:rPr>
        <w:t>They have significant impact in shaping</w:t>
      </w:r>
      <w:r w:rsidRPr="00371051">
        <w:rPr>
          <w:rStyle w:val="Emphasis"/>
        </w:rPr>
        <w:t xml:space="preserve"> the </w:t>
      </w:r>
      <w:r w:rsidRPr="005F5165">
        <w:rPr>
          <w:rStyle w:val="Emphasis"/>
          <w:highlight w:val="green"/>
        </w:rPr>
        <w:t>foreign policy</w:t>
      </w:r>
      <w:r w:rsidRPr="00371051">
        <w:rPr>
          <w:rStyle w:val="Emphasis"/>
        </w:rPr>
        <w:t xml:space="preserve"> of the country </w:t>
      </w:r>
      <w:r w:rsidRPr="005F5165">
        <w:rPr>
          <w:rStyle w:val="Emphasis"/>
          <w:highlight w:val="green"/>
        </w:rPr>
        <w:t>and must be referred to in future uncertainties</w:t>
      </w:r>
      <w:r w:rsidRPr="00371051">
        <w:rPr>
          <w:sz w:val="14"/>
        </w:rPr>
        <w:t xml:space="preserve">. These timeless scriptures provide importance source to rethink and reconceptualize the present and sometimes a source to even challenge some of the established theories. </w:t>
      </w:r>
      <w:r w:rsidRPr="00371051">
        <w:rPr>
          <w:rStyle w:val="StyleUnderline"/>
        </w:rPr>
        <w:t>It provides guidelines on</w:t>
      </w:r>
      <w:r w:rsidRPr="00371051">
        <w:rPr>
          <w:sz w:val="14"/>
        </w:rPr>
        <w:t xml:space="preserve"> not only </w:t>
      </w:r>
      <w:r w:rsidRPr="00371051">
        <w:rPr>
          <w:rStyle w:val="StyleUnderline"/>
        </w:rPr>
        <w:t xml:space="preserve">international relations and foreign policy </w:t>
      </w:r>
      <w:r w:rsidRPr="00371051">
        <w:rPr>
          <w:sz w:val="14"/>
        </w:rPr>
        <w:t xml:space="preserve">followed in ancient days, but also </w:t>
      </w:r>
      <w:r w:rsidRPr="00371051">
        <w:rPr>
          <w:rStyle w:val="StyleUnderline"/>
        </w:rPr>
        <w:t>on governance, maintenance of peace and formation of a welfare society</w:t>
      </w:r>
      <w:r w:rsidRPr="00371051">
        <w:rPr>
          <w:sz w:val="14"/>
        </w:rPr>
        <w:t xml:space="preserve">. The ultimate aim is to attain happiness and being strong- intellectually, </w:t>
      </w:r>
      <w:proofErr w:type="gramStart"/>
      <w:r w:rsidRPr="00371051">
        <w:rPr>
          <w:sz w:val="14"/>
        </w:rPr>
        <w:t>economically</w:t>
      </w:r>
      <w:proofErr w:type="gramEnd"/>
      <w:r w:rsidRPr="00371051">
        <w:rPr>
          <w:sz w:val="14"/>
        </w:rPr>
        <w:t xml:space="preserve"> and physically, is the prerequisite to that.</w:t>
      </w:r>
    </w:p>
    <w:p w14:paraId="4E002281" w14:textId="77777777" w:rsidR="00A95652" w:rsidRPr="00A6666C" w:rsidRDefault="00A95652" w:rsidP="00A6666C"/>
    <w:sectPr w:rsidR="00A95652" w:rsidRPr="00A66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Helvetica Neue">
    <w:altName w:val="Sylfaen"/>
    <w:charset w:val="00"/>
    <w:family w:val="auto"/>
    <w:pitch w:val="variable"/>
    <w:sig w:usb0="E50002FF" w:usb1="500079DB" w:usb2="00000010" w:usb3="00000000" w:csb0="00000001" w:csb1="00000000"/>
  </w:font>
  <w:font w:name="Adobe Garamond Pro">
    <w:altName w:val="Calibri"/>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28"/>
  </w:num>
  <w:num w:numId="13">
    <w:abstractNumId w:val="22"/>
  </w:num>
  <w:num w:numId="14">
    <w:abstractNumId w:val="15"/>
  </w:num>
  <w:num w:numId="15">
    <w:abstractNumId w:val="24"/>
  </w:num>
  <w:num w:numId="16">
    <w:abstractNumId w:val="16"/>
  </w:num>
  <w:num w:numId="17">
    <w:abstractNumId w:val="12"/>
  </w:num>
  <w:num w:numId="18">
    <w:abstractNumId w:val="17"/>
  </w:num>
  <w:num w:numId="19">
    <w:abstractNumId w:val="11"/>
  </w:num>
  <w:num w:numId="20">
    <w:abstractNumId w:val="18"/>
  </w:num>
  <w:num w:numId="21">
    <w:abstractNumId w:val="13"/>
  </w:num>
  <w:num w:numId="22">
    <w:abstractNumId w:val="25"/>
  </w:num>
  <w:num w:numId="23">
    <w:abstractNumId w:val="21"/>
  </w:num>
  <w:num w:numId="24">
    <w:abstractNumId w:val="26"/>
  </w:num>
  <w:num w:numId="25">
    <w:abstractNumId w:val="19"/>
  </w:num>
  <w:num w:numId="26">
    <w:abstractNumId w:val="0"/>
  </w:num>
  <w:num w:numId="27">
    <w:abstractNumId w:val="23"/>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B8656A"/>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106DB"/>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666C"/>
    <w:rsid w:val="00A93661"/>
    <w:rsid w:val="00A95652"/>
    <w:rsid w:val="00AC0AB8"/>
    <w:rsid w:val="00B33C6D"/>
    <w:rsid w:val="00B4508F"/>
    <w:rsid w:val="00B55AD5"/>
    <w:rsid w:val="00B8057C"/>
    <w:rsid w:val="00B8656A"/>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1DE"/>
    <w:rsid w:val="00CF59A8"/>
    <w:rsid w:val="00D325A9"/>
    <w:rsid w:val="00D36A8A"/>
    <w:rsid w:val="00D61409"/>
    <w:rsid w:val="00D6691E"/>
    <w:rsid w:val="00D71170"/>
    <w:rsid w:val="00DA1C92"/>
    <w:rsid w:val="00DA25D4"/>
    <w:rsid w:val="00DA6538"/>
    <w:rsid w:val="00E15E75"/>
    <w:rsid w:val="00E5262C"/>
    <w:rsid w:val="00EC7DC4"/>
    <w:rsid w:val="00ED30CF"/>
    <w:rsid w:val="00F110E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E788C"/>
  <w15:chartTrackingRefBased/>
  <w15:docId w15:val="{F5D6CE7D-6445-4B61-9E27-EDD65772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666C"/>
    <w:rPr>
      <w:rFonts w:ascii="Calibri" w:hAnsi="Calibri" w:cs="Calibri"/>
      <w:sz w:val="24"/>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B865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1"/>
    <w:unhideWhenUsed/>
    <w:qFormat/>
    <w:rsid w:val="00B865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B865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B8656A"/>
    <w:pPr>
      <w:keepNext/>
      <w:keepLines/>
      <w:spacing w:before="40" w:after="0"/>
      <w:outlineLvl w:val="3"/>
    </w:pPr>
    <w:rPr>
      <w:rFonts w:eastAsiaTheme="majorEastAsia" w:cstheme="majorBidi"/>
      <w:b/>
      <w:iCs/>
      <w:sz w:val="26"/>
    </w:rPr>
  </w:style>
  <w:style w:type="paragraph" w:styleId="Heading5">
    <w:name w:val="heading 5"/>
    <w:aliases w:val="Text,Blocks"/>
    <w:basedOn w:val="Heading2"/>
    <w:next w:val="Normal"/>
    <w:link w:val="Heading5Char"/>
    <w:qFormat/>
    <w:rsid w:val="00B8656A"/>
    <w:pPr>
      <w:suppressAutoHyphens/>
      <w:spacing w:before="20"/>
      <w:outlineLvl w:val="4"/>
    </w:pPr>
    <w:rPr>
      <w:rFonts w:eastAsia="Times New Roman" w:cs="Arial"/>
      <w:bCs/>
      <w:kern w:val="32"/>
    </w:rPr>
  </w:style>
  <w:style w:type="paragraph" w:styleId="Heading6">
    <w:name w:val="heading 6"/>
    <w:aliases w:val="Title (no index)"/>
    <w:basedOn w:val="Heading3"/>
    <w:next w:val="Normal"/>
    <w:link w:val="Heading6Char"/>
    <w:uiPriority w:val="9"/>
    <w:qFormat/>
    <w:rsid w:val="00B8656A"/>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B8656A"/>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B8656A"/>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B8656A"/>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B865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56A"/>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B8656A"/>
    <w:rPr>
      <w:rFonts w:ascii="Calibri" w:eastAsiaTheme="majorEastAsia" w:hAnsi="Calibri" w:cstheme="majorBidi"/>
      <w:b/>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1"/>
    <w:rsid w:val="00B8656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B8656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B8656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B8656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8656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B8656A"/>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B8656A"/>
    <w:rPr>
      <w:color w:val="auto"/>
      <w:u w:val="none"/>
    </w:rPr>
  </w:style>
  <w:style w:type="character" w:styleId="FollowedHyperlink">
    <w:name w:val="FollowedHyperlink"/>
    <w:basedOn w:val="DefaultParagraphFont"/>
    <w:uiPriority w:val="99"/>
    <w:unhideWhenUsed/>
    <w:rsid w:val="00B8656A"/>
    <w:rPr>
      <w:color w:val="auto"/>
      <w:u w:val="none"/>
    </w:rPr>
  </w:style>
  <w:style w:type="character" w:customStyle="1" w:styleId="Heading5Char">
    <w:name w:val="Heading 5 Char"/>
    <w:aliases w:val="Text Char,Blocks Char"/>
    <w:basedOn w:val="DefaultParagraphFont"/>
    <w:link w:val="Heading5"/>
    <w:rsid w:val="00B8656A"/>
    <w:rPr>
      <w:rFonts w:ascii="Calibri" w:eastAsia="Times New Roman" w:hAnsi="Calibri" w:cs="Arial"/>
      <w:b/>
      <w:bCs/>
      <w:kern w:val="32"/>
      <w:sz w:val="44"/>
      <w:szCs w:val="26"/>
      <w:u w:val="double"/>
    </w:rPr>
  </w:style>
  <w:style w:type="character" w:customStyle="1" w:styleId="Heading6Char">
    <w:name w:val="Heading 6 Char"/>
    <w:aliases w:val="Title (no index) Char"/>
    <w:basedOn w:val="DefaultParagraphFont"/>
    <w:link w:val="Heading6"/>
    <w:uiPriority w:val="9"/>
    <w:rsid w:val="00B8656A"/>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B8656A"/>
    <w:rPr>
      <w:rFonts w:ascii="Calibri" w:eastAsia="Times New Roman" w:hAnsi="Calibri" w:cs="Arial"/>
      <w:b/>
      <w:kern w:val="32"/>
      <w:sz w:val="24"/>
      <w:szCs w:val="24"/>
    </w:rPr>
  </w:style>
  <w:style w:type="character" w:customStyle="1" w:styleId="Heading8Char">
    <w:name w:val="Heading 8 Char"/>
    <w:basedOn w:val="DefaultParagraphFont"/>
    <w:link w:val="Heading8"/>
    <w:rsid w:val="00B8656A"/>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B8656A"/>
    <w:rPr>
      <w:rFonts w:ascii="Calibri" w:eastAsia="Times New Roman" w:hAnsi="Calibri" w:cs="Arial"/>
      <w:b/>
      <w:kern w:val="32"/>
      <w:sz w:val="32"/>
      <w:szCs w:val="24"/>
      <w:u w:val="single"/>
    </w:rPr>
  </w:style>
  <w:style w:type="paragraph" w:customStyle="1" w:styleId="textbold">
    <w:name w:val="text bold"/>
    <w:basedOn w:val="Normal"/>
    <w:link w:val="Emphasis"/>
    <w:autoRedefine/>
    <w:uiPriority w:val="7"/>
    <w:qFormat/>
    <w:rsid w:val="00B8656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B865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B8656A"/>
    <w:pPr>
      <w:ind w:left="720"/>
      <w:contextualSpacing/>
    </w:p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B8656A"/>
    <w:rPr>
      <w:rFonts w:cs="Arial"/>
      <w:bCs/>
      <w:szCs w:val="26"/>
      <w:u w:val="single"/>
      <w:lang w:val="en-US" w:eastAsia="en-US" w:bidi="ar-SA"/>
    </w:rPr>
  </w:style>
  <w:style w:type="character" w:customStyle="1" w:styleId="LinedDown">
    <w:name w:val="Lined Down"/>
    <w:qFormat/>
    <w:rsid w:val="00B8656A"/>
    <w:rPr>
      <w:rFonts w:ascii="Times New Roman" w:hAnsi="Times New Roman" w:cs="Times New Roman" w:hint="default"/>
      <w:b w:val="0"/>
      <w:bCs w:val="0"/>
      <w:i w:val="0"/>
      <w:iCs w:val="0"/>
      <w:strike w:val="0"/>
      <w:dstrike w:val="0"/>
      <w:color w:val="000000"/>
      <w:sz w:val="12"/>
      <w:szCs w:val="12"/>
      <w:u w:val="none"/>
      <w:effect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B8656A"/>
    <w:pPr>
      <w:spacing w:before="100" w:beforeAutospacing="1" w:after="100" w:afterAutospacing="1" w:line="240" w:lineRule="auto"/>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B8656A"/>
    <w:rPr>
      <w:color w:val="605E5C"/>
      <w:shd w:val="clear" w:color="auto" w:fill="E1DFDD"/>
    </w:rPr>
  </w:style>
  <w:style w:type="paragraph" w:customStyle="1" w:styleId="Analytics">
    <w:name w:val="Analytics"/>
    <w:next w:val="NormalWeb"/>
    <w:link w:val="AnalyticsChar"/>
    <w:uiPriority w:val="4"/>
    <w:qFormat/>
    <w:rsid w:val="00B8656A"/>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8656A"/>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B8656A"/>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B8656A"/>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B8656A"/>
    <w:rPr>
      <w:rFonts w:asciiTheme="majorHAnsi" w:eastAsiaTheme="majorEastAsia" w:hAnsiTheme="majorHAnsi" w:cstheme="majorBidi"/>
      <w:spacing w:val="-10"/>
      <w:kern w:val="28"/>
      <w:sz w:val="56"/>
      <w:szCs w:val="56"/>
    </w:rPr>
  </w:style>
  <w:style w:type="paragraph" w:customStyle="1" w:styleId="p">
    <w:name w:val="p"/>
    <w:basedOn w:val="Normal"/>
    <w:qFormat/>
    <w:rsid w:val="00B8656A"/>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B8656A"/>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B8656A"/>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B8656A"/>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B8656A"/>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B8656A"/>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B8656A"/>
  </w:style>
  <w:style w:type="character" w:customStyle="1" w:styleId="basewrap-sc-twddq1">
    <w:name w:val="basewrap-sc-twddq1"/>
    <w:basedOn w:val="DefaultParagraphFont"/>
    <w:rsid w:val="00B8656A"/>
  </w:style>
  <w:style w:type="character" w:customStyle="1" w:styleId="rubricname-eybtuq">
    <w:name w:val="rubricname-eybtuq"/>
    <w:basedOn w:val="DefaultParagraphFont"/>
    <w:rsid w:val="00B8656A"/>
  </w:style>
  <w:style w:type="paragraph" w:customStyle="1" w:styleId="bylinewrapper-ijboum">
    <w:name w:val="bylinewrapper-ijboum"/>
    <w:basedOn w:val="Normal"/>
    <w:rsid w:val="00B8656A"/>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B8656A"/>
  </w:style>
  <w:style w:type="character" w:styleId="CommentReference">
    <w:name w:val="annotation reference"/>
    <w:basedOn w:val="DefaultParagraphFont"/>
    <w:uiPriority w:val="99"/>
    <w:unhideWhenUsed/>
    <w:rsid w:val="00B8656A"/>
    <w:rPr>
      <w:sz w:val="16"/>
      <w:szCs w:val="16"/>
    </w:rPr>
  </w:style>
  <w:style w:type="paragraph" w:styleId="CommentText">
    <w:name w:val="annotation text"/>
    <w:basedOn w:val="Normal"/>
    <w:link w:val="CommentTextChar"/>
    <w:uiPriority w:val="99"/>
    <w:unhideWhenUsed/>
    <w:rsid w:val="00B8656A"/>
    <w:rPr>
      <w:sz w:val="20"/>
      <w:szCs w:val="20"/>
    </w:rPr>
  </w:style>
  <w:style w:type="character" w:customStyle="1" w:styleId="CommentTextChar">
    <w:name w:val="Comment Text Char"/>
    <w:basedOn w:val="DefaultParagraphFont"/>
    <w:link w:val="CommentText"/>
    <w:uiPriority w:val="99"/>
    <w:rsid w:val="00B8656A"/>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B8656A"/>
    <w:rPr>
      <w:b/>
      <w:bCs/>
    </w:rPr>
  </w:style>
  <w:style w:type="character" w:customStyle="1" w:styleId="CommentSubjectChar">
    <w:name w:val="Comment Subject Char"/>
    <w:basedOn w:val="CommentTextChar"/>
    <w:link w:val="CommentSubject"/>
    <w:uiPriority w:val="99"/>
    <w:rsid w:val="00B8656A"/>
    <w:rPr>
      <w:rFonts w:ascii="Calibri" w:hAnsi="Calibri" w:cs="Calibri"/>
      <w:b/>
      <w:bCs/>
      <w:sz w:val="20"/>
      <w:szCs w:val="20"/>
    </w:rPr>
  </w:style>
  <w:style w:type="paragraph" w:customStyle="1" w:styleId="Emphasize">
    <w:name w:val="Emphasize"/>
    <w:basedOn w:val="Normal"/>
    <w:uiPriority w:val="7"/>
    <w:qFormat/>
    <w:rsid w:val="00B865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B8656A"/>
  </w:style>
  <w:style w:type="character" w:customStyle="1" w:styleId="underline">
    <w:name w:val="underline"/>
    <w:qFormat/>
    <w:rsid w:val="00B8656A"/>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B8656A"/>
    <w:rPr>
      <w:b w:val="0"/>
      <w:sz w:val="22"/>
      <w:u w:val="single"/>
    </w:rPr>
  </w:style>
  <w:style w:type="paragraph" w:customStyle="1" w:styleId="cardtext">
    <w:name w:val="card text"/>
    <w:basedOn w:val="Normal"/>
    <w:link w:val="cardtextChar"/>
    <w:qFormat/>
    <w:rsid w:val="00B8656A"/>
    <w:pPr>
      <w:ind w:left="288" w:right="288"/>
    </w:pPr>
  </w:style>
  <w:style w:type="character" w:customStyle="1" w:styleId="cardtextChar">
    <w:name w:val="card text Char"/>
    <w:basedOn w:val="DefaultParagraphFont"/>
    <w:link w:val="cardtext"/>
    <w:rsid w:val="00B8656A"/>
    <w:rPr>
      <w:rFonts w:ascii="Calibri" w:hAnsi="Calibri" w:cs="Calibri"/>
      <w:sz w:val="24"/>
    </w:rPr>
  </w:style>
  <w:style w:type="paragraph" w:customStyle="1" w:styleId="UnderlinePara">
    <w:name w:val="Underline Para"/>
    <w:basedOn w:val="Normal"/>
    <w:uiPriority w:val="6"/>
    <w:qFormat/>
    <w:rsid w:val="00B8656A"/>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B8656A"/>
    <w:rPr>
      <w:rFonts w:eastAsia="Calibri"/>
      <w:u w:val="single"/>
    </w:rPr>
  </w:style>
  <w:style w:type="character" w:customStyle="1" w:styleId="Underline2Char">
    <w:name w:val="Underline2 Char"/>
    <w:link w:val="Underline2"/>
    <w:uiPriority w:val="4"/>
    <w:rsid w:val="00B8656A"/>
    <w:rPr>
      <w:rFonts w:ascii="Calibri" w:eastAsia="Calibri" w:hAnsi="Calibri" w:cs="Calibri"/>
      <w:sz w:val="24"/>
      <w:u w:val="single"/>
    </w:rPr>
  </w:style>
  <w:style w:type="character" w:customStyle="1" w:styleId="apple-converted-space">
    <w:name w:val="apple-converted-space"/>
    <w:basedOn w:val="DefaultParagraphFont"/>
    <w:rsid w:val="00B8656A"/>
  </w:style>
  <w:style w:type="character" w:customStyle="1" w:styleId="Style11pt">
    <w:name w:val="Style 11 pt"/>
    <w:basedOn w:val="DefaultParagraphFont"/>
    <w:rsid w:val="00B8656A"/>
    <w:rPr>
      <w:sz w:val="20"/>
    </w:rPr>
  </w:style>
  <w:style w:type="character" w:customStyle="1" w:styleId="Style11ptUnderline">
    <w:name w:val="Style 11 pt Underline"/>
    <w:rsid w:val="00B8656A"/>
    <w:rPr>
      <w:sz w:val="20"/>
      <w:u w:val="single"/>
    </w:rPr>
  </w:style>
  <w:style w:type="character" w:customStyle="1" w:styleId="UnderliningChar">
    <w:name w:val="Underlining Char"/>
    <w:link w:val="Underlining"/>
    <w:uiPriority w:val="99"/>
    <w:rsid w:val="00B8656A"/>
    <w:rPr>
      <w:rFonts w:ascii="Georgia" w:hAnsi="Georgia"/>
      <w:u w:val="single"/>
    </w:rPr>
  </w:style>
  <w:style w:type="paragraph" w:customStyle="1" w:styleId="Underlining">
    <w:name w:val="Underlining"/>
    <w:basedOn w:val="Normal"/>
    <w:next w:val="Normal"/>
    <w:link w:val="UnderliningChar"/>
    <w:uiPriority w:val="99"/>
    <w:qFormat/>
    <w:rsid w:val="00B8656A"/>
    <w:pPr>
      <w:widowControl w:val="0"/>
    </w:pPr>
    <w:rPr>
      <w:rFonts w:ascii="Georgia" w:hAnsi="Georgia" w:cstheme="minorBidi"/>
      <w:sz w:val="22"/>
      <w:u w:val="single"/>
    </w:rPr>
  </w:style>
  <w:style w:type="paragraph" w:customStyle="1" w:styleId="StyleStyle411pt">
    <w:name w:val="Style Style4 + 11 pt"/>
    <w:basedOn w:val="Normal"/>
    <w:link w:val="StyleStyle411ptChar"/>
    <w:qFormat/>
    <w:rsid w:val="00B8656A"/>
    <w:rPr>
      <w:rFonts w:eastAsia="Times New Roman"/>
      <w:u w:val="single"/>
    </w:rPr>
  </w:style>
  <w:style w:type="character" w:customStyle="1" w:styleId="StyleStyle411ptChar">
    <w:name w:val="Style Style4 + 11 pt Char"/>
    <w:basedOn w:val="DefaultParagraphFont"/>
    <w:link w:val="StyleStyle411pt"/>
    <w:rsid w:val="00B8656A"/>
    <w:rPr>
      <w:rFonts w:ascii="Calibri" w:eastAsia="Times New Roman" w:hAnsi="Calibri" w:cs="Calibri"/>
      <w:sz w:val="24"/>
      <w:u w:val="single"/>
    </w:rPr>
  </w:style>
  <w:style w:type="paragraph" w:customStyle="1" w:styleId="StyleStyle411ptBold">
    <w:name w:val="Style Style4 + 11 pt Bold"/>
    <w:basedOn w:val="Normal"/>
    <w:link w:val="StyleStyle411ptBoldChar"/>
    <w:qFormat/>
    <w:rsid w:val="00B8656A"/>
    <w:rPr>
      <w:rFonts w:eastAsia="Times New Roman"/>
      <w:b/>
      <w:bCs/>
      <w:u w:val="single"/>
    </w:rPr>
  </w:style>
  <w:style w:type="character" w:customStyle="1" w:styleId="StyleStyle411ptBoldChar">
    <w:name w:val="Style Style4 + 11 pt Bold Char"/>
    <w:basedOn w:val="DefaultParagraphFont"/>
    <w:link w:val="StyleStyle411ptBold"/>
    <w:rsid w:val="00B8656A"/>
    <w:rPr>
      <w:rFonts w:ascii="Calibri" w:eastAsia="Times New Roman" w:hAnsi="Calibri" w:cs="Calibri"/>
      <w:b/>
      <w:bCs/>
      <w:sz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B8656A"/>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8656A"/>
    <w:rPr>
      <w:rFonts w:ascii="Calibri" w:eastAsia="Times New Roman" w:hAnsi="Calibri" w:cs="Calibri"/>
      <w:sz w:val="24"/>
      <w:u w:val="single"/>
      <w:bdr w:val="single" w:sz="4" w:space="0" w:color="auto"/>
    </w:rPr>
  </w:style>
  <w:style w:type="character" w:customStyle="1" w:styleId="StyleUnderlinePatternClearYellow">
    <w:name w:val="Style Underline Pattern: Clear (Yellow)"/>
    <w:basedOn w:val="DefaultParagraphFont"/>
    <w:rsid w:val="00B8656A"/>
    <w:rPr>
      <w:u w:val="single"/>
      <w:shd w:val="clear" w:color="auto" w:fill="00FF00"/>
    </w:rPr>
  </w:style>
  <w:style w:type="character" w:customStyle="1" w:styleId="Style1Char">
    <w:name w:val="Style1 Char"/>
    <w:rsid w:val="00B8656A"/>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B8656A"/>
    <w:rPr>
      <w:rFonts w:eastAsia="Times New Roman"/>
      <w:u w:val="single"/>
    </w:rPr>
  </w:style>
  <w:style w:type="character" w:customStyle="1" w:styleId="Style4Char">
    <w:name w:val="Style4 Char"/>
    <w:link w:val="Style4"/>
    <w:rsid w:val="00B8656A"/>
    <w:rPr>
      <w:rFonts w:ascii="Calibri" w:eastAsia="Times New Roman" w:hAnsi="Calibri" w:cs="Calibri"/>
      <w:sz w:val="24"/>
      <w:u w:val="single"/>
    </w:rPr>
  </w:style>
  <w:style w:type="character" w:customStyle="1" w:styleId="cardChar">
    <w:name w:val="card Char"/>
    <w:aliases w:val="Bold Cite Char Char,Speed Cite Char"/>
    <w:rsid w:val="00B8656A"/>
    <w:rPr>
      <w:rFonts w:ascii="Times New Roman" w:eastAsia="Times New Roman" w:hAnsi="Times New Roman" w:cs="Times New Roman"/>
      <w:sz w:val="20"/>
    </w:rPr>
  </w:style>
  <w:style w:type="character" w:customStyle="1" w:styleId="apple-style-span">
    <w:name w:val="apple-style-span"/>
    <w:rsid w:val="00B8656A"/>
  </w:style>
  <w:style w:type="paragraph" w:customStyle="1" w:styleId="StyleUnderlined11pt">
    <w:name w:val="Style Underlined + 11 pt"/>
    <w:basedOn w:val="Normal"/>
    <w:link w:val="StyleUnderlined11ptChar"/>
    <w:qFormat/>
    <w:rsid w:val="00B8656A"/>
    <w:rPr>
      <w:rFonts w:eastAsia="Times New Roman"/>
      <w:u w:val="single"/>
      <w:lang w:eastAsia="zh-CN"/>
    </w:rPr>
  </w:style>
  <w:style w:type="character" w:customStyle="1" w:styleId="StyleUnderlined11ptChar">
    <w:name w:val="Style Underlined + 11 pt Char"/>
    <w:basedOn w:val="DefaultParagraphFont"/>
    <w:link w:val="StyleUnderlined11pt"/>
    <w:rsid w:val="00B8656A"/>
    <w:rPr>
      <w:rFonts w:ascii="Calibri" w:eastAsia="Times New Roman" w:hAnsi="Calibri" w:cs="Calibri"/>
      <w:sz w:val="24"/>
      <w:u w:val="single"/>
      <w:lang w:eastAsia="zh-CN"/>
    </w:rPr>
  </w:style>
  <w:style w:type="character" w:customStyle="1" w:styleId="StyleThickunderline1">
    <w:name w:val="Style Thick underline1"/>
    <w:basedOn w:val="DefaultParagraphFont"/>
    <w:rsid w:val="00B8656A"/>
    <w:rPr>
      <w:u w:val="single"/>
    </w:rPr>
  </w:style>
  <w:style w:type="character" w:customStyle="1" w:styleId="post-author">
    <w:name w:val="post-author"/>
    <w:basedOn w:val="DefaultParagraphFont"/>
    <w:rsid w:val="00B8656A"/>
  </w:style>
  <w:style w:type="paragraph" w:customStyle="1" w:styleId="StyleUnderlineChar11pt">
    <w:name w:val="Style Underline Char + 11 pt"/>
    <w:basedOn w:val="Normal"/>
    <w:link w:val="StyleUnderlineChar11ptChar"/>
    <w:qFormat/>
    <w:rsid w:val="00B8656A"/>
    <w:rPr>
      <w:rFonts w:eastAsia="Times New Roman"/>
      <w:u w:val="single"/>
    </w:rPr>
  </w:style>
  <w:style w:type="character" w:customStyle="1" w:styleId="StyleUnderlineChar11ptChar">
    <w:name w:val="Style Underline Char + 11 pt Char"/>
    <w:link w:val="StyleUnderlineChar11pt"/>
    <w:rsid w:val="00B8656A"/>
    <w:rPr>
      <w:rFonts w:ascii="Calibri" w:eastAsia="Times New Roman" w:hAnsi="Calibri" w:cs="Calibri"/>
      <w:sz w:val="24"/>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8656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8656A"/>
    <w:rPr>
      <w:rFonts w:ascii="Calibri" w:eastAsia="Times New Roman" w:hAnsi="Calibri" w:cs="Calibri"/>
      <w:sz w:val="24"/>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B8656A"/>
    <w:rPr>
      <w:rFonts w:ascii="Times New Roman" w:hAnsi="Times New Roman"/>
      <w:b/>
      <w:bCs/>
      <w:sz w:val="20"/>
      <w:u w:val="none"/>
      <w:bdr w:val="none" w:sz="0" w:space="0" w:color="auto"/>
    </w:rPr>
  </w:style>
  <w:style w:type="character" w:customStyle="1" w:styleId="Style11ptBoldUnderline">
    <w:name w:val="Style 11 pt Bold Underline"/>
    <w:rsid w:val="00B8656A"/>
    <w:rPr>
      <w:b/>
      <w:bCs/>
      <w:sz w:val="20"/>
      <w:u w:val="single"/>
    </w:rPr>
  </w:style>
  <w:style w:type="character" w:customStyle="1" w:styleId="Style11ptUnderlineBorderSinglesolidlineAuto05pt">
    <w:name w:val="Style 11 pt Underline Border: : (Single solid line Auto  0.5 pt..."/>
    <w:rsid w:val="00B8656A"/>
    <w:rPr>
      <w:sz w:val="20"/>
      <w:u w:val="single"/>
      <w:bdr w:val="single" w:sz="4" w:space="0" w:color="auto"/>
    </w:rPr>
  </w:style>
  <w:style w:type="paragraph" w:customStyle="1" w:styleId="StyleUnderlineChar11ptBold">
    <w:name w:val="Style Underline Char + 11 pt Bold"/>
    <w:basedOn w:val="Normal"/>
    <w:link w:val="StyleUnderlineChar11ptBoldChar"/>
    <w:qFormat/>
    <w:rsid w:val="00B8656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8656A"/>
    <w:rPr>
      <w:rFonts w:ascii="Calibri" w:eastAsia="Times New Roman" w:hAnsi="Calibri" w:cs="Calibri"/>
      <w:b/>
      <w:bCs/>
      <w:sz w:val="24"/>
      <w:u w:val="single"/>
    </w:rPr>
  </w:style>
  <w:style w:type="paragraph" w:customStyle="1" w:styleId="MinimizedText">
    <w:name w:val="Minimized Text"/>
    <w:link w:val="MinimizedTextChar"/>
    <w:qFormat/>
    <w:rsid w:val="00B8656A"/>
    <w:pPr>
      <w:spacing w:line="240" w:lineRule="auto"/>
    </w:pPr>
    <w:rPr>
      <w:rFonts w:eastAsia="Times New Roman"/>
      <w:sz w:val="16"/>
      <w:szCs w:val="24"/>
    </w:rPr>
  </w:style>
  <w:style w:type="character" w:customStyle="1" w:styleId="MinimizedTextChar">
    <w:name w:val="Minimized Text Char"/>
    <w:link w:val="MinimizedText"/>
    <w:rsid w:val="00B8656A"/>
    <w:rPr>
      <w:rFonts w:eastAsia="Times New Roman"/>
      <w:sz w:val="16"/>
      <w:szCs w:val="24"/>
    </w:rPr>
  </w:style>
  <w:style w:type="character" w:customStyle="1" w:styleId="StyleUnderlineChar6CharCharCharCharCharCharCharChar11">
    <w:name w:val="Style Underline Char6 Char Char Char Char Char Char Char Char + 11 ..."/>
    <w:rsid w:val="00B8656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8656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8656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8656A"/>
    <w:rPr>
      <w:sz w:val="20"/>
      <w:szCs w:val="24"/>
      <w:u w:val="single"/>
      <w:bdr w:val="single" w:sz="4" w:space="0" w:color="auto"/>
      <w:lang w:val="en-US" w:eastAsia="en-US" w:bidi="ar-SA"/>
    </w:rPr>
  </w:style>
  <w:style w:type="paragraph" w:customStyle="1" w:styleId="Tag2">
    <w:name w:val="Tag2"/>
    <w:basedOn w:val="Normal"/>
    <w:autoRedefine/>
    <w:uiPriority w:val="99"/>
    <w:qFormat/>
    <w:rsid w:val="00B8656A"/>
    <w:rPr>
      <w:b/>
    </w:rPr>
  </w:style>
  <w:style w:type="character" w:customStyle="1" w:styleId="UnderlineCharChar">
    <w:name w:val="Underline Char Char"/>
    <w:aliases w:val="Cite Char1,Char Char Char1,Char Char Char Char Char Char Char Char Char, Char Char Char Char Char Char Char Char Char2"/>
    <w:qFormat/>
    <w:rsid w:val="00B8656A"/>
    <w:rPr>
      <w:rFonts w:ascii="Calibri" w:eastAsia="Times New Roman" w:hAnsi="Calibri"/>
      <w:szCs w:val="24"/>
      <w:u w:val="single"/>
    </w:rPr>
  </w:style>
  <w:style w:type="paragraph" w:customStyle="1" w:styleId="StyleUnderlineChar11pt3">
    <w:name w:val="Style Underline Char + 11 pt3"/>
    <w:link w:val="StyleUnderlineChar11pt3Char"/>
    <w:qFormat/>
    <w:rsid w:val="00B8656A"/>
    <w:rPr>
      <w:rFonts w:ascii="Calibri" w:eastAsia="Times New Roman" w:hAnsi="Calibri"/>
      <w:szCs w:val="24"/>
      <w:u w:val="single"/>
    </w:rPr>
  </w:style>
  <w:style w:type="character" w:customStyle="1" w:styleId="StyleUnderlineChar11pt3Char">
    <w:name w:val="Style Underline Char + 11 pt3 Char"/>
    <w:basedOn w:val="UnderlineCharChar"/>
    <w:link w:val="StyleUnderlineChar11pt3"/>
    <w:rsid w:val="00B8656A"/>
    <w:rPr>
      <w:rFonts w:ascii="Calibri" w:eastAsia="Times New Roman" w:hAnsi="Calibri"/>
      <w:szCs w:val="24"/>
      <w:u w:val="single"/>
    </w:rPr>
  </w:style>
  <w:style w:type="character" w:customStyle="1" w:styleId="UnderlineBold">
    <w:name w:val="Underline + Bold"/>
    <w:uiPriority w:val="1"/>
    <w:qFormat/>
    <w:rsid w:val="00B8656A"/>
    <w:rPr>
      <w:b/>
      <w:sz w:val="20"/>
      <w:u w:val="single"/>
    </w:rPr>
  </w:style>
  <w:style w:type="paragraph" w:customStyle="1" w:styleId="TagText">
    <w:name w:val="TagText"/>
    <w:basedOn w:val="Normal"/>
    <w:uiPriority w:val="99"/>
    <w:qFormat/>
    <w:rsid w:val="00B8656A"/>
    <w:rPr>
      <w:b/>
    </w:rPr>
  </w:style>
  <w:style w:type="character" w:customStyle="1" w:styleId="Heading3CharCharCharChar">
    <w:name w:val="Heading 3 Char Char Char Char"/>
    <w:rsid w:val="00B8656A"/>
    <w:rPr>
      <w:rFonts w:cs="Arial"/>
      <w:bCs/>
      <w:szCs w:val="26"/>
      <w:u w:val="single"/>
      <w:lang w:val="en-US" w:eastAsia="en-US" w:bidi="ar-SA"/>
    </w:rPr>
  </w:style>
  <w:style w:type="character" w:customStyle="1" w:styleId="term">
    <w:name w:val="term"/>
    <w:rsid w:val="00B8656A"/>
  </w:style>
  <w:style w:type="character" w:customStyle="1" w:styleId="caps">
    <w:name w:val="caps"/>
    <w:basedOn w:val="DefaultParagraphFont"/>
    <w:rsid w:val="00B8656A"/>
  </w:style>
  <w:style w:type="character" w:customStyle="1" w:styleId="UnderlineChar1">
    <w:name w:val="Underline Char1"/>
    <w:basedOn w:val="DefaultParagraphFont"/>
    <w:locked/>
    <w:rsid w:val="00B8656A"/>
    <w:rPr>
      <w:rFonts w:ascii="Arial Narrow" w:hAnsi="Arial Narrow"/>
      <w:szCs w:val="24"/>
      <w:u w:val="single"/>
      <w:lang w:val="en-US" w:eastAsia="en-US" w:bidi="ar-SA"/>
    </w:rPr>
  </w:style>
  <w:style w:type="character" w:customStyle="1" w:styleId="pmterms1">
    <w:name w:val="pmterms1"/>
    <w:basedOn w:val="DefaultParagraphFont"/>
    <w:rsid w:val="00B8656A"/>
  </w:style>
  <w:style w:type="paragraph" w:customStyle="1" w:styleId="StyleStyle411ptBoldBorderSinglesolidlineAuto0">
    <w:name w:val="Style Style4 + 11 pt Bold Border: : (Single solid line Auto  0...."/>
    <w:basedOn w:val="Style4"/>
    <w:link w:val="StyleStyle411ptBoldBorderSinglesolidlineAuto0Char"/>
    <w:qFormat/>
    <w:rsid w:val="00B8656A"/>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8656A"/>
    <w:rPr>
      <w:rFonts w:ascii="Calibri" w:eastAsia="Times New Roman" w:hAnsi="Calibri" w:cs="Calibri"/>
      <w:b/>
      <w:bCs/>
      <w:sz w:val="24"/>
      <w:u w:val="single"/>
      <w:bdr w:val="single" w:sz="4" w:space="0" w:color="auto"/>
    </w:rPr>
  </w:style>
  <w:style w:type="paragraph" w:customStyle="1" w:styleId="Small">
    <w:name w:val="Small"/>
    <w:basedOn w:val="Normal"/>
    <w:uiPriority w:val="99"/>
    <w:qFormat/>
    <w:rsid w:val="00B8656A"/>
    <w:rPr>
      <w:rFonts w:ascii="Times" w:eastAsia="Times New Roman" w:hAnsi="Times"/>
      <w:sz w:val="16"/>
    </w:rPr>
  </w:style>
  <w:style w:type="character" w:styleId="Strong">
    <w:name w:val="Strong"/>
    <w:aliases w:val="8 pt font,Citation Char Char1 Char Char Char Char Char,Cut,Small 1"/>
    <w:uiPriority w:val="22"/>
    <w:qFormat/>
    <w:rsid w:val="00B8656A"/>
    <w:rPr>
      <w:b/>
      <w:bCs/>
    </w:rPr>
  </w:style>
  <w:style w:type="paragraph" w:customStyle="1" w:styleId="CARD">
    <w:name w:val="CARD"/>
    <w:basedOn w:val="Normal"/>
    <w:link w:val="CARDChar0"/>
    <w:qFormat/>
    <w:rsid w:val="00B8656A"/>
    <w:rPr>
      <w:rFonts w:eastAsia="Times New Roman"/>
      <w:u w:val="single"/>
    </w:rPr>
  </w:style>
  <w:style w:type="character" w:customStyle="1" w:styleId="CARDChar0">
    <w:name w:val="CARD Char"/>
    <w:link w:val="CARD"/>
    <w:rsid w:val="00B8656A"/>
    <w:rPr>
      <w:rFonts w:ascii="Calibri" w:eastAsia="Times New Roman" w:hAnsi="Calibri" w:cs="Calibri"/>
      <w:sz w:val="24"/>
      <w:u w:val="single"/>
    </w:rPr>
  </w:style>
  <w:style w:type="character" w:customStyle="1" w:styleId="addmd">
    <w:name w:val="addmd"/>
    <w:basedOn w:val="DefaultParagraphFont"/>
    <w:rsid w:val="00B8656A"/>
  </w:style>
  <w:style w:type="character" w:customStyle="1" w:styleId="Brief-Smalltext">
    <w:name w:val="Brief - Small text"/>
    <w:basedOn w:val="CommentReference"/>
    <w:rsid w:val="00B8656A"/>
    <w:rPr>
      <w:sz w:val="14"/>
      <w:szCs w:val="18"/>
    </w:rPr>
  </w:style>
  <w:style w:type="character" w:customStyle="1" w:styleId="beriefunderline">
    <w:name w:val="berief = underline"/>
    <w:basedOn w:val="DefaultParagraphFont"/>
    <w:rsid w:val="00B8656A"/>
    <w:rPr>
      <w:rFonts w:eastAsia="Times New Roman"/>
      <w:sz w:val="20"/>
      <w:u w:val="single"/>
    </w:rPr>
  </w:style>
  <w:style w:type="character" w:customStyle="1" w:styleId="Emph">
    <w:name w:val="Emph"/>
    <w:uiPriority w:val="1"/>
    <w:qFormat/>
    <w:rsid w:val="00B8656A"/>
    <w:rPr>
      <w:rFonts w:ascii="Arial" w:hAnsi="Arial"/>
      <w:b/>
      <w:sz w:val="20"/>
      <w:u w:val="single"/>
      <w:bdr w:val="single" w:sz="8" w:space="0" w:color="auto"/>
    </w:rPr>
  </w:style>
  <w:style w:type="character" w:customStyle="1" w:styleId="Boxed">
    <w:name w:val="Boxed"/>
    <w:qFormat/>
    <w:rsid w:val="00B8656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8656A"/>
    <w:pPr>
      <w:spacing w:after="0" w:line="240" w:lineRule="auto"/>
    </w:pPr>
    <w:rPr>
      <w:sz w:val="20"/>
      <w:u w:val="single"/>
    </w:rPr>
  </w:style>
  <w:style w:type="paragraph" w:customStyle="1" w:styleId="Cards">
    <w:name w:val="Cards"/>
    <w:next w:val="Normal"/>
    <w:link w:val="CardsChar"/>
    <w:qFormat/>
    <w:rsid w:val="00B8656A"/>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B8656A"/>
    <w:rPr>
      <w:rFonts w:ascii="Times New Roman" w:eastAsia="Calibri" w:hAnsi="Times New Roman" w:cs="Times New Roman"/>
      <w:sz w:val="20"/>
      <w:szCs w:val="20"/>
    </w:rPr>
  </w:style>
  <w:style w:type="character" w:customStyle="1" w:styleId="CardsFont12pt0">
    <w:name w:val="Cards + Font 12pt"/>
    <w:uiPriority w:val="1"/>
    <w:rsid w:val="00B8656A"/>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B8656A"/>
    <w:rPr>
      <w:rFonts w:ascii="Arial" w:hAnsi="Arial"/>
      <w:b/>
      <w:bCs/>
      <w:sz w:val="20"/>
      <w:u w:val="single"/>
    </w:rPr>
  </w:style>
  <w:style w:type="paragraph" w:styleId="BalloonText">
    <w:name w:val="Balloon Text"/>
    <w:basedOn w:val="Normal"/>
    <w:link w:val="BalloonTextChar"/>
    <w:uiPriority w:val="99"/>
    <w:unhideWhenUsed/>
    <w:rsid w:val="00B8656A"/>
    <w:rPr>
      <w:rFonts w:ascii="Segoe UI" w:hAnsi="Segoe UI" w:cs="Segoe UI"/>
      <w:sz w:val="18"/>
      <w:szCs w:val="18"/>
    </w:rPr>
  </w:style>
  <w:style w:type="character" w:customStyle="1" w:styleId="BalloonTextChar">
    <w:name w:val="Balloon Text Char"/>
    <w:basedOn w:val="DefaultParagraphFont"/>
    <w:link w:val="BalloonText"/>
    <w:uiPriority w:val="99"/>
    <w:rsid w:val="00B8656A"/>
    <w:rPr>
      <w:rFonts w:ascii="Segoe UI" w:hAnsi="Segoe UI" w:cs="Segoe UI"/>
      <w:sz w:val="18"/>
      <w:szCs w:val="18"/>
    </w:rPr>
  </w:style>
  <w:style w:type="paragraph" w:customStyle="1" w:styleId="Cite2">
    <w:name w:val="Cite 2"/>
    <w:basedOn w:val="Normal"/>
    <w:uiPriority w:val="99"/>
    <w:qFormat/>
    <w:rsid w:val="00B8656A"/>
    <w:rPr>
      <w:rFonts w:eastAsia="Calibri"/>
      <w:b/>
      <w:u w:val="single"/>
    </w:rPr>
  </w:style>
  <w:style w:type="paragraph" w:styleId="ListBullet">
    <w:name w:val="List Bullet"/>
    <w:basedOn w:val="Normal"/>
    <w:link w:val="ListBulletChar"/>
    <w:uiPriority w:val="99"/>
    <w:unhideWhenUsed/>
    <w:rsid w:val="00B8656A"/>
    <w:pPr>
      <w:tabs>
        <w:tab w:val="num" w:pos="360"/>
      </w:tabs>
      <w:ind w:left="360" w:hanging="360"/>
      <w:contextualSpacing/>
    </w:pPr>
  </w:style>
  <w:style w:type="paragraph" w:customStyle="1" w:styleId="Analytic">
    <w:name w:val="Analytic"/>
    <w:basedOn w:val="Normal"/>
    <w:link w:val="AnalyticChar"/>
    <w:uiPriority w:val="4"/>
    <w:qFormat/>
    <w:rsid w:val="00B8656A"/>
    <w:pPr>
      <w:spacing w:before="40"/>
      <w:outlineLvl w:val="3"/>
    </w:pPr>
    <w:rPr>
      <w:b/>
      <w:sz w:val="26"/>
    </w:rPr>
  </w:style>
  <w:style w:type="character" w:customStyle="1" w:styleId="AnalyticChar">
    <w:name w:val="Analytic Char"/>
    <w:basedOn w:val="DefaultParagraphFont"/>
    <w:link w:val="Analytic"/>
    <w:uiPriority w:val="4"/>
    <w:rsid w:val="00B8656A"/>
    <w:rPr>
      <w:rFonts w:ascii="Calibri" w:hAnsi="Calibri" w:cs="Calibri"/>
      <w:b/>
      <w:sz w:val="26"/>
    </w:rPr>
  </w:style>
  <w:style w:type="character" w:customStyle="1" w:styleId="CommentSubjectChar1">
    <w:name w:val="Comment Subject Char1"/>
    <w:basedOn w:val="CommentTextChar"/>
    <w:uiPriority w:val="99"/>
    <w:rsid w:val="00B8656A"/>
    <w:rPr>
      <w:rFonts w:ascii="Arial" w:hAnsi="Arial" w:cs="Arial"/>
      <w:b/>
      <w:bCs/>
      <w:sz w:val="20"/>
      <w:szCs w:val="20"/>
    </w:rPr>
  </w:style>
  <w:style w:type="paragraph" w:customStyle="1" w:styleId="CiteSpacing">
    <w:name w:val="Cite Spacing"/>
    <w:basedOn w:val="Normal"/>
    <w:uiPriority w:val="4"/>
    <w:qFormat/>
    <w:rsid w:val="00B8656A"/>
    <w:pPr>
      <w:spacing w:before="60" w:after="60"/>
    </w:pPr>
  </w:style>
  <w:style w:type="character" w:customStyle="1" w:styleId="qlabel">
    <w:name w:val="q_label"/>
    <w:basedOn w:val="DefaultParagraphFont"/>
    <w:rsid w:val="00B8656A"/>
  </w:style>
  <w:style w:type="character" w:customStyle="1" w:styleId="alabel">
    <w:name w:val="a_label"/>
    <w:basedOn w:val="DefaultParagraphFont"/>
    <w:rsid w:val="00B8656A"/>
  </w:style>
  <w:style w:type="character" w:customStyle="1" w:styleId="a">
    <w:name w:val="a"/>
    <w:basedOn w:val="DefaultParagraphFont"/>
    <w:rsid w:val="00B8656A"/>
  </w:style>
  <w:style w:type="paragraph" w:customStyle="1" w:styleId="BoldUnderline">
    <w:name w:val="BoldUnderline"/>
    <w:basedOn w:val="Normal"/>
    <w:link w:val="BoldUnderlineChar"/>
    <w:qFormat/>
    <w:rsid w:val="00B8656A"/>
    <w:rPr>
      <w:rFonts w:eastAsia="Times New Roman"/>
      <w:b/>
      <w:u w:val="single"/>
    </w:rPr>
  </w:style>
  <w:style w:type="character" w:customStyle="1" w:styleId="BoldUnderlineChar">
    <w:name w:val="BoldUnderline Char"/>
    <w:basedOn w:val="DefaultParagraphFont"/>
    <w:link w:val="BoldUnderline"/>
    <w:rsid w:val="00B8656A"/>
    <w:rPr>
      <w:rFonts w:ascii="Calibri" w:eastAsia="Times New Roman" w:hAnsi="Calibri" w:cs="Calibri"/>
      <w:b/>
      <w:sz w:val="24"/>
      <w:u w:val="single"/>
    </w:rPr>
  </w:style>
  <w:style w:type="character" w:styleId="PlaceholderText">
    <w:name w:val="Placeholder Text"/>
    <w:basedOn w:val="DefaultParagraphFont"/>
    <w:uiPriority w:val="99"/>
    <w:unhideWhenUsed/>
    <w:rsid w:val="00B8656A"/>
    <w:rPr>
      <w:color w:val="808080"/>
    </w:rPr>
  </w:style>
  <w:style w:type="character" w:customStyle="1" w:styleId="BalloonTextChar1">
    <w:name w:val="Balloon Text Char1"/>
    <w:basedOn w:val="DefaultParagraphFont"/>
    <w:uiPriority w:val="99"/>
    <w:rsid w:val="00B8656A"/>
    <w:rPr>
      <w:rFonts w:ascii="Segoe UI" w:hAnsi="Segoe UI" w:cs="Segoe UI"/>
      <w:sz w:val="18"/>
      <w:szCs w:val="18"/>
    </w:rPr>
  </w:style>
  <w:style w:type="character" w:customStyle="1" w:styleId="CommentTextChar1">
    <w:name w:val="Comment Text Char1"/>
    <w:basedOn w:val="DefaultParagraphFont"/>
    <w:uiPriority w:val="99"/>
    <w:rsid w:val="00B8656A"/>
    <w:rPr>
      <w:rFonts w:ascii="Arial Narrow" w:hAnsi="Arial Narrow"/>
      <w:sz w:val="20"/>
      <w:szCs w:val="20"/>
    </w:rPr>
  </w:style>
  <w:style w:type="character" w:customStyle="1" w:styleId="Heading3CharCharCharChar2">
    <w:name w:val="Heading 3 Char Char Char Char2"/>
    <w:basedOn w:val="DefaultParagraphFont"/>
    <w:rsid w:val="00B8656A"/>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B8656A"/>
    <w:rPr>
      <w:sz w:val="20"/>
      <w:u w:val="single"/>
    </w:rPr>
  </w:style>
  <w:style w:type="character" w:customStyle="1" w:styleId="StyleStyleUnderline411ptBold">
    <w:name w:val="Style Style Underline4 + 11 pt Bold"/>
    <w:basedOn w:val="DefaultParagraphFont"/>
    <w:rsid w:val="00B8656A"/>
    <w:rPr>
      <w:b/>
      <w:bCs/>
      <w:sz w:val="20"/>
      <w:u w:val="single"/>
    </w:rPr>
  </w:style>
  <w:style w:type="character" w:customStyle="1" w:styleId="StyleStyleUnderline311pt">
    <w:name w:val="Style Style Underline3 + 11 pt"/>
    <w:basedOn w:val="DefaultParagraphFont"/>
    <w:rsid w:val="00B8656A"/>
    <w:rPr>
      <w:sz w:val="20"/>
      <w:u w:val="single"/>
    </w:rPr>
  </w:style>
  <w:style w:type="character" w:customStyle="1" w:styleId="StyleStyleUnderline311ptBold">
    <w:name w:val="Style Style Underline3 + 11 pt Bold"/>
    <w:basedOn w:val="DefaultParagraphFont"/>
    <w:rsid w:val="00B8656A"/>
    <w:rPr>
      <w:b/>
      <w:bCs/>
      <w:sz w:val="20"/>
      <w:u w:val="single"/>
    </w:rPr>
  </w:style>
  <w:style w:type="character" w:customStyle="1" w:styleId="StyleUnderline3">
    <w:name w:val="Style Underline3"/>
    <w:basedOn w:val="DefaultParagraphFont"/>
    <w:rsid w:val="00B8656A"/>
    <w:rPr>
      <w:u w:val="single"/>
    </w:rPr>
  </w:style>
  <w:style w:type="character" w:customStyle="1" w:styleId="Style1Char1">
    <w:name w:val="Style1 Char1"/>
    <w:basedOn w:val="DefaultParagraphFont"/>
    <w:rsid w:val="00B8656A"/>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B8656A"/>
  </w:style>
  <w:style w:type="paragraph" w:customStyle="1" w:styleId="StyleStyle112pt">
    <w:name w:val="Style Style1 + 12 pt"/>
    <w:basedOn w:val="Normal"/>
    <w:link w:val="StyleStyle112ptChar"/>
    <w:qFormat/>
    <w:rsid w:val="00B8656A"/>
    <w:rPr>
      <w:rFonts w:eastAsia="SimSun"/>
      <w:u w:val="single"/>
      <w:lang w:eastAsia="zh-CN"/>
    </w:rPr>
  </w:style>
  <w:style w:type="character" w:customStyle="1" w:styleId="StyleStyle112ptChar">
    <w:name w:val="Style Style1 + 12 pt Char"/>
    <w:basedOn w:val="DefaultParagraphFont"/>
    <w:link w:val="StyleStyle112pt"/>
    <w:rsid w:val="00B8656A"/>
    <w:rPr>
      <w:rFonts w:ascii="Calibri" w:eastAsia="SimSun" w:hAnsi="Calibri" w:cs="Calibri"/>
      <w:sz w:val="24"/>
      <w:u w:val="single"/>
      <w:lang w:eastAsia="zh-CN"/>
    </w:rPr>
  </w:style>
  <w:style w:type="character" w:customStyle="1" w:styleId="UnresolvedMention1">
    <w:name w:val="Unresolved Mention1"/>
    <w:basedOn w:val="DefaultParagraphFont"/>
    <w:uiPriority w:val="99"/>
    <w:unhideWhenUsed/>
    <w:rsid w:val="00B8656A"/>
    <w:rPr>
      <w:color w:val="605E5C"/>
      <w:shd w:val="clear" w:color="auto" w:fill="E1DFDD"/>
    </w:rPr>
  </w:style>
  <w:style w:type="paragraph" w:customStyle="1" w:styleId="Nothing">
    <w:name w:val="Nothing"/>
    <w:link w:val="NothingChar"/>
    <w:uiPriority w:val="99"/>
    <w:qFormat/>
    <w:rsid w:val="00B8656A"/>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B8656A"/>
    <w:rPr>
      <w:rFonts w:ascii="Times New Roman" w:eastAsia="Calibri" w:hAnsi="Times New Roman" w:cs="Times New Roman"/>
      <w:sz w:val="20"/>
      <w:szCs w:val="20"/>
    </w:rPr>
  </w:style>
  <w:style w:type="paragraph" w:customStyle="1" w:styleId="AuthorDate">
    <w:name w:val="AuthorDate"/>
    <w:next w:val="Nothing"/>
    <w:link w:val="AuthorDateChar"/>
    <w:qFormat/>
    <w:rsid w:val="00B8656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8656A"/>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B8656A"/>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B8656A"/>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B8656A"/>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B8656A"/>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B8656A"/>
    <w:rPr>
      <w:rFonts w:ascii="Calibri" w:eastAsia="Calibri" w:hAnsi="Calibri" w:cs="Calibri"/>
      <w:sz w:val="24"/>
    </w:rPr>
  </w:style>
  <w:style w:type="paragraph" w:styleId="Footer">
    <w:name w:val="footer"/>
    <w:basedOn w:val="Normal"/>
    <w:link w:val="FooterChar"/>
    <w:uiPriority w:val="99"/>
    <w:rsid w:val="00B8656A"/>
    <w:pPr>
      <w:tabs>
        <w:tab w:val="center" w:pos="4680"/>
        <w:tab w:val="right" w:pos="9360"/>
      </w:tabs>
    </w:pPr>
    <w:rPr>
      <w:rFonts w:eastAsia="Calibri"/>
    </w:rPr>
  </w:style>
  <w:style w:type="character" w:customStyle="1" w:styleId="FooterChar">
    <w:name w:val="Footer Char"/>
    <w:basedOn w:val="DefaultParagraphFont"/>
    <w:link w:val="Footer"/>
    <w:uiPriority w:val="99"/>
    <w:rsid w:val="00B8656A"/>
    <w:rPr>
      <w:rFonts w:ascii="Calibri" w:eastAsia="Calibri" w:hAnsi="Calibri" w:cs="Calibri"/>
      <w:sz w:val="24"/>
    </w:rPr>
  </w:style>
  <w:style w:type="character" w:customStyle="1" w:styleId="Style8pt">
    <w:name w:val="Style 8 pt"/>
    <w:rsid w:val="00B8656A"/>
    <w:rPr>
      <w:sz w:val="14"/>
    </w:rPr>
  </w:style>
  <w:style w:type="paragraph" w:styleId="Revision">
    <w:name w:val="Revision"/>
    <w:hidden/>
    <w:uiPriority w:val="99"/>
    <w:semiHidden/>
    <w:rsid w:val="00B8656A"/>
    <w:pPr>
      <w:spacing w:after="0" w:line="240" w:lineRule="auto"/>
    </w:pPr>
    <w:rPr>
      <w:rFonts w:ascii="Arial Narrow" w:eastAsia="SimSun" w:hAnsi="Arial Narrow" w:cs="Calibri"/>
      <w:sz w:val="20"/>
    </w:rPr>
  </w:style>
  <w:style w:type="paragraph" w:customStyle="1" w:styleId="CiteReal">
    <w:name w:val="Cite Real"/>
    <w:basedOn w:val="Normal"/>
    <w:next w:val="Normal"/>
    <w:uiPriority w:val="99"/>
    <w:qFormat/>
    <w:rsid w:val="00B8656A"/>
    <w:rPr>
      <w:rFonts w:eastAsia="MS Mincho"/>
      <w:b/>
      <w:u w:val="single"/>
    </w:rPr>
  </w:style>
  <w:style w:type="character" w:customStyle="1" w:styleId="BoldUnderlineChar0">
    <w:name w:val="Bold Underline Char"/>
    <w:rsid w:val="00B8656A"/>
    <w:rPr>
      <w:rFonts w:ascii="Georgia" w:hAnsi="Georgia" w:cs="Times New Roman"/>
      <w:b/>
      <w:sz w:val="20"/>
      <w:u w:val="single"/>
    </w:rPr>
  </w:style>
  <w:style w:type="character" w:styleId="PageNumber">
    <w:name w:val="page number"/>
    <w:aliases w:val="card ununderlined"/>
    <w:uiPriority w:val="99"/>
    <w:rsid w:val="00B8656A"/>
  </w:style>
  <w:style w:type="paragraph" w:customStyle="1" w:styleId="BlockTitle">
    <w:name w:val="Block Title"/>
    <w:basedOn w:val="Heading1"/>
    <w:next w:val="Normal"/>
    <w:uiPriority w:val="99"/>
    <w:qFormat/>
    <w:rsid w:val="00B8656A"/>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B8656A"/>
    <w:rPr>
      <w:rFonts w:eastAsia="Times New Roman"/>
      <w:szCs w:val="20"/>
    </w:rPr>
  </w:style>
  <w:style w:type="character" w:customStyle="1" w:styleId="citenon-boldChar">
    <w:name w:val="cite non-bold Char"/>
    <w:link w:val="citenon-bold"/>
    <w:rsid w:val="00B8656A"/>
    <w:rPr>
      <w:rFonts w:ascii="Calibri" w:eastAsia="Times New Roman" w:hAnsi="Calibri" w:cs="Calibri"/>
      <w:sz w:val="24"/>
      <w:szCs w:val="20"/>
    </w:rPr>
  </w:style>
  <w:style w:type="character" w:customStyle="1" w:styleId="pnumber">
    <w:name w:val="pnumber"/>
    <w:rsid w:val="00B8656A"/>
  </w:style>
  <w:style w:type="character" w:customStyle="1" w:styleId="ital">
    <w:name w:val="ital"/>
    <w:rsid w:val="00B8656A"/>
  </w:style>
  <w:style w:type="character" w:customStyle="1" w:styleId="orgdiv">
    <w:name w:val="orgdiv"/>
    <w:rsid w:val="00B8656A"/>
  </w:style>
  <w:style w:type="character" w:customStyle="1" w:styleId="orgname">
    <w:name w:val="orgname"/>
    <w:rsid w:val="00B8656A"/>
  </w:style>
  <w:style w:type="character" w:customStyle="1" w:styleId="city">
    <w:name w:val="city"/>
    <w:rsid w:val="00B8656A"/>
  </w:style>
  <w:style w:type="character" w:customStyle="1" w:styleId="state">
    <w:name w:val="state"/>
    <w:rsid w:val="00B8656A"/>
  </w:style>
  <w:style w:type="character" w:customStyle="1" w:styleId="country">
    <w:name w:val="country"/>
    <w:rsid w:val="00B8656A"/>
  </w:style>
  <w:style w:type="character" w:customStyle="1" w:styleId="il">
    <w:name w:val="il"/>
    <w:rsid w:val="00B8656A"/>
  </w:style>
  <w:style w:type="character" w:customStyle="1" w:styleId="Style8pt1">
    <w:name w:val="Style 8 pt1"/>
    <w:rsid w:val="00B8656A"/>
    <w:rPr>
      <w:rFonts w:ascii="Georgia" w:hAnsi="Georgia" w:hint="default"/>
      <w:sz w:val="16"/>
    </w:rPr>
  </w:style>
  <w:style w:type="numbering" w:customStyle="1" w:styleId="NoList1">
    <w:name w:val="No List1"/>
    <w:next w:val="NoList"/>
    <w:uiPriority w:val="99"/>
    <w:semiHidden/>
    <w:unhideWhenUsed/>
    <w:rsid w:val="00B8656A"/>
  </w:style>
  <w:style w:type="paragraph" w:customStyle="1" w:styleId="2909F619802848F09E01365C32F34654">
    <w:name w:val="2909F619802848F09E01365C32F34654"/>
    <w:uiPriority w:val="99"/>
    <w:qFormat/>
    <w:rsid w:val="00B8656A"/>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B8656A"/>
    <w:pPr>
      <w:keepNext/>
      <w:keepLines/>
    </w:pPr>
    <w:rPr>
      <w:rFonts w:eastAsia="Calibri"/>
      <w:b/>
    </w:rPr>
  </w:style>
  <w:style w:type="character" w:customStyle="1" w:styleId="TagtemplateChar">
    <w:name w:val="Tagtemplate Char"/>
    <w:link w:val="Tagtemplate"/>
    <w:rsid w:val="00B8656A"/>
    <w:rPr>
      <w:rFonts w:ascii="Calibri" w:eastAsia="Calibri" w:hAnsi="Calibri" w:cs="Calibri"/>
      <w:b/>
      <w:sz w:val="24"/>
    </w:rPr>
  </w:style>
  <w:style w:type="character" w:customStyle="1" w:styleId="texto1">
    <w:name w:val="texto1"/>
    <w:rsid w:val="00B8656A"/>
  </w:style>
  <w:style w:type="character" w:customStyle="1" w:styleId="EmphasizeThis">
    <w:name w:val="EmphasizeThis"/>
    <w:rsid w:val="00B8656A"/>
    <w:rPr>
      <w:rFonts w:ascii="Georgia" w:hAnsi="Georgia"/>
      <w:b/>
      <w:iCs/>
      <w:sz w:val="24"/>
      <w:u w:val="thick"/>
    </w:rPr>
  </w:style>
  <w:style w:type="character" w:customStyle="1" w:styleId="DebateUnderline">
    <w:name w:val="Debate Underline"/>
    <w:qFormat/>
    <w:rsid w:val="00B8656A"/>
    <w:rPr>
      <w:rFonts w:ascii="Times New Roman" w:hAnsi="Times New Roman"/>
      <w:sz w:val="20"/>
      <w:u w:val="thick"/>
    </w:rPr>
  </w:style>
  <w:style w:type="character" w:customStyle="1" w:styleId="Author-Date">
    <w:name w:val="Author-Date"/>
    <w:qFormat/>
    <w:rsid w:val="00B8656A"/>
    <w:rPr>
      <w:rFonts w:ascii="Georgia" w:hAnsi="Georgia"/>
      <w:b/>
      <w:sz w:val="24"/>
    </w:rPr>
  </w:style>
  <w:style w:type="character" w:customStyle="1" w:styleId="CardsChar1">
    <w:name w:val="Cards Char1"/>
    <w:locked/>
    <w:rsid w:val="00B8656A"/>
  </w:style>
  <w:style w:type="character" w:customStyle="1" w:styleId="MicroTextChar">
    <w:name w:val="MicroText Char"/>
    <w:link w:val="MicroText"/>
    <w:rsid w:val="00B8656A"/>
    <w:rPr>
      <w:rFonts w:ascii="Arial Narrow" w:hAnsi="Arial Narrow"/>
      <w:sz w:val="12"/>
      <w:szCs w:val="24"/>
    </w:rPr>
  </w:style>
  <w:style w:type="paragraph" w:customStyle="1" w:styleId="MicroText">
    <w:name w:val="MicroText"/>
    <w:basedOn w:val="Normal"/>
    <w:next w:val="Normal"/>
    <w:link w:val="MicroTextChar"/>
    <w:qFormat/>
    <w:rsid w:val="00B8656A"/>
    <w:rPr>
      <w:rFonts w:ascii="Arial Narrow" w:hAnsi="Arial Narrow" w:cstheme="minorBidi"/>
      <w:sz w:val="12"/>
      <w:szCs w:val="24"/>
    </w:rPr>
  </w:style>
  <w:style w:type="paragraph" w:customStyle="1" w:styleId="UnderlineS">
    <w:name w:val="Underline S"/>
    <w:basedOn w:val="Normal"/>
    <w:link w:val="UnderlineSChar"/>
    <w:qFormat/>
    <w:rsid w:val="00B8656A"/>
    <w:pPr>
      <w:spacing w:after="200"/>
    </w:pPr>
    <w:rPr>
      <w:rFonts w:eastAsia="Calibri"/>
      <w:u w:val="single"/>
      <w:lang w:val="x-none" w:eastAsia="zh-CN"/>
    </w:rPr>
  </w:style>
  <w:style w:type="character" w:customStyle="1" w:styleId="UnderlineSChar">
    <w:name w:val="Underline S Char"/>
    <w:link w:val="UnderlineS"/>
    <w:rsid w:val="00B8656A"/>
    <w:rPr>
      <w:rFonts w:ascii="Calibri" w:eastAsia="Calibri" w:hAnsi="Calibri" w:cs="Calibri"/>
      <w:sz w:val="24"/>
      <w:u w:val="single"/>
      <w:lang w:val="x-none" w:eastAsia="zh-CN"/>
    </w:rPr>
  </w:style>
  <w:style w:type="character" w:customStyle="1" w:styleId="BoldUnderlineCharChar">
    <w:name w:val="BoldUnderline Char Char"/>
    <w:locked/>
    <w:rsid w:val="00B8656A"/>
    <w:rPr>
      <w:rFonts w:ascii="Calibri" w:eastAsia="Times New Roman" w:hAnsi="Calibri" w:cs="Times New Roman"/>
      <w:b/>
      <w:sz w:val="20"/>
      <w:szCs w:val="24"/>
      <w:u w:val="single"/>
    </w:rPr>
  </w:style>
  <w:style w:type="character" w:customStyle="1" w:styleId="CardChar1">
    <w:name w:val="Card Char"/>
    <w:locked/>
    <w:rsid w:val="00B8656A"/>
    <w:rPr>
      <w:rFonts w:ascii="Calibri" w:eastAsia="Times New Roman" w:hAnsi="Calibri" w:cs="Times New Roman"/>
      <w:sz w:val="20"/>
      <w:szCs w:val="20"/>
    </w:rPr>
  </w:style>
  <w:style w:type="paragraph" w:styleId="BodyTextIndent3">
    <w:name w:val="Body Text Indent 3"/>
    <w:basedOn w:val="Normal"/>
    <w:link w:val="BodyTextIndent3Char"/>
    <w:uiPriority w:val="99"/>
    <w:rsid w:val="00B8656A"/>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B8656A"/>
    <w:rPr>
      <w:rFonts w:ascii="Calibri" w:eastAsia="Calibri" w:hAnsi="Calibri" w:cs="Calibri"/>
      <w:sz w:val="16"/>
      <w:szCs w:val="16"/>
    </w:rPr>
  </w:style>
  <w:style w:type="character" w:customStyle="1" w:styleId="A5">
    <w:name w:val="A5"/>
    <w:uiPriority w:val="99"/>
    <w:rsid w:val="00B8656A"/>
    <w:rPr>
      <w:rFonts w:ascii="Times New Roman" w:hAnsi="Times New Roman" w:cs="Times New Roman"/>
      <w:color w:val="000000"/>
      <w:sz w:val="13"/>
      <w:szCs w:val="13"/>
    </w:rPr>
  </w:style>
  <w:style w:type="paragraph" w:styleId="BodyText">
    <w:name w:val="Body Text"/>
    <w:aliases w:val="BT"/>
    <w:basedOn w:val="Normal"/>
    <w:link w:val="BodyTextChar"/>
    <w:qFormat/>
    <w:rsid w:val="00B8656A"/>
    <w:rPr>
      <w:rFonts w:eastAsia="Times New Roman"/>
      <w:sz w:val="16"/>
      <w:szCs w:val="20"/>
    </w:rPr>
  </w:style>
  <w:style w:type="character" w:customStyle="1" w:styleId="BodyTextChar">
    <w:name w:val="Body Text Char"/>
    <w:aliases w:val="BT Char"/>
    <w:basedOn w:val="DefaultParagraphFont"/>
    <w:link w:val="BodyText"/>
    <w:rsid w:val="00B8656A"/>
    <w:rPr>
      <w:rFonts w:ascii="Calibri" w:eastAsia="Times New Roman" w:hAnsi="Calibri" w:cs="Calibri"/>
      <w:sz w:val="16"/>
      <w:szCs w:val="20"/>
    </w:rPr>
  </w:style>
  <w:style w:type="paragraph" w:styleId="BodyText2">
    <w:name w:val="Body Text 2"/>
    <w:basedOn w:val="Normal"/>
    <w:link w:val="BodyText2Char"/>
    <w:rsid w:val="00B8656A"/>
    <w:rPr>
      <w:rFonts w:eastAsia="Times New Roman"/>
      <w:sz w:val="18"/>
      <w:szCs w:val="20"/>
    </w:rPr>
  </w:style>
  <w:style w:type="character" w:customStyle="1" w:styleId="BodyText2Char">
    <w:name w:val="Body Text 2 Char"/>
    <w:basedOn w:val="DefaultParagraphFont"/>
    <w:link w:val="BodyText2"/>
    <w:rsid w:val="00B8656A"/>
    <w:rPr>
      <w:rFonts w:ascii="Calibri" w:eastAsia="Times New Roman" w:hAnsi="Calibri" w:cs="Calibri"/>
      <w:sz w:val="18"/>
      <w:szCs w:val="20"/>
    </w:rPr>
  </w:style>
  <w:style w:type="character" w:customStyle="1" w:styleId="smallChar">
    <w:name w:val="small Char"/>
    <w:rsid w:val="00B8656A"/>
    <w:rPr>
      <w:rFonts w:eastAsia="Calibri"/>
      <w:sz w:val="16"/>
      <w:szCs w:val="22"/>
      <w:lang w:val="en-US" w:eastAsia="en-US" w:bidi="ar-SA"/>
    </w:rPr>
  </w:style>
  <w:style w:type="character" w:customStyle="1" w:styleId="CardTextChar0">
    <w:name w:val="Card Text Char"/>
    <w:rsid w:val="00B8656A"/>
    <w:rPr>
      <w:rFonts w:ascii="Georgia" w:hAnsi="Georgia" w:cs="Times New Roman"/>
      <w:sz w:val="24"/>
    </w:rPr>
  </w:style>
  <w:style w:type="character" w:customStyle="1" w:styleId="underline20">
    <w:name w:val="underline2"/>
    <w:rsid w:val="00B8656A"/>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B8656A"/>
    <w:rPr>
      <w:rFonts w:eastAsia="Times New Roman"/>
      <w:kern w:val="32"/>
      <w:szCs w:val="20"/>
    </w:rPr>
  </w:style>
  <w:style w:type="character" w:customStyle="1" w:styleId="StyleUnderlineBold">
    <w:name w:val="Style Underline + Bold"/>
    <w:rsid w:val="00B8656A"/>
    <w:rPr>
      <w:b/>
      <w:bCs/>
      <w:u w:val="single"/>
    </w:rPr>
  </w:style>
  <w:style w:type="character" w:customStyle="1" w:styleId="st">
    <w:name w:val="st"/>
    <w:rsid w:val="00B8656A"/>
  </w:style>
  <w:style w:type="character" w:customStyle="1" w:styleId="Underline-Highlighted">
    <w:name w:val="Underline-Highlighted"/>
    <w:uiPriority w:val="1"/>
    <w:qFormat/>
    <w:rsid w:val="00B8656A"/>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B8656A"/>
    <w:rPr>
      <w:rFonts w:ascii="Arial Narrow" w:hAnsi="Arial Narrow"/>
      <w:b/>
      <w:sz w:val="26"/>
      <w:szCs w:val="24"/>
    </w:rPr>
  </w:style>
  <w:style w:type="character" w:customStyle="1" w:styleId="CardText1Char">
    <w:name w:val="Card Text 1 Char"/>
    <w:link w:val="CardText1"/>
    <w:rsid w:val="00B8656A"/>
    <w:rPr>
      <w:rFonts w:ascii="Arial Narrow" w:hAnsi="Arial Narrow"/>
      <w:color w:val="000000"/>
      <w:u w:val="single"/>
    </w:rPr>
  </w:style>
  <w:style w:type="character" w:customStyle="1" w:styleId="CardText2Char">
    <w:name w:val="Card Text 2 Char"/>
    <w:link w:val="CardText2"/>
    <w:rsid w:val="00B8656A"/>
    <w:rPr>
      <w:rFonts w:ascii="Arial Narrow" w:hAnsi="Arial Narrow"/>
      <w:b/>
      <w:color w:val="000000"/>
      <w:u w:val="single"/>
    </w:rPr>
  </w:style>
  <w:style w:type="character" w:customStyle="1" w:styleId="SmallText">
    <w:name w:val="SmallText"/>
    <w:rsid w:val="00B8656A"/>
    <w:rPr>
      <w:color w:val="000000"/>
    </w:rPr>
  </w:style>
  <w:style w:type="character" w:customStyle="1" w:styleId="CitesChar1">
    <w:name w:val="Cites Char1"/>
    <w:rsid w:val="00B8656A"/>
    <w:rPr>
      <w:b/>
      <w:szCs w:val="24"/>
      <w:u w:val="single"/>
      <w:lang w:val="en-US" w:eastAsia="en-US" w:bidi="ar-SA"/>
    </w:rPr>
  </w:style>
  <w:style w:type="character" w:customStyle="1" w:styleId="CardUnderlinedChar">
    <w:name w:val="Card Underlined Char"/>
    <w:rsid w:val="00B8656A"/>
    <w:rPr>
      <w:rFonts w:ascii="Arial Narrow" w:hAnsi="Arial Narrow"/>
      <w:sz w:val="22"/>
      <w:szCs w:val="24"/>
      <w:u w:val="single"/>
      <w:lang w:val="en-US" w:eastAsia="en-US" w:bidi="ar-SA"/>
    </w:rPr>
  </w:style>
  <w:style w:type="paragraph" w:customStyle="1" w:styleId="TagCite">
    <w:name w:val="TagCite"/>
    <w:basedOn w:val="Normal"/>
    <w:uiPriority w:val="99"/>
    <w:qFormat/>
    <w:rsid w:val="00B8656A"/>
    <w:rPr>
      <w:rFonts w:ascii="Garamond" w:eastAsia="Times New Roman" w:hAnsi="Garamond"/>
      <w:b/>
    </w:rPr>
  </w:style>
  <w:style w:type="paragraph" w:customStyle="1" w:styleId="HeadingsBase">
    <w:name w:val="Headings Base"/>
    <w:basedOn w:val="Normal"/>
    <w:link w:val="HeadingsBaseChar"/>
    <w:qFormat/>
    <w:rsid w:val="00B8656A"/>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B8656A"/>
    <w:rPr>
      <w:rFonts w:ascii="Calibri" w:eastAsia="Times New Roman" w:hAnsi="Calibri" w:cs="Calibri"/>
      <w:b/>
      <w:kern w:val="32"/>
      <w:sz w:val="32"/>
      <w:szCs w:val="20"/>
    </w:rPr>
  </w:style>
  <w:style w:type="character" w:customStyle="1" w:styleId="underline3">
    <w:name w:val="underline3"/>
    <w:rsid w:val="00B8656A"/>
    <w:rPr>
      <w:u w:val="single"/>
      <w:bdr w:val="none" w:sz="0" w:space="0" w:color="auto"/>
      <w:shd w:val="clear" w:color="auto" w:fill="FFFF00"/>
    </w:rPr>
  </w:style>
  <w:style w:type="paragraph" w:customStyle="1" w:styleId="HeadingFake">
    <w:name w:val="Heading Fake"/>
    <w:basedOn w:val="Heading3"/>
    <w:uiPriority w:val="99"/>
    <w:qFormat/>
    <w:rsid w:val="00B8656A"/>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B8656A"/>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B8656A"/>
  </w:style>
  <w:style w:type="paragraph" w:customStyle="1" w:styleId="SchoolWorksCited">
    <w:name w:val="School Works Cited"/>
    <w:basedOn w:val="SchoolPaper"/>
    <w:uiPriority w:val="99"/>
    <w:qFormat/>
    <w:rsid w:val="00B8656A"/>
  </w:style>
  <w:style w:type="paragraph" w:styleId="TOC2">
    <w:name w:val="toc 2"/>
    <w:basedOn w:val="Normal"/>
    <w:next w:val="Normal"/>
    <w:uiPriority w:val="39"/>
    <w:qFormat/>
    <w:rsid w:val="00B8656A"/>
    <w:pPr>
      <w:ind w:left="200"/>
    </w:pPr>
    <w:rPr>
      <w:rFonts w:eastAsia="Times New Roman"/>
      <w:b/>
      <w:kern w:val="32"/>
      <w:szCs w:val="20"/>
    </w:rPr>
  </w:style>
  <w:style w:type="paragraph" w:customStyle="1" w:styleId="BlockQuote">
    <w:name w:val="Block Quote"/>
    <w:basedOn w:val="Normal"/>
    <w:uiPriority w:val="99"/>
    <w:qFormat/>
    <w:rsid w:val="00B8656A"/>
    <w:pPr>
      <w:ind w:left="720" w:right="720"/>
    </w:pPr>
    <w:rPr>
      <w:rFonts w:eastAsia="Times New Roman"/>
      <w:kern w:val="32"/>
      <w:szCs w:val="20"/>
    </w:rPr>
  </w:style>
  <w:style w:type="paragraph" w:styleId="DocumentMap">
    <w:name w:val="Document Map"/>
    <w:basedOn w:val="Normal"/>
    <w:link w:val="DocumentMapChar"/>
    <w:uiPriority w:val="99"/>
    <w:unhideWhenUsed/>
    <w:rsid w:val="00B8656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B8656A"/>
    <w:rPr>
      <w:rFonts w:ascii="Lucida Grande" w:hAnsi="Lucida Grande" w:cs="Lucida Grande"/>
      <w:sz w:val="24"/>
    </w:rPr>
  </w:style>
  <w:style w:type="character" w:customStyle="1" w:styleId="menu">
    <w:name w:val="menu"/>
    <w:rsid w:val="00B8656A"/>
  </w:style>
  <w:style w:type="paragraph" w:customStyle="1" w:styleId="PaperBody">
    <w:name w:val="Paper Body"/>
    <w:basedOn w:val="Normal"/>
    <w:uiPriority w:val="99"/>
    <w:qFormat/>
    <w:rsid w:val="00B8656A"/>
    <w:pPr>
      <w:spacing w:line="480" w:lineRule="auto"/>
      <w:ind w:firstLine="720"/>
    </w:pPr>
    <w:rPr>
      <w:rFonts w:eastAsia="Times New Roman"/>
      <w:kern w:val="32"/>
    </w:rPr>
  </w:style>
  <w:style w:type="paragraph" w:customStyle="1" w:styleId="PaperCitation">
    <w:name w:val="Paper Citation"/>
    <w:basedOn w:val="Normal"/>
    <w:uiPriority w:val="99"/>
    <w:qFormat/>
    <w:rsid w:val="00B8656A"/>
    <w:pPr>
      <w:spacing w:line="480" w:lineRule="auto"/>
      <w:ind w:left="720" w:hanging="720"/>
    </w:pPr>
    <w:rPr>
      <w:rFonts w:eastAsia="Times New Roman"/>
      <w:kern w:val="32"/>
      <w:szCs w:val="20"/>
    </w:rPr>
  </w:style>
  <w:style w:type="character" w:customStyle="1" w:styleId="Emphasis2">
    <w:name w:val="Emphasis2"/>
    <w:rsid w:val="00B8656A"/>
    <w:rPr>
      <w:rFonts w:ascii="Franklin Gothic Heavy" w:hAnsi="Franklin Gothic Heavy"/>
      <w:u w:val="single"/>
    </w:rPr>
  </w:style>
  <w:style w:type="paragraph" w:customStyle="1" w:styleId="hat">
    <w:name w:val="hat"/>
    <w:basedOn w:val="Heading1"/>
    <w:link w:val="hatChar"/>
    <w:qFormat/>
    <w:rsid w:val="00B8656A"/>
    <w:pPr>
      <w:suppressAutoHyphens/>
      <w:spacing w:before="6600" w:after="240"/>
    </w:pPr>
    <w:rPr>
      <w:rFonts w:eastAsia="Times New Roman" w:cs="Arial"/>
      <w:kern w:val="32"/>
    </w:rPr>
  </w:style>
  <w:style w:type="character" w:customStyle="1" w:styleId="hatChar">
    <w:name w:val="hat Char"/>
    <w:link w:val="hat"/>
    <w:rsid w:val="00B8656A"/>
    <w:rPr>
      <w:rFonts w:ascii="Calibri" w:eastAsia="Times New Roman" w:hAnsi="Calibri" w:cs="Arial"/>
      <w:b/>
      <w:kern w:val="32"/>
      <w:sz w:val="52"/>
      <w:szCs w:val="32"/>
    </w:rPr>
  </w:style>
  <w:style w:type="character" w:customStyle="1" w:styleId="BoldUnderlining">
    <w:name w:val="Bold Underlining"/>
    <w:rsid w:val="00B8656A"/>
    <w:rPr>
      <w:b/>
      <w:u w:val="single"/>
    </w:rPr>
  </w:style>
  <w:style w:type="paragraph" w:styleId="TOC4">
    <w:name w:val="toc 4"/>
    <w:basedOn w:val="Normal"/>
    <w:next w:val="Normal"/>
    <w:autoRedefine/>
    <w:uiPriority w:val="39"/>
    <w:rsid w:val="00B8656A"/>
    <w:pPr>
      <w:spacing w:after="100"/>
      <w:ind w:left="600"/>
    </w:pPr>
    <w:rPr>
      <w:rFonts w:eastAsia="Times New Roman"/>
      <w:kern w:val="32"/>
      <w:szCs w:val="20"/>
    </w:rPr>
  </w:style>
  <w:style w:type="paragraph" w:styleId="TOC5">
    <w:name w:val="toc 5"/>
    <w:basedOn w:val="Normal"/>
    <w:next w:val="Normal"/>
    <w:autoRedefine/>
    <w:uiPriority w:val="39"/>
    <w:rsid w:val="00B8656A"/>
    <w:pPr>
      <w:spacing w:after="100"/>
      <w:ind w:left="800"/>
    </w:pPr>
    <w:rPr>
      <w:rFonts w:eastAsia="Times New Roman"/>
      <w:kern w:val="32"/>
      <w:szCs w:val="20"/>
    </w:rPr>
  </w:style>
  <w:style w:type="paragraph" w:styleId="TOC6">
    <w:name w:val="toc 6"/>
    <w:basedOn w:val="Normal"/>
    <w:next w:val="Normal"/>
    <w:autoRedefine/>
    <w:uiPriority w:val="39"/>
    <w:rsid w:val="00B8656A"/>
    <w:pPr>
      <w:spacing w:after="100"/>
      <w:ind w:left="1000"/>
    </w:pPr>
    <w:rPr>
      <w:rFonts w:eastAsia="Times New Roman"/>
      <w:kern w:val="32"/>
      <w:szCs w:val="20"/>
    </w:rPr>
  </w:style>
  <w:style w:type="paragraph" w:styleId="TOC7">
    <w:name w:val="toc 7"/>
    <w:basedOn w:val="Normal"/>
    <w:next w:val="Normal"/>
    <w:autoRedefine/>
    <w:uiPriority w:val="39"/>
    <w:rsid w:val="00B8656A"/>
    <w:pPr>
      <w:spacing w:after="100"/>
      <w:ind w:left="1200"/>
    </w:pPr>
    <w:rPr>
      <w:rFonts w:eastAsia="Times New Roman"/>
      <w:kern w:val="32"/>
      <w:szCs w:val="20"/>
    </w:rPr>
  </w:style>
  <w:style w:type="paragraph" w:styleId="TOC8">
    <w:name w:val="toc 8"/>
    <w:basedOn w:val="Normal"/>
    <w:next w:val="Normal"/>
    <w:autoRedefine/>
    <w:uiPriority w:val="39"/>
    <w:rsid w:val="00B8656A"/>
    <w:pPr>
      <w:spacing w:after="100"/>
      <w:ind w:left="1400"/>
    </w:pPr>
    <w:rPr>
      <w:rFonts w:eastAsia="Times New Roman"/>
      <w:kern w:val="32"/>
      <w:szCs w:val="20"/>
    </w:rPr>
  </w:style>
  <w:style w:type="paragraph" w:styleId="TOC9">
    <w:name w:val="toc 9"/>
    <w:basedOn w:val="Normal"/>
    <w:next w:val="Normal"/>
    <w:autoRedefine/>
    <w:uiPriority w:val="39"/>
    <w:rsid w:val="00B8656A"/>
    <w:pPr>
      <w:spacing w:after="100"/>
      <w:ind w:left="1600"/>
    </w:pPr>
    <w:rPr>
      <w:rFonts w:eastAsia="Times New Roman"/>
      <w:kern w:val="32"/>
      <w:szCs w:val="20"/>
    </w:rPr>
  </w:style>
  <w:style w:type="paragraph" w:customStyle="1" w:styleId="WW-Default">
    <w:name w:val="WW-Default"/>
    <w:uiPriority w:val="99"/>
    <w:qFormat/>
    <w:rsid w:val="00B8656A"/>
    <w:pPr>
      <w:suppressAutoHyphens/>
      <w:spacing w:after="0" w:line="240" w:lineRule="auto"/>
    </w:pPr>
    <w:rPr>
      <w:rFonts w:ascii="Georgia" w:eastAsia="Calibri" w:hAnsi="Georgia" w:cs="Calibri"/>
      <w:lang w:eastAsia="ar-SA"/>
    </w:rPr>
  </w:style>
  <w:style w:type="paragraph" w:styleId="Subtitle">
    <w:name w:val="Subtitle"/>
    <w:aliases w:val="Underlined card text"/>
    <w:basedOn w:val="Normal"/>
    <w:next w:val="Normal"/>
    <w:link w:val="SubtitleChar"/>
    <w:uiPriority w:val="11"/>
    <w:qFormat/>
    <w:rsid w:val="00B8656A"/>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B8656A"/>
    <w:rPr>
      <w:rFonts w:ascii="Cambria" w:eastAsia="Times New Roman" w:hAnsi="Cambria" w:cs="Calibri"/>
      <w:i/>
      <w:iCs/>
      <w:color w:val="4F81BD"/>
      <w:spacing w:val="15"/>
      <w:sz w:val="24"/>
    </w:rPr>
  </w:style>
  <w:style w:type="paragraph" w:styleId="TOC3">
    <w:name w:val="toc 3"/>
    <w:basedOn w:val="Normal"/>
    <w:next w:val="Normal"/>
    <w:uiPriority w:val="39"/>
    <w:qFormat/>
    <w:rsid w:val="00B8656A"/>
    <w:pPr>
      <w:ind w:left="400"/>
    </w:pPr>
    <w:rPr>
      <w:rFonts w:eastAsia="Times New Roman"/>
      <w:kern w:val="32"/>
      <w:szCs w:val="20"/>
    </w:rPr>
  </w:style>
  <w:style w:type="table" w:styleId="TableGrid">
    <w:name w:val="Table Grid"/>
    <w:basedOn w:val="TableNormal"/>
    <w:rsid w:val="00B865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B8656A"/>
  </w:style>
  <w:style w:type="character" w:customStyle="1" w:styleId="storyby">
    <w:name w:val="storyby"/>
    <w:rsid w:val="00B8656A"/>
  </w:style>
  <w:style w:type="character" w:customStyle="1" w:styleId="7TimesNewRoman">
    <w:name w:val="7 Times New Roman"/>
    <w:rsid w:val="00B8656A"/>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B8656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B8656A"/>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B8656A"/>
    <w:rPr>
      <w:kern w:val="32"/>
      <w:sz w:val="24"/>
    </w:rPr>
  </w:style>
  <w:style w:type="character" w:customStyle="1" w:styleId="CitesChar2">
    <w:name w:val="Cites Char2"/>
    <w:locked/>
    <w:rsid w:val="00B8656A"/>
    <w:rPr>
      <w:rFonts w:ascii="Times New Roman" w:eastAsia="Times New Roman" w:hAnsi="Times New Roman"/>
      <w:b/>
      <w:bCs/>
    </w:rPr>
  </w:style>
  <w:style w:type="character" w:customStyle="1" w:styleId="itxtrst">
    <w:name w:val="itxtrst"/>
    <w:rsid w:val="00B8656A"/>
  </w:style>
  <w:style w:type="character" w:customStyle="1" w:styleId="A-Underlining">
    <w:name w:val="A-Underlining"/>
    <w:rsid w:val="00B8656A"/>
    <w:rPr>
      <w:rFonts w:ascii="Garamond" w:hAnsi="Garamond"/>
      <w:color w:val="auto"/>
      <w:sz w:val="24"/>
      <w:u w:val="single"/>
    </w:rPr>
  </w:style>
  <w:style w:type="paragraph" w:customStyle="1" w:styleId="B-TagCite">
    <w:name w:val="B-TagCite"/>
    <w:uiPriority w:val="99"/>
    <w:qFormat/>
    <w:rsid w:val="00B8656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B8656A"/>
    <w:rPr>
      <w:b/>
      <w:noProof w:val="0"/>
      <w:sz w:val="22"/>
      <w:lang w:val="en-US" w:eastAsia="en-US" w:bidi="ar-SA"/>
    </w:rPr>
  </w:style>
  <w:style w:type="character" w:customStyle="1" w:styleId="fn">
    <w:name w:val="fn"/>
    <w:rsid w:val="00B8656A"/>
  </w:style>
  <w:style w:type="character" w:customStyle="1" w:styleId="newsmain">
    <w:name w:val="news_main"/>
    <w:rsid w:val="00B8656A"/>
  </w:style>
  <w:style w:type="paragraph" w:customStyle="1" w:styleId="UnderlinedText">
    <w:name w:val="Underlined Text"/>
    <w:basedOn w:val="Normal"/>
    <w:autoRedefine/>
    <w:uiPriority w:val="99"/>
    <w:qFormat/>
    <w:rsid w:val="00B8656A"/>
    <w:pPr>
      <w:jc w:val="both"/>
    </w:pPr>
    <w:rPr>
      <w:rFonts w:eastAsia="Calibri"/>
      <w:b/>
    </w:rPr>
  </w:style>
  <w:style w:type="character" w:customStyle="1" w:styleId="verdana">
    <w:name w:val="verdana"/>
    <w:rsid w:val="00B8656A"/>
  </w:style>
  <w:style w:type="character" w:customStyle="1" w:styleId="vitstoryheadline">
    <w:name w:val="vitstoryheadline"/>
    <w:rsid w:val="00B8656A"/>
  </w:style>
  <w:style w:type="paragraph" w:customStyle="1" w:styleId="NormalText">
    <w:name w:val="Normal Text"/>
    <w:basedOn w:val="Normal"/>
    <w:link w:val="NormalTextChar"/>
    <w:autoRedefine/>
    <w:qFormat/>
    <w:rsid w:val="00B8656A"/>
    <w:pPr>
      <w:jc w:val="both"/>
    </w:pPr>
    <w:rPr>
      <w:rFonts w:eastAsia="Times New Roman"/>
      <w:szCs w:val="26"/>
      <w:lang w:val="x-none" w:eastAsia="ja-JP"/>
    </w:rPr>
  </w:style>
  <w:style w:type="character" w:customStyle="1" w:styleId="NormalTextChar">
    <w:name w:val="Normal Text Char"/>
    <w:link w:val="NormalText"/>
    <w:rsid w:val="00B8656A"/>
    <w:rPr>
      <w:rFonts w:ascii="Calibri" w:eastAsia="Times New Roman" w:hAnsi="Calibri" w:cs="Calibri"/>
      <w:sz w:val="24"/>
      <w:szCs w:val="26"/>
      <w:lang w:val="x-none" w:eastAsia="ja-JP"/>
    </w:rPr>
  </w:style>
  <w:style w:type="character" w:customStyle="1" w:styleId="AuthorDate0">
    <w:name w:val="Author Date"/>
    <w:rsid w:val="00B8656A"/>
    <w:rPr>
      <w:b/>
      <w:sz w:val="24"/>
      <w:u w:val="thick"/>
    </w:rPr>
  </w:style>
  <w:style w:type="paragraph" w:customStyle="1" w:styleId="HotRoute">
    <w:name w:val="Hot Route!"/>
    <w:basedOn w:val="Normal"/>
    <w:link w:val="HotRouteChar"/>
    <w:uiPriority w:val="99"/>
    <w:qFormat/>
    <w:rsid w:val="00B8656A"/>
    <w:pPr>
      <w:ind w:left="144"/>
    </w:pPr>
    <w:rPr>
      <w:rFonts w:eastAsia="Times New Roman"/>
    </w:rPr>
  </w:style>
  <w:style w:type="character" w:customStyle="1" w:styleId="UnderlinedTextCharChar">
    <w:name w:val="Underlined Text Char Char"/>
    <w:rsid w:val="00B8656A"/>
    <w:rPr>
      <w:rFonts w:cs="Arial"/>
      <w:bCs/>
      <w:noProof w:val="0"/>
      <w:szCs w:val="26"/>
      <w:u w:val="single"/>
      <w:lang w:val="en-US" w:eastAsia="en-US" w:bidi="ar-SA"/>
    </w:rPr>
  </w:style>
  <w:style w:type="character" w:customStyle="1" w:styleId="DocumentMapChar1">
    <w:name w:val="Document Map Char1"/>
    <w:uiPriority w:val="99"/>
    <w:rsid w:val="00B8656A"/>
    <w:rPr>
      <w:rFonts w:ascii="Tahoma" w:hAnsi="Tahoma" w:cs="Tahoma"/>
      <w:sz w:val="16"/>
      <w:szCs w:val="16"/>
    </w:rPr>
  </w:style>
  <w:style w:type="character" w:customStyle="1" w:styleId="Author">
    <w:name w:val="Author"/>
    <w:aliases w:val="Style Date"/>
    <w:qFormat/>
    <w:rsid w:val="00B8656A"/>
    <w:rPr>
      <w:b/>
      <w:sz w:val="24"/>
    </w:rPr>
  </w:style>
  <w:style w:type="character" w:customStyle="1" w:styleId="author0">
    <w:name w:val="author"/>
    <w:rsid w:val="00B8656A"/>
    <w:rPr>
      <w:rFonts w:ascii="Times New Roman" w:hAnsi="Times New Roman"/>
      <w:b/>
      <w:sz w:val="24"/>
    </w:rPr>
  </w:style>
  <w:style w:type="character" w:customStyle="1" w:styleId="articletitle">
    <w:name w:val="articletitle"/>
    <w:rsid w:val="00B8656A"/>
    <w:rPr>
      <w:rFonts w:cs="Times New Roman"/>
    </w:rPr>
  </w:style>
  <w:style w:type="character" w:customStyle="1" w:styleId="6pointChar">
    <w:name w:val="6 point Char"/>
    <w:rsid w:val="00B8656A"/>
    <w:rPr>
      <w:rFonts w:cs="Times New Roman"/>
      <w:sz w:val="12"/>
      <w:lang w:val="en-US" w:eastAsia="en-US"/>
    </w:rPr>
  </w:style>
  <w:style w:type="character" w:customStyle="1" w:styleId="term1">
    <w:name w:val="term1"/>
    <w:rsid w:val="00B8656A"/>
    <w:rPr>
      <w:b/>
      <w:bCs/>
    </w:rPr>
  </w:style>
  <w:style w:type="paragraph" w:customStyle="1" w:styleId="Minimize">
    <w:name w:val="Minimize"/>
    <w:basedOn w:val="Normal"/>
    <w:next w:val="Normal"/>
    <w:qFormat/>
    <w:rsid w:val="00B8656A"/>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B8656A"/>
    <w:rPr>
      <w:sz w:val="12"/>
      <w:szCs w:val="24"/>
    </w:rPr>
  </w:style>
  <w:style w:type="character" w:customStyle="1" w:styleId="StyleThickunderline">
    <w:name w:val="Style Thick underline"/>
    <w:qFormat/>
    <w:rsid w:val="00B8656A"/>
    <w:rPr>
      <w:u w:val="thick"/>
    </w:rPr>
  </w:style>
  <w:style w:type="character" w:customStyle="1" w:styleId="UnderlineTextChar">
    <w:name w:val="Underline Text Char"/>
    <w:link w:val="UnderlineText"/>
    <w:rsid w:val="00B8656A"/>
    <w:rPr>
      <w:szCs w:val="24"/>
      <w:u w:val="single"/>
    </w:rPr>
  </w:style>
  <w:style w:type="numbering" w:customStyle="1" w:styleId="NoList2">
    <w:name w:val="No List2"/>
    <w:next w:val="NoList"/>
    <w:uiPriority w:val="99"/>
    <w:semiHidden/>
    <w:rsid w:val="00B8656A"/>
  </w:style>
  <w:style w:type="paragraph" w:customStyle="1" w:styleId="underlined">
    <w:name w:val="underlined"/>
    <w:next w:val="Normal"/>
    <w:link w:val="underlinedChar"/>
    <w:autoRedefine/>
    <w:qFormat/>
    <w:rsid w:val="00B8656A"/>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B8656A"/>
    <w:rPr>
      <w:rFonts w:ascii="Times New Roman" w:eastAsia="Malgun Gothic" w:hAnsi="Times New Roman" w:cs="Times New Roman"/>
      <w:sz w:val="24"/>
      <w:szCs w:val="24"/>
      <w:u w:val="single"/>
    </w:rPr>
  </w:style>
  <w:style w:type="character" w:customStyle="1" w:styleId="Box">
    <w:name w:val="Box!"/>
    <w:uiPriority w:val="1"/>
    <w:rsid w:val="00B8656A"/>
    <w:rPr>
      <w:rFonts w:ascii="Garamond" w:hAnsi="Garamond"/>
      <w:sz w:val="24"/>
      <w:u w:val="single"/>
      <w:bdr w:val="single" w:sz="4" w:space="0" w:color="auto"/>
    </w:rPr>
  </w:style>
  <w:style w:type="character" w:customStyle="1" w:styleId="citechar">
    <w:name w:val="citechar"/>
    <w:rsid w:val="00B8656A"/>
  </w:style>
  <w:style w:type="character" w:customStyle="1" w:styleId="underlinechar">
    <w:name w:val="underlinechar"/>
    <w:rsid w:val="00B8656A"/>
  </w:style>
  <w:style w:type="character" w:customStyle="1" w:styleId="CardUnderlineChar">
    <w:name w:val="Card Underline Char"/>
    <w:rsid w:val="00B8656A"/>
    <w:rPr>
      <w:szCs w:val="24"/>
      <w:u w:val="single"/>
      <w:lang w:val="en-US" w:eastAsia="en-US" w:bidi="ar-SA"/>
    </w:rPr>
  </w:style>
  <w:style w:type="paragraph" w:customStyle="1" w:styleId="Default">
    <w:name w:val="Default"/>
    <w:uiPriority w:val="99"/>
    <w:qFormat/>
    <w:rsid w:val="00B8656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B8656A"/>
  </w:style>
  <w:style w:type="character" w:customStyle="1" w:styleId="tagciteChar">
    <w:name w:val="tag/cite Char"/>
    <w:rsid w:val="00B8656A"/>
    <w:rPr>
      <w:b/>
      <w:sz w:val="24"/>
      <w:lang w:val="en-US" w:eastAsia="en-US" w:bidi="ar-SA"/>
    </w:rPr>
  </w:style>
  <w:style w:type="character" w:customStyle="1" w:styleId="8pointChar">
    <w:name w:val="8 point Char"/>
    <w:rsid w:val="00B8656A"/>
    <w:rPr>
      <w:sz w:val="16"/>
      <w:lang w:val="en-US" w:eastAsia="en-US" w:bidi="ar-SA"/>
    </w:rPr>
  </w:style>
  <w:style w:type="character" w:customStyle="1" w:styleId="BoldText12pt">
    <w:name w:val="Bold Text 12 pt"/>
    <w:rsid w:val="00B8656A"/>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B8656A"/>
  </w:style>
  <w:style w:type="paragraph" w:customStyle="1" w:styleId="Ununderlined">
    <w:name w:val="Ununderlined"/>
    <w:basedOn w:val="Normal"/>
    <w:link w:val="UnunderlinedChar"/>
    <w:qFormat/>
    <w:rsid w:val="00B8656A"/>
    <w:pPr>
      <w:jc w:val="both"/>
    </w:pPr>
    <w:rPr>
      <w:rFonts w:eastAsia="SimSun"/>
      <w:sz w:val="12"/>
    </w:rPr>
  </w:style>
  <w:style w:type="character" w:customStyle="1" w:styleId="UnunderlinedChar">
    <w:name w:val="Ununderlined Char"/>
    <w:link w:val="Ununderlined"/>
    <w:rsid w:val="00B8656A"/>
    <w:rPr>
      <w:rFonts w:ascii="Calibri" w:eastAsia="SimSun" w:hAnsi="Calibri" w:cs="Calibri"/>
      <w:sz w:val="12"/>
    </w:rPr>
  </w:style>
  <w:style w:type="paragraph" w:customStyle="1" w:styleId="Highlighting">
    <w:name w:val="Highlighting"/>
    <w:basedOn w:val="Normal"/>
    <w:link w:val="HighlightingChar"/>
    <w:autoRedefine/>
    <w:qFormat/>
    <w:rsid w:val="00B8656A"/>
    <w:rPr>
      <w:rFonts w:eastAsia="SimSun"/>
      <w:u w:val="thick"/>
    </w:rPr>
  </w:style>
  <w:style w:type="character" w:customStyle="1" w:styleId="HighlightingChar">
    <w:name w:val="Highlighting Char"/>
    <w:link w:val="Highlighting"/>
    <w:rsid w:val="00B8656A"/>
    <w:rPr>
      <w:rFonts w:ascii="Calibri" w:eastAsia="SimSun" w:hAnsi="Calibri" w:cs="Calibri"/>
      <w:sz w:val="24"/>
      <w:u w:val="thick"/>
    </w:rPr>
  </w:style>
  <w:style w:type="paragraph" w:customStyle="1" w:styleId="evidencetext">
    <w:name w:val="evidence text"/>
    <w:basedOn w:val="Normal"/>
    <w:next w:val="Normal"/>
    <w:link w:val="evidencetextChar1"/>
    <w:uiPriority w:val="99"/>
    <w:qFormat/>
    <w:rsid w:val="00B8656A"/>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B8656A"/>
    <w:rPr>
      <w:rFonts w:ascii="Calibri" w:eastAsia="Times New Roman" w:hAnsi="Calibri" w:cs="Calibri"/>
      <w:color w:val="000000"/>
      <w:sz w:val="16"/>
      <w:lang w:val="x-none" w:eastAsia="x-none"/>
    </w:rPr>
  </w:style>
  <w:style w:type="character" w:customStyle="1" w:styleId="highlight2">
    <w:name w:val="highlight2"/>
    <w:rsid w:val="00B8656A"/>
    <w:rPr>
      <w:rFonts w:ascii="Arial" w:hAnsi="Arial"/>
      <w:b/>
      <w:sz w:val="19"/>
      <w:u w:val="thick"/>
      <w:bdr w:val="none" w:sz="0" w:space="0" w:color="auto"/>
      <w:shd w:val="clear" w:color="auto" w:fill="auto"/>
    </w:rPr>
  </w:style>
  <w:style w:type="character" w:customStyle="1" w:styleId="box0">
    <w:name w:val="box"/>
    <w:rsid w:val="00B8656A"/>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B8656A"/>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B8656A"/>
    <w:rPr>
      <w:rFonts w:ascii="Calibri" w:eastAsia="Times New Roman" w:hAnsi="Calibri" w:cs="Arial"/>
      <w:iCs/>
      <w:smallCaps/>
      <w:sz w:val="20"/>
      <w:szCs w:val="20"/>
      <w:u w:val="double"/>
    </w:rPr>
  </w:style>
  <w:style w:type="character" w:customStyle="1" w:styleId="CharacterStyle1">
    <w:name w:val="Character Style 1"/>
    <w:rsid w:val="00B8656A"/>
    <w:rPr>
      <w:rFonts w:ascii="Tahoma" w:hAnsi="Tahoma" w:cs="Tahoma" w:hint="default"/>
      <w:sz w:val="18"/>
      <w:szCs w:val="18"/>
    </w:rPr>
  </w:style>
  <w:style w:type="character" w:customStyle="1" w:styleId="UnderlineStyleChar7">
    <w:name w:val="Underline Style Char7"/>
    <w:rsid w:val="00B8656A"/>
    <w:rPr>
      <w:rFonts w:ascii="Garamond" w:hAnsi="Garamond" w:hint="default"/>
      <w:sz w:val="22"/>
      <w:szCs w:val="24"/>
      <w:u w:val="single"/>
      <w:lang w:val="en-US" w:eastAsia="en-US" w:bidi="ar-SA"/>
    </w:rPr>
  </w:style>
  <w:style w:type="character" w:customStyle="1" w:styleId="StyleArial6ptBold">
    <w:name w:val="Style Arial 6 pt Bold"/>
    <w:rsid w:val="00B8656A"/>
    <w:rPr>
      <w:rFonts w:ascii="Arial" w:hAnsi="Arial" w:cs="Arial" w:hint="default"/>
      <w:bCs/>
      <w:sz w:val="12"/>
    </w:rPr>
  </w:style>
  <w:style w:type="paragraph" w:customStyle="1" w:styleId="teaserpermalink">
    <w:name w:val="teaser_permalink"/>
    <w:basedOn w:val="Normal"/>
    <w:uiPriority w:val="99"/>
    <w:qFormat/>
    <w:rsid w:val="00B8656A"/>
    <w:pPr>
      <w:spacing w:before="100" w:beforeAutospacing="1" w:after="100" w:afterAutospacing="1"/>
    </w:pPr>
    <w:rPr>
      <w:rFonts w:eastAsia="Times New Roman"/>
      <w:lang w:eastAsia="zh-CN"/>
    </w:rPr>
  </w:style>
  <w:style w:type="character" w:customStyle="1" w:styleId="Heading2Char5">
    <w:name w:val="Heading 2 Char5"/>
    <w:rsid w:val="00B8656A"/>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B8656A"/>
    <w:rPr>
      <w:rFonts w:eastAsia="Calibri"/>
      <w:sz w:val="14"/>
    </w:rPr>
  </w:style>
  <w:style w:type="character" w:customStyle="1" w:styleId="SmalltextChar">
    <w:name w:val="Small text Char"/>
    <w:aliases w:val="Quote Char,Quote1 Char1"/>
    <w:link w:val="Smalltext0"/>
    <w:rsid w:val="00B8656A"/>
    <w:rPr>
      <w:rFonts w:ascii="Calibri" w:eastAsia="Calibri" w:hAnsi="Calibri" w:cs="Calibri"/>
      <w:sz w:val="14"/>
    </w:rPr>
  </w:style>
  <w:style w:type="character" w:customStyle="1" w:styleId="TagGreg">
    <w:name w:val="TagGreg"/>
    <w:uiPriority w:val="1"/>
    <w:qFormat/>
    <w:rsid w:val="00B8656A"/>
    <w:rPr>
      <w:b/>
      <w:sz w:val="24"/>
    </w:rPr>
  </w:style>
  <w:style w:type="character" w:customStyle="1" w:styleId="SmallText-New">
    <w:name w:val="Small Text - New"/>
    <w:rsid w:val="00B8656A"/>
    <w:rPr>
      <w:rFonts w:ascii="Arial Narrow" w:hAnsi="Arial Narrow"/>
      <w:sz w:val="14"/>
    </w:rPr>
  </w:style>
  <w:style w:type="character" w:customStyle="1" w:styleId="Underlined-New">
    <w:name w:val="Underlined - New"/>
    <w:rsid w:val="00B8656A"/>
    <w:rPr>
      <w:rFonts w:ascii="Arial Narrow" w:hAnsi="Arial Narrow"/>
      <w:sz w:val="16"/>
      <w:u w:val="single"/>
    </w:rPr>
  </w:style>
  <w:style w:type="character" w:customStyle="1" w:styleId="Boxing-New">
    <w:name w:val="Boxing - New"/>
    <w:rsid w:val="00B8656A"/>
    <w:rPr>
      <w:rFonts w:ascii="Arial Narrow" w:hAnsi="Arial Narrow"/>
      <w:sz w:val="16"/>
      <w:u w:val="none"/>
      <w:bdr w:val="single" w:sz="4" w:space="0" w:color="auto"/>
    </w:rPr>
  </w:style>
  <w:style w:type="character" w:customStyle="1" w:styleId="hilite1">
    <w:name w:val="hilite1"/>
    <w:rsid w:val="00B8656A"/>
    <w:rPr>
      <w:rFonts w:ascii="Arial Narrow" w:hAnsi="Arial Narrow"/>
      <w:sz w:val="18"/>
      <w:u w:val="single"/>
      <w:bdr w:val="none" w:sz="0" w:space="0" w:color="auto"/>
      <w:shd w:val="clear" w:color="auto" w:fill="00FF00"/>
    </w:rPr>
  </w:style>
  <w:style w:type="character" w:customStyle="1" w:styleId="f">
    <w:name w:val="f"/>
    <w:rsid w:val="00B8656A"/>
  </w:style>
  <w:style w:type="paragraph" w:customStyle="1" w:styleId="StyleStyle49pt">
    <w:name w:val="Style Style4 + 9 pt"/>
    <w:basedOn w:val="Style4"/>
    <w:link w:val="StyleStyle49ptChar"/>
    <w:qFormat/>
    <w:rsid w:val="00B8656A"/>
  </w:style>
  <w:style w:type="character" w:customStyle="1" w:styleId="StyleStyle49ptChar">
    <w:name w:val="Style Style4 + 9 pt Char"/>
    <w:link w:val="StyleStyle49pt"/>
    <w:rsid w:val="00B8656A"/>
    <w:rPr>
      <w:rFonts w:ascii="Calibri" w:eastAsia="Times New Roman" w:hAnsi="Calibri" w:cs="Calibri"/>
      <w:sz w:val="24"/>
      <w:u w:val="single"/>
    </w:rPr>
  </w:style>
  <w:style w:type="paragraph" w:customStyle="1" w:styleId="StyleStyle49ptBold">
    <w:name w:val="Style Style4 + 9 pt Bold"/>
    <w:basedOn w:val="Style4"/>
    <w:link w:val="StyleStyle49ptBoldChar"/>
    <w:qFormat/>
    <w:rsid w:val="00B8656A"/>
    <w:rPr>
      <w:b/>
      <w:bCs/>
    </w:rPr>
  </w:style>
  <w:style w:type="character" w:customStyle="1" w:styleId="StyleStyle49ptBoldChar">
    <w:name w:val="Style Style4 + 9 pt Bold Char"/>
    <w:link w:val="StyleStyle49ptBold"/>
    <w:rsid w:val="00B8656A"/>
    <w:rPr>
      <w:rFonts w:ascii="Calibri" w:eastAsia="Times New Roman" w:hAnsi="Calibri" w:cs="Calibri"/>
      <w:b/>
      <w:bCs/>
      <w:sz w:val="24"/>
      <w:u w:val="single"/>
    </w:rPr>
  </w:style>
  <w:style w:type="character" w:customStyle="1" w:styleId="StyleDebateUnderline10pt">
    <w:name w:val="Style Debate Underline + 10 pt"/>
    <w:rsid w:val="00B8656A"/>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B8656A"/>
    <w:rPr>
      <w:rFonts w:ascii="Times New Roman" w:eastAsia="Times New Roman" w:hAnsi="Times New Roman" w:cs="Times New Roman"/>
      <w:sz w:val="24"/>
      <w:szCs w:val="24"/>
    </w:rPr>
  </w:style>
  <w:style w:type="character" w:customStyle="1" w:styleId="ssl01">
    <w:name w:val="ss_l01"/>
    <w:rsid w:val="00B8656A"/>
    <w:rPr>
      <w:color w:val="000000"/>
      <w:sz w:val="32"/>
      <w:szCs w:val="32"/>
    </w:rPr>
  </w:style>
  <w:style w:type="paragraph" w:customStyle="1" w:styleId="Normaltag">
    <w:name w:val="Normal tag"/>
    <w:basedOn w:val="Normal"/>
    <w:link w:val="NormaltagChar"/>
    <w:qFormat/>
    <w:rsid w:val="00B8656A"/>
    <w:rPr>
      <w:rFonts w:eastAsia="Times New Roman"/>
      <w:b/>
      <w:szCs w:val="20"/>
    </w:rPr>
  </w:style>
  <w:style w:type="character" w:customStyle="1" w:styleId="NormaltagChar">
    <w:name w:val="Normal tag Char"/>
    <w:link w:val="Normaltag"/>
    <w:rsid w:val="00B8656A"/>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B8656A"/>
    <w:rPr>
      <w:rFonts w:eastAsia="Times New Roman"/>
      <w:szCs w:val="20"/>
    </w:rPr>
  </w:style>
  <w:style w:type="character" w:customStyle="1" w:styleId="Cardnon-underlinedChar">
    <w:name w:val="Card non-underlined Char"/>
    <w:link w:val="Cardnon-underlined"/>
    <w:rsid w:val="00B8656A"/>
    <w:rPr>
      <w:rFonts w:ascii="Calibri" w:eastAsia="Times New Roman" w:hAnsi="Calibri" w:cs="Calibri"/>
      <w:sz w:val="24"/>
      <w:szCs w:val="20"/>
    </w:rPr>
  </w:style>
  <w:style w:type="paragraph" w:customStyle="1" w:styleId="tiny">
    <w:name w:val="tiny"/>
    <w:next w:val="Normal"/>
    <w:link w:val="tinyChar"/>
    <w:autoRedefine/>
    <w:qFormat/>
    <w:rsid w:val="00B8656A"/>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B8656A"/>
    <w:rPr>
      <w:rFonts w:ascii="Times New Roman" w:eastAsia="Malgun Gothic" w:hAnsi="Times New Roman" w:cs="Times New Roman"/>
      <w:sz w:val="20"/>
      <w:szCs w:val="20"/>
    </w:rPr>
  </w:style>
  <w:style w:type="character" w:customStyle="1" w:styleId="Style11Char">
    <w:name w:val="Style11 Char"/>
    <w:link w:val="Style11"/>
    <w:rsid w:val="00B8656A"/>
    <w:rPr>
      <w:b/>
      <w:u w:val="thick"/>
    </w:rPr>
  </w:style>
  <w:style w:type="character" w:customStyle="1" w:styleId="Style12Char">
    <w:name w:val="Style12 Char"/>
    <w:link w:val="Style12"/>
    <w:rsid w:val="00B8656A"/>
    <w:rPr>
      <w:b/>
      <w:sz w:val="24"/>
      <w:szCs w:val="24"/>
      <w:u w:val="thick"/>
    </w:rPr>
  </w:style>
  <w:style w:type="character" w:customStyle="1" w:styleId="Heading4Char1">
    <w:name w:val="Heading 4 Char1"/>
    <w:rsid w:val="00B8656A"/>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B8656A"/>
    <w:pPr>
      <w:spacing w:after="240"/>
      <w:jc w:val="center"/>
    </w:pPr>
    <w:rPr>
      <w:rFonts w:eastAsia="Times New Roman"/>
      <w:b/>
      <w:sz w:val="32"/>
      <w:szCs w:val="20"/>
      <w:u w:val="single"/>
    </w:rPr>
  </w:style>
  <w:style w:type="paragraph" w:customStyle="1" w:styleId="TxBrp1">
    <w:name w:val="TxBr_p1"/>
    <w:basedOn w:val="Normal"/>
    <w:uiPriority w:val="99"/>
    <w:qFormat/>
    <w:rsid w:val="00B8656A"/>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B8656A"/>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B8656A"/>
    <w:rPr>
      <w:color w:val="auto"/>
    </w:rPr>
  </w:style>
  <w:style w:type="character" w:customStyle="1" w:styleId="BodyTextIndentChar">
    <w:name w:val="Body Text Indent Char"/>
    <w:basedOn w:val="DefaultParagraphFont"/>
    <w:link w:val="BodyTextIndent"/>
    <w:uiPriority w:val="99"/>
    <w:rsid w:val="00B8656A"/>
    <w:rPr>
      <w:rFonts w:ascii="Times New Roman" w:eastAsia="Times New Roman" w:hAnsi="Times New Roman" w:cs="Times New Roman"/>
      <w:sz w:val="24"/>
      <w:szCs w:val="24"/>
    </w:rPr>
  </w:style>
  <w:style w:type="character" w:styleId="FootnoteReference">
    <w:name w:val="footnote reference"/>
    <w:uiPriority w:val="99"/>
    <w:rsid w:val="00B8656A"/>
    <w:rPr>
      <w:color w:val="000000"/>
    </w:rPr>
  </w:style>
  <w:style w:type="character" w:customStyle="1" w:styleId="allocatoragentsleft">
    <w:name w:val="al_locatoragentsleft"/>
    <w:rsid w:val="00B8656A"/>
  </w:style>
  <w:style w:type="character" w:customStyle="1" w:styleId="grey10">
    <w:name w:val="grey10"/>
    <w:rsid w:val="00B8656A"/>
  </w:style>
  <w:style w:type="character" w:styleId="HTMLTypewriter">
    <w:name w:val="HTML Typewriter"/>
    <w:unhideWhenUsed/>
    <w:rsid w:val="00B8656A"/>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B8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B8656A"/>
    <w:rPr>
      <w:rFonts w:ascii="Courier New" w:eastAsia="Times New Roman" w:hAnsi="Courier New" w:cs="Courier New"/>
      <w:sz w:val="24"/>
      <w:szCs w:val="20"/>
    </w:rPr>
  </w:style>
  <w:style w:type="character" w:customStyle="1" w:styleId="hit">
    <w:name w:val="hit"/>
    <w:rsid w:val="00B8656A"/>
    <w:rPr>
      <w:rFonts w:cs="Times New Roman"/>
    </w:rPr>
  </w:style>
  <w:style w:type="character" w:customStyle="1" w:styleId="Style12ptBoldUnderline1">
    <w:name w:val="Style 12 pt Bold Underline1"/>
    <w:rsid w:val="00B8656A"/>
    <w:rPr>
      <w:b/>
      <w:bCs/>
      <w:sz w:val="24"/>
      <w:u w:val="single"/>
    </w:rPr>
  </w:style>
  <w:style w:type="character" w:customStyle="1" w:styleId="UnderlinesCharChar">
    <w:name w:val="Underlines Char Char"/>
    <w:rsid w:val="00B8656A"/>
    <w:rPr>
      <w:rFonts w:cs="Arial"/>
      <w:b/>
      <w:bCs/>
      <w:noProof w:val="0"/>
      <w:sz w:val="22"/>
      <w:szCs w:val="26"/>
      <w:u w:val="single"/>
      <w:lang w:val="en-US" w:eastAsia="en-US" w:bidi="ar-SA"/>
    </w:rPr>
  </w:style>
  <w:style w:type="paragraph" w:customStyle="1" w:styleId="Carding">
    <w:name w:val="Carding"/>
    <w:basedOn w:val="Normal"/>
    <w:uiPriority w:val="99"/>
    <w:qFormat/>
    <w:rsid w:val="00B8656A"/>
    <w:rPr>
      <w:rFonts w:eastAsia="Times New Roman"/>
      <w:sz w:val="18"/>
    </w:rPr>
  </w:style>
  <w:style w:type="paragraph" w:customStyle="1" w:styleId="Style3">
    <w:name w:val="Style3"/>
    <w:basedOn w:val="Normal"/>
    <w:link w:val="Style3Char"/>
    <w:uiPriority w:val="99"/>
    <w:qFormat/>
    <w:rsid w:val="00B8656A"/>
    <w:rPr>
      <w:rFonts w:eastAsia="Times New Roman"/>
      <w:b/>
    </w:rPr>
  </w:style>
  <w:style w:type="character" w:customStyle="1" w:styleId="Style3Char">
    <w:name w:val="Style3 Char"/>
    <w:link w:val="Style3"/>
    <w:uiPriority w:val="99"/>
    <w:rsid w:val="00B8656A"/>
    <w:rPr>
      <w:rFonts w:ascii="Calibri" w:eastAsia="Times New Roman" w:hAnsi="Calibri" w:cs="Calibri"/>
      <w:b/>
      <w:sz w:val="24"/>
    </w:rPr>
  </w:style>
  <w:style w:type="character" w:customStyle="1" w:styleId="aunderline">
    <w:name w:val="aunderline"/>
    <w:qFormat/>
    <w:rsid w:val="00B8656A"/>
    <w:rPr>
      <w:rFonts w:ascii="Times New Roman" w:hAnsi="Times New Roman"/>
      <w:sz w:val="20"/>
      <w:szCs w:val="24"/>
      <w:u w:val="thick"/>
    </w:rPr>
  </w:style>
  <w:style w:type="character" w:customStyle="1" w:styleId="tagChar2">
    <w:name w:val="tag Char2"/>
    <w:uiPriority w:val="9"/>
    <w:qFormat/>
    <w:rsid w:val="00B8656A"/>
    <w:rPr>
      <w:b/>
      <w:noProof w:val="0"/>
      <w:sz w:val="24"/>
      <w:lang w:val="en-US" w:eastAsia="en-US" w:bidi="ar-SA"/>
    </w:rPr>
  </w:style>
  <w:style w:type="character" w:customStyle="1" w:styleId="Taggin-New">
    <w:name w:val="Taggin - New"/>
    <w:rsid w:val="00B8656A"/>
    <w:rPr>
      <w:rFonts w:ascii="Arial Narrow" w:hAnsi="Arial Narrow"/>
      <w:b/>
      <w:sz w:val="22"/>
    </w:rPr>
  </w:style>
  <w:style w:type="character" w:customStyle="1" w:styleId="27">
    <w:name w:val="27"/>
    <w:rsid w:val="00B8656A"/>
    <w:rPr>
      <w:rFonts w:cs="Arial"/>
      <w:bCs/>
      <w:sz w:val="20"/>
      <w:u w:val="single"/>
      <w:lang w:val="en-US" w:eastAsia="en-US" w:bidi="ar-SA"/>
    </w:rPr>
  </w:style>
  <w:style w:type="character" w:customStyle="1" w:styleId="ilad">
    <w:name w:val="il_ad"/>
    <w:rsid w:val="00B8656A"/>
  </w:style>
  <w:style w:type="paragraph" w:customStyle="1" w:styleId="CardsHighlighted">
    <w:name w:val="Cards Highlighted"/>
    <w:next w:val="Normal"/>
    <w:link w:val="CardsHighlightedChar"/>
    <w:qFormat/>
    <w:rsid w:val="00B8656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B8656A"/>
    <w:rPr>
      <w:rFonts w:ascii="Times New Roman" w:eastAsia="Calibri" w:hAnsi="Times New Roman" w:cs="Times New Roman"/>
      <w:sz w:val="24"/>
      <w:szCs w:val="20"/>
      <w:u w:val="single"/>
      <w:shd w:val="clear" w:color="auto" w:fill="00FFFF"/>
    </w:rPr>
  </w:style>
  <w:style w:type="character" w:customStyle="1" w:styleId="CardUnderlined">
    <w:name w:val="Card Underlined"/>
    <w:rsid w:val="00B8656A"/>
    <w:rPr>
      <w:rFonts w:ascii="Garamond" w:hAnsi="Garamond"/>
      <w:sz w:val="22"/>
      <w:szCs w:val="24"/>
      <w:u w:val="single"/>
      <w:lang w:val="en-US" w:eastAsia="en-US" w:bidi="ar-SA"/>
    </w:rPr>
  </w:style>
  <w:style w:type="paragraph" w:customStyle="1" w:styleId="Style2">
    <w:name w:val="Style2"/>
    <w:basedOn w:val="Heading4"/>
    <w:uiPriority w:val="99"/>
    <w:qFormat/>
    <w:rsid w:val="00B8656A"/>
    <w:pPr>
      <w:spacing w:before="0"/>
    </w:pPr>
    <w:rPr>
      <w:rFonts w:eastAsia="Times New Roman" w:cs="Times New Roman"/>
      <w:caps/>
      <w:szCs w:val="20"/>
    </w:rPr>
  </w:style>
  <w:style w:type="character" w:customStyle="1" w:styleId="StyleStyle4CharTimesNewRoman11pt">
    <w:name w:val="Style Style4 Char + Times New Roman 11 pt"/>
    <w:rsid w:val="00B8656A"/>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B8656A"/>
    <w:rPr>
      <w:rFonts w:ascii="Times New Roman" w:hAnsi="Times New Roman"/>
      <w:b/>
      <w:bCs/>
      <w:sz w:val="20"/>
      <w:szCs w:val="24"/>
      <w:u w:val="single"/>
      <w:lang w:val="en-US" w:eastAsia="en-US" w:bidi="ar-SA"/>
    </w:rPr>
  </w:style>
  <w:style w:type="character" w:customStyle="1" w:styleId="SmallFontChar">
    <w:name w:val="Small Font Char"/>
    <w:link w:val="SmallFont"/>
    <w:rsid w:val="00B8656A"/>
    <w:rPr>
      <w:sz w:val="14"/>
      <w:szCs w:val="18"/>
    </w:rPr>
  </w:style>
  <w:style w:type="paragraph" w:customStyle="1" w:styleId="SmallFont">
    <w:name w:val="Small Font"/>
    <w:basedOn w:val="Normal"/>
    <w:link w:val="SmallFontChar"/>
    <w:qFormat/>
    <w:rsid w:val="00B8656A"/>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B8656A"/>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B8656A"/>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B8656A"/>
    <w:rPr>
      <w:b/>
      <w:sz w:val="22"/>
    </w:rPr>
  </w:style>
  <w:style w:type="character" w:customStyle="1" w:styleId="wikiexternallink">
    <w:name w:val="wikiexternallink"/>
    <w:rsid w:val="00B8656A"/>
  </w:style>
  <w:style w:type="character" w:customStyle="1" w:styleId="senselabelstart">
    <w:name w:val="sense_label start"/>
    <w:rsid w:val="00B8656A"/>
  </w:style>
  <w:style w:type="character" w:customStyle="1" w:styleId="sensecontent">
    <w:name w:val="sense_content"/>
    <w:rsid w:val="00B8656A"/>
  </w:style>
  <w:style w:type="character" w:customStyle="1" w:styleId="vi">
    <w:name w:val="vi"/>
    <w:rsid w:val="00B8656A"/>
  </w:style>
  <w:style w:type="character" w:customStyle="1" w:styleId="pagetitle">
    <w:name w:val="pagetitle"/>
    <w:rsid w:val="00B8656A"/>
  </w:style>
  <w:style w:type="paragraph" w:customStyle="1" w:styleId="text">
    <w:name w:val="text"/>
    <w:basedOn w:val="Normal"/>
    <w:uiPriority w:val="99"/>
    <w:qFormat/>
    <w:rsid w:val="00B8656A"/>
    <w:pPr>
      <w:spacing w:before="100" w:beforeAutospacing="1" w:after="100" w:afterAutospacing="1"/>
    </w:pPr>
    <w:rPr>
      <w:rFonts w:eastAsia="Times New Roman"/>
    </w:rPr>
  </w:style>
  <w:style w:type="character" w:customStyle="1" w:styleId="wikigeneratedlinkcontent">
    <w:name w:val="wikigeneratedlinkcontent"/>
    <w:rsid w:val="00B8656A"/>
  </w:style>
  <w:style w:type="character" w:customStyle="1" w:styleId="StyleUnderlineCharChar9ptBold1">
    <w:name w:val="Style Underline Char Char + 9 pt Bold1"/>
    <w:rsid w:val="00B8656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8656A"/>
    <w:rPr>
      <w:rFonts w:ascii="Times New Roman" w:hAnsi="Times New Roman"/>
      <w:sz w:val="20"/>
      <w:szCs w:val="24"/>
      <w:u w:val="single"/>
      <w:lang w:val="en-US" w:eastAsia="en-US" w:bidi="ar-SA"/>
    </w:rPr>
  </w:style>
  <w:style w:type="character" w:customStyle="1" w:styleId="StyleUnderlineChar9pt">
    <w:name w:val="Style Underline Char + 9 pt"/>
    <w:rsid w:val="00B8656A"/>
    <w:rPr>
      <w:rFonts w:ascii="Times New Roman" w:hAnsi="Times New Roman"/>
      <w:sz w:val="20"/>
      <w:u w:val="single"/>
      <w:lang w:val="en-US" w:eastAsia="en-US" w:bidi="ar-SA"/>
    </w:rPr>
  </w:style>
  <w:style w:type="character" w:customStyle="1" w:styleId="Style9ptUnderline">
    <w:name w:val="Style 9 pt Underline"/>
    <w:rsid w:val="00B8656A"/>
    <w:rPr>
      <w:sz w:val="20"/>
      <w:u w:val="single"/>
    </w:rPr>
  </w:style>
  <w:style w:type="character" w:customStyle="1" w:styleId="Style9ptBoldUnderline">
    <w:name w:val="Style 9 pt Bold Underline"/>
    <w:rsid w:val="00B8656A"/>
    <w:rPr>
      <w:b/>
      <w:bCs/>
      <w:sz w:val="20"/>
      <w:u w:val="single"/>
    </w:rPr>
  </w:style>
  <w:style w:type="paragraph" w:customStyle="1" w:styleId="StyleUnderline9pt">
    <w:name w:val="Style Underline + 9 pt"/>
    <w:link w:val="StyleUnderline9ptChar"/>
    <w:qFormat/>
    <w:rsid w:val="00B8656A"/>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B8656A"/>
    <w:rPr>
      <w:rFonts w:ascii="Calibri" w:eastAsia="Times New Roman" w:hAnsi="Calibri" w:cs="Times New Roman"/>
      <w:szCs w:val="20"/>
      <w:u w:val="single"/>
    </w:rPr>
  </w:style>
  <w:style w:type="character" w:customStyle="1" w:styleId="StyleUnderlineChar9ptBold">
    <w:name w:val="Style Underline Char + 9 pt Bold"/>
    <w:rsid w:val="00B8656A"/>
    <w:rPr>
      <w:rFonts w:ascii="Times New Roman" w:hAnsi="Times New Roman"/>
      <w:b/>
      <w:bCs/>
      <w:sz w:val="20"/>
      <w:u w:val="single"/>
      <w:lang w:val="en-US" w:eastAsia="en-US" w:bidi="ar-SA"/>
    </w:rPr>
  </w:style>
  <w:style w:type="character" w:customStyle="1" w:styleId="StyleUnderlineChar1Bold">
    <w:name w:val="Style Underline Char1 + Bold"/>
    <w:rsid w:val="00B8656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8656A"/>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B8656A"/>
    <w:rPr>
      <w:rFonts w:ascii="Arial Narrow" w:eastAsia="Times New Roman" w:hAnsi="Arial Narrow" w:cs="Calibri"/>
      <w:kern w:val="32"/>
      <w:sz w:val="24"/>
      <w:szCs w:val="20"/>
    </w:rPr>
  </w:style>
  <w:style w:type="paragraph" w:customStyle="1" w:styleId="TagsCharChar">
    <w:name w:val="Tags Char Char"/>
    <w:basedOn w:val="Normal"/>
    <w:uiPriority w:val="99"/>
    <w:qFormat/>
    <w:rsid w:val="00B8656A"/>
    <w:rPr>
      <w:rFonts w:ascii="Times" w:eastAsia="Times" w:hAnsi="Times"/>
      <w:b/>
    </w:rPr>
  </w:style>
  <w:style w:type="character" w:customStyle="1" w:styleId="TagsCharCharChar">
    <w:name w:val="Tags Char Char Char"/>
    <w:rsid w:val="00B8656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8656A"/>
    <w:pPr>
      <w:spacing w:before="100" w:beforeAutospacing="1" w:after="100" w:afterAutospacing="1"/>
    </w:pPr>
    <w:rPr>
      <w:rFonts w:eastAsia="Times New Roman"/>
      <w:sz w:val="18"/>
      <w:szCs w:val="18"/>
    </w:rPr>
  </w:style>
  <w:style w:type="character" w:customStyle="1" w:styleId="Style11ptBlackUnderline">
    <w:name w:val="Style 11 pt Black Underline"/>
    <w:rsid w:val="00B8656A"/>
    <w:rPr>
      <w:color w:val="000000"/>
      <w:sz w:val="20"/>
      <w:u w:val="single"/>
    </w:rPr>
  </w:style>
  <w:style w:type="character" w:customStyle="1" w:styleId="Style11ptBlack">
    <w:name w:val="Style 11 pt Black"/>
    <w:rsid w:val="00B8656A"/>
    <w:rPr>
      <w:color w:val="000000"/>
      <w:sz w:val="20"/>
    </w:rPr>
  </w:style>
  <w:style w:type="character" w:customStyle="1" w:styleId="Heading2Char1CharCharCharCharCharC">
    <w:name w:val="Heading 2 Char1 Char Char Char Char Char C"/>
    <w:rsid w:val="00B8656A"/>
    <w:rPr>
      <w:rFonts w:cs="Arial"/>
      <w:b/>
      <w:bCs/>
      <w:iCs/>
      <w:sz w:val="24"/>
      <w:szCs w:val="28"/>
      <w:lang w:val="en-US" w:eastAsia="en-US" w:bidi="ar-SA"/>
    </w:rPr>
  </w:style>
  <w:style w:type="character" w:customStyle="1" w:styleId="StyleUnderlineCharTimesBold">
    <w:name w:val="Style Underline Char + Times Bold"/>
    <w:rsid w:val="00B8656A"/>
    <w:rPr>
      <w:rFonts w:ascii="Times" w:hAnsi="Times"/>
      <w:b w:val="0"/>
      <w:bCs/>
      <w:sz w:val="20"/>
      <w:u w:val="single"/>
    </w:rPr>
  </w:style>
  <w:style w:type="character" w:customStyle="1" w:styleId="blubigktbiz">
    <w:name w:val="blubigktbiz"/>
    <w:rsid w:val="00B8656A"/>
  </w:style>
  <w:style w:type="character" w:customStyle="1" w:styleId="evidencetextChar">
    <w:name w:val="evidence text Char"/>
    <w:rsid w:val="00B8656A"/>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8656A"/>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B8656A"/>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B8656A"/>
    <w:rPr>
      <w:rFonts w:eastAsia="Times New Roman"/>
      <w:b/>
      <w:bCs/>
      <w:sz w:val="18"/>
      <w:szCs w:val="18"/>
      <w:lang w:bidi="en-US"/>
    </w:rPr>
  </w:style>
  <w:style w:type="character" w:customStyle="1" w:styleId="Style4CharChar">
    <w:name w:val="Style4 Char Char"/>
    <w:rsid w:val="00B8656A"/>
    <w:rPr>
      <w:rFonts w:ascii="Arial Narrow" w:hAnsi="Arial Narrow"/>
      <w:noProof w:val="0"/>
      <w:szCs w:val="24"/>
      <w:u w:val="single"/>
      <w:lang w:val="en-US" w:eastAsia="en-US" w:bidi="ar-SA"/>
    </w:rPr>
  </w:style>
  <w:style w:type="character" w:customStyle="1" w:styleId="StyleUnderline4">
    <w:name w:val="Style Underline4"/>
    <w:rsid w:val="00B8656A"/>
    <w:rPr>
      <w:u w:val="single"/>
    </w:rPr>
  </w:style>
  <w:style w:type="character" w:customStyle="1" w:styleId="BodyText3Char">
    <w:name w:val="Body Text 3 Char"/>
    <w:link w:val="BodyText3"/>
    <w:rsid w:val="00B8656A"/>
    <w:rPr>
      <w:rFonts w:ascii="Arial Narrow" w:eastAsia="Times New Roman" w:hAnsi="Arial Narrow"/>
      <w:sz w:val="16"/>
      <w:szCs w:val="16"/>
    </w:rPr>
  </w:style>
  <w:style w:type="paragraph" w:styleId="BodyText3">
    <w:name w:val="Body Text 3"/>
    <w:basedOn w:val="Normal"/>
    <w:link w:val="BodyText3Char"/>
    <w:rsid w:val="00B8656A"/>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B8656A"/>
    <w:rPr>
      <w:rFonts w:ascii="Calibri" w:hAnsi="Calibri" w:cs="Calibri"/>
      <w:sz w:val="16"/>
      <w:szCs w:val="16"/>
    </w:rPr>
  </w:style>
  <w:style w:type="character" w:customStyle="1" w:styleId="StyleEmphasisArial12ptBold">
    <w:name w:val="Style Emphasis + Arial 12 pt Bold"/>
    <w:rsid w:val="00B8656A"/>
    <w:rPr>
      <w:rFonts w:ascii="Arial" w:hAnsi="Arial"/>
      <w:b/>
      <w:bCs/>
      <w:i/>
      <w:iCs/>
      <w:sz w:val="24"/>
    </w:rPr>
  </w:style>
  <w:style w:type="character" w:customStyle="1" w:styleId="super">
    <w:name w:val="super"/>
    <w:rsid w:val="00B8656A"/>
  </w:style>
  <w:style w:type="character" w:customStyle="1" w:styleId="text30">
    <w:name w:val="text30"/>
    <w:rsid w:val="00B8656A"/>
  </w:style>
  <w:style w:type="character" w:customStyle="1" w:styleId="uppercase">
    <w:name w:val="uppercase"/>
    <w:rsid w:val="00B8656A"/>
  </w:style>
  <w:style w:type="character" w:customStyle="1" w:styleId="bodytext0">
    <w:name w:val="bodytext"/>
    <w:rsid w:val="00B8656A"/>
  </w:style>
  <w:style w:type="character" w:customStyle="1" w:styleId="entry-title">
    <w:name w:val="entry-title"/>
    <w:rsid w:val="00B8656A"/>
  </w:style>
  <w:style w:type="character" w:customStyle="1" w:styleId="BodyTextIndentChar1">
    <w:name w:val="Body Text Indent Char1"/>
    <w:uiPriority w:val="99"/>
    <w:rsid w:val="00B8656A"/>
    <w:rPr>
      <w:rFonts w:ascii="Times New Roman" w:hAnsi="Times New Roman" w:cs="Times New Roman"/>
      <w:sz w:val="20"/>
    </w:rPr>
  </w:style>
  <w:style w:type="character" w:customStyle="1" w:styleId="HTMLPreformattedChar1">
    <w:name w:val="HTML Preformatted Char1"/>
    <w:uiPriority w:val="99"/>
    <w:rsid w:val="00B8656A"/>
    <w:rPr>
      <w:rFonts w:ascii="Consolas" w:hAnsi="Consolas" w:cs="Consolas"/>
      <w:sz w:val="20"/>
      <w:szCs w:val="20"/>
    </w:rPr>
  </w:style>
  <w:style w:type="character" w:customStyle="1" w:styleId="DebateHighlighted">
    <w:name w:val="Debate Highlighted"/>
    <w:qFormat/>
    <w:rsid w:val="00B8656A"/>
    <w:rPr>
      <w:rFonts w:ascii="Times New Roman" w:hAnsi="Times New Roman"/>
      <w:sz w:val="20"/>
      <w:u w:val="thick"/>
      <w:bdr w:val="none" w:sz="0" w:space="0" w:color="auto"/>
      <w:shd w:val="clear" w:color="auto" w:fill="00FFFF"/>
    </w:rPr>
  </w:style>
  <w:style w:type="character" w:customStyle="1" w:styleId="Style6pt">
    <w:name w:val="Style 6 pt"/>
    <w:qFormat/>
    <w:rsid w:val="00B8656A"/>
    <w:rPr>
      <w:sz w:val="12"/>
    </w:rPr>
  </w:style>
  <w:style w:type="character" w:customStyle="1" w:styleId="CiteCharCharCharCharCharChar">
    <w:name w:val="Cite Char Char Char Char Char Char"/>
    <w:rsid w:val="00B8656A"/>
    <w:rPr>
      <w:b/>
      <w:noProof w:val="0"/>
      <w:sz w:val="22"/>
      <w:szCs w:val="24"/>
      <w:u w:val="single"/>
      <w:lang w:val="en-US" w:eastAsia="en-US" w:bidi="ar-SA"/>
    </w:rPr>
  </w:style>
  <w:style w:type="character" w:customStyle="1" w:styleId="mainbody1">
    <w:name w:val="mainbody1"/>
    <w:rsid w:val="00B8656A"/>
    <w:rPr>
      <w:rFonts w:ascii="Verdana" w:hAnsi="Verdana" w:hint="default"/>
      <w:color w:val="000000"/>
      <w:sz w:val="22"/>
      <w:szCs w:val="22"/>
    </w:rPr>
  </w:style>
  <w:style w:type="paragraph" w:customStyle="1" w:styleId="author-name">
    <w:name w:val="author-name"/>
    <w:basedOn w:val="Normal"/>
    <w:uiPriority w:val="99"/>
    <w:qFormat/>
    <w:rsid w:val="00B8656A"/>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8656A"/>
    <w:pPr>
      <w:spacing w:before="100" w:beforeAutospacing="1" w:after="100" w:afterAutospacing="1"/>
    </w:pPr>
    <w:rPr>
      <w:rFonts w:eastAsia="Times New Roman"/>
    </w:rPr>
  </w:style>
  <w:style w:type="paragraph" w:customStyle="1" w:styleId="Style23">
    <w:name w:val="Style23"/>
    <w:basedOn w:val="Normal"/>
    <w:uiPriority w:val="99"/>
    <w:qFormat/>
    <w:rsid w:val="00B8656A"/>
    <w:pPr>
      <w:widowControl w:val="0"/>
      <w:autoSpaceDE w:val="0"/>
      <w:autoSpaceDN w:val="0"/>
      <w:adjustRightInd w:val="0"/>
      <w:spacing w:line="209" w:lineRule="exact"/>
    </w:pPr>
    <w:rPr>
      <w:rFonts w:eastAsia="SimSun"/>
    </w:rPr>
  </w:style>
  <w:style w:type="character" w:customStyle="1" w:styleId="underlinedCharChar">
    <w:name w:val="underlined Char Char"/>
    <w:locked/>
    <w:rsid w:val="00B8656A"/>
    <w:rPr>
      <w:u w:val="single"/>
    </w:rPr>
  </w:style>
  <w:style w:type="character" w:customStyle="1" w:styleId="StyleUnderlined11ptBoldChar">
    <w:name w:val="Style Underlined + 11 pt Bold Char"/>
    <w:link w:val="StyleUnderlined11ptBold"/>
    <w:locked/>
    <w:rsid w:val="00B8656A"/>
    <w:rPr>
      <w:b/>
      <w:bCs/>
      <w:szCs w:val="24"/>
      <w:u w:val="single"/>
    </w:rPr>
  </w:style>
  <w:style w:type="paragraph" w:customStyle="1" w:styleId="StyleUnderlined11ptBold">
    <w:name w:val="Style Underlined + 11 pt Bold"/>
    <w:basedOn w:val="underlined"/>
    <w:link w:val="StyleUnderlined11ptBoldChar"/>
    <w:qFormat/>
    <w:rsid w:val="00B8656A"/>
    <w:pPr>
      <w:contextualSpacing w:val="0"/>
    </w:pPr>
    <w:rPr>
      <w:rFonts w:asciiTheme="minorHAnsi" w:eastAsiaTheme="minorHAnsi" w:hAnsiTheme="minorHAnsi" w:cstheme="minorBidi"/>
      <w:b/>
      <w:bCs/>
      <w:sz w:val="22"/>
    </w:rPr>
  </w:style>
  <w:style w:type="character" w:styleId="HTMLCite">
    <w:name w:val="HTML Cite"/>
    <w:unhideWhenUsed/>
    <w:rsid w:val="00B8656A"/>
    <w:rPr>
      <w:i/>
      <w:iCs/>
    </w:rPr>
  </w:style>
  <w:style w:type="paragraph" w:customStyle="1" w:styleId="CardText0">
    <w:name w:val="CardText"/>
    <w:basedOn w:val="Normal"/>
    <w:link w:val="CardTextChar1"/>
    <w:qFormat/>
    <w:rsid w:val="00B8656A"/>
    <w:pPr>
      <w:ind w:left="288"/>
    </w:pPr>
    <w:rPr>
      <w:rFonts w:eastAsia="Calibri"/>
    </w:rPr>
  </w:style>
  <w:style w:type="character" w:customStyle="1" w:styleId="CardTextChar1">
    <w:name w:val="CardText Char"/>
    <w:link w:val="CardText0"/>
    <w:rsid w:val="00B8656A"/>
    <w:rPr>
      <w:rFonts w:ascii="Calibri" w:eastAsia="Calibri" w:hAnsi="Calibri" w:cs="Calibri"/>
      <w:sz w:val="24"/>
    </w:rPr>
  </w:style>
  <w:style w:type="paragraph" w:customStyle="1" w:styleId="StyleCardTextTimesNewRoman11ptUnderline">
    <w:name w:val="Style Card Text + Times New Roman 11 pt Underline"/>
    <w:link w:val="StyleCardTextTimesNewRoman11ptUnderlineChar"/>
    <w:qFormat/>
    <w:rsid w:val="00B8656A"/>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B8656A"/>
    <w:rPr>
      <w:rFonts w:ascii="Calibri" w:eastAsia="Calibri" w:hAnsi="Calibri" w:cs="Times New Roman"/>
      <w:u w:val="single"/>
    </w:rPr>
  </w:style>
  <w:style w:type="paragraph" w:customStyle="1" w:styleId="Cards1">
    <w:name w:val="Cards1"/>
    <w:basedOn w:val="Normal"/>
    <w:link w:val="Cards1Char"/>
    <w:qFormat/>
    <w:rsid w:val="00B8656A"/>
    <w:pPr>
      <w:ind w:left="288"/>
    </w:pPr>
    <w:rPr>
      <w:rFonts w:eastAsia="Times New Roman"/>
      <w:u w:val="single"/>
    </w:rPr>
  </w:style>
  <w:style w:type="character" w:customStyle="1" w:styleId="Cards1Char">
    <w:name w:val="Cards1 Char"/>
    <w:link w:val="Cards1"/>
    <w:rsid w:val="00B8656A"/>
    <w:rPr>
      <w:rFonts w:ascii="Calibri" w:eastAsia="Times New Roman" w:hAnsi="Calibri" w:cs="Calibri"/>
      <w:sz w:val="24"/>
      <w:u w:val="single"/>
    </w:rPr>
  </w:style>
  <w:style w:type="paragraph" w:customStyle="1" w:styleId="StyleLeft02">
    <w:name w:val="Style Left:  0.2&quot;"/>
    <w:basedOn w:val="Normal"/>
    <w:uiPriority w:val="99"/>
    <w:qFormat/>
    <w:rsid w:val="00B8656A"/>
    <w:rPr>
      <w:rFonts w:eastAsia="Calibri"/>
      <w:szCs w:val="20"/>
    </w:rPr>
  </w:style>
  <w:style w:type="paragraph" w:styleId="List">
    <w:name w:val="List"/>
    <w:basedOn w:val="Normal"/>
    <w:uiPriority w:val="99"/>
    <w:unhideWhenUsed/>
    <w:rsid w:val="00B8656A"/>
    <w:pPr>
      <w:contextualSpacing/>
    </w:pPr>
    <w:rPr>
      <w:rFonts w:eastAsia="Calibri"/>
    </w:rPr>
  </w:style>
  <w:style w:type="paragraph" w:customStyle="1" w:styleId="PageHeaderLine1">
    <w:name w:val="PageHeaderLine1"/>
    <w:basedOn w:val="Normal"/>
    <w:uiPriority w:val="99"/>
    <w:qFormat/>
    <w:rsid w:val="00B8656A"/>
    <w:pPr>
      <w:tabs>
        <w:tab w:val="right" w:pos="10800"/>
      </w:tabs>
    </w:pPr>
    <w:rPr>
      <w:rFonts w:eastAsia="Calibri"/>
      <w:b/>
      <w:sz w:val="28"/>
    </w:rPr>
  </w:style>
  <w:style w:type="paragraph" w:customStyle="1" w:styleId="PageHeaderLine2">
    <w:name w:val="PageHeaderLine2"/>
    <w:basedOn w:val="Normal"/>
    <w:next w:val="Normal"/>
    <w:link w:val="PageHeaderLine2Char"/>
    <w:qFormat/>
    <w:rsid w:val="00B8656A"/>
    <w:pPr>
      <w:tabs>
        <w:tab w:val="right" w:pos="10800"/>
      </w:tabs>
      <w:spacing w:line="480" w:lineRule="auto"/>
    </w:pPr>
    <w:rPr>
      <w:rFonts w:eastAsia="Calibri"/>
      <w:b/>
    </w:rPr>
  </w:style>
  <w:style w:type="character" w:customStyle="1" w:styleId="EndnoteTextChar">
    <w:name w:val="Endnote Text Char"/>
    <w:link w:val="EndnoteText"/>
    <w:rsid w:val="00B8656A"/>
    <w:rPr>
      <w:rFonts w:ascii="Arial" w:hAnsi="Arial" w:cs="Arial"/>
      <w:lang w:val="x-none" w:eastAsia="x-none"/>
    </w:rPr>
  </w:style>
  <w:style w:type="paragraph" w:styleId="EndnoteText">
    <w:name w:val="endnote text"/>
    <w:basedOn w:val="Normal"/>
    <w:link w:val="EndnoteTextChar"/>
    <w:unhideWhenUsed/>
    <w:rsid w:val="00B8656A"/>
    <w:rPr>
      <w:rFonts w:ascii="Arial" w:hAnsi="Arial" w:cs="Arial"/>
      <w:sz w:val="22"/>
      <w:lang w:val="x-none" w:eastAsia="x-none"/>
    </w:rPr>
  </w:style>
  <w:style w:type="character" w:customStyle="1" w:styleId="EndnoteTextChar1">
    <w:name w:val="Endnote Text Char1"/>
    <w:basedOn w:val="DefaultParagraphFont"/>
    <w:rsid w:val="00B8656A"/>
    <w:rPr>
      <w:rFonts w:ascii="Calibri" w:hAnsi="Calibri" w:cs="Calibri"/>
      <w:sz w:val="20"/>
      <w:szCs w:val="20"/>
    </w:rPr>
  </w:style>
  <w:style w:type="paragraph" w:customStyle="1" w:styleId="D345FF3D873148C5AE3FBF3267827368">
    <w:name w:val="D345FF3D873148C5AE3FBF3267827368"/>
    <w:uiPriority w:val="99"/>
    <w:qFormat/>
    <w:rsid w:val="00B8656A"/>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B8656A"/>
    <w:pPr>
      <w:ind w:left="432"/>
    </w:pPr>
    <w:rPr>
      <w:rFonts w:eastAsia="SimSun"/>
      <w:color w:val="000000"/>
      <w:sz w:val="16"/>
      <w:szCs w:val="20"/>
      <w:lang w:val="x-none" w:eastAsia="x-none"/>
    </w:rPr>
  </w:style>
  <w:style w:type="character" w:customStyle="1" w:styleId="NormaltextCharChar">
    <w:name w:val="Normal text Char Char"/>
    <w:link w:val="Normaltext0"/>
    <w:rsid w:val="00B8656A"/>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B8656A"/>
    <w:rPr>
      <w:b/>
      <w:sz w:val="28"/>
    </w:rPr>
  </w:style>
  <w:style w:type="character" w:customStyle="1" w:styleId="TagofCardChar">
    <w:name w:val="Tag of Card Char"/>
    <w:link w:val="TagofCard"/>
    <w:rsid w:val="00B8656A"/>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B8656A"/>
    <w:rPr>
      <w:b/>
      <w:bCs/>
      <w:sz w:val="20"/>
    </w:rPr>
  </w:style>
  <w:style w:type="character" w:customStyle="1" w:styleId="SourcenameChar">
    <w:name w:val="Source name Char"/>
    <w:link w:val="Sourcename"/>
    <w:rsid w:val="00B8656A"/>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B8656A"/>
    <w:rPr>
      <w:sz w:val="22"/>
      <w:u w:val="single"/>
    </w:rPr>
  </w:style>
  <w:style w:type="character" w:customStyle="1" w:styleId="underlinedcardChar">
    <w:name w:val="underlined card Char"/>
    <w:link w:val="underlinedcard"/>
    <w:rsid w:val="00B8656A"/>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B8656A"/>
    <w:rPr>
      <w:rFonts w:eastAsia="Times New Roman"/>
      <w:sz w:val="16"/>
    </w:rPr>
  </w:style>
  <w:style w:type="character" w:customStyle="1" w:styleId="SourceBold">
    <w:name w:val="Source Bold"/>
    <w:rsid w:val="00B8656A"/>
    <w:rPr>
      <w:rFonts w:ascii="Arial Narrow" w:hAnsi="Arial Narrow"/>
      <w:b/>
      <w:sz w:val="24"/>
      <w:u w:val="none"/>
    </w:rPr>
  </w:style>
  <w:style w:type="paragraph" w:customStyle="1" w:styleId="TextUnderline">
    <w:name w:val="Text Underline"/>
    <w:basedOn w:val="Normal"/>
    <w:link w:val="TextUnderlineChar"/>
    <w:qFormat/>
    <w:rsid w:val="00B8656A"/>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B8656A"/>
    <w:rPr>
      <w:rFonts w:ascii="Garamond" w:eastAsia="Times New Roman" w:hAnsi="Garamond" w:cs="Calibri"/>
      <w:bCs/>
      <w:kern w:val="20"/>
      <w:sz w:val="24"/>
      <w:szCs w:val="32"/>
      <w:u w:val="single"/>
      <w:lang w:val="x-none" w:eastAsia="x-none"/>
    </w:rPr>
  </w:style>
  <w:style w:type="paragraph" w:customStyle="1" w:styleId="CardTagandCite">
    <w:name w:val="Card Tag and Cite"/>
    <w:basedOn w:val="Normal"/>
    <w:next w:val="Normal"/>
    <w:link w:val="CardTagandCiteChar"/>
    <w:qFormat/>
    <w:rsid w:val="00B8656A"/>
    <w:rPr>
      <w:rFonts w:ascii="Arial Narrow" w:hAnsi="Arial Narrow" w:cstheme="minorBidi"/>
      <w:b/>
      <w:sz w:val="26"/>
      <w:szCs w:val="24"/>
    </w:rPr>
  </w:style>
  <w:style w:type="paragraph" w:customStyle="1" w:styleId="CardText1">
    <w:name w:val="Card Text 1"/>
    <w:basedOn w:val="Normal"/>
    <w:link w:val="CardText1Char"/>
    <w:autoRedefine/>
    <w:qFormat/>
    <w:rsid w:val="00B8656A"/>
    <w:rPr>
      <w:rFonts w:ascii="Arial Narrow" w:hAnsi="Arial Narrow" w:cstheme="minorBidi"/>
      <w:color w:val="000000"/>
      <w:sz w:val="22"/>
      <w:u w:val="single"/>
    </w:rPr>
  </w:style>
  <w:style w:type="paragraph" w:customStyle="1" w:styleId="CardText2">
    <w:name w:val="Card Text 2"/>
    <w:basedOn w:val="CardText1"/>
    <w:link w:val="CardText2Char"/>
    <w:qFormat/>
    <w:rsid w:val="00B8656A"/>
    <w:rPr>
      <w:b/>
    </w:rPr>
  </w:style>
  <w:style w:type="character" w:customStyle="1" w:styleId="2xBoldUnderline">
    <w:name w:val="2x_Bold_Underline"/>
    <w:rsid w:val="00B8656A"/>
    <w:rPr>
      <w:b/>
      <w:bCs/>
      <w:sz w:val="24"/>
      <w:u w:val="thick"/>
    </w:rPr>
  </w:style>
  <w:style w:type="character" w:customStyle="1" w:styleId="Dottedunderline">
    <w:name w:val="Dotted underline"/>
    <w:rsid w:val="00B8656A"/>
    <w:rPr>
      <w:u w:val="dotted"/>
    </w:rPr>
  </w:style>
  <w:style w:type="character" w:customStyle="1" w:styleId="loose">
    <w:name w:val="loose"/>
    <w:rsid w:val="00B8656A"/>
  </w:style>
  <w:style w:type="paragraph" w:customStyle="1" w:styleId="citeunread">
    <w:name w:val="cite unread"/>
    <w:basedOn w:val="Normal"/>
    <w:link w:val="citeunreadChar"/>
    <w:qFormat/>
    <w:rsid w:val="00B8656A"/>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B8656A"/>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B8656A"/>
    <w:rPr>
      <w:rFonts w:eastAsia="Times New Roman"/>
      <w:b/>
      <w:szCs w:val="20"/>
      <w:u w:val="single"/>
      <w:lang w:val="x-none" w:eastAsia="x-none"/>
    </w:rPr>
  </w:style>
  <w:style w:type="character" w:customStyle="1" w:styleId="readCharChar">
    <w:name w:val="read Char Char"/>
    <w:link w:val="read"/>
    <w:locked/>
    <w:rsid w:val="00B8656A"/>
    <w:rPr>
      <w:rFonts w:ascii="Calibri" w:eastAsia="Times New Roman" w:hAnsi="Calibri" w:cs="Calibri"/>
      <w:b/>
      <w:sz w:val="24"/>
      <w:szCs w:val="20"/>
      <w:u w:val="single"/>
      <w:lang w:val="x-none" w:eastAsia="x-none"/>
    </w:rPr>
  </w:style>
  <w:style w:type="paragraph" w:customStyle="1" w:styleId="2ndLevel-TAG">
    <w:name w:val="2nd Level - TAG"/>
    <w:basedOn w:val="Normal"/>
    <w:next w:val="Normal"/>
    <w:uiPriority w:val="99"/>
    <w:qFormat/>
    <w:rsid w:val="00B8656A"/>
    <w:pPr>
      <w:spacing w:before="240"/>
      <w:outlineLvl w:val="2"/>
    </w:pPr>
    <w:rPr>
      <w:rFonts w:eastAsia="Times New Roman"/>
      <w:b/>
    </w:rPr>
  </w:style>
  <w:style w:type="character" w:customStyle="1" w:styleId="readChar">
    <w:name w:val="read Char"/>
    <w:rsid w:val="00B8656A"/>
    <w:rPr>
      <w:szCs w:val="22"/>
      <w:u w:val="single"/>
      <w:lang w:val="en-US" w:eastAsia="en-US" w:bidi="ar-SA"/>
    </w:rPr>
  </w:style>
  <w:style w:type="character" w:customStyle="1" w:styleId="underlining0">
    <w:name w:val="underlining"/>
    <w:rsid w:val="00B8656A"/>
    <w:rPr>
      <w:u w:val="single"/>
    </w:rPr>
  </w:style>
  <w:style w:type="paragraph" w:styleId="BodyTextIndent2">
    <w:name w:val="Body Text Indent 2"/>
    <w:basedOn w:val="Normal"/>
    <w:link w:val="BodyTextIndent2Char"/>
    <w:rsid w:val="00B8656A"/>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B8656A"/>
    <w:rPr>
      <w:rFonts w:ascii="HGSSoeiKakugothicUB" w:eastAsia="MS Mincho" w:hAnsi="Calibri" w:cs="Calibri"/>
      <w:sz w:val="24"/>
      <w:szCs w:val="20"/>
      <w:lang w:val="x-none" w:eastAsia="ja-JP"/>
    </w:rPr>
  </w:style>
  <w:style w:type="character" w:customStyle="1" w:styleId="A6">
    <w:name w:val="A6"/>
    <w:uiPriority w:val="99"/>
    <w:rsid w:val="00B8656A"/>
    <w:rPr>
      <w:rFonts w:ascii="Times New Roman" w:hAnsi="Times New Roman"/>
      <w:color w:val="000000"/>
      <w:sz w:val="14"/>
      <w:szCs w:val="14"/>
    </w:rPr>
  </w:style>
  <w:style w:type="paragraph" w:customStyle="1" w:styleId="CiteCard">
    <w:name w:val="Cite_Card"/>
    <w:link w:val="CiteCardChar"/>
    <w:qFormat/>
    <w:rsid w:val="00B8656A"/>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B8656A"/>
    <w:rPr>
      <w:rFonts w:ascii="Times New Roman" w:eastAsia="Times New Roman" w:hAnsi="Times New Roman" w:cs="Arial"/>
      <w:bCs/>
      <w:sz w:val="20"/>
      <w:szCs w:val="20"/>
    </w:rPr>
  </w:style>
  <w:style w:type="character" w:customStyle="1" w:styleId="btitle">
    <w:name w:val="btitle"/>
    <w:rsid w:val="00B8656A"/>
  </w:style>
  <w:style w:type="character" w:customStyle="1" w:styleId="green">
    <w:name w:val="green"/>
    <w:rsid w:val="00B8656A"/>
  </w:style>
  <w:style w:type="paragraph" w:customStyle="1" w:styleId="CM5">
    <w:name w:val="CM5"/>
    <w:basedOn w:val="Default"/>
    <w:next w:val="Default"/>
    <w:uiPriority w:val="99"/>
    <w:qFormat/>
    <w:rsid w:val="00B8656A"/>
    <w:pPr>
      <w:widowControl w:val="0"/>
    </w:pPr>
    <w:rPr>
      <w:rFonts w:eastAsia="MS Mincho"/>
      <w:color w:val="auto"/>
    </w:rPr>
  </w:style>
  <w:style w:type="paragraph" w:customStyle="1" w:styleId="CM14">
    <w:name w:val="CM14"/>
    <w:basedOn w:val="Default"/>
    <w:next w:val="Default"/>
    <w:uiPriority w:val="99"/>
    <w:qFormat/>
    <w:rsid w:val="00B8656A"/>
    <w:pPr>
      <w:widowControl w:val="0"/>
    </w:pPr>
    <w:rPr>
      <w:rFonts w:eastAsia="MS Mincho"/>
      <w:color w:val="auto"/>
    </w:rPr>
  </w:style>
  <w:style w:type="character" w:customStyle="1" w:styleId="BodyText1">
    <w:name w:val="Body Text1"/>
    <w:rsid w:val="00B865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B865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B8656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865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8656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8656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B865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B8656A"/>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B8656A"/>
    <w:rPr>
      <w:rFonts w:ascii="Sylfaen" w:hAnsi="Sylfaen" w:cs="Sylfaen"/>
      <w:i/>
      <w:iCs/>
      <w:sz w:val="19"/>
      <w:szCs w:val="19"/>
      <w:u w:val="none"/>
      <w:shd w:val="clear" w:color="auto" w:fill="FFFFFF"/>
    </w:rPr>
  </w:style>
  <w:style w:type="character" w:customStyle="1" w:styleId="AuthorYear">
    <w:name w:val="AuthorYear"/>
    <w:uiPriority w:val="1"/>
    <w:qFormat/>
    <w:rsid w:val="00B8656A"/>
    <w:rPr>
      <w:rFonts w:ascii="Georgia" w:hAnsi="Georgia"/>
      <w:b/>
      <w:sz w:val="24"/>
    </w:rPr>
  </w:style>
  <w:style w:type="character" w:customStyle="1" w:styleId="ssl4">
    <w:name w:val="ss_l4"/>
    <w:rsid w:val="00B8656A"/>
  </w:style>
  <w:style w:type="character" w:customStyle="1" w:styleId="italic">
    <w:name w:val="italic"/>
    <w:rsid w:val="00B8656A"/>
  </w:style>
  <w:style w:type="character" w:customStyle="1" w:styleId="tl8wme">
    <w:name w:val="tl8wme"/>
    <w:basedOn w:val="DefaultParagraphFont"/>
    <w:rsid w:val="00B8656A"/>
  </w:style>
  <w:style w:type="paragraph" w:customStyle="1" w:styleId="CardIndented">
    <w:name w:val="Card (Indented)"/>
    <w:basedOn w:val="Normal"/>
    <w:link w:val="CardIndentedChar"/>
    <w:qFormat/>
    <w:rsid w:val="00B8656A"/>
    <w:pPr>
      <w:ind w:left="288"/>
    </w:pPr>
    <w:rPr>
      <w:rFonts w:eastAsia="Calibri"/>
    </w:rPr>
  </w:style>
  <w:style w:type="character" w:customStyle="1" w:styleId="CardIndentedChar">
    <w:name w:val="Card (Indented) Char"/>
    <w:link w:val="CardIndented"/>
    <w:rsid w:val="00B8656A"/>
    <w:rPr>
      <w:rFonts w:ascii="Calibri" w:eastAsia="Calibri" w:hAnsi="Calibri" w:cs="Calibri"/>
      <w:sz w:val="24"/>
    </w:rPr>
  </w:style>
  <w:style w:type="character" w:customStyle="1" w:styleId="cardchar00">
    <w:name w:val="cardchar0"/>
    <w:basedOn w:val="DefaultParagraphFont"/>
    <w:rsid w:val="00B8656A"/>
  </w:style>
  <w:style w:type="character" w:customStyle="1" w:styleId="UnderlineNon-bold">
    <w:name w:val="Underline Non - bold"/>
    <w:rsid w:val="00B8656A"/>
    <w:rPr>
      <w:rFonts w:ascii="Times New Roman" w:hAnsi="Times New Roman"/>
      <w:iCs/>
      <w:sz w:val="22"/>
      <w:u w:val="single"/>
    </w:rPr>
  </w:style>
  <w:style w:type="character" w:customStyle="1" w:styleId="UnderlineBold0">
    <w:name w:val="Underline Bold"/>
    <w:qFormat/>
    <w:rsid w:val="00B8656A"/>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B8656A"/>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B8656A"/>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B8656A"/>
    <w:rPr>
      <w:rFonts w:ascii="Bell MT" w:eastAsia="Times New Roman" w:hAnsi="Bell MT"/>
      <w:bCs/>
      <w:iCs/>
      <w:sz w:val="22"/>
      <w:u w:val="single"/>
    </w:rPr>
  </w:style>
  <w:style w:type="character" w:customStyle="1" w:styleId="Heading5Char2">
    <w:name w:val="Heading 5 Char2"/>
    <w:rsid w:val="00B8656A"/>
    <w:rPr>
      <w:rFonts w:ascii="Bell MT" w:eastAsia="Times New Roman" w:hAnsi="Bell MT"/>
      <w:bCs/>
      <w:iCs/>
      <w:sz w:val="10"/>
      <w:szCs w:val="26"/>
    </w:rPr>
  </w:style>
  <w:style w:type="paragraph" w:customStyle="1" w:styleId="Heading2-NotBold">
    <w:name w:val="Heading 2 - Not Bold"/>
    <w:basedOn w:val="Heading2"/>
    <w:autoRedefine/>
    <w:uiPriority w:val="99"/>
    <w:qFormat/>
    <w:rsid w:val="00B8656A"/>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B8656A"/>
    <w:rPr>
      <w:rFonts w:ascii="Arial" w:hAnsi="Arial"/>
      <w:vanish/>
      <w:sz w:val="16"/>
      <w:szCs w:val="16"/>
    </w:rPr>
  </w:style>
  <w:style w:type="paragraph" w:styleId="z-TopofForm">
    <w:name w:val="HTML Top of Form"/>
    <w:basedOn w:val="Normal"/>
    <w:next w:val="Normal"/>
    <w:link w:val="z-TopofFormChar"/>
    <w:hidden/>
    <w:uiPriority w:val="99"/>
    <w:unhideWhenUsed/>
    <w:rsid w:val="00B8656A"/>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B8656A"/>
    <w:rPr>
      <w:rFonts w:ascii="Arial" w:hAnsi="Arial" w:cs="Arial"/>
      <w:vanish/>
      <w:sz w:val="16"/>
      <w:szCs w:val="16"/>
    </w:rPr>
  </w:style>
  <w:style w:type="character" w:customStyle="1" w:styleId="z-BottomofFormChar">
    <w:name w:val="z-Bottom of Form Char"/>
    <w:link w:val="z-BottomofForm"/>
    <w:uiPriority w:val="99"/>
    <w:rsid w:val="00B8656A"/>
    <w:rPr>
      <w:rFonts w:ascii="Arial" w:hAnsi="Arial"/>
      <w:vanish/>
      <w:sz w:val="16"/>
      <w:szCs w:val="16"/>
    </w:rPr>
  </w:style>
  <w:style w:type="paragraph" w:styleId="z-BottomofForm">
    <w:name w:val="HTML Bottom of Form"/>
    <w:basedOn w:val="Normal"/>
    <w:next w:val="Normal"/>
    <w:link w:val="z-BottomofFormChar"/>
    <w:hidden/>
    <w:uiPriority w:val="99"/>
    <w:unhideWhenUsed/>
    <w:rsid w:val="00B8656A"/>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B8656A"/>
    <w:rPr>
      <w:rFonts w:ascii="Arial" w:hAnsi="Arial" w:cs="Arial"/>
      <w:vanish/>
      <w:sz w:val="16"/>
      <w:szCs w:val="16"/>
    </w:rPr>
  </w:style>
  <w:style w:type="paragraph" w:customStyle="1" w:styleId="Heading2-Bold">
    <w:name w:val="Heading 2 - Bold"/>
    <w:basedOn w:val="Normal"/>
    <w:autoRedefine/>
    <w:uiPriority w:val="99"/>
    <w:qFormat/>
    <w:rsid w:val="00B8656A"/>
    <w:rPr>
      <w:rFonts w:ascii="Garamond" w:eastAsia="Calibri" w:hAnsi="Garamond"/>
      <w:b/>
    </w:rPr>
  </w:style>
  <w:style w:type="paragraph" w:customStyle="1" w:styleId="Microtext0">
    <w:name w:val="Microtext"/>
    <w:basedOn w:val="Normal"/>
    <w:next w:val="Normal"/>
    <w:link w:val="MicrotextChar0"/>
    <w:qFormat/>
    <w:rsid w:val="00B8656A"/>
    <w:rPr>
      <w:rFonts w:eastAsia="Calibri"/>
      <w:sz w:val="12"/>
      <w:lang w:val="x-none" w:eastAsia="x-none"/>
    </w:rPr>
  </w:style>
  <w:style w:type="character" w:customStyle="1" w:styleId="MicrotextChar0">
    <w:name w:val="Microtext Char"/>
    <w:link w:val="Microtext0"/>
    <w:rsid w:val="00B8656A"/>
    <w:rPr>
      <w:rFonts w:ascii="Calibri" w:eastAsia="Calibri" w:hAnsi="Calibri" w:cs="Calibri"/>
      <w:sz w:val="12"/>
      <w:lang w:val="x-none" w:eastAsia="x-none"/>
    </w:rPr>
  </w:style>
  <w:style w:type="character" w:customStyle="1" w:styleId="Style2CharChar">
    <w:name w:val="Style2 Char Char"/>
    <w:rsid w:val="00B8656A"/>
    <w:rPr>
      <w:u w:val="thick"/>
      <w:lang w:val="en-US" w:eastAsia="en-US" w:bidi="ar-SA"/>
    </w:rPr>
  </w:style>
  <w:style w:type="character" w:customStyle="1" w:styleId="authordate1">
    <w:name w:val="authordate"/>
    <w:rsid w:val="00B8656A"/>
  </w:style>
  <w:style w:type="paragraph" w:customStyle="1" w:styleId="tag">
    <w:name w:val="%tag"/>
    <w:basedOn w:val="Normal"/>
    <w:next w:val="Normal"/>
    <w:link w:val="tagChar"/>
    <w:uiPriority w:val="99"/>
    <w:qFormat/>
    <w:rsid w:val="00B8656A"/>
    <w:rPr>
      <w:rFonts w:ascii="Garamond" w:eastAsia="Calibri" w:hAnsi="Garamond"/>
      <w:bCs/>
      <w:sz w:val="18"/>
    </w:rPr>
  </w:style>
  <w:style w:type="character" w:customStyle="1" w:styleId="underline0">
    <w:name w:val="%underline"/>
    <w:qFormat/>
    <w:rsid w:val="00B8656A"/>
    <w:rPr>
      <w:rFonts w:ascii="Times New Roman" w:hAnsi="Times New Roman"/>
      <w:sz w:val="16"/>
      <w:u w:val="none"/>
    </w:rPr>
  </w:style>
  <w:style w:type="character" w:customStyle="1" w:styleId="AUNDERLINE0">
    <w:name w:val="AUNDERLINE"/>
    <w:qFormat/>
    <w:rsid w:val="00B8656A"/>
    <w:rPr>
      <w:rFonts w:ascii="Times New Roman" w:hAnsi="Times New Roman"/>
      <w:sz w:val="20"/>
      <w:u w:val="single"/>
    </w:rPr>
  </w:style>
  <w:style w:type="paragraph" w:customStyle="1" w:styleId="Style20">
    <w:name w:val="Style 2"/>
    <w:basedOn w:val="Normal"/>
    <w:link w:val="Style2Char"/>
    <w:uiPriority w:val="99"/>
    <w:qFormat/>
    <w:rsid w:val="00B8656A"/>
    <w:pPr>
      <w:ind w:left="432"/>
    </w:pPr>
    <w:rPr>
      <w:rFonts w:eastAsia="Times New Roman"/>
      <w:szCs w:val="20"/>
      <w:u w:val="single"/>
      <w:lang w:val="x-none" w:eastAsia="x-none"/>
    </w:rPr>
  </w:style>
  <w:style w:type="character" w:customStyle="1" w:styleId="Style2Char">
    <w:name w:val="Style 2 Char"/>
    <w:link w:val="Style20"/>
    <w:uiPriority w:val="99"/>
    <w:rsid w:val="00B8656A"/>
    <w:rPr>
      <w:rFonts w:ascii="Calibri" w:eastAsia="Times New Roman" w:hAnsi="Calibri" w:cs="Calibri"/>
      <w:sz w:val="24"/>
      <w:szCs w:val="20"/>
      <w:u w:val="single"/>
      <w:lang w:val="x-none" w:eastAsia="x-none"/>
    </w:rPr>
  </w:style>
  <w:style w:type="paragraph" w:customStyle="1" w:styleId="GAUnderline">
    <w:name w:val="GA Underline"/>
    <w:basedOn w:val="Normal"/>
    <w:link w:val="GAUnderlineChar"/>
    <w:qFormat/>
    <w:rsid w:val="00B8656A"/>
    <w:rPr>
      <w:rFonts w:ascii="Garamond" w:eastAsia="Times New Roman" w:hAnsi="Garamond"/>
      <w:szCs w:val="20"/>
      <w:u w:val="single"/>
      <w:lang w:val="x-none" w:eastAsia="x-none"/>
    </w:rPr>
  </w:style>
  <w:style w:type="character" w:customStyle="1" w:styleId="GAUnderlineChar">
    <w:name w:val="GA Underline Char"/>
    <w:link w:val="GAUnderline"/>
    <w:rsid w:val="00B8656A"/>
    <w:rPr>
      <w:rFonts w:ascii="Garamond" w:eastAsia="Times New Roman" w:hAnsi="Garamond" w:cs="Calibri"/>
      <w:sz w:val="24"/>
      <w:szCs w:val="20"/>
      <w:u w:val="single"/>
      <w:lang w:val="x-none" w:eastAsia="x-none"/>
    </w:rPr>
  </w:style>
  <w:style w:type="paragraph" w:customStyle="1" w:styleId="textsmall">
    <w:name w:val="textsmall"/>
    <w:basedOn w:val="Normal"/>
    <w:link w:val="textsmallChar"/>
    <w:qFormat/>
    <w:rsid w:val="00B8656A"/>
    <w:rPr>
      <w:rFonts w:eastAsia="Times New Roman"/>
      <w:sz w:val="18"/>
      <w:szCs w:val="20"/>
      <w:lang w:val="x-none" w:eastAsia="x-none"/>
    </w:rPr>
  </w:style>
  <w:style w:type="character" w:customStyle="1" w:styleId="textsmallChar">
    <w:name w:val="textsmall Char"/>
    <w:link w:val="textsmall"/>
    <w:rsid w:val="00B8656A"/>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B8656A"/>
    <w:rPr>
      <w:rFonts w:eastAsia="Times New Roman"/>
      <w:szCs w:val="20"/>
      <w:u w:val="single"/>
      <w:lang w:val="x-none" w:eastAsia="x-none"/>
    </w:rPr>
  </w:style>
  <w:style w:type="character" w:customStyle="1" w:styleId="cardtextChar2">
    <w:name w:val="cardtext Char"/>
    <w:link w:val="cardtext3"/>
    <w:rsid w:val="00B8656A"/>
    <w:rPr>
      <w:rFonts w:ascii="Calibri" w:eastAsia="Times New Roman" w:hAnsi="Calibri" w:cs="Calibri"/>
      <w:sz w:val="24"/>
      <w:szCs w:val="20"/>
      <w:u w:val="single"/>
      <w:lang w:val="x-none" w:eastAsia="x-none"/>
    </w:rPr>
  </w:style>
  <w:style w:type="paragraph" w:customStyle="1" w:styleId="cardtextemphasis">
    <w:name w:val="card text emphasis"/>
    <w:basedOn w:val="Normal"/>
    <w:link w:val="cardtextemphasisChar"/>
    <w:qFormat/>
    <w:rsid w:val="00B8656A"/>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B8656A"/>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B8656A"/>
    <w:rPr>
      <w:rFonts w:eastAsia="Times New Roman"/>
      <w:sz w:val="12"/>
    </w:rPr>
  </w:style>
  <w:style w:type="character" w:customStyle="1" w:styleId="MicroChar">
    <w:name w:val="Micro Char"/>
    <w:link w:val="Micro"/>
    <w:rsid w:val="00B8656A"/>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B8656A"/>
    <w:rPr>
      <w:rFonts w:ascii="Bell MT" w:eastAsia="Calibri" w:hAnsi="Bell MT"/>
      <w:szCs w:val="20"/>
    </w:rPr>
  </w:style>
  <w:style w:type="character" w:customStyle="1" w:styleId="UnderlinedCharChar0">
    <w:name w:val="Underlined Char Char"/>
    <w:rsid w:val="00B8656A"/>
    <w:rPr>
      <w:rFonts w:ascii="Garamond" w:hAnsi="Garamond"/>
      <w:szCs w:val="28"/>
      <w:u w:val="single"/>
      <w:lang w:val="en-US" w:eastAsia="en-US" w:bidi="ar-SA"/>
    </w:rPr>
  </w:style>
  <w:style w:type="character" w:customStyle="1" w:styleId="ssl0">
    <w:name w:val="ss_l0"/>
    <w:basedOn w:val="DefaultParagraphFont"/>
    <w:rsid w:val="00B8656A"/>
  </w:style>
  <w:style w:type="paragraph" w:customStyle="1" w:styleId="h-lead">
    <w:name w:val="h-lead"/>
    <w:basedOn w:val="Normal"/>
    <w:uiPriority w:val="99"/>
    <w:qFormat/>
    <w:rsid w:val="00B8656A"/>
    <w:pPr>
      <w:spacing w:before="100" w:beforeAutospacing="1" w:after="100" w:afterAutospacing="1"/>
    </w:pPr>
    <w:rPr>
      <w:rFonts w:eastAsia="Times New Roman"/>
    </w:rPr>
  </w:style>
  <w:style w:type="character" w:customStyle="1" w:styleId="slug-doi">
    <w:name w:val="slug-doi"/>
    <w:basedOn w:val="DefaultParagraphFont"/>
    <w:rsid w:val="00B8656A"/>
  </w:style>
  <w:style w:type="character" w:customStyle="1" w:styleId="slug-pub-date">
    <w:name w:val="slug-pub-date"/>
    <w:basedOn w:val="DefaultParagraphFont"/>
    <w:rsid w:val="00B8656A"/>
  </w:style>
  <w:style w:type="character" w:customStyle="1" w:styleId="slug-vol">
    <w:name w:val="slug-vol"/>
    <w:basedOn w:val="DefaultParagraphFont"/>
    <w:rsid w:val="00B8656A"/>
  </w:style>
  <w:style w:type="character" w:customStyle="1" w:styleId="slug-issue">
    <w:name w:val="slug-issue"/>
    <w:basedOn w:val="DefaultParagraphFont"/>
    <w:rsid w:val="00B8656A"/>
  </w:style>
  <w:style w:type="character" w:customStyle="1" w:styleId="slug-pages">
    <w:name w:val="slug-pages"/>
    <w:basedOn w:val="DefaultParagraphFont"/>
    <w:rsid w:val="00B8656A"/>
  </w:style>
  <w:style w:type="paragraph" w:customStyle="1" w:styleId="intro">
    <w:name w:val="intro"/>
    <w:basedOn w:val="Normal"/>
    <w:uiPriority w:val="99"/>
    <w:qFormat/>
    <w:rsid w:val="00B8656A"/>
    <w:pPr>
      <w:spacing w:before="100" w:beforeAutospacing="1" w:after="100" w:afterAutospacing="1"/>
    </w:pPr>
    <w:rPr>
      <w:rFonts w:eastAsia="Times New Roman"/>
    </w:rPr>
  </w:style>
  <w:style w:type="character" w:customStyle="1" w:styleId="af">
    <w:name w:val="af"/>
    <w:basedOn w:val="DefaultParagraphFont"/>
    <w:rsid w:val="00B8656A"/>
  </w:style>
  <w:style w:type="character" w:customStyle="1" w:styleId="ab">
    <w:name w:val="ab"/>
    <w:basedOn w:val="DefaultParagraphFont"/>
    <w:rsid w:val="00B8656A"/>
  </w:style>
  <w:style w:type="character" w:customStyle="1" w:styleId="em">
    <w:name w:val="em"/>
    <w:basedOn w:val="DefaultParagraphFont"/>
    <w:rsid w:val="00B8656A"/>
  </w:style>
  <w:style w:type="character" w:customStyle="1" w:styleId="au">
    <w:name w:val="au"/>
    <w:basedOn w:val="DefaultParagraphFont"/>
    <w:rsid w:val="00B8656A"/>
  </w:style>
  <w:style w:type="character" w:customStyle="1" w:styleId="ti">
    <w:name w:val="ti"/>
    <w:basedOn w:val="DefaultParagraphFont"/>
    <w:rsid w:val="00B8656A"/>
  </w:style>
  <w:style w:type="character" w:customStyle="1" w:styleId="subheadblue">
    <w:name w:val="subhead_blue"/>
    <w:basedOn w:val="DefaultParagraphFont"/>
    <w:rsid w:val="00B8656A"/>
  </w:style>
  <w:style w:type="paragraph" w:customStyle="1" w:styleId="body-paragraph">
    <w:name w:val="body-paragraph"/>
    <w:basedOn w:val="Normal"/>
    <w:uiPriority w:val="99"/>
    <w:qFormat/>
    <w:rsid w:val="00B8656A"/>
    <w:pPr>
      <w:spacing w:before="100" w:beforeAutospacing="1" w:after="100" w:afterAutospacing="1"/>
    </w:pPr>
    <w:rPr>
      <w:rFonts w:eastAsia="Times New Roman"/>
    </w:rPr>
  </w:style>
  <w:style w:type="character" w:customStyle="1" w:styleId="affiliation">
    <w:name w:val="affiliation"/>
    <w:basedOn w:val="DefaultParagraphFont"/>
    <w:rsid w:val="00B8656A"/>
  </w:style>
  <w:style w:type="character" w:customStyle="1" w:styleId="slug-doi-wrapper">
    <w:name w:val="slug-doi-wrapper"/>
    <w:basedOn w:val="DefaultParagraphFont"/>
    <w:rsid w:val="00B8656A"/>
  </w:style>
  <w:style w:type="character" w:customStyle="1" w:styleId="slug-metadata-noteahead-of-print">
    <w:name w:val="slug-metadata-note ahead-of-print"/>
    <w:basedOn w:val="DefaultParagraphFont"/>
    <w:rsid w:val="00B8656A"/>
  </w:style>
  <w:style w:type="character" w:customStyle="1" w:styleId="slug-ahead-of-print-date">
    <w:name w:val="slug-ahead-of-print-date"/>
    <w:basedOn w:val="DefaultParagraphFont"/>
    <w:rsid w:val="00B8656A"/>
  </w:style>
  <w:style w:type="character" w:customStyle="1" w:styleId="medium-bold">
    <w:name w:val="medium-bold"/>
    <w:basedOn w:val="DefaultParagraphFont"/>
    <w:rsid w:val="00B8656A"/>
  </w:style>
  <w:style w:type="character" w:customStyle="1" w:styleId="updated-short-citation">
    <w:name w:val="updated-short-citation"/>
    <w:basedOn w:val="DefaultParagraphFont"/>
    <w:rsid w:val="00B8656A"/>
  </w:style>
  <w:style w:type="character" w:customStyle="1" w:styleId="goohl0">
    <w:name w:val="goohl0"/>
    <w:basedOn w:val="DefaultParagraphFont"/>
    <w:rsid w:val="00B8656A"/>
  </w:style>
  <w:style w:type="character" w:customStyle="1" w:styleId="CharChar6">
    <w:name w:val="Char Char6"/>
    <w:rsid w:val="00B8656A"/>
    <w:rPr>
      <w:rFonts w:cs="Arial"/>
      <w:bCs/>
      <w:sz w:val="16"/>
      <w:szCs w:val="26"/>
      <w:lang w:val="en-US" w:eastAsia="en-US" w:bidi="ar-SA"/>
    </w:rPr>
  </w:style>
  <w:style w:type="character" w:customStyle="1" w:styleId="CharChar3">
    <w:name w:val="Char Char3"/>
    <w:rsid w:val="00B8656A"/>
    <w:rPr>
      <w:szCs w:val="24"/>
    </w:rPr>
  </w:style>
  <w:style w:type="character" w:customStyle="1" w:styleId="TagCharChar1">
    <w:name w:val="Tag Char Char1"/>
    <w:rsid w:val="00B8656A"/>
    <w:rPr>
      <w:b/>
      <w:sz w:val="24"/>
      <w:szCs w:val="24"/>
      <w:lang w:val="en-US" w:eastAsia="en-US" w:bidi="ar-SA"/>
    </w:rPr>
  </w:style>
  <w:style w:type="numbering" w:customStyle="1" w:styleId="NoList3">
    <w:name w:val="No List3"/>
    <w:next w:val="NoList"/>
    <w:uiPriority w:val="99"/>
    <w:semiHidden/>
    <w:unhideWhenUsed/>
    <w:rsid w:val="00B8656A"/>
  </w:style>
  <w:style w:type="numbering" w:customStyle="1" w:styleId="NoList4">
    <w:name w:val="No List4"/>
    <w:next w:val="NoList"/>
    <w:uiPriority w:val="99"/>
    <w:semiHidden/>
    <w:unhideWhenUsed/>
    <w:rsid w:val="00B8656A"/>
  </w:style>
  <w:style w:type="character" w:customStyle="1" w:styleId="12TimesNewRoman">
    <w:name w:val="12 Times New Roman"/>
    <w:rsid w:val="00B8656A"/>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B8656A"/>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B8656A"/>
    <w:rPr>
      <w:rFonts w:ascii="Bell MT" w:eastAsia="Times New Roman" w:hAnsi="Bell MT" w:cs="Times New Roman"/>
      <w:b/>
      <w:szCs w:val="28"/>
    </w:rPr>
  </w:style>
  <w:style w:type="paragraph" w:customStyle="1" w:styleId="F4-NormalText">
    <w:name w:val="F4 - Normal Text"/>
    <w:basedOn w:val="Normal"/>
    <w:uiPriority w:val="99"/>
    <w:qFormat/>
    <w:rsid w:val="00B8656A"/>
    <w:rPr>
      <w:rFonts w:eastAsia="Calibri"/>
    </w:rPr>
  </w:style>
  <w:style w:type="character" w:customStyle="1" w:styleId="berief">
    <w:name w:val="berief"/>
    <w:rsid w:val="00B8656A"/>
    <w:rPr>
      <w:rFonts w:ascii="Times New Roman" w:eastAsia="Times New Roman" w:hAnsi="Times New Roman" w:cs="Times New Roman"/>
      <w:sz w:val="20"/>
      <w:u w:val="none"/>
    </w:rPr>
  </w:style>
  <w:style w:type="numbering" w:customStyle="1" w:styleId="NoList5">
    <w:name w:val="No List5"/>
    <w:next w:val="NoList"/>
    <w:semiHidden/>
    <w:unhideWhenUsed/>
    <w:rsid w:val="00B8656A"/>
  </w:style>
  <w:style w:type="paragraph" w:customStyle="1" w:styleId="F3-TagAuthor">
    <w:name w:val="F3 - Tag/Author"/>
    <w:basedOn w:val="Normal"/>
    <w:uiPriority w:val="99"/>
    <w:qFormat/>
    <w:rsid w:val="00B8656A"/>
    <w:rPr>
      <w:rFonts w:eastAsia="Times New Roman"/>
      <w:b/>
    </w:rPr>
  </w:style>
  <w:style w:type="paragraph" w:customStyle="1" w:styleId="F5-UnderlineNormal">
    <w:name w:val="F5 - Underline Normal"/>
    <w:basedOn w:val="Normal"/>
    <w:uiPriority w:val="99"/>
    <w:qFormat/>
    <w:rsid w:val="00B8656A"/>
    <w:rPr>
      <w:rFonts w:eastAsia="Calibri"/>
      <w:u w:val="single"/>
    </w:rPr>
  </w:style>
  <w:style w:type="character" w:customStyle="1" w:styleId="F8-UnderlineBold">
    <w:name w:val="F8 - Underline/Bold"/>
    <w:rsid w:val="00B8656A"/>
    <w:rPr>
      <w:rFonts w:ascii="Times New Roman" w:hAnsi="Times New Roman"/>
      <w:b/>
      <w:sz w:val="20"/>
      <w:u w:val="single"/>
    </w:rPr>
  </w:style>
  <w:style w:type="character" w:customStyle="1" w:styleId="F7-SmallFont">
    <w:name w:val="F7 - Small Font"/>
    <w:rsid w:val="00B8656A"/>
    <w:rPr>
      <w:rFonts w:ascii="Times New Roman" w:hAnsi="Times New Roman"/>
      <w:sz w:val="14"/>
    </w:rPr>
  </w:style>
  <w:style w:type="paragraph" w:customStyle="1" w:styleId="Brief-PrimarySource">
    <w:name w:val="Brief - Primary Source"/>
    <w:basedOn w:val="Normal"/>
    <w:uiPriority w:val="99"/>
    <w:qFormat/>
    <w:rsid w:val="00B8656A"/>
    <w:rPr>
      <w:rFonts w:eastAsia="Times New Roman"/>
      <w:b/>
      <w:u w:val="single"/>
    </w:rPr>
  </w:style>
  <w:style w:type="paragraph" w:customStyle="1" w:styleId="Brief-Underline">
    <w:name w:val="Brief - Underline"/>
    <w:basedOn w:val="Normal"/>
    <w:uiPriority w:val="99"/>
    <w:qFormat/>
    <w:rsid w:val="00B8656A"/>
    <w:rPr>
      <w:rFonts w:eastAsia="Times New Roman"/>
      <w:u w:val="single"/>
    </w:rPr>
  </w:style>
  <w:style w:type="character" w:customStyle="1" w:styleId="Brief-Bold">
    <w:name w:val="Brief - Bold"/>
    <w:rsid w:val="00B8656A"/>
    <w:rPr>
      <w:rFonts w:cs="Times New Roman"/>
      <w:b/>
    </w:rPr>
  </w:style>
  <w:style w:type="character" w:customStyle="1" w:styleId="Card-Underline">
    <w:name w:val="Card - Underline"/>
    <w:rsid w:val="00B8656A"/>
    <w:rPr>
      <w:rFonts w:cs="Times New Roman"/>
      <w:u w:val="single"/>
    </w:rPr>
  </w:style>
  <w:style w:type="paragraph" w:customStyle="1" w:styleId="Brief">
    <w:name w:val="Brief"/>
    <w:basedOn w:val="Brief-PrimarySource"/>
    <w:uiPriority w:val="99"/>
    <w:qFormat/>
    <w:rsid w:val="00B8656A"/>
    <w:rPr>
      <w:b w:val="0"/>
    </w:rPr>
  </w:style>
  <w:style w:type="character" w:customStyle="1" w:styleId="BoldText10pt">
    <w:name w:val="Bold Text 10 pt"/>
    <w:rsid w:val="00B8656A"/>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B8656A"/>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B8656A"/>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B8656A"/>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B8656A"/>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B8656A"/>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B8656A"/>
    <w:pPr>
      <w:widowControl w:val="0"/>
      <w:spacing w:line="276" w:lineRule="atLeast"/>
    </w:pPr>
    <w:rPr>
      <w:color w:val="auto"/>
    </w:rPr>
  </w:style>
  <w:style w:type="paragraph" w:customStyle="1" w:styleId="CM34">
    <w:name w:val="CM34"/>
    <w:basedOn w:val="Default"/>
    <w:next w:val="Default"/>
    <w:uiPriority w:val="99"/>
    <w:qFormat/>
    <w:rsid w:val="00B8656A"/>
    <w:pPr>
      <w:widowControl w:val="0"/>
    </w:pPr>
    <w:rPr>
      <w:color w:val="auto"/>
    </w:rPr>
  </w:style>
  <w:style w:type="paragraph" w:customStyle="1" w:styleId="CM56">
    <w:name w:val="CM56"/>
    <w:basedOn w:val="Default"/>
    <w:next w:val="Default"/>
    <w:uiPriority w:val="99"/>
    <w:qFormat/>
    <w:rsid w:val="00B8656A"/>
    <w:pPr>
      <w:widowControl w:val="0"/>
    </w:pPr>
    <w:rPr>
      <w:rFonts w:eastAsia="Calibri"/>
      <w:color w:val="auto"/>
    </w:rPr>
  </w:style>
  <w:style w:type="paragraph" w:customStyle="1" w:styleId="CM58">
    <w:name w:val="CM58"/>
    <w:basedOn w:val="Default"/>
    <w:next w:val="Default"/>
    <w:uiPriority w:val="99"/>
    <w:qFormat/>
    <w:rsid w:val="00B8656A"/>
    <w:pPr>
      <w:widowControl w:val="0"/>
    </w:pPr>
    <w:rPr>
      <w:rFonts w:eastAsia="Calibri"/>
      <w:color w:val="auto"/>
    </w:rPr>
  </w:style>
  <w:style w:type="paragraph" w:customStyle="1" w:styleId="CM57">
    <w:name w:val="CM57"/>
    <w:basedOn w:val="Default"/>
    <w:next w:val="Default"/>
    <w:uiPriority w:val="99"/>
    <w:qFormat/>
    <w:rsid w:val="00B8656A"/>
    <w:pPr>
      <w:widowControl w:val="0"/>
    </w:pPr>
    <w:rPr>
      <w:rFonts w:eastAsia="Calibri"/>
      <w:color w:val="auto"/>
    </w:rPr>
  </w:style>
  <w:style w:type="paragraph" w:customStyle="1" w:styleId="CM1">
    <w:name w:val="CM1"/>
    <w:basedOn w:val="Default"/>
    <w:next w:val="Default"/>
    <w:uiPriority w:val="99"/>
    <w:qFormat/>
    <w:rsid w:val="00B8656A"/>
    <w:pPr>
      <w:widowControl w:val="0"/>
    </w:pPr>
    <w:rPr>
      <w:rFonts w:eastAsia="Calibri"/>
      <w:color w:val="auto"/>
    </w:rPr>
  </w:style>
  <w:style w:type="paragraph" w:customStyle="1" w:styleId="CM49">
    <w:name w:val="CM49"/>
    <w:basedOn w:val="Default"/>
    <w:next w:val="Default"/>
    <w:uiPriority w:val="99"/>
    <w:qFormat/>
    <w:rsid w:val="00B8656A"/>
    <w:pPr>
      <w:widowControl w:val="0"/>
    </w:pPr>
    <w:rPr>
      <w:rFonts w:eastAsia="Calibri"/>
      <w:color w:val="auto"/>
    </w:rPr>
  </w:style>
  <w:style w:type="paragraph" w:customStyle="1" w:styleId="CM41">
    <w:name w:val="CM41"/>
    <w:basedOn w:val="Default"/>
    <w:next w:val="Default"/>
    <w:uiPriority w:val="99"/>
    <w:qFormat/>
    <w:rsid w:val="00B8656A"/>
    <w:pPr>
      <w:widowControl w:val="0"/>
    </w:pPr>
    <w:rPr>
      <w:rFonts w:eastAsia="Calibri"/>
      <w:color w:val="auto"/>
    </w:rPr>
  </w:style>
  <w:style w:type="paragraph" w:customStyle="1" w:styleId="3rdOrderPara">
    <w:name w:val="3rd Order Para"/>
    <w:basedOn w:val="Default"/>
    <w:next w:val="Default"/>
    <w:uiPriority w:val="99"/>
    <w:qFormat/>
    <w:rsid w:val="00B8656A"/>
    <w:pPr>
      <w:widowControl w:val="0"/>
    </w:pPr>
    <w:rPr>
      <w:rFonts w:eastAsia="Calibri"/>
      <w:color w:val="auto"/>
    </w:rPr>
  </w:style>
  <w:style w:type="paragraph" w:customStyle="1" w:styleId="2ndOrderPara">
    <w:name w:val="2nd Order Para"/>
    <w:basedOn w:val="Default"/>
    <w:next w:val="Default"/>
    <w:uiPriority w:val="99"/>
    <w:qFormat/>
    <w:rsid w:val="00B8656A"/>
    <w:pPr>
      <w:widowControl w:val="0"/>
    </w:pPr>
    <w:rPr>
      <w:rFonts w:eastAsia="Calibri"/>
      <w:color w:val="auto"/>
    </w:rPr>
  </w:style>
  <w:style w:type="paragraph" w:customStyle="1" w:styleId="Normal-SIGN2">
    <w:name w:val="Normal-SIGN2"/>
    <w:basedOn w:val="Default"/>
    <w:next w:val="Default"/>
    <w:uiPriority w:val="99"/>
    <w:qFormat/>
    <w:rsid w:val="00B8656A"/>
    <w:pPr>
      <w:widowControl w:val="0"/>
    </w:pPr>
    <w:rPr>
      <w:rFonts w:eastAsia="Calibri"/>
      <w:color w:val="auto"/>
    </w:rPr>
  </w:style>
  <w:style w:type="paragraph" w:customStyle="1" w:styleId="Normal-SIGN1">
    <w:name w:val="Normal-SIGN1"/>
    <w:basedOn w:val="Default"/>
    <w:next w:val="Default"/>
    <w:uiPriority w:val="99"/>
    <w:qFormat/>
    <w:rsid w:val="00B8656A"/>
    <w:pPr>
      <w:widowControl w:val="0"/>
    </w:pPr>
    <w:rPr>
      <w:rFonts w:eastAsia="Calibri"/>
      <w:color w:val="auto"/>
    </w:rPr>
  </w:style>
  <w:style w:type="paragraph" w:customStyle="1" w:styleId="CM3">
    <w:name w:val="CM3"/>
    <w:basedOn w:val="Default"/>
    <w:next w:val="Default"/>
    <w:uiPriority w:val="99"/>
    <w:qFormat/>
    <w:rsid w:val="00B8656A"/>
    <w:pPr>
      <w:widowControl w:val="0"/>
      <w:spacing w:line="553" w:lineRule="atLeast"/>
    </w:pPr>
    <w:rPr>
      <w:rFonts w:eastAsia="Calibri"/>
      <w:color w:val="auto"/>
    </w:rPr>
  </w:style>
  <w:style w:type="paragraph" w:customStyle="1" w:styleId="CM33">
    <w:name w:val="CM33"/>
    <w:basedOn w:val="Default"/>
    <w:next w:val="Default"/>
    <w:uiPriority w:val="99"/>
    <w:qFormat/>
    <w:rsid w:val="00B8656A"/>
    <w:pPr>
      <w:widowControl w:val="0"/>
    </w:pPr>
    <w:rPr>
      <w:rFonts w:eastAsia="Calibri"/>
      <w:color w:val="auto"/>
    </w:rPr>
  </w:style>
  <w:style w:type="paragraph" w:customStyle="1" w:styleId="CM37">
    <w:name w:val="CM37"/>
    <w:basedOn w:val="Default"/>
    <w:next w:val="Default"/>
    <w:uiPriority w:val="99"/>
    <w:qFormat/>
    <w:rsid w:val="00B8656A"/>
    <w:pPr>
      <w:widowControl w:val="0"/>
    </w:pPr>
    <w:rPr>
      <w:rFonts w:eastAsia="Calibri"/>
      <w:color w:val="auto"/>
    </w:rPr>
  </w:style>
  <w:style w:type="paragraph" w:customStyle="1" w:styleId="CM7">
    <w:name w:val="CM7"/>
    <w:basedOn w:val="Default"/>
    <w:next w:val="Default"/>
    <w:uiPriority w:val="99"/>
    <w:qFormat/>
    <w:rsid w:val="00B8656A"/>
    <w:pPr>
      <w:widowControl w:val="0"/>
      <w:spacing w:line="553" w:lineRule="atLeast"/>
    </w:pPr>
    <w:rPr>
      <w:rFonts w:eastAsia="Calibri"/>
      <w:color w:val="auto"/>
    </w:rPr>
  </w:style>
  <w:style w:type="paragraph" w:styleId="PlainText">
    <w:name w:val="Plain Text"/>
    <w:basedOn w:val="Normal"/>
    <w:next w:val="Normal"/>
    <w:link w:val="PlainTextChar"/>
    <w:rsid w:val="00B8656A"/>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B8656A"/>
    <w:rPr>
      <w:rFonts w:ascii="IJGCNM+Arial" w:eastAsia="Times New Roman" w:hAnsi="IJGCNM+Arial" w:cs="Calibri"/>
      <w:sz w:val="24"/>
    </w:rPr>
  </w:style>
  <w:style w:type="paragraph" w:customStyle="1" w:styleId="Brief-SecondarySource">
    <w:name w:val="Brief - Secondary Source"/>
    <w:basedOn w:val="Normal"/>
    <w:uiPriority w:val="99"/>
    <w:qFormat/>
    <w:rsid w:val="00B8656A"/>
    <w:rPr>
      <w:rFonts w:eastAsia="Times New Roman"/>
      <w:sz w:val="14"/>
      <w:szCs w:val="20"/>
    </w:rPr>
  </w:style>
  <w:style w:type="paragraph" w:customStyle="1" w:styleId="Brief-Card">
    <w:name w:val="Brief - Card"/>
    <w:basedOn w:val="Normal"/>
    <w:uiPriority w:val="99"/>
    <w:qFormat/>
    <w:rsid w:val="00B8656A"/>
    <w:rPr>
      <w:rFonts w:eastAsia="Times New Roman"/>
    </w:rPr>
  </w:style>
  <w:style w:type="paragraph" w:customStyle="1" w:styleId="Pa2">
    <w:name w:val="Pa2"/>
    <w:basedOn w:val="Default"/>
    <w:next w:val="Default"/>
    <w:uiPriority w:val="99"/>
    <w:qFormat/>
    <w:rsid w:val="00B8656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8656A"/>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B8656A"/>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B8656A"/>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B8656A"/>
    <w:pPr>
      <w:widowControl w:val="0"/>
    </w:pPr>
    <w:rPr>
      <w:rFonts w:ascii="Arial Black" w:hAnsi="Arial Black"/>
      <w:color w:val="auto"/>
    </w:rPr>
  </w:style>
  <w:style w:type="character" w:customStyle="1" w:styleId="eoeaheader">
    <w:name w:val="eoea_header"/>
    <w:basedOn w:val="DefaultParagraphFont"/>
    <w:rsid w:val="00B8656A"/>
  </w:style>
  <w:style w:type="character" w:customStyle="1" w:styleId="SC4208902">
    <w:name w:val="SC.4.208902"/>
    <w:rsid w:val="00B8656A"/>
    <w:rPr>
      <w:rFonts w:cs="Century"/>
      <w:color w:val="000000"/>
      <w:sz w:val="22"/>
      <w:szCs w:val="22"/>
    </w:rPr>
  </w:style>
  <w:style w:type="character" w:customStyle="1" w:styleId="SC4208915">
    <w:name w:val="SC.4.208915"/>
    <w:rsid w:val="00B8656A"/>
    <w:rPr>
      <w:rFonts w:cs="Century"/>
      <w:color w:val="000000"/>
      <w:sz w:val="13"/>
      <w:szCs w:val="13"/>
    </w:rPr>
  </w:style>
  <w:style w:type="character" w:customStyle="1" w:styleId="SC273764">
    <w:name w:val="SC.2.73764"/>
    <w:rsid w:val="00B8656A"/>
    <w:rPr>
      <w:rFonts w:cs="Century"/>
      <w:color w:val="000000"/>
      <w:sz w:val="72"/>
      <w:szCs w:val="72"/>
    </w:rPr>
  </w:style>
  <w:style w:type="character" w:customStyle="1" w:styleId="SC273779">
    <w:name w:val="SC.2.73779"/>
    <w:rsid w:val="00B8656A"/>
    <w:rPr>
      <w:rFonts w:cs="Century"/>
      <w:color w:val="000000"/>
      <w:sz w:val="40"/>
      <w:szCs w:val="40"/>
    </w:rPr>
  </w:style>
  <w:style w:type="character" w:customStyle="1" w:styleId="SC273763">
    <w:name w:val="SC.2.73763"/>
    <w:rsid w:val="00B8656A"/>
    <w:rPr>
      <w:rFonts w:cs="Century"/>
      <w:b/>
      <w:bCs/>
      <w:color w:val="000000"/>
    </w:rPr>
  </w:style>
  <w:style w:type="character" w:customStyle="1" w:styleId="SC4208910">
    <w:name w:val="SC.4.208910"/>
    <w:rsid w:val="00B8656A"/>
    <w:rPr>
      <w:rFonts w:cs="Century"/>
      <w:color w:val="000000"/>
      <w:sz w:val="28"/>
      <w:szCs w:val="28"/>
    </w:rPr>
  </w:style>
  <w:style w:type="character" w:customStyle="1" w:styleId="SC4208911">
    <w:name w:val="SC.4.208911"/>
    <w:rsid w:val="00B8656A"/>
    <w:rPr>
      <w:rFonts w:cs="Century"/>
      <w:color w:val="000000"/>
    </w:rPr>
  </w:style>
  <w:style w:type="paragraph" w:customStyle="1" w:styleId="Cover1">
    <w:name w:val="Cover 1"/>
    <w:basedOn w:val="Normal"/>
    <w:next w:val="Normal"/>
    <w:uiPriority w:val="99"/>
    <w:qFormat/>
    <w:rsid w:val="00B8656A"/>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B8656A"/>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B8656A"/>
    <w:pPr>
      <w:widowControl w:val="0"/>
    </w:pPr>
    <w:rPr>
      <w:color w:val="auto"/>
    </w:rPr>
  </w:style>
  <w:style w:type="paragraph" w:customStyle="1" w:styleId="Pa11">
    <w:name w:val="Pa11"/>
    <w:basedOn w:val="Normal"/>
    <w:next w:val="Normal"/>
    <w:uiPriority w:val="99"/>
    <w:qFormat/>
    <w:rsid w:val="00B8656A"/>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B8656A"/>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B8656A"/>
    <w:pPr>
      <w:widowControl w:val="0"/>
    </w:pPr>
    <w:rPr>
      <w:rFonts w:eastAsia="Calibri"/>
      <w:color w:val="auto"/>
    </w:rPr>
  </w:style>
  <w:style w:type="paragraph" w:customStyle="1" w:styleId="CM28">
    <w:name w:val="CM28"/>
    <w:basedOn w:val="Default"/>
    <w:next w:val="Default"/>
    <w:uiPriority w:val="99"/>
    <w:qFormat/>
    <w:rsid w:val="00B8656A"/>
    <w:pPr>
      <w:widowControl w:val="0"/>
    </w:pPr>
    <w:rPr>
      <w:rFonts w:eastAsia="Calibri"/>
      <w:color w:val="auto"/>
    </w:rPr>
  </w:style>
  <w:style w:type="paragraph" w:customStyle="1" w:styleId="CM8">
    <w:name w:val="CM8"/>
    <w:basedOn w:val="Default"/>
    <w:next w:val="Default"/>
    <w:uiPriority w:val="99"/>
    <w:qFormat/>
    <w:rsid w:val="00B8656A"/>
    <w:pPr>
      <w:widowControl w:val="0"/>
    </w:pPr>
    <w:rPr>
      <w:rFonts w:eastAsia="Calibri"/>
      <w:color w:val="auto"/>
    </w:rPr>
  </w:style>
  <w:style w:type="paragraph" w:customStyle="1" w:styleId="CM6">
    <w:name w:val="CM6"/>
    <w:basedOn w:val="Default"/>
    <w:next w:val="Default"/>
    <w:uiPriority w:val="99"/>
    <w:qFormat/>
    <w:rsid w:val="00B8656A"/>
    <w:pPr>
      <w:widowControl w:val="0"/>
      <w:spacing w:line="553" w:lineRule="atLeast"/>
    </w:pPr>
    <w:rPr>
      <w:rFonts w:eastAsia="Calibri"/>
      <w:color w:val="auto"/>
    </w:rPr>
  </w:style>
  <w:style w:type="paragraph" w:customStyle="1" w:styleId="CM22">
    <w:name w:val="CM22"/>
    <w:basedOn w:val="Default"/>
    <w:next w:val="Default"/>
    <w:uiPriority w:val="99"/>
    <w:qFormat/>
    <w:rsid w:val="00B8656A"/>
    <w:pPr>
      <w:widowControl w:val="0"/>
    </w:pPr>
    <w:rPr>
      <w:rFonts w:eastAsia="Calibri"/>
      <w:color w:val="auto"/>
    </w:rPr>
  </w:style>
  <w:style w:type="character" w:customStyle="1" w:styleId="articlesubtitle">
    <w:name w:val="article_sub_title"/>
    <w:basedOn w:val="DefaultParagraphFont"/>
    <w:rsid w:val="00B8656A"/>
  </w:style>
  <w:style w:type="character" w:customStyle="1" w:styleId="newsdate2">
    <w:name w:val="news_date2"/>
    <w:basedOn w:val="DefaultParagraphFont"/>
    <w:rsid w:val="00B8656A"/>
  </w:style>
  <w:style w:type="character" w:customStyle="1" w:styleId="readarticleheader">
    <w:name w:val="readarticleheader"/>
    <w:basedOn w:val="DefaultParagraphFont"/>
    <w:rsid w:val="00B8656A"/>
  </w:style>
  <w:style w:type="paragraph" w:customStyle="1" w:styleId="DoubleUnderlined">
    <w:name w:val="Double Underlined"/>
    <w:basedOn w:val="Heading2"/>
    <w:autoRedefine/>
    <w:uiPriority w:val="99"/>
    <w:qFormat/>
    <w:rsid w:val="00B8656A"/>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B8656A"/>
    <w:rPr>
      <w:rFonts w:ascii="Trebuchet MS" w:hAnsi="Trebuchet MS"/>
      <w:u w:val="thick"/>
      <w:lang w:val="en-US" w:eastAsia="zh-CN" w:bidi="ar-SA"/>
    </w:rPr>
  </w:style>
  <w:style w:type="paragraph" w:customStyle="1" w:styleId="IndexFixer">
    <w:name w:val="Index Fixer"/>
    <w:basedOn w:val="Heading1"/>
    <w:uiPriority w:val="99"/>
    <w:qFormat/>
    <w:rsid w:val="00B8656A"/>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B8656A"/>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B8656A"/>
    <w:rPr>
      <w:rFonts w:ascii="Arial Narrow" w:eastAsia="Times New Roman" w:hAnsi="Arial Narrow"/>
      <w:b/>
      <w:szCs w:val="24"/>
      <w:u w:val="single"/>
      <w:lang w:val="en-GB" w:eastAsia="en-US" w:bidi="ar-SA"/>
    </w:rPr>
  </w:style>
  <w:style w:type="character" w:customStyle="1" w:styleId="medium-normal1">
    <w:name w:val="medium-normal1"/>
    <w:rsid w:val="00B8656A"/>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B8656A"/>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B8656A"/>
    <w:pPr>
      <w:ind w:left="720" w:right="720"/>
    </w:pPr>
    <w:rPr>
      <w:rFonts w:ascii="Palatino Linotype" w:eastAsia="Times New Roman" w:hAnsi="Palatino Linotype"/>
      <w:szCs w:val="20"/>
      <w:u w:val="single"/>
    </w:rPr>
  </w:style>
  <w:style w:type="character" w:customStyle="1" w:styleId="UnderlinedCardChar0">
    <w:name w:val="Underlined Card Char"/>
    <w:rsid w:val="00B8656A"/>
    <w:rPr>
      <w:rFonts w:ascii="Palatino Linotype" w:hAnsi="Palatino Linotype"/>
      <w:u w:val="single"/>
      <w:lang w:val="en-US" w:eastAsia="en-US" w:bidi="ar-SA"/>
    </w:rPr>
  </w:style>
  <w:style w:type="character" w:customStyle="1" w:styleId="Style10ptUnderline">
    <w:name w:val="Style 10 pt Underline"/>
    <w:rsid w:val="00B8656A"/>
    <w:rPr>
      <w:sz w:val="20"/>
      <w:u w:val="single"/>
    </w:rPr>
  </w:style>
  <w:style w:type="character" w:customStyle="1" w:styleId="char">
    <w:name w:val="char"/>
    <w:basedOn w:val="DefaultParagraphFont"/>
    <w:rsid w:val="00B8656A"/>
  </w:style>
  <w:style w:type="character" w:customStyle="1" w:styleId="UnderlineCharCharCharCharCharChar">
    <w:name w:val="Underline Char Char Char Char Char Char"/>
    <w:rsid w:val="00B8656A"/>
    <w:rPr>
      <w:rFonts w:ascii="Arial Narrow" w:hAnsi="Arial Narrow"/>
      <w:szCs w:val="24"/>
      <w:u w:val="single"/>
      <w:lang w:val="en-US" w:eastAsia="en-US" w:bidi="ar-SA"/>
    </w:rPr>
  </w:style>
  <w:style w:type="paragraph" w:customStyle="1" w:styleId="PageHeader-Underline18pt">
    <w:name w:val="Page Header - Underline 18 pt"/>
    <w:uiPriority w:val="99"/>
    <w:qFormat/>
    <w:rsid w:val="00B8656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8656A"/>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B8656A"/>
  </w:style>
  <w:style w:type="character" w:customStyle="1" w:styleId="hdr">
    <w:name w:val="hdr"/>
    <w:basedOn w:val="DefaultParagraphFont"/>
    <w:rsid w:val="00B8656A"/>
  </w:style>
  <w:style w:type="paragraph" w:customStyle="1" w:styleId="subhead">
    <w:name w:val="subhead"/>
    <w:basedOn w:val="Normal"/>
    <w:uiPriority w:val="99"/>
    <w:qFormat/>
    <w:rsid w:val="00B8656A"/>
    <w:pPr>
      <w:spacing w:after="120" w:line="225" w:lineRule="atLeast"/>
      <w:ind w:right="180"/>
    </w:pPr>
    <w:rPr>
      <w:rFonts w:eastAsia="Times New Roman"/>
      <w:color w:val="5177C5"/>
      <w:szCs w:val="20"/>
    </w:rPr>
  </w:style>
  <w:style w:type="character" w:customStyle="1" w:styleId="date1">
    <w:name w:val="date1"/>
    <w:basedOn w:val="DefaultParagraphFont"/>
    <w:rsid w:val="00B8656A"/>
  </w:style>
  <w:style w:type="character" w:customStyle="1" w:styleId="bolding1">
    <w:name w:val="bolding1"/>
    <w:rsid w:val="00B8656A"/>
    <w:rPr>
      <w:b/>
      <w:bCs/>
    </w:rPr>
  </w:style>
  <w:style w:type="character" w:customStyle="1" w:styleId="bookoptions1">
    <w:name w:val="book_options1"/>
    <w:rsid w:val="00B8656A"/>
    <w:rPr>
      <w:b/>
      <w:bCs/>
      <w:color w:val="333366"/>
    </w:rPr>
  </w:style>
  <w:style w:type="character" w:customStyle="1" w:styleId="descriptionblock">
    <w:name w:val="description block"/>
    <w:basedOn w:val="DefaultParagraphFont"/>
    <w:rsid w:val="00B8656A"/>
  </w:style>
  <w:style w:type="character" w:customStyle="1" w:styleId="detailsboxblock">
    <w:name w:val="detailsbox block"/>
    <w:basedOn w:val="DefaultParagraphFont"/>
    <w:rsid w:val="00B8656A"/>
  </w:style>
  <w:style w:type="character" w:customStyle="1" w:styleId="Char3">
    <w:name w:val="Char3"/>
    <w:rsid w:val="00B8656A"/>
    <w:rPr>
      <w:rFonts w:cs="Arial"/>
      <w:bCs/>
      <w:u w:val="thick"/>
      <w:lang w:val="en-US" w:eastAsia="en-US" w:bidi="ar-SA"/>
    </w:rPr>
  </w:style>
  <w:style w:type="paragraph" w:customStyle="1" w:styleId="StyleHeading110pt">
    <w:name w:val="Style Heading 1 + 10 pt"/>
    <w:basedOn w:val="Heading1"/>
    <w:uiPriority w:val="99"/>
    <w:qFormat/>
    <w:rsid w:val="00B8656A"/>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8656A"/>
  </w:style>
  <w:style w:type="paragraph" w:customStyle="1" w:styleId="StyleUnderliningTimesNewRomanBoldNounderlineKernat16">
    <w:name w:val="Style Underlining + Times New Roman Bold No underline Kern at 16..."/>
    <w:basedOn w:val="Normal"/>
    <w:uiPriority w:val="99"/>
    <w:qFormat/>
    <w:rsid w:val="00B8656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8656A"/>
    <w:rPr>
      <w:rFonts w:eastAsia="Times New Roman"/>
      <w:b/>
      <w:bCs/>
      <w:kern w:val="32"/>
      <w:sz w:val="32"/>
      <w:szCs w:val="32"/>
    </w:rPr>
  </w:style>
  <w:style w:type="paragraph" w:customStyle="1" w:styleId="StyleBoldUnderliningKernat16pt">
    <w:name w:val="Style Bold Underlining + Kern at 16 pt"/>
    <w:uiPriority w:val="99"/>
    <w:qFormat/>
    <w:rsid w:val="00B8656A"/>
  </w:style>
  <w:style w:type="paragraph" w:customStyle="1" w:styleId="boldy">
    <w:name w:val="boldy"/>
    <w:basedOn w:val="Heading2"/>
    <w:uiPriority w:val="99"/>
    <w:qFormat/>
    <w:rsid w:val="00B8656A"/>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B8656A"/>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B8656A"/>
    <w:rPr>
      <w:sz w:val="12"/>
      <w:szCs w:val="24"/>
      <w:lang w:val="en-US" w:eastAsia="en-US" w:bidi="ar-SA"/>
    </w:rPr>
  </w:style>
  <w:style w:type="paragraph" w:customStyle="1" w:styleId="TxBr6p1">
    <w:name w:val="TxBr_6p1"/>
    <w:basedOn w:val="Normal"/>
    <w:uiPriority w:val="99"/>
    <w:qFormat/>
    <w:rsid w:val="00B8656A"/>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8656A"/>
    <w:pPr>
      <w:ind w:left="400"/>
    </w:pPr>
    <w:rPr>
      <w:rFonts w:eastAsia="Times New Roman"/>
      <w:szCs w:val="20"/>
    </w:rPr>
  </w:style>
  <w:style w:type="character" w:customStyle="1" w:styleId="texto11">
    <w:name w:val="texto11"/>
    <w:rsid w:val="00B8656A"/>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B8656A"/>
    <w:rPr>
      <w:rFonts w:ascii="Arial Narrow" w:eastAsia="Times New Roman" w:hAnsi="Arial Narrow"/>
      <w:sz w:val="16"/>
      <w:szCs w:val="20"/>
      <w:lang w:val="x-none" w:eastAsia="x-none"/>
    </w:rPr>
  </w:style>
  <w:style w:type="character" w:customStyle="1" w:styleId="CardTagChar">
    <w:name w:val="Card Tag Char"/>
    <w:rsid w:val="00B8656A"/>
    <w:rPr>
      <w:rFonts w:ascii="Arial Narrow" w:hAnsi="Arial Narrow"/>
      <w:b/>
      <w:sz w:val="24"/>
      <w:szCs w:val="24"/>
      <w:lang w:val="en-US" w:eastAsia="en-US" w:bidi="ar-SA"/>
    </w:rPr>
  </w:style>
  <w:style w:type="character" w:customStyle="1" w:styleId="CardtextChar3">
    <w:name w:val="Card text Char"/>
    <w:link w:val="Cardtext4"/>
    <w:rsid w:val="00B8656A"/>
    <w:rPr>
      <w:rFonts w:ascii="Arial Narrow" w:hAnsi="Arial Narrow"/>
      <w:szCs w:val="24"/>
      <w:u w:val="single"/>
    </w:rPr>
  </w:style>
  <w:style w:type="paragraph" w:customStyle="1" w:styleId="UnderlineStyle">
    <w:name w:val="Underline Style"/>
    <w:basedOn w:val="Normal"/>
    <w:link w:val="UnderlineStyleChar"/>
    <w:qFormat/>
    <w:rsid w:val="00B8656A"/>
    <w:rPr>
      <w:rFonts w:eastAsia="Times New Roman"/>
      <w:b/>
      <w:u w:val="single"/>
    </w:rPr>
  </w:style>
  <w:style w:type="paragraph" w:customStyle="1" w:styleId="Normalization">
    <w:name w:val="Normalization"/>
    <w:basedOn w:val="Normal"/>
    <w:uiPriority w:val="99"/>
    <w:qFormat/>
    <w:rsid w:val="00B8656A"/>
    <w:rPr>
      <w:rFonts w:eastAsia="Times New Roman"/>
      <w:sz w:val="18"/>
    </w:rPr>
  </w:style>
  <w:style w:type="paragraph" w:customStyle="1" w:styleId="BreifTitle">
    <w:name w:val="Breif Title"/>
    <w:basedOn w:val="Normal"/>
    <w:autoRedefine/>
    <w:uiPriority w:val="99"/>
    <w:qFormat/>
    <w:rsid w:val="00B8656A"/>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B8656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B8656A"/>
    <w:rPr>
      <w:b/>
      <w:sz w:val="32"/>
      <w:szCs w:val="32"/>
      <w:lang w:val="en-US" w:eastAsia="en-US" w:bidi="ar-SA"/>
    </w:rPr>
  </w:style>
  <w:style w:type="paragraph" w:styleId="BodyTextFirstIndent">
    <w:name w:val="Body Text First Indent"/>
    <w:basedOn w:val="BodyText"/>
    <w:link w:val="BodyTextFirstIndentChar"/>
    <w:rsid w:val="00B8656A"/>
    <w:pPr>
      <w:spacing w:after="120"/>
      <w:ind w:firstLine="210"/>
    </w:pPr>
    <w:rPr>
      <w:sz w:val="24"/>
      <w:szCs w:val="24"/>
    </w:rPr>
  </w:style>
  <w:style w:type="character" w:customStyle="1" w:styleId="BodyTextFirstIndentChar">
    <w:name w:val="Body Text First Indent Char"/>
    <w:basedOn w:val="BodyTextChar"/>
    <w:link w:val="BodyTextFirstIndent"/>
    <w:rsid w:val="00B8656A"/>
    <w:rPr>
      <w:rFonts w:ascii="Calibri" w:eastAsia="Times New Roman" w:hAnsi="Calibri" w:cs="Calibri"/>
      <w:sz w:val="24"/>
      <w:szCs w:val="24"/>
    </w:rPr>
  </w:style>
  <w:style w:type="character" w:customStyle="1" w:styleId="TagChar3">
    <w:name w:val="Tag Char3"/>
    <w:rsid w:val="00B8656A"/>
    <w:rPr>
      <w:rFonts w:ascii="Palatino Linotype" w:hAnsi="Palatino Linotype"/>
      <w:b/>
      <w:sz w:val="24"/>
      <w:szCs w:val="24"/>
      <w:lang w:val="en-US" w:eastAsia="en-US" w:bidi="ar-SA"/>
    </w:rPr>
  </w:style>
  <w:style w:type="paragraph" w:customStyle="1" w:styleId="TagCite0">
    <w:name w:val="Tag/Cite"/>
    <w:basedOn w:val="Normal"/>
    <w:uiPriority w:val="99"/>
    <w:qFormat/>
    <w:rsid w:val="00B8656A"/>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B8656A"/>
    <w:pPr>
      <w:jc w:val="center"/>
      <w:outlineLvl w:val="0"/>
    </w:pPr>
    <w:rPr>
      <w:b/>
      <w:kern w:val="0"/>
      <w:sz w:val="32"/>
      <w:szCs w:val="32"/>
      <w:u w:val="single"/>
    </w:rPr>
  </w:style>
  <w:style w:type="paragraph" w:customStyle="1" w:styleId="Tagandcite">
    <w:name w:val="Tag and cite"/>
    <w:basedOn w:val="Normal"/>
    <w:autoRedefine/>
    <w:uiPriority w:val="99"/>
    <w:qFormat/>
    <w:rsid w:val="00B8656A"/>
    <w:rPr>
      <w:rFonts w:eastAsia="Times New Roman"/>
      <w:color w:val="333333"/>
    </w:rPr>
  </w:style>
  <w:style w:type="paragraph" w:customStyle="1" w:styleId="StyleTagandCiteFranklinGothicDemi">
    <w:name w:val="Style Tag and Cite + Franklin Gothic Demi"/>
    <w:basedOn w:val="Normal"/>
    <w:autoRedefine/>
    <w:uiPriority w:val="99"/>
    <w:qFormat/>
    <w:rsid w:val="00B8656A"/>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B8656A"/>
  </w:style>
  <w:style w:type="character" w:customStyle="1" w:styleId="Style10ptBold">
    <w:name w:val="Style 10 pt Bold"/>
    <w:rsid w:val="00B8656A"/>
    <w:rPr>
      <w:b/>
      <w:bCs/>
      <w:sz w:val="20"/>
    </w:rPr>
  </w:style>
  <w:style w:type="paragraph" w:styleId="Date">
    <w:name w:val="Date"/>
    <w:aliases w:val="date"/>
    <w:basedOn w:val="Normal"/>
    <w:next w:val="Normal"/>
    <w:link w:val="DateChar"/>
    <w:uiPriority w:val="99"/>
    <w:qFormat/>
    <w:rsid w:val="00B8656A"/>
    <w:rPr>
      <w:rFonts w:eastAsia="Times New Roman"/>
    </w:rPr>
  </w:style>
  <w:style w:type="character" w:customStyle="1" w:styleId="DateChar">
    <w:name w:val="Date Char"/>
    <w:aliases w:val="date Char"/>
    <w:basedOn w:val="DefaultParagraphFont"/>
    <w:link w:val="Date"/>
    <w:uiPriority w:val="99"/>
    <w:rsid w:val="00B8656A"/>
    <w:rPr>
      <w:rFonts w:ascii="Calibri" w:eastAsia="Times New Roman" w:hAnsi="Calibri" w:cs="Calibri"/>
      <w:sz w:val="24"/>
    </w:rPr>
  </w:style>
  <w:style w:type="character" w:customStyle="1" w:styleId="text9">
    <w:name w:val="text9"/>
    <w:basedOn w:val="DefaultParagraphFont"/>
    <w:rsid w:val="00B8656A"/>
  </w:style>
  <w:style w:type="character" w:customStyle="1" w:styleId="text21">
    <w:name w:val="text21"/>
    <w:basedOn w:val="DefaultParagraphFont"/>
    <w:rsid w:val="00B8656A"/>
  </w:style>
  <w:style w:type="character" w:customStyle="1" w:styleId="text19">
    <w:name w:val="text19"/>
    <w:basedOn w:val="DefaultParagraphFont"/>
    <w:rsid w:val="00B8656A"/>
  </w:style>
  <w:style w:type="paragraph" w:customStyle="1" w:styleId="CiteCard0">
    <w:name w:val="Cite/Card"/>
    <w:basedOn w:val="Normal"/>
    <w:uiPriority w:val="99"/>
    <w:qFormat/>
    <w:rsid w:val="00B8656A"/>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B8656A"/>
    <w:rPr>
      <w:b/>
      <w:bCs/>
      <w:i w:val="0"/>
      <w:iCs w:val="0"/>
      <w:color w:val="000000"/>
    </w:rPr>
  </w:style>
  <w:style w:type="paragraph" w:customStyle="1" w:styleId="tagCharCharCharCharCharCharChar">
    <w:name w:val="tag Char Char Char Char Char Char Char"/>
    <w:basedOn w:val="Normal"/>
    <w:uiPriority w:val="99"/>
    <w:qFormat/>
    <w:rsid w:val="00B8656A"/>
    <w:rPr>
      <w:rFonts w:eastAsia="Times New Roman"/>
      <w:b/>
      <w:szCs w:val="20"/>
    </w:rPr>
  </w:style>
  <w:style w:type="character" w:customStyle="1" w:styleId="term2">
    <w:name w:val="term2"/>
    <w:rsid w:val="00B8656A"/>
    <w:rPr>
      <w:b/>
      <w:bCs/>
    </w:rPr>
  </w:style>
  <w:style w:type="paragraph" w:customStyle="1" w:styleId="title-bold-medium">
    <w:name w:val="title-bold-medium"/>
    <w:basedOn w:val="Normal"/>
    <w:uiPriority w:val="99"/>
    <w:qFormat/>
    <w:rsid w:val="00B8656A"/>
    <w:pPr>
      <w:spacing w:before="100" w:beforeAutospacing="1" w:after="100" w:afterAutospacing="1"/>
    </w:pPr>
    <w:rPr>
      <w:rFonts w:eastAsia="Arial Unicode MS"/>
      <w:b/>
      <w:bCs/>
      <w:color w:val="000000"/>
      <w:szCs w:val="20"/>
    </w:rPr>
  </w:style>
  <w:style w:type="character" w:customStyle="1" w:styleId="pmterms12">
    <w:name w:val="pmterms12"/>
    <w:rsid w:val="00B8656A"/>
    <w:rPr>
      <w:b/>
      <w:bCs/>
      <w:i w:val="0"/>
      <w:iCs w:val="0"/>
      <w:color w:val="000000"/>
    </w:rPr>
  </w:style>
  <w:style w:type="paragraph" w:customStyle="1" w:styleId="lact">
    <w:name w:val="lact"/>
    <w:basedOn w:val="Normal"/>
    <w:uiPriority w:val="99"/>
    <w:qFormat/>
    <w:rsid w:val="00B8656A"/>
    <w:pPr>
      <w:spacing w:before="100" w:beforeAutospacing="1" w:after="100" w:afterAutospacing="1"/>
    </w:pPr>
    <w:rPr>
      <w:rFonts w:eastAsia="Arial Unicode MS"/>
      <w:b/>
      <w:bCs/>
      <w:color w:val="000000"/>
      <w:szCs w:val="20"/>
    </w:rPr>
  </w:style>
  <w:style w:type="paragraph" w:styleId="BlockText">
    <w:name w:val="Block Text"/>
    <w:basedOn w:val="Normal"/>
    <w:rsid w:val="00B8656A"/>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B8656A"/>
    <w:rPr>
      <w:rFonts w:eastAsia="Times New Roman"/>
      <w:b/>
    </w:rPr>
  </w:style>
  <w:style w:type="paragraph" w:styleId="NormalIndent">
    <w:name w:val="Normal Indent"/>
    <w:basedOn w:val="Normal"/>
    <w:rsid w:val="00B8656A"/>
    <w:pPr>
      <w:ind w:left="720"/>
    </w:pPr>
    <w:rPr>
      <w:rFonts w:eastAsia="Times New Roman"/>
      <w:szCs w:val="20"/>
    </w:rPr>
  </w:style>
  <w:style w:type="character" w:customStyle="1" w:styleId="ToReadChar">
    <w:name w:val="To Read Char"/>
    <w:rsid w:val="00B8656A"/>
    <w:rPr>
      <w:rFonts w:ascii="Verdana" w:hAnsi="Verdana"/>
      <w:b/>
      <w:szCs w:val="24"/>
      <w:u w:val="single"/>
      <w:lang w:val="en-US" w:eastAsia="en-US" w:bidi="ar-SA"/>
    </w:rPr>
  </w:style>
  <w:style w:type="character" w:customStyle="1" w:styleId="ToReadCharChar">
    <w:name w:val="To Read Char Char"/>
    <w:rsid w:val="00B8656A"/>
    <w:rPr>
      <w:rFonts w:ascii="Verdana" w:hAnsi="Verdana"/>
      <w:b/>
      <w:szCs w:val="24"/>
      <w:u w:val="single"/>
      <w:lang w:val="en-US" w:eastAsia="en-US" w:bidi="ar-SA"/>
    </w:rPr>
  </w:style>
  <w:style w:type="paragraph" w:customStyle="1" w:styleId="BLOCKTITLE0">
    <w:name w:val="BLOCK TITLE"/>
    <w:basedOn w:val="Heading1"/>
    <w:uiPriority w:val="99"/>
    <w:qFormat/>
    <w:rsid w:val="00B8656A"/>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B8656A"/>
    <w:rPr>
      <w:b/>
      <w:szCs w:val="24"/>
      <w:u w:val="single"/>
      <w:lang w:val="en-US" w:eastAsia="en-US" w:bidi="ar-SA"/>
    </w:rPr>
  </w:style>
  <w:style w:type="paragraph" w:styleId="EnvelopeReturn">
    <w:name w:val="envelope return"/>
    <w:basedOn w:val="Normal"/>
    <w:rsid w:val="00B8656A"/>
    <w:rPr>
      <w:rFonts w:eastAsia="Times New Roman"/>
      <w:szCs w:val="20"/>
    </w:rPr>
  </w:style>
  <w:style w:type="paragraph" w:styleId="EnvelopeAddress">
    <w:name w:val="envelope address"/>
    <w:basedOn w:val="Normal"/>
    <w:rsid w:val="00B8656A"/>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B8656A"/>
  </w:style>
  <w:style w:type="character" w:customStyle="1" w:styleId="bio">
    <w:name w:val="bio"/>
    <w:basedOn w:val="DefaultParagraphFont"/>
    <w:rsid w:val="00B8656A"/>
  </w:style>
  <w:style w:type="character" w:customStyle="1" w:styleId="storytextstyle">
    <w:name w:val="storytextstyle"/>
    <w:basedOn w:val="DefaultParagraphFont"/>
    <w:rsid w:val="00B8656A"/>
  </w:style>
  <w:style w:type="character" w:customStyle="1" w:styleId="cardunderlinedCharChar">
    <w:name w:val="card underlined Char Char"/>
    <w:rsid w:val="00B8656A"/>
    <w:rPr>
      <w:rFonts w:ascii="Arial" w:hAnsi="Arial"/>
      <w:sz w:val="22"/>
      <w:szCs w:val="24"/>
      <w:u w:val="single"/>
      <w:lang w:val="en-US" w:eastAsia="en-US" w:bidi="ar-SA"/>
    </w:rPr>
  </w:style>
  <w:style w:type="character" w:customStyle="1" w:styleId="Style2Char0">
    <w:name w:val="Style2 Char"/>
    <w:rsid w:val="00B8656A"/>
    <w:rPr>
      <w:rFonts w:ascii="Book Antiqua" w:hAnsi="Book Antiqua"/>
      <w:u w:val="thick"/>
      <w:lang w:val="en-US" w:eastAsia="en-US" w:bidi="ar-SA"/>
    </w:rPr>
  </w:style>
  <w:style w:type="character" w:customStyle="1" w:styleId="Style2Char1">
    <w:name w:val="Style2 Char1"/>
    <w:rsid w:val="00B8656A"/>
    <w:rPr>
      <w:rFonts w:ascii="Book Antiqua" w:hAnsi="Book Antiqua"/>
      <w:szCs w:val="24"/>
      <w:u w:val="thick"/>
      <w:lang w:val="en-US" w:eastAsia="en-US" w:bidi="ar-SA"/>
    </w:rPr>
  </w:style>
  <w:style w:type="character" w:customStyle="1" w:styleId="articlehead21">
    <w:name w:val="articlehead21"/>
    <w:rsid w:val="00B8656A"/>
    <w:rPr>
      <w:rFonts w:ascii="Arial" w:hAnsi="Arial" w:cs="Arial" w:hint="default"/>
      <w:b/>
      <w:bCs/>
      <w:color w:val="660000"/>
      <w:sz w:val="20"/>
      <w:szCs w:val="20"/>
    </w:rPr>
  </w:style>
  <w:style w:type="paragraph" w:customStyle="1" w:styleId="shellscontentions">
    <w:name w:val="shells/contentions"/>
    <w:basedOn w:val="TagCite0"/>
    <w:uiPriority w:val="99"/>
    <w:qFormat/>
    <w:rsid w:val="00B8656A"/>
  </w:style>
  <w:style w:type="character" w:customStyle="1" w:styleId="BoldandUnderlineChar2Char1">
    <w:name w:val="Bold and Underline Char2 Char1"/>
    <w:rsid w:val="00B8656A"/>
    <w:rPr>
      <w:b/>
      <w:szCs w:val="24"/>
      <w:u w:val="single"/>
      <w:lang w:val="en-US" w:eastAsia="en-US" w:bidi="ar-SA"/>
    </w:rPr>
  </w:style>
  <w:style w:type="character" w:customStyle="1" w:styleId="TagCiteChar1">
    <w:name w:val="Tag/Cite Char1"/>
    <w:rsid w:val="00B8656A"/>
    <w:rPr>
      <w:b/>
      <w:lang w:val="en-US" w:eastAsia="en-US" w:bidi="ar-SA"/>
    </w:rPr>
  </w:style>
  <w:style w:type="character" w:customStyle="1" w:styleId="goohl2">
    <w:name w:val="goohl2"/>
    <w:basedOn w:val="DefaultParagraphFont"/>
    <w:rsid w:val="00B8656A"/>
  </w:style>
  <w:style w:type="character" w:customStyle="1" w:styleId="Normal10">
    <w:name w:val="Normal1"/>
    <w:basedOn w:val="DefaultParagraphFont"/>
    <w:rsid w:val="00B8656A"/>
  </w:style>
  <w:style w:type="paragraph" w:customStyle="1" w:styleId="BriefTitle1">
    <w:name w:val="Brief Title 1"/>
    <w:basedOn w:val="Normal"/>
    <w:uiPriority w:val="99"/>
    <w:qFormat/>
    <w:rsid w:val="00B8656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8656A"/>
    <w:pPr>
      <w:widowControl w:val="0"/>
      <w:autoSpaceDE w:val="0"/>
      <w:autoSpaceDN w:val="0"/>
      <w:adjustRightInd w:val="0"/>
    </w:pPr>
    <w:rPr>
      <w:rFonts w:eastAsia="Times New Roman"/>
      <w:b/>
      <w:szCs w:val="20"/>
    </w:rPr>
  </w:style>
  <w:style w:type="character" w:customStyle="1" w:styleId="CardCharChar">
    <w:name w:val="Card Char Char"/>
    <w:rsid w:val="00B8656A"/>
    <w:rPr>
      <w:lang w:val="en-US" w:eastAsia="en-US" w:bidi="ar-SA"/>
    </w:rPr>
  </w:style>
  <w:style w:type="character" w:customStyle="1" w:styleId="BriefTitle1Char">
    <w:name w:val="Brief Title 1 Char"/>
    <w:rsid w:val="00B8656A"/>
    <w:rPr>
      <w:b/>
      <w:u w:val="single"/>
      <w:lang w:val="en-US" w:eastAsia="en-US" w:bidi="ar-SA"/>
    </w:rPr>
  </w:style>
  <w:style w:type="character" w:customStyle="1" w:styleId="TagCiteCharChar">
    <w:name w:val="Tag/Cite Char Char"/>
    <w:rsid w:val="00B8656A"/>
    <w:rPr>
      <w:b/>
      <w:lang w:val="en-US" w:eastAsia="en-US" w:bidi="ar-SA"/>
    </w:rPr>
  </w:style>
  <w:style w:type="paragraph" w:customStyle="1" w:styleId="ShellTitles">
    <w:name w:val="ShellTitles"/>
    <w:basedOn w:val="Normal"/>
    <w:uiPriority w:val="99"/>
    <w:qFormat/>
    <w:rsid w:val="00B8656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8656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8656A"/>
    <w:pPr>
      <w:spacing w:before="100" w:beforeAutospacing="1" w:after="100" w:afterAutospacing="1"/>
    </w:pPr>
    <w:rPr>
      <w:rFonts w:eastAsia="Times New Roman"/>
    </w:rPr>
  </w:style>
  <w:style w:type="character" w:customStyle="1" w:styleId="btx">
    <w:name w:val="btx"/>
    <w:basedOn w:val="DefaultParagraphFont"/>
    <w:rsid w:val="00B8656A"/>
  </w:style>
  <w:style w:type="character" w:customStyle="1" w:styleId="CardChar10">
    <w:name w:val="Card Char1"/>
    <w:rsid w:val="00B8656A"/>
    <w:rPr>
      <w:lang w:val="en-US" w:eastAsia="en-US" w:bidi="ar-SA"/>
    </w:rPr>
  </w:style>
  <w:style w:type="character" w:customStyle="1" w:styleId="prodgeneral1">
    <w:name w:val="prodgeneral1"/>
    <w:rsid w:val="00B8656A"/>
    <w:rPr>
      <w:rFonts w:ascii="Verdana" w:hAnsi="Verdana" w:hint="default"/>
      <w:b w:val="0"/>
      <w:bCs w:val="0"/>
      <w:caps w:val="0"/>
      <w:color w:val="000000"/>
      <w:spacing w:val="0"/>
      <w:sz w:val="16"/>
      <w:szCs w:val="16"/>
    </w:rPr>
  </w:style>
  <w:style w:type="character" w:customStyle="1" w:styleId="summary1">
    <w:name w:val="summary1"/>
    <w:rsid w:val="00B8656A"/>
    <w:rPr>
      <w:rFonts w:ascii="Arial" w:hAnsi="Arial" w:cs="Arial" w:hint="default"/>
      <w:sz w:val="18"/>
      <w:szCs w:val="18"/>
    </w:rPr>
  </w:style>
  <w:style w:type="paragraph" w:customStyle="1" w:styleId="ToRead">
    <w:name w:val="To Read"/>
    <w:basedOn w:val="Normal"/>
    <w:uiPriority w:val="99"/>
    <w:qFormat/>
    <w:rsid w:val="00B8656A"/>
    <w:pPr>
      <w:ind w:left="720"/>
    </w:pPr>
    <w:rPr>
      <w:rFonts w:ascii="Verdana" w:eastAsia="Times New Roman" w:hAnsi="Verdana"/>
      <w:b/>
      <w:u w:val="single"/>
    </w:rPr>
  </w:style>
  <w:style w:type="character" w:customStyle="1" w:styleId="text3">
    <w:name w:val="text3"/>
    <w:basedOn w:val="DefaultParagraphFont"/>
    <w:rsid w:val="00B8656A"/>
  </w:style>
  <w:style w:type="paragraph" w:customStyle="1" w:styleId="Style1">
    <w:name w:val="Style 1"/>
    <w:basedOn w:val="Normal"/>
    <w:uiPriority w:val="99"/>
    <w:qFormat/>
    <w:rsid w:val="00B8656A"/>
    <w:pPr>
      <w:widowControl w:val="0"/>
      <w:ind w:firstLine="216"/>
    </w:pPr>
    <w:rPr>
      <w:rFonts w:eastAsia="Times New Roman"/>
      <w:noProof/>
      <w:color w:val="000000"/>
      <w:szCs w:val="20"/>
    </w:rPr>
  </w:style>
  <w:style w:type="paragraph" w:customStyle="1" w:styleId="Style40">
    <w:name w:val="Style 4"/>
    <w:basedOn w:val="Normal"/>
    <w:uiPriority w:val="99"/>
    <w:qFormat/>
    <w:rsid w:val="00B8656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8656A"/>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B8656A"/>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B8656A"/>
  </w:style>
  <w:style w:type="paragraph" w:customStyle="1" w:styleId="PageNumber1">
    <w:name w:val="Page Number1"/>
    <w:basedOn w:val="Normal"/>
    <w:next w:val="Normal"/>
    <w:uiPriority w:val="99"/>
    <w:qFormat/>
    <w:rsid w:val="00B8656A"/>
    <w:rPr>
      <w:rFonts w:eastAsia="Times New Roman"/>
    </w:rPr>
  </w:style>
  <w:style w:type="paragraph" w:customStyle="1" w:styleId="Cite1">
    <w:name w:val="Cite1"/>
    <w:uiPriority w:val="99"/>
    <w:qFormat/>
    <w:rsid w:val="00B8656A"/>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B8656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8656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8656A"/>
    <w:pPr>
      <w:ind w:left="288" w:right="288"/>
    </w:pPr>
    <w:rPr>
      <w:rFonts w:eastAsia="Times New Roman"/>
    </w:rPr>
  </w:style>
  <w:style w:type="paragraph" w:customStyle="1" w:styleId="cite21">
    <w:name w:val="cite2"/>
    <w:uiPriority w:val="99"/>
    <w:qFormat/>
    <w:rsid w:val="00B8656A"/>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B8656A"/>
    <w:rPr>
      <w:rFonts w:ascii="Times New Roman" w:hAnsi="Times New Roman"/>
      <w:sz w:val="20"/>
      <w:u w:val="single"/>
      <w:lang w:eastAsia="en-US"/>
    </w:rPr>
  </w:style>
  <w:style w:type="paragraph" w:customStyle="1" w:styleId="articletext">
    <w:name w:val="articletext"/>
    <w:basedOn w:val="Normal"/>
    <w:uiPriority w:val="99"/>
    <w:qFormat/>
    <w:rsid w:val="00B8656A"/>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B8656A"/>
    <w:rPr>
      <w:rFonts w:ascii="Arial Narrow" w:hAnsi="Arial Narrow"/>
      <w:sz w:val="24"/>
      <w:szCs w:val="24"/>
      <w:u w:val="single"/>
      <w:lang w:val="en-US" w:eastAsia="en-US" w:bidi="ar-SA"/>
    </w:rPr>
  </w:style>
  <w:style w:type="character" w:customStyle="1" w:styleId="cardtextsmallChar">
    <w:name w:val="card text small Char"/>
    <w:rsid w:val="00B8656A"/>
    <w:rPr>
      <w:rFonts w:ascii="Arial Narrow" w:hAnsi="Arial Narrow"/>
      <w:sz w:val="16"/>
      <w:szCs w:val="24"/>
      <w:lang w:val="en-US" w:eastAsia="en-US" w:bidi="ar-SA"/>
    </w:rPr>
  </w:style>
  <w:style w:type="paragraph" w:customStyle="1" w:styleId="cardtextsmall">
    <w:name w:val="card text small"/>
    <w:basedOn w:val="Normal"/>
    <w:uiPriority w:val="99"/>
    <w:qFormat/>
    <w:rsid w:val="00B8656A"/>
    <w:rPr>
      <w:rFonts w:eastAsia="Times New Roman"/>
      <w:sz w:val="16"/>
    </w:rPr>
  </w:style>
  <w:style w:type="paragraph" w:customStyle="1" w:styleId="CaseListNormal">
    <w:name w:val="Case List Normal"/>
    <w:basedOn w:val="Normal"/>
    <w:uiPriority w:val="99"/>
    <w:qFormat/>
    <w:rsid w:val="00B8656A"/>
    <w:rPr>
      <w:rFonts w:ascii="Times" w:eastAsia="Times New Roman" w:hAnsi="Times"/>
      <w:szCs w:val="26"/>
    </w:rPr>
  </w:style>
  <w:style w:type="paragraph" w:customStyle="1" w:styleId="Body">
    <w:name w:val="Body"/>
    <w:basedOn w:val="Normal"/>
    <w:uiPriority w:val="99"/>
    <w:qFormat/>
    <w:rsid w:val="00B8656A"/>
    <w:pPr>
      <w:outlineLvl w:val="3"/>
    </w:pPr>
    <w:rPr>
      <w:rFonts w:eastAsia="Times New Roman"/>
      <w:szCs w:val="20"/>
    </w:rPr>
  </w:style>
  <w:style w:type="paragraph" w:customStyle="1" w:styleId="3text">
    <w:name w:val="3text"/>
    <w:basedOn w:val="Normal"/>
    <w:uiPriority w:val="99"/>
    <w:qFormat/>
    <w:rsid w:val="00B8656A"/>
    <w:pPr>
      <w:spacing w:before="100" w:beforeAutospacing="1" w:after="100" w:afterAutospacing="1"/>
    </w:pPr>
    <w:rPr>
      <w:rFonts w:eastAsia="Times New Roman"/>
    </w:rPr>
  </w:style>
  <w:style w:type="character" w:customStyle="1" w:styleId="countrytitle1">
    <w:name w:val="countrytitle1"/>
    <w:rsid w:val="00B8656A"/>
    <w:rPr>
      <w:rFonts w:ascii="Verdana" w:hAnsi="Verdana" w:hint="default"/>
      <w:b/>
      <w:bCs/>
      <w:color w:val="293643"/>
      <w:sz w:val="24"/>
      <w:szCs w:val="24"/>
    </w:rPr>
  </w:style>
  <w:style w:type="character" w:customStyle="1" w:styleId="storyheader1">
    <w:name w:val="storyheader1"/>
    <w:rsid w:val="00B8656A"/>
    <w:rPr>
      <w:rFonts w:ascii="Verdana" w:hAnsi="Verdana" w:hint="default"/>
      <w:b/>
      <w:bCs/>
      <w:color w:val="000000"/>
      <w:sz w:val="21"/>
      <w:szCs w:val="21"/>
    </w:rPr>
  </w:style>
  <w:style w:type="paragraph" w:customStyle="1" w:styleId="TimesNewRoman12">
    <w:name w:val="TimesNewRoman12"/>
    <w:uiPriority w:val="99"/>
    <w:qFormat/>
    <w:rsid w:val="00B8656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8656A"/>
    <w:pPr>
      <w:spacing w:before="100" w:beforeAutospacing="1" w:after="100" w:afterAutospacing="1"/>
    </w:pPr>
    <w:rPr>
      <w:rFonts w:eastAsia="Times New Roman"/>
    </w:rPr>
  </w:style>
  <w:style w:type="character" w:customStyle="1" w:styleId="cardunderlinedChar0">
    <w:name w:val="card underlined Char"/>
    <w:rsid w:val="00B8656A"/>
    <w:rPr>
      <w:rFonts w:ascii="Arial" w:hAnsi="Arial"/>
      <w:sz w:val="22"/>
      <w:szCs w:val="24"/>
      <w:u w:val="single"/>
      <w:lang w:val="en-US" w:eastAsia="en-US" w:bidi="ar-SA"/>
    </w:rPr>
  </w:style>
  <w:style w:type="paragraph" w:customStyle="1" w:styleId="medium-normal">
    <w:name w:val="medium-normal"/>
    <w:basedOn w:val="Normal"/>
    <w:uiPriority w:val="99"/>
    <w:qFormat/>
    <w:rsid w:val="00B8656A"/>
    <w:pPr>
      <w:spacing w:before="100" w:beforeAutospacing="1" w:after="100" w:afterAutospacing="1"/>
    </w:pPr>
    <w:rPr>
      <w:rFonts w:eastAsia="Times New Roman"/>
    </w:rPr>
  </w:style>
  <w:style w:type="paragraph" w:customStyle="1" w:styleId="textChar">
    <w:name w:val="text Char"/>
    <w:basedOn w:val="Normal"/>
    <w:autoRedefine/>
    <w:uiPriority w:val="99"/>
    <w:qFormat/>
    <w:rsid w:val="00B8656A"/>
    <w:rPr>
      <w:rFonts w:eastAsia="Times New Roman"/>
      <w:color w:val="000000"/>
      <w:sz w:val="18"/>
    </w:rPr>
  </w:style>
  <w:style w:type="paragraph" w:customStyle="1" w:styleId="text1">
    <w:name w:val="text1"/>
    <w:basedOn w:val="Normal"/>
    <w:autoRedefine/>
    <w:uiPriority w:val="99"/>
    <w:qFormat/>
    <w:rsid w:val="00B8656A"/>
    <w:rPr>
      <w:rFonts w:eastAsia="Times New Roman"/>
      <w:szCs w:val="20"/>
    </w:rPr>
  </w:style>
  <w:style w:type="character" w:customStyle="1" w:styleId="article1">
    <w:name w:val="article1"/>
    <w:rsid w:val="00B8656A"/>
    <w:rPr>
      <w:rFonts w:ascii="Verdana" w:hAnsi="Verdana" w:hint="default"/>
      <w:color w:val="333333"/>
      <w:sz w:val="16"/>
      <w:szCs w:val="16"/>
    </w:rPr>
  </w:style>
  <w:style w:type="paragraph" w:customStyle="1" w:styleId="RepeatBlockHeading">
    <w:name w:val="Repeat Block Heading"/>
    <w:basedOn w:val="Normal"/>
    <w:autoRedefine/>
    <w:uiPriority w:val="99"/>
    <w:qFormat/>
    <w:rsid w:val="00B8656A"/>
    <w:pPr>
      <w:jc w:val="center"/>
    </w:pPr>
    <w:rPr>
      <w:rFonts w:eastAsia="Times New Roman"/>
      <w:b/>
      <w:smallCaps/>
      <w:color w:val="000000"/>
      <w:u w:val="thick"/>
    </w:rPr>
  </w:style>
  <w:style w:type="character" w:customStyle="1" w:styleId="Hyperlink6">
    <w:name w:val="Hyperlink6"/>
    <w:rsid w:val="00B8656A"/>
    <w:rPr>
      <w:color w:val="3300CC"/>
      <w:u w:val="single"/>
    </w:rPr>
  </w:style>
  <w:style w:type="paragraph" w:customStyle="1" w:styleId="story-headline">
    <w:name w:val="story-headline"/>
    <w:basedOn w:val="Normal"/>
    <w:uiPriority w:val="99"/>
    <w:qFormat/>
    <w:rsid w:val="00B8656A"/>
    <w:pPr>
      <w:spacing w:before="72" w:after="72"/>
    </w:pPr>
    <w:rPr>
      <w:rFonts w:eastAsia="Times New Roman"/>
      <w:b/>
      <w:bCs/>
      <w:sz w:val="26"/>
      <w:szCs w:val="26"/>
    </w:rPr>
  </w:style>
  <w:style w:type="paragraph" w:customStyle="1" w:styleId="story-body">
    <w:name w:val="story-body"/>
    <w:basedOn w:val="Normal"/>
    <w:uiPriority w:val="99"/>
    <w:qFormat/>
    <w:rsid w:val="00B8656A"/>
    <w:pPr>
      <w:spacing w:before="100" w:beforeAutospacing="1" w:after="100" w:afterAutospacing="1"/>
    </w:pPr>
    <w:rPr>
      <w:rFonts w:eastAsia="Times New Roman"/>
    </w:rPr>
  </w:style>
  <w:style w:type="character" w:customStyle="1" w:styleId="story-posted-date1">
    <w:name w:val="story-posted-date1"/>
    <w:rsid w:val="00B8656A"/>
    <w:rPr>
      <w:rFonts w:ascii="Arial" w:hAnsi="Arial" w:cs="Arial" w:hint="default"/>
      <w:b w:val="0"/>
      <w:bCs w:val="0"/>
      <w:sz w:val="19"/>
      <w:szCs w:val="19"/>
    </w:rPr>
  </w:style>
  <w:style w:type="paragraph" w:customStyle="1" w:styleId="story-dateline">
    <w:name w:val="story-dateline"/>
    <w:basedOn w:val="Normal"/>
    <w:uiPriority w:val="99"/>
    <w:qFormat/>
    <w:rsid w:val="00B8656A"/>
    <w:rPr>
      <w:rFonts w:eastAsia="Times New Roman"/>
      <w:b/>
      <w:bCs/>
    </w:rPr>
  </w:style>
  <w:style w:type="paragraph" w:customStyle="1" w:styleId="TextofCards">
    <w:name w:val="Text of Cards"/>
    <w:basedOn w:val="Normal"/>
    <w:uiPriority w:val="99"/>
    <w:qFormat/>
    <w:rsid w:val="00B8656A"/>
    <w:rPr>
      <w:rFonts w:eastAsia="Times New Roman"/>
      <w:color w:val="000000"/>
      <w:spacing w:val="6"/>
      <w:szCs w:val="23"/>
    </w:rPr>
  </w:style>
  <w:style w:type="paragraph" w:customStyle="1" w:styleId="Corpotesto">
    <w:name w:val="Corpo testo"/>
    <w:basedOn w:val="Normal"/>
    <w:uiPriority w:val="99"/>
    <w:qFormat/>
    <w:rsid w:val="00B8656A"/>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B8656A"/>
    <w:rPr>
      <w:rFonts w:eastAsia="SimSun" w:cs="Arial"/>
      <w:b/>
      <w:bCs/>
      <w:iCs/>
      <w:sz w:val="24"/>
      <w:szCs w:val="28"/>
      <w:lang w:val="en-US" w:eastAsia="zh-CN" w:bidi="ar-SA"/>
    </w:rPr>
  </w:style>
  <w:style w:type="paragraph" w:customStyle="1" w:styleId="PageHeading">
    <w:name w:val="Page Heading"/>
    <w:basedOn w:val="Heading2"/>
    <w:uiPriority w:val="99"/>
    <w:qFormat/>
    <w:rsid w:val="00B8656A"/>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B8656A"/>
  </w:style>
  <w:style w:type="paragraph" w:customStyle="1" w:styleId="tagCharChar1Char">
    <w:name w:val="tag Char Char1 Char"/>
    <w:uiPriority w:val="99"/>
    <w:qFormat/>
    <w:rsid w:val="00B8656A"/>
    <w:rPr>
      <w:rFonts w:eastAsia="Times New Roman"/>
      <w:b/>
      <w:bCs/>
      <w:sz w:val="24"/>
      <w:szCs w:val="24"/>
    </w:rPr>
  </w:style>
  <w:style w:type="character" w:customStyle="1" w:styleId="textmedium">
    <w:name w:val="textmedium"/>
    <w:basedOn w:val="DefaultParagraphFont"/>
    <w:rsid w:val="00B8656A"/>
  </w:style>
  <w:style w:type="character" w:customStyle="1" w:styleId="citation1">
    <w:name w:val="citation1"/>
    <w:rsid w:val="00B8656A"/>
    <w:rPr>
      <w:rFonts w:ascii="Verdana" w:hAnsi="Verdana" w:hint="default"/>
      <w:sz w:val="17"/>
      <w:szCs w:val="17"/>
    </w:rPr>
  </w:style>
  <w:style w:type="character" w:customStyle="1" w:styleId="hithighlite">
    <w:name w:val="hithighlite"/>
    <w:basedOn w:val="DefaultParagraphFont"/>
    <w:rsid w:val="00B8656A"/>
  </w:style>
  <w:style w:type="character" w:customStyle="1" w:styleId="articlecontent">
    <w:name w:val="articlecontent"/>
    <w:basedOn w:val="DefaultParagraphFont"/>
    <w:rsid w:val="00B8656A"/>
  </w:style>
  <w:style w:type="paragraph" w:styleId="FootnoteText">
    <w:name w:val="footnote text"/>
    <w:basedOn w:val="Normal"/>
    <w:link w:val="FootnoteTextChar"/>
    <w:rsid w:val="00B8656A"/>
    <w:rPr>
      <w:rFonts w:ascii="Times" w:eastAsia="Times" w:hAnsi="Times"/>
      <w:szCs w:val="20"/>
    </w:rPr>
  </w:style>
  <w:style w:type="character" w:customStyle="1" w:styleId="FootnoteTextChar">
    <w:name w:val="Footnote Text Char"/>
    <w:basedOn w:val="DefaultParagraphFont"/>
    <w:link w:val="FootnoteText"/>
    <w:rsid w:val="00B8656A"/>
    <w:rPr>
      <w:rFonts w:ascii="Times" w:eastAsia="Times" w:hAnsi="Times" w:cs="Calibri"/>
      <w:sz w:val="24"/>
      <w:szCs w:val="20"/>
    </w:rPr>
  </w:style>
  <w:style w:type="paragraph" w:customStyle="1" w:styleId="inside-copy">
    <w:name w:val="inside-copy"/>
    <w:basedOn w:val="Normal"/>
    <w:uiPriority w:val="99"/>
    <w:qFormat/>
    <w:rsid w:val="00B8656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8656A"/>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B8656A"/>
    <w:pPr>
      <w:jc w:val="center"/>
    </w:pPr>
    <w:rPr>
      <w:rFonts w:eastAsia="Times New Roman"/>
      <w:b/>
      <w:caps/>
      <w:szCs w:val="20"/>
    </w:rPr>
  </w:style>
  <w:style w:type="paragraph" w:customStyle="1" w:styleId="TitlePageBy">
    <w:name w:val="Title Page By"/>
    <w:basedOn w:val="TitlePageCenter"/>
    <w:next w:val="Normal"/>
    <w:autoRedefine/>
    <w:uiPriority w:val="99"/>
    <w:qFormat/>
    <w:rsid w:val="00B8656A"/>
  </w:style>
  <w:style w:type="paragraph" w:customStyle="1" w:styleId="ProjectTitleLine">
    <w:name w:val="Project Title Line"/>
    <w:basedOn w:val="Normal"/>
    <w:next w:val="Normal"/>
    <w:autoRedefine/>
    <w:uiPriority w:val="99"/>
    <w:qFormat/>
    <w:rsid w:val="00B8656A"/>
    <w:pPr>
      <w:jc w:val="center"/>
    </w:pPr>
    <w:rPr>
      <w:rFonts w:eastAsia="Times New Roman"/>
      <w:caps/>
      <w:szCs w:val="20"/>
    </w:rPr>
  </w:style>
  <w:style w:type="character" w:customStyle="1" w:styleId="fource1">
    <w:name w:val="fource1"/>
    <w:rsid w:val="00B8656A"/>
    <w:rPr>
      <w:sz w:val="34"/>
      <w:szCs w:val="34"/>
    </w:rPr>
  </w:style>
  <w:style w:type="paragraph" w:customStyle="1" w:styleId="LanguageStrike">
    <w:name w:val="Language Strike"/>
    <w:basedOn w:val="Normal"/>
    <w:next w:val="Normal"/>
    <w:uiPriority w:val="99"/>
    <w:qFormat/>
    <w:rsid w:val="00B8656A"/>
    <w:rPr>
      <w:rFonts w:eastAsia="Times New Roman"/>
      <w:strike/>
    </w:rPr>
  </w:style>
  <w:style w:type="character" w:customStyle="1" w:styleId="LanguageStrikeChar">
    <w:name w:val="Language Strike Char"/>
    <w:rsid w:val="00B8656A"/>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B8656A"/>
    <w:rPr>
      <w:rFonts w:eastAsia="Times New Roman"/>
      <w:szCs w:val="20"/>
      <w:u w:val="single"/>
    </w:rPr>
  </w:style>
  <w:style w:type="paragraph" w:customStyle="1" w:styleId="Normal10pt">
    <w:name w:val="Normal + 10 pt"/>
    <w:basedOn w:val="Normal"/>
    <w:uiPriority w:val="99"/>
    <w:qFormat/>
    <w:rsid w:val="00B8656A"/>
    <w:rPr>
      <w:rFonts w:eastAsia="Times New Roman"/>
      <w:szCs w:val="20"/>
    </w:rPr>
  </w:style>
  <w:style w:type="paragraph" w:customStyle="1" w:styleId="cardChar1Char">
    <w:name w:val="card Char1 Char"/>
    <w:basedOn w:val="Normal"/>
    <w:uiPriority w:val="99"/>
    <w:qFormat/>
    <w:rsid w:val="00B8656A"/>
    <w:pPr>
      <w:ind w:left="288" w:right="288"/>
    </w:pPr>
    <w:rPr>
      <w:rFonts w:eastAsia="Times New Roman"/>
      <w:szCs w:val="20"/>
    </w:rPr>
  </w:style>
  <w:style w:type="character" w:customStyle="1" w:styleId="normal11">
    <w:name w:val="normal1"/>
    <w:basedOn w:val="DefaultParagraphFont"/>
    <w:rsid w:val="00B8656A"/>
  </w:style>
  <w:style w:type="character" w:customStyle="1" w:styleId="ds">
    <w:name w:val="ds"/>
    <w:basedOn w:val="DefaultParagraphFont"/>
    <w:rsid w:val="00B8656A"/>
  </w:style>
  <w:style w:type="character" w:customStyle="1" w:styleId="UnderliningChar1">
    <w:name w:val="Underlining Char1"/>
    <w:rsid w:val="00B8656A"/>
    <w:rPr>
      <w:rFonts w:ascii="Arial Narrow" w:hAnsi="Arial Narrow"/>
      <w:szCs w:val="24"/>
      <w:u w:val="single"/>
      <w:lang w:val="en-US" w:eastAsia="en-US" w:bidi="ar-SA"/>
    </w:rPr>
  </w:style>
  <w:style w:type="character" w:customStyle="1" w:styleId="UnderliningChar2">
    <w:name w:val="Underlining Char2"/>
    <w:rsid w:val="00B8656A"/>
    <w:rPr>
      <w:rFonts w:ascii="Arial Narrow" w:hAnsi="Arial Narrow"/>
      <w:szCs w:val="24"/>
      <w:u w:val="single"/>
      <w:lang w:val="en-US" w:eastAsia="en-US" w:bidi="ar-SA"/>
    </w:rPr>
  </w:style>
  <w:style w:type="character" w:customStyle="1" w:styleId="MicroTextChar1">
    <w:name w:val="MicroText Char1"/>
    <w:rsid w:val="00B8656A"/>
    <w:rPr>
      <w:rFonts w:ascii="Arial Narrow" w:hAnsi="Arial Narrow"/>
      <w:sz w:val="12"/>
      <w:szCs w:val="24"/>
      <w:lang w:val="en-US" w:eastAsia="en-US" w:bidi="ar-SA"/>
    </w:rPr>
  </w:style>
  <w:style w:type="paragraph" w:customStyle="1" w:styleId="CM12">
    <w:name w:val="CM12"/>
    <w:basedOn w:val="Default"/>
    <w:next w:val="Default"/>
    <w:uiPriority w:val="99"/>
    <w:qFormat/>
    <w:rsid w:val="00B8656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8656A"/>
    <w:pPr>
      <w:widowControl w:val="0"/>
      <w:spacing w:after="480"/>
    </w:pPr>
    <w:rPr>
      <w:rFonts w:ascii="Granjon LT Std" w:hAnsi="Granjon LT Std"/>
      <w:color w:val="auto"/>
    </w:rPr>
  </w:style>
  <w:style w:type="paragraph" w:customStyle="1" w:styleId="CM10">
    <w:name w:val="CM10"/>
    <w:basedOn w:val="Default"/>
    <w:next w:val="Default"/>
    <w:uiPriority w:val="99"/>
    <w:qFormat/>
    <w:rsid w:val="00B8656A"/>
    <w:pPr>
      <w:widowControl w:val="0"/>
      <w:spacing w:line="320" w:lineRule="atLeast"/>
    </w:pPr>
    <w:rPr>
      <w:rFonts w:ascii="Granjon LT Std" w:hAnsi="Granjon LT Std"/>
      <w:color w:val="auto"/>
    </w:rPr>
  </w:style>
  <w:style w:type="character" w:styleId="EndnoteReference">
    <w:name w:val="endnote reference"/>
    <w:rsid w:val="00B8656A"/>
    <w:rPr>
      <w:vertAlign w:val="baseline"/>
    </w:rPr>
  </w:style>
  <w:style w:type="paragraph" w:customStyle="1" w:styleId="bold">
    <w:name w:val="bold"/>
    <w:basedOn w:val="Normal"/>
    <w:uiPriority w:val="99"/>
    <w:qFormat/>
    <w:rsid w:val="00B8656A"/>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B8656A"/>
    <w:rPr>
      <w:rFonts w:eastAsia="Times New Roman"/>
      <w:strike/>
      <w:szCs w:val="20"/>
    </w:rPr>
  </w:style>
  <w:style w:type="paragraph" w:customStyle="1" w:styleId="textbodyblack">
    <w:name w:val="textbodyblack"/>
    <w:basedOn w:val="Normal"/>
    <w:uiPriority w:val="99"/>
    <w:qFormat/>
    <w:rsid w:val="00B8656A"/>
    <w:pPr>
      <w:spacing w:before="100" w:beforeAutospacing="1" w:after="100" w:afterAutospacing="1"/>
    </w:pPr>
    <w:rPr>
      <w:rFonts w:eastAsia="Times New Roman"/>
    </w:rPr>
  </w:style>
  <w:style w:type="character" w:customStyle="1" w:styleId="DefaultPara">
    <w:name w:val="Default Para"/>
    <w:rsid w:val="00B8656A"/>
    <w:rPr>
      <w:sz w:val="20"/>
    </w:rPr>
  </w:style>
  <w:style w:type="character" w:customStyle="1" w:styleId="SYSHYPERTEXT">
    <w:name w:val="SYS_HYPERTEXT"/>
    <w:rsid w:val="00B8656A"/>
    <w:rPr>
      <w:color w:val="0000FF"/>
      <w:u w:val="single"/>
    </w:rPr>
  </w:style>
  <w:style w:type="character" w:customStyle="1" w:styleId="Hyperlink1">
    <w:name w:val="Hyperlink1"/>
    <w:rsid w:val="00B8656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8656A"/>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8656A"/>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B8656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B8656A"/>
    <w:rPr>
      <w:rFonts w:ascii="Georgia" w:hAnsi="Georgia"/>
      <w:b/>
      <w:emboss/>
      <w:color w:val="000000"/>
      <w:sz w:val="48"/>
      <w:szCs w:val="48"/>
      <w:lang w:val="en-US" w:eastAsia="en-US" w:bidi="ar-SA"/>
    </w:rPr>
  </w:style>
  <w:style w:type="character" w:customStyle="1" w:styleId="citationunderlineChar">
    <w:name w:val="citation/underline Char"/>
    <w:rsid w:val="00B8656A"/>
    <w:rPr>
      <w:b/>
      <w:sz w:val="24"/>
      <w:szCs w:val="24"/>
      <w:u w:val="single"/>
      <w:lang w:val="en-US" w:eastAsia="en-US" w:bidi="ar-SA"/>
    </w:rPr>
  </w:style>
  <w:style w:type="character" w:customStyle="1" w:styleId="StyleTagTimesNewRomanChar">
    <w:name w:val="Style Tag + Times New Roman Char"/>
    <w:rsid w:val="00B8656A"/>
    <w:rPr>
      <w:b/>
      <w:bCs/>
      <w:noProof w:val="0"/>
      <w:sz w:val="24"/>
      <w:szCs w:val="24"/>
      <w:lang w:val="en-US" w:eastAsia="en-US" w:bidi="ar-SA"/>
    </w:rPr>
  </w:style>
  <w:style w:type="character" w:customStyle="1" w:styleId="ShrinkChar">
    <w:name w:val="Shrink Char"/>
    <w:link w:val="Shrink"/>
    <w:rsid w:val="00B8656A"/>
    <w:rPr>
      <w:rFonts w:cs="Courier"/>
      <w:bCs/>
      <w:sz w:val="16"/>
      <w:szCs w:val="16"/>
    </w:rPr>
  </w:style>
  <w:style w:type="paragraph" w:customStyle="1" w:styleId="SmallCard">
    <w:name w:val="Small Card"/>
    <w:basedOn w:val="Normal"/>
    <w:uiPriority w:val="99"/>
    <w:qFormat/>
    <w:rsid w:val="00B8656A"/>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8656A"/>
    <w:rPr>
      <w:rFonts w:ascii="Arial Narrow" w:hAnsi="Arial Narrow" w:cs="Arial"/>
      <w:b/>
      <w:bCs/>
      <w:iCs/>
      <w:sz w:val="24"/>
      <w:szCs w:val="28"/>
      <w:lang w:val="en-US" w:eastAsia="en-US" w:bidi="ar-SA"/>
    </w:rPr>
  </w:style>
  <w:style w:type="character" w:customStyle="1" w:styleId="UnderliningCharChar">
    <w:name w:val="Underlining Char Char"/>
    <w:rsid w:val="00B8656A"/>
    <w:rPr>
      <w:rFonts w:ascii="Arial Narrow" w:hAnsi="Arial Narrow"/>
      <w:szCs w:val="24"/>
      <w:u w:val="single"/>
      <w:lang w:val="en-US" w:eastAsia="en-US" w:bidi="ar-SA"/>
    </w:rPr>
  </w:style>
  <w:style w:type="character" w:customStyle="1" w:styleId="StyleArialNarrow12ptBold">
    <w:name w:val="Style Arial Narrow 12 pt Bold"/>
    <w:rsid w:val="00B8656A"/>
    <w:rPr>
      <w:rFonts w:ascii="Arial Narrow" w:hAnsi="Arial Narrow"/>
      <w:b/>
      <w:bCs/>
      <w:sz w:val="24"/>
    </w:rPr>
  </w:style>
  <w:style w:type="character" w:customStyle="1" w:styleId="Style1CharChar">
    <w:name w:val="Style1 Char Char"/>
    <w:rsid w:val="00B8656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8656A"/>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8656A"/>
    <w:rPr>
      <w:u w:val="single"/>
    </w:rPr>
  </w:style>
  <w:style w:type="character" w:customStyle="1" w:styleId="UnderlinedCharChar1">
    <w:name w:val="Underlined Char Char1"/>
    <w:rsid w:val="00B8656A"/>
    <w:rPr>
      <w:rFonts w:ascii="Bell MT" w:eastAsia="Times New Roman" w:hAnsi="Bell MT"/>
      <w:bCs/>
      <w:iCs/>
      <w:sz w:val="22"/>
      <w:u w:val="single"/>
    </w:rPr>
  </w:style>
  <w:style w:type="character" w:customStyle="1" w:styleId="Heading2CharChar2">
    <w:name w:val="Heading 2 Char Char2"/>
    <w:rsid w:val="00B8656A"/>
    <w:rPr>
      <w:rFonts w:cs="Arial"/>
      <w:b/>
      <w:bCs/>
      <w:iCs/>
      <w:sz w:val="22"/>
      <w:szCs w:val="28"/>
      <w:lang w:val="en-US" w:eastAsia="en-US" w:bidi="ar-SA"/>
    </w:rPr>
  </w:style>
  <w:style w:type="character" w:customStyle="1" w:styleId="doctitle">
    <w:name w:val="doctitle"/>
    <w:rsid w:val="00B8656A"/>
  </w:style>
  <w:style w:type="character" w:customStyle="1" w:styleId="FooterChar1">
    <w:name w:val="Footer Char1"/>
    <w:uiPriority w:val="99"/>
    <w:semiHidden/>
    <w:rsid w:val="00B8656A"/>
    <w:rPr>
      <w:rFonts w:ascii="Garamond" w:eastAsia="Calibri" w:hAnsi="Garamond" w:cs="Times New Roman"/>
      <w:szCs w:val="22"/>
    </w:rPr>
  </w:style>
  <w:style w:type="paragraph" w:customStyle="1" w:styleId="CiteCorrected">
    <w:name w:val="Cite Corrected"/>
    <w:basedOn w:val="Normal"/>
    <w:link w:val="CiteCorrectedChar"/>
    <w:qFormat/>
    <w:rsid w:val="00B8656A"/>
    <w:rPr>
      <w:rFonts w:eastAsia="Times New Roman"/>
      <w:b/>
      <w:bCs/>
      <w:szCs w:val="16"/>
      <w:u w:val="single"/>
    </w:rPr>
  </w:style>
  <w:style w:type="character" w:customStyle="1" w:styleId="CiteCorrectedChar">
    <w:name w:val="Cite Corrected Char"/>
    <w:link w:val="CiteCorrected"/>
    <w:rsid w:val="00B8656A"/>
    <w:rPr>
      <w:rFonts w:ascii="Calibri" w:eastAsia="Times New Roman" w:hAnsi="Calibri" w:cs="Calibri"/>
      <w:b/>
      <w:bCs/>
      <w:sz w:val="24"/>
      <w:szCs w:val="16"/>
      <w:u w:val="single"/>
    </w:rPr>
  </w:style>
  <w:style w:type="character" w:customStyle="1" w:styleId="cardtext-underlined">
    <w:name w:val="card text- underlined"/>
    <w:rsid w:val="00B8656A"/>
    <w:rPr>
      <w:rFonts w:ascii="Garamond" w:hAnsi="Garamond"/>
      <w:u w:val="single"/>
    </w:rPr>
  </w:style>
  <w:style w:type="numbering" w:customStyle="1" w:styleId="NoList6">
    <w:name w:val="No List6"/>
    <w:next w:val="NoList"/>
    <w:uiPriority w:val="99"/>
    <w:semiHidden/>
    <w:unhideWhenUsed/>
    <w:rsid w:val="00B8656A"/>
  </w:style>
  <w:style w:type="numbering" w:customStyle="1" w:styleId="NoList7">
    <w:name w:val="No List7"/>
    <w:next w:val="NoList"/>
    <w:semiHidden/>
    <w:unhideWhenUsed/>
    <w:rsid w:val="00B8656A"/>
  </w:style>
  <w:style w:type="character" w:customStyle="1" w:styleId="stylestylebold12pt">
    <w:name w:val="stylestylebold12pt"/>
    <w:basedOn w:val="DefaultParagraphFont"/>
    <w:rsid w:val="00B8656A"/>
  </w:style>
  <w:style w:type="character" w:customStyle="1" w:styleId="styleboldunderline">
    <w:name w:val="styleboldunderline"/>
    <w:basedOn w:val="DefaultParagraphFont"/>
    <w:rsid w:val="00B8656A"/>
  </w:style>
  <w:style w:type="character" w:customStyle="1" w:styleId="Styleunderline11pt">
    <w:name w:val="Style underline + 11 pt"/>
    <w:rsid w:val="00B8656A"/>
    <w:rPr>
      <w:rFonts w:ascii="Times New Roman" w:hAnsi="Times New Roman"/>
      <w:b w:val="0"/>
      <w:bCs w:val="0"/>
      <w:sz w:val="20"/>
      <w:u w:val="single"/>
    </w:rPr>
  </w:style>
  <w:style w:type="character" w:customStyle="1" w:styleId="Styleunderline11ptBold">
    <w:name w:val="Style underline + 11 pt Bold"/>
    <w:rsid w:val="00B8656A"/>
    <w:rPr>
      <w:rFonts w:ascii="Times New Roman" w:hAnsi="Times New Roman"/>
      <w:b/>
      <w:bCs w:val="0"/>
      <w:sz w:val="20"/>
      <w:u w:val="single"/>
    </w:rPr>
  </w:style>
  <w:style w:type="paragraph" w:customStyle="1" w:styleId="story-body-text">
    <w:name w:val="story-body-text"/>
    <w:basedOn w:val="Normal"/>
    <w:uiPriority w:val="99"/>
    <w:qFormat/>
    <w:rsid w:val="00B8656A"/>
    <w:pPr>
      <w:spacing w:before="100" w:beforeAutospacing="1" w:after="100" w:afterAutospacing="1"/>
    </w:pPr>
    <w:rPr>
      <w:rFonts w:eastAsia="Times New Roman"/>
    </w:rPr>
  </w:style>
  <w:style w:type="character" w:customStyle="1" w:styleId="-newsgate-macro-cci-bullet-">
    <w:name w:val="-newsgate-macro-cci-bullet-"/>
    <w:basedOn w:val="DefaultParagraphFont"/>
    <w:rsid w:val="00B8656A"/>
  </w:style>
  <w:style w:type="character" w:customStyle="1" w:styleId="BriefTitleChar">
    <w:name w:val="Brief Title Char"/>
    <w:basedOn w:val="DefaultParagraphFont"/>
    <w:rsid w:val="00B8656A"/>
    <w:rPr>
      <w:b/>
      <w:sz w:val="24"/>
      <w:szCs w:val="24"/>
      <w:u w:val="single"/>
      <w:lang w:val="en-US" w:eastAsia="en-US" w:bidi="ar-SA"/>
    </w:rPr>
  </w:style>
  <w:style w:type="paragraph" w:customStyle="1" w:styleId="BriefTitle2">
    <w:name w:val="Brief Title 2"/>
    <w:basedOn w:val="Heading1"/>
    <w:uiPriority w:val="99"/>
    <w:qFormat/>
    <w:rsid w:val="00B8656A"/>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B8656A"/>
    <w:rPr>
      <w:b/>
      <w:sz w:val="24"/>
      <w:szCs w:val="24"/>
      <w:u w:val="single"/>
      <w:lang w:val="en-US" w:eastAsia="en-US" w:bidi="ar-SA"/>
    </w:rPr>
  </w:style>
  <w:style w:type="paragraph" w:customStyle="1" w:styleId="cards0">
    <w:name w:val="cards"/>
    <w:basedOn w:val="Normal"/>
    <w:uiPriority w:val="99"/>
    <w:qFormat/>
    <w:rsid w:val="00B8656A"/>
    <w:rPr>
      <w:rFonts w:eastAsia="Calibri"/>
    </w:rPr>
  </w:style>
  <w:style w:type="character" w:customStyle="1" w:styleId="StyleStyle4CharTimesNewRoman11pt1">
    <w:name w:val="Style Style4 Char + Times New Roman 11 pt1"/>
    <w:basedOn w:val="DefaultParagraphFont"/>
    <w:rsid w:val="00B8656A"/>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B8656A"/>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B8656A"/>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B8656A"/>
    <w:rPr>
      <w:sz w:val="20"/>
      <w:u w:val="single"/>
    </w:rPr>
  </w:style>
  <w:style w:type="character" w:customStyle="1" w:styleId="FootnoteTextChar1">
    <w:name w:val="Footnote Text Char1"/>
    <w:basedOn w:val="DefaultParagraphFont"/>
    <w:uiPriority w:val="99"/>
    <w:rsid w:val="00B8656A"/>
    <w:rPr>
      <w:rFonts w:ascii="Georgia" w:hAnsi="Georgia"/>
      <w:sz w:val="20"/>
      <w:szCs w:val="20"/>
    </w:rPr>
  </w:style>
  <w:style w:type="character" w:customStyle="1" w:styleId="SubtitleChar1">
    <w:name w:val="Subtitle Char1"/>
    <w:aliases w:val="Underlined card text Char1"/>
    <w:basedOn w:val="DefaultParagraphFont"/>
    <w:uiPriority w:val="11"/>
    <w:rsid w:val="00B8656A"/>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B8656A"/>
    <w:rPr>
      <w:rFonts w:ascii="Georgia" w:hAnsi="Georgia"/>
    </w:rPr>
  </w:style>
  <w:style w:type="character" w:customStyle="1" w:styleId="BodyText2Char1">
    <w:name w:val="Body Text 2 Char1"/>
    <w:basedOn w:val="DefaultParagraphFont"/>
    <w:uiPriority w:val="99"/>
    <w:rsid w:val="00B8656A"/>
    <w:rPr>
      <w:rFonts w:ascii="Georgia" w:hAnsi="Georgia"/>
    </w:rPr>
  </w:style>
  <w:style w:type="character" w:customStyle="1" w:styleId="PlainTextChar1">
    <w:name w:val="Plain Text Char1"/>
    <w:basedOn w:val="DefaultParagraphFont"/>
    <w:rsid w:val="00B8656A"/>
    <w:rPr>
      <w:rFonts w:ascii="Consolas" w:hAnsi="Consolas"/>
      <w:sz w:val="21"/>
      <w:szCs w:val="21"/>
    </w:rPr>
  </w:style>
  <w:style w:type="character" w:customStyle="1" w:styleId="StyleCardText11ptUnderlineChar">
    <w:name w:val="Style Card Text + 11 pt Underline Char"/>
    <w:link w:val="StyleCardText11ptUnderline"/>
    <w:locked/>
    <w:rsid w:val="00B8656A"/>
    <w:rPr>
      <w:szCs w:val="24"/>
      <w:u w:val="single"/>
    </w:rPr>
  </w:style>
  <w:style w:type="paragraph" w:customStyle="1" w:styleId="StyleCardText11ptUnderline">
    <w:name w:val="Style Card Text + 11 pt Underline"/>
    <w:link w:val="StyleCardText11ptUnderlineChar"/>
    <w:qFormat/>
    <w:rsid w:val="00B8656A"/>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B8656A"/>
    <w:rPr>
      <w:rFonts w:ascii="Georgia" w:hAnsi="Georgia"/>
      <w:sz w:val="16"/>
      <w:szCs w:val="24"/>
    </w:rPr>
  </w:style>
  <w:style w:type="paragraph" w:customStyle="1" w:styleId="StyleMinimizedText11pt">
    <w:name w:val="Style Minimized Text + 11 pt"/>
    <w:basedOn w:val="Normal"/>
    <w:link w:val="StyleMinimizedText11ptChar"/>
    <w:qFormat/>
    <w:rsid w:val="00B8656A"/>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B8656A"/>
    <w:rPr>
      <w:rFonts w:ascii="Georgia" w:hAnsi="Georgia"/>
      <w:sz w:val="16"/>
      <w:szCs w:val="24"/>
    </w:rPr>
  </w:style>
  <w:style w:type="paragraph" w:customStyle="1" w:styleId="StyleMinimizedText11pt1">
    <w:name w:val="Style Minimized Text + 11 pt1"/>
    <w:basedOn w:val="Normal"/>
    <w:link w:val="StyleMinimizedText11pt1Char"/>
    <w:qFormat/>
    <w:rsid w:val="00B8656A"/>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B8656A"/>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B8656A"/>
    <w:rPr>
      <w:rFonts w:ascii="Georgia" w:eastAsia="SimSun" w:hAnsi="Georgia" w:cstheme="minorBidi"/>
      <w:sz w:val="22"/>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B8656A"/>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8656A"/>
    <w:rPr>
      <w:rFonts w:ascii="Georgia" w:eastAsia="SimSun" w:hAnsi="Georgia" w:cstheme="minorBidi"/>
      <w:b/>
      <w:bCs/>
      <w:sz w:val="22"/>
      <w:szCs w:val="24"/>
      <w:u w:val="single"/>
    </w:rPr>
  </w:style>
  <w:style w:type="character" w:customStyle="1" w:styleId="Debate-CardSmalltextF2Char">
    <w:name w:val="Debate- Card Small text F2 Char"/>
    <w:link w:val="Debate-CardSmalltextF2"/>
    <w:locked/>
    <w:rsid w:val="00B8656A"/>
    <w:rPr>
      <w:rFonts w:ascii="Arial Narrow" w:hAnsi="Arial Narrow"/>
      <w:sz w:val="16"/>
    </w:rPr>
  </w:style>
  <w:style w:type="paragraph" w:customStyle="1" w:styleId="Debate-CardSmalltextF2">
    <w:name w:val="Debate- Card Small text F2"/>
    <w:basedOn w:val="Normal"/>
    <w:next w:val="Normal"/>
    <w:link w:val="Debate-CardSmalltextF2Char"/>
    <w:qFormat/>
    <w:rsid w:val="00B8656A"/>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B8656A"/>
    <w:rPr>
      <w:rFonts w:ascii="Arial Narrow" w:hAnsi="Arial Narrow"/>
      <w:b/>
      <w:sz w:val="18"/>
      <w:u w:val="single"/>
    </w:rPr>
  </w:style>
  <w:style w:type="paragraph" w:customStyle="1" w:styleId="Debate-EmphasizedText-F5">
    <w:name w:val="Debate- Emphasized Text- F5"/>
    <w:basedOn w:val="Normal"/>
    <w:link w:val="Debate-EmphasizedText-F5Char"/>
    <w:qFormat/>
    <w:rsid w:val="00B8656A"/>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8656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8656A"/>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8656A"/>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B8656A"/>
    <w:rPr>
      <w:rFonts w:ascii="Times New Roman" w:eastAsia="Times New Roman" w:hAnsi="Times New Roman"/>
      <w:sz w:val="16"/>
      <w:szCs w:val="24"/>
    </w:rPr>
  </w:style>
  <w:style w:type="character" w:customStyle="1" w:styleId="StyleMinimizedTextArialNarrow10ptChar">
    <w:name w:val="Style Minimized Text + Arial Narrow 10 pt Char"/>
    <w:basedOn w:val="MinimizedTextChar"/>
    <w:link w:val="StyleMinimizedTextArialNarrow10pt"/>
    <w:locked/>
    <w:rsid w:val="00B8656A"/>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B8656A"/>
    <w:pPr>
      <w:spacing w:line="259" w:lineRule="auto"/>
    </w:pPr>
    <w:rPr>
      <w:rFonts w:ascii="Georgia" w:hAnsi="Georgia"/>
      <w:sz w:val="20"/>
    </w:rPr>
  </w:style>
  <w:style w:type="character" w:customStyle="1" w:styleId="StyleStyle49pt3Char">
    <w:name w:val="Style Style4 + 9 pt3 Char"/>
    <w:basedOn w:val="Style4Char"/>
    <w:link w:val="StyleStyle49pt3"/>
    <w:locked/>
    <w:rsid w:val="00B8656A"/>
    <w:rPr>
      <w:rFonts w:ascii="Calibri" w:eastAsia="Times New Roman" w:hAnsi="Calibri" w:cs="Times New Roman"/>
      <w:sz w:val="24"/>
      <w:u w:val="single"/>
    </w:rPr>
  </w:style>
  <w:style w:type="paragraph" w:customStyle="1" w:styleId="StyleStyle49pt3">
    <w:name w:val="Style Style4 + 9 pt3"/>
    <w:basedOn w:val="Style4"/>
    <w:link w:val="StyleStyle49pt3Char"/>
    <w:qFormat/>
    <w:rsid w:val="00B8656A"/>
    <w:rPr>
      <w:rFonts w:cs="Times New Roman"/>
    </w:rPr>
  </w:style>
  <w:style w:type="character" w:customStyle="1" w:styleId="StyleStyle4BoldChar">
    <w:name w:val="Style Style4 + Bold Char"/>
    <w:basedOn w:val="Style4Char"/>
    <w:link w:val="StyleStyle4Bold"/>
    <w:locked/>
    <w:rsid w:val="00B8656A"/>
    <w:rPr>
      <w:rFonts w:ascii="Calibri" w:eastAsia="Times New Roman" w:hAnsi="Calibri" w:cs="Times New Roman"/>
      <w:sz w:val="24"/>
      <w:u w:val="single"/>
    </w:rPr>
  </w:style>
  <w:style w:type="paragraph" w:customStyle="1" w:styleId="StyleStyle4Bold">
    <w:name w:val="Style Style4 + Bold"/>
    <w:basedOn w:val="Style4"/>
    <w:link w:val="StyleStyle4BoldChar"/>
    <w:qFormat/>
    <w:rsid w:val="00B8656A"/>
    <w:rPr>
      <w:rFonts w:cs="Times New Roman"/>
    </w:rPr>
  </w:style>
  <w:style w:type="character" w:customStyle="1" w:styleId="CircledChar">
    <w:name w:val="Circled Char"/>
    <w:basedOn w:val="CardTextChar0"/>
    <w:link w:val="Circled"/>
    <w:locked/>
    <w:rsid w:val="00B8656A"/>
    <w:rPr>
      <w:rFonts w:ascii="MS Mincho" w:eastAsia="MS Mincho" w:hAnsi="Garamond" w:cs="Times New Roman"/>
      <w:b/>
      <w:sz w:val="18"/>
      <w:szCs w:val="20"/>
      <w:u w:val="single"/>
      <w:lang w:val="x-none" w:eastAsia="ja-JP"/>
    </w:rPr>
  </w:style>
  <w:style w:type="paragraph" w:customStyle="1" w:styleId="Circled">
    <w:name w:val="Circled"/>
    <w:link w:val="CircledChar"/>
    <w:qFormat/>
    <w:rsid w:val="00B8656A"/>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B8656A"/>
    <w:rPr>
      <w:rFonts w:ascii="Calibri" w:eastAsia="Times New Roman" w:hAnsi="Calibri" w:cs="Times New Roman"/>
      <w:sz w:val="24"/>
      <w:u w:val="single"/>
    </w:rPr>
  </w:style>
  <w:style w:type="paragraph" w:customStyle="1" w:styleId="StyleStyle411pt1">
    <w:name w:val="Style Style4 + 11 pt1"/>
    <w:basedOn w:val="Style4"/>
    <w:link w:val="StyleStyle411pt1Char"/>
    <w:qFormat/>
    <w:rsid w:val="00B8656A"/>
    <w:rPr>
      <w:rFonts w:cs="Times New Roman"/>
    </w:rPr>
  </w:style>
  <w:style w:type="character" w:customStyle="1" w:styleId="StyleBoldandUnderlineChar11ptChar">
    <w:name w:val="Style Bold and Underline Char + 11 pt Char"/>
    <w:basedOn w:val="BoldandUnderlineCharChar2"/>
    <w:link w:val="StyleBoldandUnderlineChar11pt"/>
    <w:locked/>
    <w:rsid w:val="00B8656A"/>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B8656A"/>
    <w:rPr>
      <w:b/>
      <w:bCs w:val="0"/>
      <w:u w:val="single"/>
      <w:lang w:val="en-US" w:eastAsia="en-US" w:bidi="ar-SA"/>
    </w:rPr>
  </w:style>
  <w:style w:type="paragraph" w:customStyle="1" w:styleId="StyleBoldandUnderlineChar11pt">
    <w:name w:val="Style Bold and Underline Char + 11 pt"/>
    <w:link w:val="StyleBoldandUnderlineChar11ptChar"/>
    <w:qFormat/>
    <w:rsid w:val="00B8656A"/>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B8656A"/>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B8656A"/>
    <w:rPr>
      <w:rFonts w:ascii="Georgia" w:eastAsia="Times New Roman" w:hAnsi="Georgia" w:cstheme="minorBidi"/>
      <w:sz w:val="22"/>
      <w:szCs w:val="24"/>
    </w:rPr>
  </w:style>
  <w:style w:type="character" w:customStyle="1" w:styleId="StyleBoldandUnderlineChar11ptNotBoldChar">
    <w:name w:val="Style Bold and Underline Char + 11 pt Not Bold Char"/>
    <w:basedOn w:val="BoldandUnderlineCharChar2"/>
    <w:link w:val="StyleBoldandUnderlineChar11ptNotBold"/>
    <w:locked/>
    <w:rsid w:val="00B8656A"/>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B8656A"/>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B8656A"/>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B8656A"/>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B8656A"/>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B8656A"/>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B8656A"/>
    <w:rPr>
      <w:rFonts w:ascii="Georgia" w:eastAsia="Times New Roman" w:hAnsi="Georgia"/>
      <w:szCs w:val="20"/>
    </w:rPr>
  </w:style>
  <w:style w:type="paragraph" w:customStyle="1" w:styleId="cardCharChar0">
    <w:name w:val="card Char Char"/>
    <w:basedOn w:val="Normal"/>
    <w:link w:val="cardCharCharChar"/>
    <w:qFormat/>
    <w:rsid w:val="00B8656A"/>
    <w:pPr>
      <w:ind w:left="288" w:right="288"/>
    </w:pPr>
    <w:rPr>
      <w:rFonts w:ascii="Georgia" w:eastAsia="Times New Roman" w:hAnsi="Georgia" w:cstheme="minorBidi"/>
      <w:sz w:val="22"/>
      <w:szCs w:val="20"/>
    </w:rPr>
  </w:style>
  <w:style w:type="character" w:customStyle="1" w:styleId="StylecardCharCharArialNarrow9ptChar">
    <w:name w:val="Style card Char Char + Arial Narrow 9 pt Char"/>
    <w:basedOn w:val="cardCharCharChar"/>
    <w:link w:val="StylecardCharCharArialNarrow9pt"/>
    <w:locked/>
    <w:rsid w:val="00B8656A"/>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B8656A"/>
  </w:style>
  <w:style w:type="character" w:customStyle="1" w:styleId="StyleCardTextArialNarrow9ptChar">
    <w:name w:val="Style Card Text + Arial Narrow 9 pt Char"/>
    <w:basedOn w:val="CardTextChar10"/>
    <w:link w:val="StyleCardTextArialNarrow9pt"/>
    <w:locked/>
    <w:rsid w:val="00B8656A"/>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B8656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B8656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B8656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B8656A"/>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B8656A"/>
    <w:rPr>
      <w:rFonts w:ascii="Georgia" w:eastAsia="Times New Roman" w:hAnsi="Georgia"/>
      <w:sz w:val="16"/>
      <w:szCs w:val="24"/>
    </w:rPr>
  </w:style>
  <w:style w:type="paragraph" w:customStyle="1" w:styleId="Textsmall0">
    <w:name w:val="Textsmall"/>
    <w:basedOn w:val="Normal"/>
    <w:next w:val="Normal"/>
    <w:link w:val="TextsmallChar0"/>
    <w:qFormat/>
    <w:rsid w:val="00B8656A"/>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B8656A"/>
    <w:rPr>
      <w:rFonts w:ascii="Calibri" w:eastAsia="Times New Roman" w:hAnsi="Calibri" w:cs="Times New Roman"/>
      <w:sz w:val="24"/>
      <w:u w:val="single"/>
    </w:rPr>
  </w:style>
  <w:style w:type="paragraph" w:customStyle="1" w:styleId="StyleStyle49pt10">
    <w:name w:val="Style Style4 + 9 pt10"/>
    <w:basedOn w:val="Style4"/>
    <w:link w:val="StyleStyle49pt10Char"/>
    <w:qFormat/>
    <w:rsid w:val="00B8656A"/>
    <w:rPr>
      <w:rFonts w:cs="Times New Roman"/>
    </w:rPr>
  </w:style>
  <w:style w:type="character" w:customStyle="1" w:styleId="StyleStyle49ptBold7Char">
    <w:name w:val="Style Style4 + 9 pt Bold7 Char"/>
    <w:link w:val="StyleStyle49ptBold7"/>
    <w:locked/>
    <w:rsid w:val="00B8656A"/>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B8656A"/>
    <w:rPr>
      <w:rFonts w:ascii="Times New Roman" w:hAnsi="Times New Roman" w:cs="Times New Roman"/>
      <w:b/>
      <w:bCs/>
      <w:sz w:val="22"/>
      <w:szCs w:val="24"/>
    </w:rPr>
  </w:style>
  <w:style w:type="character" w:customStyle="1" w:styleId="NormalUnderlineChar">
    <w:name w:val="Normal Underline Char"/>
    <w:link w:val="NormalUnderline"/>
    <w:locked/>
    <w:rsid w:val="00B8656A"/>
    <w:rPr>
      <w:rFonts w:ascii="Georgia" w:eastAsia="Times New Roman" w:hAnsi="Georgia"/>
      <w:szCs w:val="24"/>
      <w:u w:val="single"/>
    </w:rPr>
  </w:style>
  <w:style w:type="paragraph" w:customStyle="1" w:styleId="NormalUnderline">
    <w:name w:val="Normal Underline"/>
    <w:basedOn w:val="Normal"/>
    <w:link w:val="NormalUnderlineChar"/>
    <w:qFormat/>
    <w:rsid w:val="00B8656A"/>
    <w:pPr>
      <w:ind w:left="288"/>
    </w:pPr>
    <w:rPr>
      <w:rFonts w:ascii="Georgia" w:eastAsia="Times New Roman" w:hAnsi="Georgia" w:cstheme="minorBidi"/>
      <w:sz w:val="22"/>
      <w:szCs w:val="24"/>
      <w:u w:val="single"/>
    </w:rPr>
  </w:style>
  <w:style w:type="paragraph" w:customStyle="1" w:styleId="Underlinestyle0">
    <w:name w:val="Underline style"/>
    <w:basedOn w:val="Normal"/>
    <w:uiPriority w:val="99"/>
    <w:qFormat/>
    <w:rsid w:val="00B8656A"/>
    <w:rPr>
      <w:rFonts w:eastAsia="Times New Roman"/>
      <w:u w:val="single"/>
    </w:rPr>
  </w:style>
  <w:style w:type="paragraph" w:customStyle="1" w:styleId="WW-Default1">
    <w:name w:val="WW-Default1"/>
    <w:basedOn w:val="Normal"/>
    <w:uiPriority w:val="99"/>
    <w:qFormat/>
    <w:rsid w:val="00B8656A"/>
    <w:pPr>
      <w:suppressAutoHyphens/>
    </w:pPr>
    <w:rPr>
      <w:rFonts w:eastAsia="Times New Roman"/>
      <w:b/>
      <w:bCs/>
      <w:szCs w:val="20"/>
      <w:lang w:eastAsia="ar-SA"/>
    </w:rPr>
  </w:style>
  <w:style w:type="paragraph" w:customStyle="1" w:styleId="CardStyle">
    <w:name w:val="Card Style"/>
    <w:basedOn w:val="Normal"/>
    <w:link w:val="CardStyleChar"/>
    <w:qFormat/>
    <w:rsid w:val="00B8656A"/>
    <w:rPr>
      <w:rFonts w:eastAsia="Times New Roman"/>
    </w:rPr>
  </w:style>
  <w:style w:type="character" w:customStyle="1" w:styleId="Stylecard11ptChar">
    <w:name w:val="Style card + 11 pt Char"/>
    <w:link w:val="Stylecard11pt"/>
    <w:locked/>
    <w:rsid w:val="00B8656A"/>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B8656A"/>
    <w:pPr>
      <w:ind w:left="288" w:right="288"/>
    </w:pPr>
    <w:rPr>
      <w:rFonts w:ascii="Times New Roman" w:eastAsia="SimSun" w:hAnsi="Times New Roman" w:cs="Times New Roman"/>
      <w:sz w:val="20"/>
      <w:szCs w:val="24"/>
      <w:lang w:eastAsia="zh-CN"/>
    </w:rPr>
  </w:style>
  <w:style w:type="character" w:customStyle="1" w:styleId="Stylecard11ptUnderlineChar">
    <w:name w:val="Style card + 11 pt Underline Char"/>
    <w:link w:val="Stylecard11ptUnderline"/>
    <w:locked/>
    <w:rsid w:val="00B8656A"/>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B8656A"/>
    <w:pPr>
      <w:ind w:left="288" w:right="288"/>
    </w:pPr>
    <w:rPr>
      <w:rFonts w:ascii="Times New Roman" w:eastAsia="SimSun" w:hAnsi="Times New Roman" w:cs="Times New Roma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B8656A"/>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8656A"/>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B8656A"/>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B8656A"/>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B8656A"/>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B8656A"/>
    <w:rPr>
      <w:b/>
      <w:szCs w:val="24"/>
      <w:u w:val="single"/>
    </w:rPr>
  </w:style>
  <w:style w:type="paragraph" w:customStyle="1" w:styleId="BoldandUnderline">
    <w:name w:val="Bold and Underline"/>
    <w:basedOn w:val="Normal"/>
    <w:link w:val="BoldandUnderlineChar"/>
    <w:qFormat/>
    <w:rsid w:val="00B8656A"/>
    <w:rPr>
      <w:rFonts w:asciiTheme="minorHAnsi" w:hAnsiTheme="minorHAnsi" w:cstheme="minorBidi"/>
      <w:b/>
      <w:sz w:val="22"/>
      <w:szCs w:val="24"/>
      <w:u w:val="single"/>
    </w:rPr>
  </w:style>
  <w:style w:type="character" w:customStyle="1" w:styleId="StyleStyle49ptBold3Char">
    <w:name w:val="Style Style4 + 9 pt Bold3 Char"/>
    <w:basedOn w:val="Style4Char"/>
    <w:link w:val="StyleStyle49ptBold3"/>
    <w:locked/>
    <w:rsid w:val="00B8656A"/>
    <w:rPr>
      <w:rFonts w:ascii="Calibri" w:eastAsia="Times New Roman" w:hAnsi="Calibri" w:cs="Times New Roman"/>
      <w:sz w:val="24"/>
      <w:u w:val="single"/>
    </w:rPr>
  </w:style>
  <w:style w:type="paragraph" w:customStyle="1" w:styleId="StyleStyle49ptBold3">
    <w:name w:val="Style Style4 + 9 pt Bold3"/>
    <w:basedOn w:val="Style4"/>
    <w:link w:val="StyleStyle49ptBold3Char"/>
    <w:qFormat/>
    <w:rsid w:val="00B8656A"/>
    <w:rPr>
      <w:rFonts w:cs="Times New Roman"/>
    </w:rPr>
  </w:style>
  <w:style w:type="character" w:customStyle="1" w:styleId="StyleUnderlining11ptChar">
    <w:name w:val="Style Underlining + 11 pt Char"/>
    <w:basedOn w:val="UnderliningChar"/>
    <w:link w:val="StyleUnderlining11pt"/>
    <w:locked/>
    <w:rsid w:val="00B8656A"/>
    <w:rPr>
      <w:rFonts w:ascii="Times New Roman" w:eastAsia="Times New Roman" w:hAnsi="Times New Roman" w:cs="Times New Roman"/>
      <w:sz w:val="20"/>
      <w:szCs w:val="24"/>
      <w:u w:val="single"/>
      <w:lang w:val="en-GB" w:eastAsia="x-none"/>
    </w:rPr>
  </w:style>
  <w:style w:type="paragraph" w:customStyle="1" w:styleId="StyleUnderlining11pt">
    <w:name w:val="Style Underlining + 11 pt"/>
    <w:basedOn w:val="Underlining"/>
    <w:link w:val="StyleUnderlining11ptChar"/>
    <w:qFormat/>
    <w:rsid w:val="00B8656A"/>
    <w:pPr>
      <w:widowControl/>
    </w:pPr>
    <w:rPr>
      <w:rFonts w:ascii="Times New Roman" w:eastAsia="Times New Roman" w:hAnsi="Times New Roman" w:cs="Times New Roman"/>
      <w:sz w:val="20"/>
      <w:szCs w:val="24"/>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B8656A"/>
    <w:rPr>
      <w:rFonts w:ascii="Georgia" w:eastAsia="Times New Roman" w:hAnsi="Georgia"/>
      <w:szCs w:val="24"/>
    </w:rPr>
  </w:style>
  <w:style w:type="paragraph" w:customStyle="1" w:styleId="StyleStyleMicroText7ptArialNarrow10pt">
    <w:name w:val="Style Style MicroText + 7 pt + Arial Narrow 10 pt"/>
    <w:basedOn w:val="Normal"/>
    <w:link w:val="StyleStyleMicroText7ptArialNarrow10ptChar"/>
    <w:qFormat/>
    <w:rsid w:val="00B8656A"/>
    <w:rPr>
      <w:rFonts w:ascii="Georgia" w:eastAsia="Times New Roman" w:hAnsi="Georgia" w:cstheme="minorBidi"/>
      <w:sz w:val="22"/>
      <w:szCs w:val="24"/>
    </w:rPr>
  </w:style>
  <w:style w:type="character" w:customStyle="1" w:styleId="Stylecard11ptBoldUnderlineChar">
    <w:name w:val="Style card + 11 pt Bold Underline Char"/>
    <w:basedOn w:val="cardChar"/>
    <w:link w:val="Stylecard11ptBoldUnderline"/>
    <w:locked/>
    <w:rsid w:val="00B8656A"/>
    <w:rPr>
      <w:rFonts w:ascii="Times New Roman" w:eastAsia="SimSun" w:hAnsi="Times New Roman" w:cs="Calibri"/>
      <w:b/>
      <w:bCs/>
      <w:sz w:val="20"/>
      <w:szCs w:val="24"/>
      <w:u w:val="single"/>
      <w:lang w:val="x-none" w:eastAsia="zh-CN"/>
    </w:rPr>
  </w:style>
  <w:style w:type="paragraph" w:customStyle="1" w:styleId="Stylecard11ptBoldUnderline">
    <w:name w:val="Style card + 11 pt Bold Underline"/>
    <w:basedOn w:val="Normal"/>
    <w:link w:val="Stylecard11ptBoldUnderlineChar"/>
    <w:qFormat/>
    <w:rsid w:val="00B8656A"/>
    <w:pPr>
      <w:ind w:left="288" w:right="288"/>
    </w:pPr>
    <w:rPr>
      <w:rFonts w:ascii="Times New Roman" w:eastAsia="SimSun" w:hAnsi="Times New Roman"/>
      <w:b/>
      <w:bCs/>
      <w:sz w:val="20"/>
      <w:szCs w:val="24"/>
      <w:u w:val="single"/>
      <w:lang w:val="x-none" w:eastAsia="zh-CN"/>
    </w:rPr>
  </w:style>
  <w:style w:type="character" w:customStyle="1" w:styleId="Stylecard8ptChar">
    <w:name w:val="Style card + 8 pt Char"/>
    <w:basedOn w:val="cardChar"/>
    <w:link w:val="Stylecard8pt"/>
    <w:locked/>
    <w:rsid w:val="00B8656A"/>
    <w:rPr>
      <w:rFonts w:ascii="Times New Roman" w:eastAsia="Times New Roman" w:hAnsi="Times New Roman" w:cs="Calibri"/>
      <w:sz w:val="20"/>
      <w:szCs w:val="24"/>
      <w:u w:val="single"/>
      <w:lang w:val="x-none" w:eastAsia="ar-SA"/>
    </w:rPr>
  </w:style>
  <w:style w:type="paragraph" w:customStyle="1" w:styleId="Stylecard8pt">
    <w:name w:val="Style card + 8 pt"/>
    <w:basedOn w:val="Normal"/>
    <w:link w:val="Stylecard8ptChar"/>
    <w:qFormat/>
    <w:rsid w:val="00B8656A"/>
    <w:pPr>
      <w:ind w:left="288" w:right="288"/>
    </w:pPr>
    <w:rPr>
      <w:rFonts w:ascii="Times New Roman" w:eastAsia="Times New Roman" w:hAnsi="Times New Roman"/>
      <w:sz w:val="20"/>
      <w:szCs w:val="24"/>
      <w:u w:val="single"/>
      <w:lang w:val="x-none" w:eastAsia="ar-SA"/>
    </w:rPr>
  </w:style>
  <w:style w:type="paragraph" w:customStyle="1" w:styleId="emactive">
    <w:name w:val="emactive"/>
    <w:basedOn w:val="Normal"/>
    <w:uiPriority w:val="99"/>
    <w:qFormat/>
    <w:rsid w:val="00B8656A"/>
    <w:pPr>
      <w:spacing w:before="100" w:beforeAutospacing="1" w:after="100" w:afterAutospacing="1"/>
    </w:pPr>
    <w:rPr>
      <w:rFonts w:eastAsia="Times New Roman"/>
    </w:rPr>
  </w:style>
  <w:style w:type="paragraph" w:customStyle="1" w:styleId="emready">
    <w:name w:val="emready"/>
    <w:basedOn w:val="Normal"/>
    <w:uiPriority w:val="99"/>
    <w:qFormat/>
    <w:rsid w:val="00B8656A"/>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B8656A"/>
    <w:rPr>
      <w:rFonts w:ascii="Times New Roman" w:hAnsi="Times New Roman" w:cs="Times New Roman"/>
      <w:u w:val="single"/>
    </w:rPr>
  </w:style>
  <w:style w:type="paragraph" w:customStyle="1" w:styleId="UnderlinedCardText">
    <w:name w:val="Underlined Card Text"/>
    <w:basedOn w:val="Normal"/>
    <w:link w:val="UnderlinedCardTextChar"/>
    <w:qFormat/>
    <w:rsid w:val="00B8656A"/>
    <w:pPr>
      <w:spacing w:after="200"/>
      <w:contextualSpacing/>
    </w:pPr>
    <w:rPr>
      <w:rFonts w:ascii="Times New Roman" w:hAnsi="Times New Roman" w:cs="Times New Roman"/>
      <w:sz w:val="22"/>
      <w:u w:val="single"/>
    </w:rPr>
  </w:style>
  <w:style w:type="paragraph" w:customStyle="1" w:styleId="Shrink">
    <w:name w:val="Shrink"/>
    <w:link w:val="ShrinkChar"/>
    <w:qFormat/>
    <w:rsid w:val="00B8656A"/>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B8656A"/>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B8656A"/>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B8656A"/>
    <w:rPr>
      <w:rFonts w:ascii="Georgia" w:eastAsia="Times New Roman" w:hAnsi="Georgia" w:cs="Times New Roman"/>
      <w:b/>
      <w:sz w:val="22"/>
      <w:szCs w:val="24"/>
      <w:u w:val="single"/>
    </w:rPr>
  </w:style>
  <w:style w:type="character" w:customStyle="1" w:styleId="CardHighlightChar">
    <w:name w:val="Card Highlight Char"/>
    <w:link w:val="CardHighlight"/>
    <w:locked/>
    <w:rsid w:val="00B8656A"/>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B8656A"/>
    <w:pPr>
      <w:shd w:val="clear" w:color="auto" w:fill="66FFFF"/>
    </w:pPr>
    <w:rPr>
      <w:rFonts w:eastAsia="Calibri"/>
      <w:u w:val="single"/>
    </w:rPr>
  </w:style>
  <w:style w:type="paragraph" w:customStyle="1" w:styleId="BlockHeaderHidden">
    <w:name w:val="Block Header Hidden"/>
    <w:link w:val="BlockHeaderHiddenChar"/>
    <w:qFormat/>
    <w:rsid w:val="00B8656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8656A"/>
    <w:pPr>
      <w:spacing w:before="100" w:beforeAutospacing="1" w:after="100" w:afterAutospacing="1"/>
    </w:pPr>
    <w:rPr>
      <w:rFonts w:eastAsia="Times New Roman"/>
    </w:rPr>
  </w:style>
  <w:style w:type="paragraph" w:customStyle="1" w:styleId="norma">
    <w:name w:val="norma"/>
    <w:basedOn w:val="Heading3"/>
    <w:uiPriority w:val="99"/>
    <w:qFormat/>
    <w:rsid w:val="00B8656A"/>
    <w:rPr>
      <w:rFonts w:eastAsia="MS Gothic" w:cs="Arial"/>
      <w:sz w:val="24"/>
    </w:rPr>
  </w:style>
  <w:style w:type="character" w:customStyle="1" w:styleId="Emphasis20">
    <w:name w:val="Emphasis 2"/>
    <w:uiPriority w:val="1"/>
    <w:qFormat/>
    <w:rsid w:val="00B8656A"/>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B8656A"/>
  </w:style>
  <w:style w:type="character" w:customStyle="1" w:styleId="CharacterStyle2">
    <w:name w:val="Character Style 2"/>
    <w:uiPriority w:val="99"/>
    <w:rsid w:val="00B8656A"/>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B8656A"/>
    <w:rPr>
      <w:rFonts w:ascii="Arial" w:hAnsi="Arial" w:cs="Arial" w:hint="default"/>
      <w:bCs/>
      <w:szCs w:val="26"/>
      <w:u w:val="single"/>
      <w:lang w:val="en-US" w:eastAsia="en-US" w:bidi="ar-SA"/>
    </w:rPr>
  </w:style>
  <w:style w:type="character" w:customStyle="1" w:styleId="Styleunderline9pt0">
    <w:name w:val="Style underline + 9 pt"/>
    <w:basedOn w:val="underline"/>
    <w:rsid w:val="00B8656A"/>
    <w:rPr>
      <w:u w:val="single"/>
    </w:rPr>
  </w:style>
  <w:style w:type="character" w:customStyle="1" w:styleId="StyleTimesNewRoman9pt">
    <w:name w:val="Style Times New Roman 9 pt"/>
    <w:basedOn w:val="DefaultParagraphFont"/>
    <w:rsid w:val="00B8656A"/>
    <w:rPr>
      <w:rFonts w:ascii="Times New Roman" w:hAnsi="Times New Roman" w:cs="Times New Roman" w:hint="default"/>
      <w:sz w:val="20"/>
    </w:rPr>
  </w:style>
  <w:style w:type="character" w:customStyle="1" w:styleId="Styleunderline9pt1">
    <w:name w:val="Style underline + 9 pt1"/>
    <w:basedOn w:val="underline"/>
    <w:rsid w:val="00B8656A"/>
    <w:rPr>
      <w:u w:val="single"/>
    </w:rPr>
  </w:style>
  <w:style w:type="character" w:customStyle="1" w:styleId="Hyperlink23">
    <w:name w:val="Hyperlink23"/>
    <w:basedOn w:val="DefaultParagraphFont"/>
    <w:rsid w:val="00B8656A"/>
    <w:rPr>
      <w:color w:val="3300CC"/>
      <w:u w:val="single"/>
    </w:rPr>
  </w:style>
  <w:style w:type="character" w:customStyle="1" w:styleId="body-text">
    <w:name w:val="body-text"/>
    <w:basedOn w:val="DefaultParagraphFont"/>
    <w:rsid w:val="00B8656A"/>
  </w:style>
  <w:style w:type="character" w:customStyle="1" w:styleId="globalcontentbody">
    <w:name w:val="globalcontentbody"/>
    <w:basedOn w:val="DefaultParagraphFont"/>
    <w:rsid w:val="00B8656A"/>
  </w:style>
  <w:style w:type="character" w:customStyle="1" w:styleId="Styleterm111ptUnderline">
    <w:name w:val="Style term1 + 11 pt Underline"/>
    <w:basedOn w:val="term1"/>
    <w:rsid w:val="00B8656A"/>
    <w:rPr>
      <w:b/>
      <w:bCs/>
    </w:rPr>
  </w:style>
  <w:style w:type="character" w:customStyle="1" w:styleId="Style9pt">
    <w:name w:val="Style 9 pt"/>
    <w:basedOn w:val="DefaultParagraphFont"/>
    <w:rsid w:val="00B8656A"/>
    <w:rPr>
      <w:rFonts w:ascii="Times New Roman" w:hAnsi="Times New Roman" w:cs="Times New Roman" w:hint="default"/>
      <w:sz w:val="20"/>
    </w:rPr>
  </w:style>
  <w:style w:type="character" w:customStyle="1" w:styleId="CharChar11">
    <w:name w:val="Char Char11"/>
    <w:basedOn w:val="DefaultParagraphFont"/>
    <w:rsid w:val="00B8656A"/>
    <w:rPr>
      <w:rFonts w:ascii="Arial" w:hAnsi="Arial" w:cs="Arial" w:hint="default"/>
      <w:bCs/>
      <w:szCs w:val="26"/>
      <w:u w:val="single"/>
      <w:lang w:val="en-US" w:eastAsia="en-US" w:bidi="ar-SA"/>
    </w:rPr>
  </w:style>
  <w:style w:type="character" w:customStyle="1" w:styleId="authorbio">
    <w:name w:val="authorbio"/>
    <w:basedOn w:val="DefaultParagraphFont"/>
    <w:rsid w:val="00B8656A"/>
  </w:style>
  <w:style w:type="character" w:customStyle="1" w:styleId="underlineChar0">
    <w:name w:val="underline Char"/>
    <w:basedOn w:val="DefaultParagraphFont"/>
    <w:rsid w:val="00B8656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B8656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B8656A"/>
    <w:rPr>
      <w:sz w:val="20"/>
      <w:u w:val="single"/>
    </w:rPr>
  </w:style>
  <w:style w:type="character" w:customStyle="1" w:styleId="base">
    <w:name w:val="base"/>
    <w:basedOn w:val="DefaultParagraphFont"/>
    <w:rsid w:val="00B8656A"/>
  </w:style>
  <w:style w:type="character" w:customStyle="1" w:styleId="part-of-speech">
    <w:name w:val="part-of-speech"/>
    <w:basedOn w:val="DefaultParagraphFont"/>
    <w:rsid w:val="00B8656A"/>
  </w:style>
  <w:style w:type="character" w:customStyle="1" w:styleId="sep">
    <w:name w:val="sep"/>
    <w:basedOn w:val="DefaultParagraphFont"/>
    <w:rsid w:val="00B8656A"/>
  </w:style>
  <w:style w:type="character" w:customStyle="1" w:styleId="pron">
    <w:name w:val="pron"/>
    <w:basedOn w:val="DefaultParagraphFont"/>
    <w:rsid w:val="00B8656A"/>
  </w:style>
  <w:style w:type="character" w:customStyle="1" w:styleId="UnderlineCharChar1">
    <w:name w:val="Underline Char Char1"/>
    <w:basedOn w:val="DefaultParagraphFont"/>
    <w:rsid w:val="00B8656A"/>
    <w:rPr>
      <w:u w:val="single"/>
      <w:lang w:val="en-US" w:eastAsia="en-US" w:bidi="ar-SA"/>
    </w:rPr>
  </w:style>
  <w:style w:type="character" w:customStyle="1" w:styleId="StyleUnderlineCharChar111pt">
    <w:name w:val="Style Underline Char Char1 + 11 pt"/>
    <w:basedOn w:val="UnderlineCharChar1"/>
    <w:rsid w:val="00B8656A"/>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8656A"/>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B8656A"/>
    <w:rPr>
      <w:b/>
      <w:bCs/>
      <w:noProof w:val="0"/>
      <w:sz w:val="20"/>
      <w:u w:val="single"/>
      <w:lang w:val="en-US" w:eastAsia="en-US" w:bidi="ar-SA"/>
    </w:rPr>
  </w:style>
  <w:style w:type="character" w:customStyle="1" w:styleId="StyleunderlineArialNarrow9ptBold">
    <w:name w:val="Style underline + Arial Narrow 9 pt Bold"/>
    <w:basedOn w:val="underline"/>
    <w:rsid w:val="00B8656A"/>
    <w:rPr>
      <w:u w:val="single"/>
    </w:rPr>
  </w:style>
  <w:style w:type="character" w:customStyle="1" w:styleId="StyleBoldandUnderlineCharCharCharChar9pt">
    <w:name w:val="Style Bold and Underline Char Char Char Char + 9 pt"/>
    <w:basedOn w:val="DefaultParagraphFont"/>
    <w:rsid w:val="00B8656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B8656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B8656A"/>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B8656A"/>
    <w:rPr>
      <w:rFonts w:ascii="Arial" w:hAnsi="Arial" w:cs="Arial" w:hint="default"/>
      <w:color w:val="000000"/>
      <w:sz w:val="10"/>
      <w:szCs w:val="22"/>
    </w:rPr>
  </w:style>
  <w:style w:type="character" w:customStyle="1" w:styleId="CharChar111">
    <w:name w:val="Char Char111"/>
    <w:basedOn w:val="DefaultParagraphFont"/>
    <w:rsid w:val="00B8656A"/>
    <w:rPr>
      <w:rFonts w:ascii="Arial" w:hAnsi="Arial" w:cs="Arial" w:hint="default"/>
      <w:bCs/>
      <w:szCs w:val="26"/>
      <w:u w:val="single"/>
      <w:lang w:val="en-US" w:eastAsia="en-US" w:bidi="ar-SA"/>
    </w:rPr>
  </w:style>
  <w:style w:type="character" w:customStyle="1" w:styleId="AUnterdline">
    <w:name w:val="AUnterdline"/>
    <w:qFormat/>
    <w:rsid w:val="00B8656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B8656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B8656A"/>
  </w:style>
  <w:style w:type="character" w:customStyle="1" w:styleId="StyleUnderline1">
    <w:name w:val="Style Underline1"/>
    <w:basedOn w:val="DefaultParagraphFont"/>
    <w:rsid w:val="00B8656A"/>
    <w:rPr>
      <w:rFonts w:ascii="Times New Roman" w:hAnsi="Times New Roman" w:cs="Times New Roman" w:hint="default"/>
      <w:sz w:val="20"/>
      <w:u w:val="single"/>
    </w:rPr>
  </w:style>
  <w:style w:type="character" w:customStyle="1" w:styleId="DontRead">
    <w:name w:val="Don't Read"/>
    <w:qFormat/>
    <w:rsid w:val="00B8656A"/>
    <w:rPr>
      <w:rFonts w:ascii="Times New Roman" w:hAnsi="Times New Roman" w:cs="Times New Roman" w:hint="default"/>
      <w:sz w:val="16"/>
    </w:rPr>
  </w:style>
  <w:style w:type="character" w:customStyle="1" w:styleId="Style11ptUnderline3">
    <w:name w:val="Style 11 pt Underline3"/>
    <w:rsid w:val="00B8656A"/>
    <w:rPr>
      <w:sz w:val="20"/>
      <w:u w:val="single"/>
    </w:rPr>
  </w:style>
  <w:style w:type="character" w:customStyle="1" w:styleId="2">
    <w:name w:val="2"/>
    <w:rsid w:val="00B8656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B8656A"/>
    <w:rPr>
      <w:sz w:val="20"/>
      <w:u w:val="single"/>
    </w:rPr>
  </w:style>
  <w:style w:type="character" w:customStyle="1" w:styleId="Style9ptBoldUnderline5">
    <w:name w:val="Style 9 pt Bold Underline5"/>
    <w:basedOn w:val="DefaultParagraphFont"/>
    <w:rsid w:val="00B8656A"/>
    <w:rPr>
      <w:b/>
      <w:bCs/>
      <w:sz w:val="20"/>
      <w:u w:val="single"/>
    </w:rPr>
  </w:style>
  <w:style w:type="character" w:customStyle="1" w:styleId="CharChar114">
    <w:name w:val="Char Char114"/>
    <w:basedOn w:val="DefaultParagraphFont"/>
    <w:rsid w:val="00B8656A"/>
    <w:rPr>
      <w:rFonts w:ascii="Arial" w:hAnsi="Arial" w:cs="Arial" w:hint="default"/>
      <w:bCs/>
      <w:szCs w:val="26"/>
      <w:u w:val="single"/>
      <w:lang w:val="en-US" w:eastAsia="en-US" w:bidi="ar-SA"/>
    </w:rPr>
  </w:style>
  <w:style w:type="character" w:customStyle="1" w:styleId="CharChar113">
    <w:name w:val="Char Char113"/>
    <w:basedOn w:val="DefaultParagraphFont"/>
    <w:rsid w:val="00B8656A"/>
    <w:rPr>
      <w:rFonts w:ascii="Arial" w:hAnsi="Arial" w:cs="Arial" w:hint="default"/>
      <w:bCs/>
      <w:szCs w:val="26"/>
      <w:u w:val="single"/>
      <w:lang w:val="en-US" w:eastAsia="en-US" w:bidi="ar-SA"/>
    </w:rPr>
  </w:style>
  <w:style w:type="character" w:customStyle="1" w:styleId="CharChar112">
    <w:name w:val="Char Char112"/>
    <w:basedOn w:val="DefaultParagraphFont"/>
    <w:rsid w:val="00B8656A"/>
    <w:rPr>
      <w:rFonts w:ascii="Arial" w:hAnsi="Arial" w:cs="Arial" w:hint="default"/>
      <w:bCs/>
      <w:szCs w:val="26"/>
      <w:u w:val="single"/>
      <w:lang w:val="en-US" w:eastAsia="en-US" w:bidi="ar-SA"/>
    </w:rPr>
  </w:style>
  <w:style w:type="character" w:customStyle="1" w:styleId="zoomme">
    <w:name w:val="zoomme"/>
    <w:basedOn w:val="DefaultParagraphFont"/>
    <w:rsid w:val="00B8656A"/>
  </w:style>
  <w:style w:type="character" w:customStyle="1" w:styleId="Date10">
    <w:name w:val="Date1"/>
    <w:basedOn w:val="DefaultParagraphFont"/>
    <w:rsid w:val="00B8656A"/>
  </w:style>
  <w:style w:type="character" w:customStyle="1" w:styleId="classauthor">
    <w:name w:val="class=&quot;author&quot;"/>
    <w:basedOn w:val="DefaultParagraphFont"/>
    <w:rsid w:val="00B8656A"/>
  </w:style>
  <w:style w:type="character" w:customStyle="1" w:styleId="CharCharChar">
    <w:name w:val="Char Char Char"/>
    <w:basedOn w:val="DefaultParagraphFont"/>
    <w:rsid w:val="00B8656A"/>
    <w:rPr>
      <w:rFonts w:ascii="Arial" w:hAnsi="Arial" w:cs="Arial" w:hint="default"/>
      <w:bCs/>
      <w:szCs w:val="26"/>
      <w:u w:val="single"/>
      <w:lang w:val="en-US" w:eastAsia="en-US" w:bidi="ar-SA"/>
    </w:rPr>
  </w:style>
  <w:style w:type="character" w:customStyle="1" w:styleId="officialstitle-">
    <w:name w:val="official_s_title-"/>
    <w:basedOn w:val="DefaultParagraphFont"/>
    <w:rsid w:val="00B8656A"/>
  </w:style>
  <w:style w:type="character" w:customStyle="1" w:styleId="officialsbureau">
    <w:name w:val="official_s_bureau"/>
    <w:basedOn w:val="DefaultParagraphFont"/>
    <w:rsid w:val="00B8656A"/>
  </w:style>
  <w:style w:type="character" w:customStyle="1" w:styleId="gray">
    <w:name w:val="gray"/>
    <w:basedOn w:val="DefaultParagraphFont"/>
    <w:rsid w:val="00B8656A"/>
  </w:style>
  <w:style w:type="character" w:customStyle="1" w:styleId="Styleunderline11ptBorderSinglesolidlineAuto05p">
    <w:name w:val="Style underline + 11 pt Border: : (Single solid line Auto  0.5 p..."/>
    <w:rsid w:val="00B8656A"/>
    <w:rPr>
      <w:sz w:val="20"/>
      <w:u w:val="single"/>
      <w:bdr w:val="single" w:sz="4" w:space="0" w:color="auto" w:frame="1"/>
    </w:rPr>
  </w:style>
  <w:style w:type="character" w:customStyle="1" w:styleId="CardText-Underlined0">
    <w:name w:val="Card Text - Underlined"/>
    <w:rsid w:val="00B8656A"/>
    <w:rPr>
      <w:b/>
      <w:bCs w:val="0"/>
      <w:sz w:val="20"/>
      <w:u w:val="single"/>
    </w:rPr>
  </w:style>
  <w:style w:type="character" w:customStyle="1" w:styleId="Style11ptItalicUnderline">
    <w:name w:val="Style 11 pt Italic Underline"/>
    <w:basedOn w:val="DefaultParagraphFont"/>
    <w:rsid w:val="00B8656A"/>
    <w:rPr>
      <w:i/>
      <w:iCs/>
      <w:sz w:val="20"/>
      <w:u w:val="single"/>
    </w:rPr>
  </w:style>
  <w:style w:type="character" w:customStyle="1" w:styleId="Style11ptItalic">
    <w:name w:val="Style 11 pt Italic"/>
    <w:basedOn w:val="DefaultParagraphFont"/>
    <w:rsid w:val="00B8656A"/>
    <w:rPr>
      <w:rFonts w:ascii="Times New Roman" w:hAnsi="Times New Roman" w:cs="Times New Roman" w:hint="default"/>
      <w:i/>
      <w:iCs/>
      <w:sz w:val="20"/>
    </w:rPr>
  </w:style>
  <w:style w:type="character" w:customStyle="1" w:styleId="Style9ptUnderline6">
    <w:name w:val="Style 9 pt Underline6"/>
    <w:basedOn w:val="DefaultParagraphFont"/>
    <w:rsid w:val="00B8656A"/>
    <w:rPr>
      <w:sz w:val="20"/>
      <w:u w:val="single"/>
    </w:rPr>
  </w:style>
  <w:style w:type="character" w:customStyle="1" w:styleId="ct-with-fmlt">
    <w:name w:val="ct-with-fmlt"/>
    <w:basedOn w:val="DefaultParagraphFont"/>
    <w:rsid w:val="00B8656A"/>
  </w:style>
  <w:style w:type="character" w:customStyle="1" w:styleId="ital-inline">
    <w:name w:val="ital-inline"/>
    <w:basedOn w:val="DefaultParagraphFont"/>
    <w:rsid w:val="00B8656A"/>
  </w:style>
  <w:style w:type="character" w:customStyle="1" w:styleId="cross-head">
    <w:name w:val="cross-head"/>
    <w:rsid w:val="00B8656A"/>
  </w:style>
  <w:style w:type="character" w:customStyle="1" w:styleId="dateline">
    <w:name w:val="dateline"/>
    <w:rsid w:val="00B8656A"/>
  </w:style>
  <w:style w:type="character" w:customStyle="1" w:styleId="Subtitle1">
    <w:name w:val="Subtitle1"/>
    <w:rsid w:val="00B8656A"/>
  </w:style>
  <w:style w:type="character" w:customStyle="1" w:styleId="metaorigin">
    <w:name w:val="meta_origin"/>
    <w:rsid w:val="00B8656A"/>
  </w:style>
  <w:style w:type="character" w:customStyle="1" w:styleId="mandelbrotrefrag">
    <w:name w:val="mandelbrot_refrag"/>
    <w:rsid w:val="00B8656A"/>
  </w:style>
  <w:style w:type="character" w:customStyle="1" w:styleId="eminfo">
    <w:name w:val="eminfo"/>
    <w:rsid w:val="00B8656A"/>
  </w:style>
  <w:style w:type="character" w:customStyle="1" w:styleId="emhighlight">
    <w:name w:val="emhighlight"/>
    <w:rsid w:val="00B8656A"/>
  </w:style>
  <w:style w:type="character" w:customStyle="1" w:styleId="at">
    <w:name w:val="at"/>
    <w:rsid w:val="00B8656A"/>
  </w:style>
  <w:style w:type="character" w:customStyle="1" w:styleId="name">
    <w:name w:val="name"/>
    <w:rsid w:val="00B8656A"/>
  </w:style>
  <w:style w:type="character" w:customStyle="1" w:styleId="tkrname">
    <w:name w:val="tkrname"/>
    <w:rsid w:val="00B8656A"/>
  </w:style>
  <w:style w:type="character" w:customStyle="1" w:styleId="tkrchange">
    <w:name w:val="tkrchange"/>
    <w:rsid w:val="00B8656A"/>
  </w:style>
  <w:style w:type="character" w:customStyle="1" w:styleId="source-org">
    <w:name w:val="source-org"/>
    <w:rsid w:val="00B8656A"/>
  </w:style>
  <w:style w:type="character" w:customStyle="1" w:styleId="updated">
    <w:name w:val="updated"/>
    <w:rsid w:val="00B8656A"/>
  </w:style>
  <w:style w:type="character" w:customStyle="1" w:styleId="last">
    <w:name w:val="last"/>
    <w:rsid w:val="00B8656A"/>
  </w:style>
  <w:style w:type="character" w:customStyle="1" w:styleId="institution">
    <w:name w:val="institution"/>
    <w:rsid w:val="00B8656A"/>
  </w:style>
  <w:style w:type="character" w:customStyle="1" w:styleId="CharChar5">
    <w:name w:val="Char Char5"/>
    <w:rsid w:val="00B8656A"/>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B8656A"/>
  </w:style>
  <w:style w:type="character" w:customStyle="1" w:styleId="Style11ptBoldUnderline1">
    <w:name w:val="Style 11 pt Bold Underline1"/>
    <w:rsid w:val="00B8656A"/>
    <w:rPr>
      <w:b/>
      <w:bCs/>
      <w:sz w:val="20"/>
      <w:u w:val="single"/>
    </w:rPr>
  </w:style>
  <w:style w:type="character" w:customStyle="1" w:styleId="StyleStyleunderlineBold11pt">
    <w:name w:val="Style Style underline + Bold + 11 pt"/>
    <w:rsid w:val="00B8656A"/>
    <w:rPr>
      <w:bCs/>
      <w:sz w:val="20"/>
      <w:u w:val="single"/>
    </w:rPr>
  </w:style>
  <w:style w:type="character" w:customStyle="1" w:styleId="StyleunderlineAsianTimesNewRomanBold">
    <w:name w:val="Style underline + (Asian) Times New Roman Bold"/>
    <w:rsid w:val="00B8656A"/>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B8656A"/>
    <w:rPr>
      <w:b/>
      <w:bCs/>
      <w:sz w:val="20"/>
      <w:u w:val="single"/>
      <w:bdr w:val="single" w:sz="4" w:space="0" w:color="auto" w:frame="1"/>
    </w:rPr>
  </w:style>
  <w:style w:type="character" w:customStyle="1" w:styleId="Style9ptBoldUnderline1">
    <w:name w:val="Style 9 pt Bold Underline1"/>
    <w:rsid w:val="00B8656A"/>
    <w:rPr>
      <w:bCs/>
      <w:sz w:val="22"/>
      <w:u w:val="single"/>
    </w:rPr>
  </w:style>
  <w:style w:type="character" w:customStyle="1" w:styleId="Style11ptBoldUnderlineBorderSinglesolidlineAuto1">
    <w:name w:val="Style 11 pt Bold Underline Border: : (Single solid line Auto  ...1"/>
    <w:rsid w:val="00B8656A"/>
    <w:rPr>
      <w:b/>
      <w:bCs/>
      <w:sz w:val="20"/>
      <w:u w:val="single"/>
      <w:bdr w:val="single" w:sz="4" w:space="0" w:color="auto" w:frame="1"/>
    </w:rPr>
  </w:style>
  <w:style w:type="character" w:customStyle="1" w:styleId="quotepeekbase">
    <w:name w:val="quotepeekbase"/>
    <w:rsid w:val="00B8656A"/>
  </w:style>
  <w:style w:type="character" w:customStyle="1" w:styleId="cardChar11">
    <w:name w:val="card Char1"/>
    <w:rsid w:val="00B8656A"/>
    <w:rPr>
      <w:rFonts w:ascii="Calibri" w:eastAsia="Calibri" w:hAnsi="Calibri" w:hint="default"/>
      <w:sz w:val="24"/>
      <w:szCs w:val="22"/>
      <w:lang w:val="x-none" w:eastAsia="x-none"/>
    </w:rPr>
  </w:style>
  <w:style w:type="character" w:customStyle="1" w:styleId="NormalCard">
    <w:name w:val="Normal Card"/>
    <w:uiPriority w:val="1"/>
    <w:qFormat/>
    <w:rsid w:val="00B8656A"/>
    <w:rPr>
      <w:rFonts w:ascii="Times New Roman" w:hAnsi="Times New Roman" w:cs="Times New Roman" w:hint="default"/>
      <w:sz w:val="24"/>
    </w:rPr>
  </w:style>
  <w:style w:type="character" w:customStyle="1" w:styleId="HighlightedUnderline">
    <w:name w:val="Highlighted Underline"/>
    <w:uiPriority w:val="1"/>
    <w:qFormat/>
    <w:rsid w:val="00B8656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8656A"/>
    <w:rPr>
      <w:rFonts w:ascii="Times New Roman" w:hAnsi="Times New Roman" w:cs="Times New Roman" w:hint="default"/>
      <w:sz w:val="16"/>
      <w:szCs w:val="16"/>
    </w:rPr>
  </w:style>
  <w:style w:type="character" w:customStyle="1" w:styleId="timebox">
    <w:name w:val="timebox"/>
    <w:rsid w:val="00B8656A"/>
  </w:style>
  <w:style w:type="character" w:customStyle="1" w:styleId="Heading2Subtext">
    <w:name w:val="Heading 2 Subtext"/>
    <w:rsid w:val="00B8656A"/>
    <w:rPr>
      <w:rFonts w:ascii="Times New Roman" w:hAnsi="Times New Roman" w:cs="Times New Roman" w:hint="default"/>
      <w:sz w:val="16"/>
    </w:rPr>
  </w:style>
  <w:style w:type="character" w:customStyle="1" w:styleId="-SmallText-">
    <w:name w:val="-Small Text-"/>
    <w:rsid w:val="00B8656A"/>
    <w:rPr>
      <w:rFonts w:ascii="Garamond" w:hAnsi="Garamond" w:hint="default"/>
      <w:sz w:val="16"/>
    </w:rPr>
  </w:style>
  <w:style w:type="character" w:customStyle="1" w:styleId="citation">
    <w:name w:val="citation"/>
    <w:rsid w:val="00B8656A"/>
  </w:style>
  <w:style w:type="character" w:customStyle="1" w:styleId="tagchar0">
    <w:name w:val="tagchar"/>
    <w:basedOn w:val="DefaultParagraphFont"/>
    <w:rsid w:val="00B8656A"/>
  </w:style>
  <w:style w:type="character" w:customStyle="1" w:styleId="StyleBoldUnderline1">
    <w:name w:val="Style Bold Underline1"/>
    <w:basedOn w:val="DefaultParagraphFont"/>
    <w:rsid w:val="00B8656A"/>
    <w:rPr>
      <w:b w:val="0"/>
      <w:bCs/>
      <w:u w:val="single"/>
    </w:rPr>
  </w:style>
  <w:style w:type="character" w:customStyle="1" w:styleId="label">
    <w:name w:val="label"/>
    <w:rsid w:val="00B8656A"/>
  </w:style>
  <w:style w:type="paragraph" w:customStyle="1" w:styleId="nromal">
    <w:name w:val="nromal"/>
    <w:basedOn w:val="Normal"/>
    <w:uiPriority w:val="99"/>
    <w:qFormat/>
    <w:rsid w:val="00B8656A"/>
    <w:pPr>
      <w:keepNext/>
      <w:keepLines/>
      <w:spacing w:before="200"/>
      <w:outlineLvl w:val="3"/>
    </w:pPr>
    <w:rPr>
      <w:rFonts w:eastAsia="Times New Roman" w:cs="Cambria"/>
      <w:b/>
      <w:iCs/>
    </w:rPr>
  </w:style>
  <w:style w:type="paragraph" w:customStyle="1" w:styleId="natural">
    <w:name w:val="natural"/>
    <w:basedOn w:val="Normal"/>
    <w:uiPriority w:val="99"/>
    <w:qFormat/>
    <w:rsid w:val="00B8656A"/>
    <w:pPr>
      <w:keepNext/>
      <w:keepLines/>
      <w:spacing w:before="200"/>
      <w:outlineLvl w:val="3"/>
    </w:pPr>
    <w:rPr>
      <w:rFonts w:eastAsia="Times New Roman"/>
      <w:b/>
      <w:iCs/>
    </w:rPr>
  </w:style>
  <w:style w:type="paragraph" w:customStyle="1" w:styleId="nroaml">
    <w:name w:val="nroaml"/>
    <w:basedOn w:val="Normal"/>
    <w:uiPriority w:val="99"/>
    <w:qFormat/>
    <w:rsid w:val="00B8656A"/>
    <w:pPr>
      <w:keepNext/>
      <w:keepLines/>
      <w:spacing w:before="200"/>
      <w:outlineLvl w:val="3"/>
    </w:pPr>
    <w:rPr>
      <w:rFonts w:eastAsia="Times New Roman"/>
      <w:b/>
      <w:iCs/>
    </w:rPr>
  </w:style>
  <w:style w:type="paragraph" w:customStyle="1" w:styleId="noraml">
    <w:name w:val="noraml"/>
    <w:basedOn w:val="Normal"/>
    <w:uiPriority w:val="99"/>
    <w:qFormat/>
    <w:rsid w:val="00B8656A"/>
    <w:pPr>
      <w:keepNext/>
      <w:keepLines/>
      <w:spacing w:before="200"/>
      <w:outlineLvl w:val="3"/>
    </w:pPr>
    <w:rPr>
      <w:rFonts w:eastAsia="Times New Roman"/>
      <w:b/>
      <w:iCs/>
    </w:rPr>
  </w:style>
  <w:style w:type="table" w:styleId="MediumGrid1">
    <w:name w:val="Medium Grid 1"/>
    <w:basedOn w:val="TableNormal"/>
    <w:uiPriority w:val="67"/>
    <w:rsid w:val="00B8656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B8656A"/>
    <w:rPr>
      <w:rFonts w:eastAsia="Calibri"/>
      <w:sz w:val="16"/>
      <w:szCs w:val="16"/>
    </w:rPr>
  </w:style>
  <w:style w:type="character" w:customStyle="1" w:styleId="SmallSizeParagraphChar">
    <w:name w:val="Small Size Paragraph Char"/>
    <w:link w:val="SmallSizeParagraph"/>
    <w:rsid w:val="00B8656A"/>
    <w:rPr>
      <w:rFonts w:ascii="Calibri" w:eastAsia="Calibri" w:hAnsi="Calibri" w:cs="Calibri"/>
      <w:sz w:val="16"/>
      <w:szCs w:val="16"/>
    </w:rPr>
  </w:style>
  <w:style w:type="character" w:customStyle="1" w:styleId="lede">
    <w:name w:val="lede"/>
    <w:basedOn w:val="DefaultParagraphFont"/>
    <w:rsid w:val="00B8656A"/>
  </w:style>
  <w:style w:type="character" w:customStyle="1" w:styleId="Heading7Char1">
    <w:name w:val="Heading 7 Char1"/>
    <w:basedOn w:val="DefaultParagraphFont"/>
    <w:semiHidden/>
    <w:rsid w:val="00B8656A"/>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B8656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B8656A"/>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B8656A"/>
    <w:rPr>
      <w:rFonts w:eastAsia="MS Mincho"/>
      <w:szCs w:val="20"/>
      <w:u w:val="single"/>
    </w:rPr>
  </w:style>
  <w:style w:type="character" w:customStyle="1" w:styleId="UnderlineChar2CharCharChar">
    <w:name w:val="Underline Char2 Char Char Char"/>
    <w:link w:val="UnderlineChar2CharChar"/>
    <w:rsid w:val="00B8656A"/>
    <w:rPr>
      <w:rFonts w:ascii="Calibri" w:eastAsia="MS Mincho" w:hAnsi="Calibri" w:cs="Calibri"/>
      <w:sz w:val="24"/>
      <w:szCs w:val="20"/>
      <w:u w:val="single"/>
    </w:rPr>
  </w:style>
  <w:style w:type="paragraph" w:customStyle="1" w:styleId="StylecardLatinVerdana-BoldUnderline">
    <w:name w:val="Style card + (Latin) Verdana-Bold Underline"/>
    <w:basedOn w:val="Normal"/>
    <w:link w:val="StylecardLatinVerdana-BoldUnderlineChar"/>
    <w:qFormat/>
    <w:rsid w:val="00B8656A"/>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B8656A"/>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B8656A"/>
    <w:pPr>
      <w:spacing w:after="200"/>
      <w:contextualSpacing/>
    </w:pPr>
    <w:rPr>
      <w:rFonts w:eastAsia="Calibri"/>
    </w:rPr>
  </w:style>
  <w:style w:type="character" w:customStyle="1" w:styleId="StyleCardText9ptChar">
    <w:name w:val="Style Card Text + 9 pt Char"/>
    <w:basedOn w:val="DefaultParagraphFont"/>
    <w:link w:val="StyleCardText9pt"/>
    <w:rsid w:val="00B8656A"/>
    <w:rPr>
      <w:rFonts w:ascii="Calibri" w:eastAsia="Calibri" w:hAnsi="Calibri" w:cs="Calibri"/>
      <w:sz w:val="24"/>
    </w:rPr>
  </w:style>
  <w:style w:type="paragraph" w:styleId="Quote">
    <w:name w:val="Quote"/>
    <w:basedOn w:val="Normal"/>
    <w:next w:val="Normal"/>
    <w:link w:val="QuoteChar1"/>
    <w:uiPriority w:val="29"/>
    <w:qFormat/>
    <w:rsid w:val="00B8656A"/>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B8656A"/>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B8656A"/>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B8656A"/>
    <w:rPr>
      <w:rFonts w:ascii="Calibri" w:hAnsi="Calibri" w:cs="Calibri"/>
      <w:b/>
      <w:bCs/>
      <w:sz w:val="24"/>
      <w:u w:val="single"/>
      <w:bdr w:val="single" w:sz="4" w:space="0" w:color="auto"/>
    </w:rPr>
  </w:style>
  <w:style w:type="character" w:customStyle="1" w:styleId="UnderlinedChar1">
    <w:name w:val="Underlined Char1"/>
    <w:basedOn w:val="DefaultParagraphFont"/>
    <w:rsid w:val="00B8656A"/>
    <w:rPr>
      <w:rFonts w:ascii="Century Gothic" w:hAnsi="Century Gothic"/>
      <w:sz w:val="24"/>
      <w:u w:val="thick"/>
    </w:rPr>
  </w:style>
  <w:style w:type="character" w:customStyle="1" w:styleId="StyleTimesNewRoman12ptBold">
    <w:name w:val="Style Times New Roman 12 pt Bold"/>
    <w:rsid w:val="00B8656A"/>
    <w:rPr>
      <w:b/>
      <w:bCs/>
      <w:sz w:val="24"/>
    </w:rPr>
  </w:style>
  <w:style w:type="character" w:customStyle="1" w:styleId="Intemphasis">
    <w:name w:val="Intemphasis"/>
    <w:uiPriority w:val="1"/>
    <w:qFormat/>
    <w:rsid w:val="00B8656A"/>
    <w:rPr>
      <w:rFonts w:ascii="Cambria" w:hAnsi="Cambria"/>
      <w:b/>
      <w:sz w:val="20"/>
      <w:u w:val="single"/>
      <w:bdr w:val="single" w:sz="4" w:space="0" w:color="auto"/>
      <w:shd w:val="pct25" w:color="auto" w:fill="auto"/>
    </w:rPr>
  </w:style>
  <w:style w:type="character" w:customStyle="1" w:styleId="BoldUnderlineChar1">
    <w:name w:val="BoldUnderline Char1"/>
    <w:rsid w:val="00B8656A"/>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B8656A"/>
    <w:pPr>
      <w:contextualSpacing/>
    </w:pPr>
    <w:rPr>
      <w:rFonts w:eastAsia="Cambria"/>
      <w:b/>
    </w:rPr>
  </w:style>
  <w:style w:type="paragraph" w:customStyle="1" w:styleId="Shrink8">
    <w:name w:val="Shrink8"/>
    <w:basedOn w:val="Normal"/>
    <w:uiPriority w:val="99"/>
    <w:qFormat/>
    <w:rsid w:val="00B8656A"/>
    <w:rPr>
      <w:rFonts w:eastAsia="Cambria"/>
    </w:rPr>
  </w:style>
  <w:style w:type="paragraph" w:customStyle="1" w:styleId="UnderlineText">
    <w:name w:val="Underline Text"/>
    <w:basedOn w:val="Normal"/>
    <w:link w:val="UnderlineTextChar"/>
    <w:qFormat/>
    <w:rsid w:val="00B8656A"/>
    <w:pPr>
      <w:ind w:left="288"/>
    </w:pPr>
    <w:rPr>
      <w:rFonts w:asciiTheme="minorHAnsi" w:hAnsiTheme="minorHAnsi" w:cstheme="minorBidi"/>
      <w:sz w:val="22"/>
      <w:szCs w:val="24"/>
      <w:u w:val="single"/>
    </w:rPr>
  </w:style>
  <w:style w:type="paragraph" w:customStyle="1" w:styleId="HotRoute0">
    <w:name w:val="Hot Route"/>
    <w:basedOn w:val="Normal"/>
    <w:link w:val="HotRouteChar0"/>
    <w:qFormat/>
    <w:rsid w:val="00B8656A"/>
    <w:pPr>
      <w:ind w:left="288"/>
    </w:pPr>
    <w:rPr>
      <w:rFonts w:eastAsia="Cambria"/>
      <w:iCs/>
      <w:color w:val="000000"/>
      <w:sz w:val="18"/>
    </w:rPr>
  </w:style>
  <w:style w:type="character" w:customStyle="1" w:styleId="commentstext">
    <w:name w:val="comments_text"/>
    <w:uiPriority w:val="99"/>
    <w:rsid w:val="00B8656A"/>
    <w:rPr>
      <w:rFonts w:cs="Times New Roman"/>
    </w:rPr>
  </w:style>
  <w:style w:type="paragraph" w:customStyle="1" w:styleId="Heading42">
    <w:name w:val="Heading 42"/>
    <w:basedOn w:val="Normal"/>
    <w:uiPriority w:val="99"/>
    <w:qFormat/>
    <w:rsid w:val="00B8656A"/>
    <w:rPr>
      <w:rFonts w:eastAsia="Times New Roman"/>
    </w:rPr>
  </w:style>
  <w:style w:type="paragraph" w:customStyle="1" w:styleId="DebateNormal">
    <w:name w:val="DebateNormal"/>
    <w:basedOn w:val="Normal"/>
    <w:link w:val="DebateNormalChar"/>
    <w:qFormat/>
    <w:rsid w:val="00B8656A"/>
    <w:pPr>
      <w:spacing w:line="276" w:lineRule="auto"/>
    </w:pPr>
    <w:rPr>
      <w:rFonts w:eastAsia="Calibri"/>
      <w:szCs w:val="20"/>
    </w:rPr>
  </w:style>
  <w:style w:type="character" w:customStyle="1" w:styleId="DebateNormalChar">
    <w:name w:val="DebateNormal Char"/>
    <w:basedOn w:val="DefaultParagraphFont"/>
    <w:link w:val="DebateNormal"/>
    <w:rsid w:val="00B8656A"/>
    <w:rPr>
      <w:rFonts w:ascii="Calibri" w:eastAsia="Calibri" w:hAnsi="Calibri" w:cs="Calibri"/>
      <w:sz w:val="24"/>
      <w:szCs w:val="20"/>
    </w:rPr>
  </w:style>
  <w:style w:type="paragraph" w:customStyle="1" w:styleId="DebateEmphasis">
    <w:name w:val="DebateEmphasis"/>
    <w:basedOn w:val="Normal"/>
    <w:link w:val="DebateEmphasisChar"/>
    <w:qFormat/>
    <w:rsid w:val="00B8656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8656A"/>
    <w:rPr>
      <w:rFonts w:ascii="Calibri" w:eastAsia="Calibri" w:hAnsi="Calibri" w:cs="Calibri"/>
      <w:b/>
      <w:sz w:val="24"/>
      <w:szCs w:val="20"/>
      <w:u w:val="single"/>
    </w:rPr>
  </w:style>
  <w:style w:type="paragraph" w:customStyle="1" w:styleId="NormalCite">
    <w:name w:val="NormalCite"/>
    <w:link w:val="NormalCiteChar"/>
    <w:qFormat/>
    <w:rsid w:val="00B8656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8656A"/>
    <w:rPr>
      <w:rFonts w:ascii="Times New Roman" w:hAnsi="Times New Roman" w:cs="Times New Roman"/>
      <w:sz w:val="18"/>
    </w:rPr>
  </w:style>
  <w:style w:type="character" w:customStyle="1" w:styleId="date-display-single">
    <w:name w:val="date-display-single"/>
    <w:basedOn w:val="DefaultParagraphFont"/>
    <w:rsid w:val="00B8656A"/>
  </w:style>
  <w:style w:type="character" w:customStyle="1" w:styleId="StyleunderlineBold0">
    <w:name w:val="Style underline + Bold"/>
    <w:basedOn w:val="underline"/>
    <w:rsid w:val="00B8656A"/>
    <w:rPr>
      <w:u w:val="single"/>
    </w:rPr>
  </w:style>
  <w:style w:type="character" w:customStyle="1" w:styleId="BodyTextIndent3Char1">
    <w:name w:val="Body Text Indent 3 Char1"/>
    <w:basedOn w:val="DefaultParagraphFont"/>
    <w:uiPriority w:val="99"/>
    <w:rsid w:val="00B8656A"/>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B8656A"/>
    <w:rPr>
      <w:b/>
      <w:bCs/>
      <w:strike w:val="0"/>
      <w:dstrike w:val="0"/>
      <w:sz w:val="24"/>
      <w:u w:val="none"/>
      <w:effect w:val="none"/>
    </w:rPr>
  </w:style>
  <w:style w:type="character" w:customStyle="1" w:styleId="UnderlineChar5Char">
    <w:name w:val="Underline Char5 Char"/>
    <w:basedOn w:val="DefaultParagraphFont"/>
    <w:rsid w:val="00B8656A"/>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8656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8656A"/>
    <w:rPr>
      <w:szCs w:val="24"/>
      <w:u w:val="single"/>
      <w:lang w:val="en-US" w:eastAsia="en-US" w:bidi="ar-SA"/>
    </w:rPr>
  </w:style>
  <w:style w:type="character" w:customStyle="1" w:styleId="UnderlineChar4Char">
    <w:name w:val="Underline Char4 Char"/>
    <w:basedOn w:val="DefaultParagraphFont"/>
    <w:link w:val="UnderlineChar4"/>
    <w:rsid w:val="00B8656A"/>
    <w:rPr>
      <w:szCs w:val="24"/>
      <w:u w:val="single"/>
    </w:rPr>
  </w:style>
  <w:style w:type="paragraph" w:customStyle="1" w:styleId="UnderlineChar4">
    <w:name w:val="Underline Char4"/>
    <w:basedOn w:val="Normal"/>
    <w:link w:val="UnderlineChar4Char"/>
    <w:qFormat/>
    <w:rsid w:val="00B8656A"/>
    <w:rPr>
      <w:rFonts w:asciiTheme="minorHAnsi" w:hAnsiTheme="minorHAnsi" w:cstheme="minorBidi"/>
      <w:sz w:val="22"/>
      <w:szCs w:val="24"/>
      <w:u w:val="single"/>
    </w:rPr>
  </w:style>
  <w:style w:type="character" w:customStyle="1" w:styleId="BoldandUnderlineChar3Char2">
    <w:name w:val="Bold and Underline Char3 Char2"/>
    <w:basedOn w:val="DefaultParagraphFont"/>
    <w:link w:val="BoldandUnderlineChar3"/>
    <w:rsid w:val="00B8656A"/>
    <w:rPr>
      <w:b/>
      <w:szCs w:val="24"/>
      <w:u w:val="single"/>
    </w:rPr>
  </w:style>
  <w:style w:type="paragraph" w:customStyle="1" w:styleId="BoldandUnderlineChar3">
    <w:name w:val="Bold and Underline Char3"/>
    <w:basedOn w:val="Normal"/>
    <w:link w:val="BoldandUnderlineChar3Char2"/>
    <w:qFormat/>
    <w:rsid w:val="00B8656A"/>
    <w:rPr>
      <w:rFonts w:asciiTheme="minorHAnsi" w:hAnsiTheme="minorHAnsi" w:cstheme="minorBidi"/>
      <w:b/>
      <w:sz w:val="22"/>
      <w:szCs w:val="24"/>
      <w:u w:val="single"/>
    </w:rPr>
  </w:style>
  <w:style w:type="paragraph" w:customStyle="1" w:styleId="Language">
    <w:name w:val="Language"/>
    <w:basedOn w:val="Normal"/>
    <w:link w:val="LanguageChar"/>
    <w:qFormat/>
    <w:rsid w:val="00B8656A"/>
    <w:rPr>
      <w:rFonts w:eastAsia="Times New Roman"/>
      <w:strike/>
      <w:szCs w:val="20"/>
    </w:rPr>
  </w:style>
  <w:style w:type="character" w:customStyle="1" w:styleId="LanguageChar">
    <w:name w:val="Language Char"/>
    <w:basedOn w:val="DefaultParagraphFont"/>
    <w:link w:val="Language"/>
    <w:rsid w:val="00B8656A"/>
    <w:rPr>
      <w:rFonts w:ascii="Calibri" w:eastAsia="Times New Roman" w:hAnsi="Calibri" w:cs="Calibri"/>
      <w:strike/>
      <w:sz w:val="24"/>
      <w:szCs w:val="20"/>
    </w:rPr>
  </w:style>
  <w:style w:type="paragraph" w:customStyle="1" w:styleId="UnderlineChar3">
    <w:name w:val="Underline Char3"/>
    <w:basedOn w:val="Normal"/>
    <w:link w:val="UnderlineChar3Char"/>
    <w:qFormat/>
    <w:rsid w:val="00B8656A"/>
    <w:rPr>
      <w:rFonts w:eastAsia="Times New Roman"/>
      <w:u w:val="single"/>
    </w:rPr>
  </w:style>
  <w:style w:type="character" w:customStyle="1" w:styleId="UnderlineChar3Char">
    <w:name w:val="Underline Char3 Char"/>
    <w:basedOn w:val="DefaultParagraphFont"/>
    <w:link w:val="UnderlineChar3"/>
    <w:rsid w:val="00B8656A"/>
    <w:rPr>
      <w:rFonts w:ascii="Calibri" w:eastAsia="Times New Roman" w:hAnsi="Calibri" w:cs="Calibri"/>
      <w:sz w:val="24"/>
      <w:u w:val="single"/>
    </w:rPr>
  </w:style>
  <w:style w:type="paragraph" w:customStyle="1" w:styleId="BoldandUnderlineChar3Char">
    <w:name w:val="Bold and Underline Char3 Char"/>
    <w:basedOn w:val="Normal"/>
    <w:link w:val="BoldandUnderlineChar3CharChar"/>
    <w:qFormat/>
    <w:rsid w:val="00B8656A"/>
    <w:rPr>
      <w:rFonts w:eastAsia="Times New Roman"/>
      <w:b/>
      <w:u w:val="single"/>
    </w:rPr>
  </w:style>
  <w:style w:type="character" w:customStyle="1" w:styleId="BoldandUnderlineChar3CharChar">
    <w:name w:val="Bold and Underline Char3 Char Char"/>
    <w:basedOn w:val="DefaultParagraphFont"/>
    <w:link w:val="BoldandUnderlineChar3Char"/>
    <w:rsid w:val="00B8656A"/>
    <w:rPr>
      <w:rFonts w:ascii="Calibri" w:eastAsia="Times New Roman" w:hAnsi="Calibri" w:cs="Calibri"/>
      <w:b/>
      <w:sz w:val="24"/>
      <w:u w:val="single"/>
    </w:rPr>
  </w:style>
  <w:style w:type="character" w:customStyle="1" w:styleId="FontStyle477">
    <w:name w:val="Font Style477"/>
    <w:basedOn w:val="DefaultParagraphFont"/>
    <w:uiPriority w:val="99"/>
    <w:rsid w:val="00B8656A"/>
    <w:rPr>
      <w:rFonts w:ascii="Times New Roman" w:hAnsi="Times New Roman" w:cs="Times New Roman"/>
      <w:sz w:val="18"/>
      <w:szCs w:val="18"/>
    </w:rPr>
  </w:style>
  <w:style w:type="character" w:customStyle="1" w:styleId="FontStyle505">
    <w:name w:val="Font Style505"/>
    <w:basedOn w:val="DefaultParagraphFont"/>
    <w:uiPriority w:val="99"/>
    <w:rsid w:val="00B8656A"/>
    <w:rPr>
      <w:rFonts w:ascii="Times New Roman" w:hAnsi="Times New Roman" w:cs="Times New Roman"/>
      <w:sz w:val="18"/>
      <w:szCs w:val="18"/>
    </w:rPr>
  </w:style>
  <w:style w:type="character" w:customStyle="1" w:styleId="FontStyle514">
    <w:name w:val="Font Style514"/>
    <w:basedOn w:val="DefaultParagraphFont"/>
    <w:uiPriority w:val="99"/>
    <w:rsid w:val="00B8656A"/>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B8656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8656A"/>
    <w:rPr>
      <w:rFonts w:ascii="Calibri" w:eastAsia="Times New Roman" w:hAnsi="Calibri" w:cs="Calibri"/>
      <w:b/>
      <w:bCs/>
      <w:i/>
      <w:iCs/>
      <w:sz w:val="24"/>
      <w:u w:val="single"/>
    </w:rPr>
  </w:style>
  <w:style w:type="character" w:customStyle="1" w:styleId="FontStyle500">
    <w:name w:val="Font Style500"/>
    <w:basedOn w:val="DefaultParagraphFont"/>
    <w:uiPriority w:val="99"/>
    <w:rsid w:val="00B8656A"/>
    <w:rPr>
      <w:rFonts w:ascii="Times New Roman" w:hAnsi="Times New Roman" w:cs="Times New Roman"/>
      <w:b/>
      <w:bCs/>
      <w:sz w:val="16"/>
      <w:szCs w:val="16"/>
    </w:rPr>
  </w:style>
  <w:style w:type="character" w:customStyle="1" w:styleId="LanguageEditingChar">
    <w:name w:val="Language Editing Char"/>
    <w:link w:val="LanguageEditing"/>
    <w:locked/>
    <w:rsid w:val="00B8656A"/>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B8656A"/>
    <w:rPr>
      <w:rFonts w:ascii="Times New Roman" w:eastAsia="Times New Roman" w:hAnsi="Times New Roman" w:cs="Times New Roman"/>
      <w:strike/>
      <w:sz w:val="20"/>
      <w:szCs w:val="24"/>
    </w:rPr>
  </w:style>
  <w:style w:type="character" w:customStyle="1" w:styleId="BoldandUnderlineCharChar">
    <w:name w:val="Bold and Underline Char Char"/>
    <w:basedOn w:val="DefaultParagraphFont"/>
    <w:rsid w:val="00B8656A"/>
    <w:rPr>
      <w:rFonts w:ascii="Times New Roman" w:eastAsia="Times New Roman" w:hAnsi="Times New Roman" w:cs="Times New Roman"/>
      <w:b/>
      <w:szCs w:val="24"/>
      <w:u w:val="single"/>
    </w:rPr>
  </w:style>
  <w:style w:type="paragraph" w:customStyle="1" w:styleId="CardT1">
    <w:name w:val="CardT1"/>
    <w:basedOn w:val="Normal"/>
    <w:link w:val="CardT1Char"/>
    <w:qFormat/>
    <w:rsid w:val="00B8656A"/>
    <w:rPr>
      <w:rFonts w:eastAsia="Calibri"/>
      <w:kern w:val="2"/>
      <w:sz w:val="14"/>
      <w:szCs w:val="14"/>
      <w:lang w:eastAsia="zh-TW"/>
    </w:rPr>
  </w:style>
  <w:style w:type="character" w:customStyle="1" w:styleId="CardT1Char">
    <w:name w:val="CardT1 Char"/>
    <w:link w:val="CardT1"/>
    <w:rsid w:val="00B8656A"/>
    <w:rPr>
      <w:rFonts w:ascii="Calibri" w:eastAsia="Calibri" w:hAnsi="Calibri" w:cs="Calibri"/>
      <w:kern w:val="2"/>
      <w:sz w:val="14"/>
      <w:szCs w:val="14"/>
      <w:lang w:eastAsia="zh-TW"/>
    </w:rPr>
  </w:style>
  <w:style w:type="character" w:customStyle="1" w:styleId="CardCite1">
    <w:name w:val="CardCite1"/>
    <w:qFormat/>
    <w:rsid w:val="00B8656A"/>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B8656A"/>
    <w:rPr>
      <w:rFonts w:ascii="Times New Roman" w:hAnsi="Times New Roman" w:cs="Times New Roman"/>
      <w:sz w:val="14"/>
      <w:szCs w:val="14"/>
    </w:rPr>
  </w:style>
  <w:style w:type="character" w:customStyle="1" w:styleId="FontStyle212">
    <w:name w:val="Font Style212"/>
    <w:basedOn w:val="DefaultParagraphFont"/>
    <w:uiPriority w:val="99"/>
    <w:rsid w:val="00B8656A"/>
    <w:rPr>
      <w:rFonts w:ascii="Times New Roman" w:hAnsi="Times New Roman" w:cs="Times New Roman"/>
      <w:b/>
      <w:bCs/>
      <w:sz w:val="18"/>
      <w:szCs w:val="18"/>
    </w:rPr>
  </w:style>
  <w:style w:type="character" w:customStyle="1" w:styleId="FontStyle275">
    <w:name w:val="Font Style275"/>
    <w:basedOn w:val="DefaultParagraphFont"/>
    <w:uiPriority w:val="99"/>
    <w:rsid w:val="00B8656A"/>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B8656A"/>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B8656A"/>
    <w:rPr>
      <w:rFonts w:eastAsia="Times New Roman"/>
      <w:b/>
      <w:bCs/>
      <w:szCs w:val="24"/>
      <w:u w:val="single"/>
    </w:rPr>
  </w:style>
  <w:style w:type="character" w:customStyle="1" w:styleId="CharacterStyle3">
    <w:name w:val="Character Style 3"/>
    <w:uiPriority w:val="99"/>
    <w:rsid w:val="00B8656A"/>
    <w:rPr>
      <w:rFonts w:ascii="Bookman Old Style" w:hAnsi="Bookman Old Style" w:cs="Bookman Old Style"/>
      <w:spacing w:val="-5"/>
      <w:sz w:val="18"/>
      <w:szCs w:val="18"/>
    </w:rPr>
  </w:style>
  <w:style w:type="paragraph" w:customStyle="1" w:styleId="p0">
    <w:name w:val="p0"/>
    <w:basedOn w:val="Normal"/>
    <w:uiPriority w:val="99"/>
    <w:qFormat/>
    <w:rsid w:val="00B8656A"/>
    <w:pPr>
      <w:spacing w:before="100" w:beforeAutospacing="1" w:after="100" w:afterAutospacing="1"/>
    </w:pPr>
    <w:rPr>
      <w:rFonts w:eastAsia="Times New Roman"/>
    </w:rPr>
  </w:style>
  <w:style w:type="character" w:customStyle="1" w:styleId="1">
    <w:name w:val="1"/>
    <w:rsid w:val="00B8656A"/>
    <w:rPr>
      <w:rFonts w:cs="Arial"/>
      <w:bCs/>
      <w:sz w:val="20"/>
      <w:u w:val="single"/>
      <w:lang w:val="en-US" w:eastAsia="en-US" w:bidi="ar-SA"/>
    </w:rPr>
  </w:style>
  <w:style w:type="paragraph" w:customStyle="1" w:styleId="dropcap">
    <w:name w:val="dropcap"/>
    <w:basedOn w:val="Normal"/>
    <w:uiPriority w:val="99"/>
    <w:qFormat/>
    <w:rsid w:val="00B8656A"/>
    <w:pPr>
      <w:spacing w:before="100" w:beforeAutospacing="1" w:after="100" w:afterAutospacing="1"/>
    </w:pPr>
    <w:rPr>
      <w:rFonts w:eastAsia="Times New Roman"/>
    </w:rPr>
  </w:style>
  <w:style w:type="character" w:customStyle="1" w:styleId="BodyTextIndent2Char1">
    <w:name w:val="Body Text Indent 2 Char1"/>
    <w:basedOn w:val="DefaultParagraphFont"/>
    <w:rsid w:val="00B8656A"/>
    <w:rPr>
      <w:rFonts w:ascii="Georgia" w:hAnsi="Georgia"/>
    </w:rPr>
  </w:style>
  <w:style w:type="paragraph" w:customStyle="1" w:styleId="StyleStyle49pt6">
    <w:name w:val="Style Style4 + 9 pt6"/>
    <w:basedOn w:val="Style4"/>
    <w:link w:val="StyleStyle49pt6Char"/>
    <w:qFormat/>
    <w:rsid w:val="00B8656A"/>
  </w:style>
  <w:style w:type="character" w:customStyle="1" w:styleId="StyleStyle49pt6Char">
    <w:name w:val="Style Style4 + 9 pt6 Char"/>
    <w:basedOn w:val="Style4Char"/>
    <w:link w:val="StyleStyle49pt6"/>
    <w:rsid w:val="00B8656A"/>
    <w:rPr>
      <w:rFonts w:ascii="Calibri" w:eastAsia="Times New Roman" w:hAnsi="Calibri" w:cs="Calibri"/>
      <w:sz w:val="24"/>
      <w:u w:val="single"/>
    </w:rPr>
  </w:style>
  <w:style w:type="paragraph" w:customStyle="1" w:styleId="UnderlineCharCharCharChar">
    <w:name w:val="Underline Char Char Char Char"/>
    <w:basedOn w:val="Normal"/>
    <w:link w:val="UnderlineCharCharCharCharChar"/>
    <w:qFormat/>
    <w:rsid w:val="00B8656A"/>
    <w:rPr>
      <w:rFonts w:ascii="Georgia" w:eastAsia="Times New Roman" w:hAnsi="Georgia" w:cs="Times New Roman"/>
      <w:sz w:val="22"/>
      <w:szCs w:val="24"/>
      <w:u w:val="single"/>
    </w:rPr>
  </w:style>
  <w:style w:type="character" w:customStyle="1" w:styleId="CharChar31">
    <w:name w:val="Char Char31"/>
    <w:rsid w:val="00B8656A"/>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B8656A"/>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8656A"/>
    <w:rPr>
      <w:rFonts w:ascii="Georgia" w:hAnsi="Georgia"/>
      <w:sz w:val="22"/>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8656A"/>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8656A"/>
    <w:rPr>
      <w:rFonts w:ascii="Georgia" w:hAnsi="Georgia"/>
      <w:b/>
      <w:bCs/>
      <w:sz w:val="22"/>
      <w:szCs w:val="24"/>
      <w:u w:val="single"/>
    </w:rPr>
  </w:style>
  <w:style w:type="character" w:customStyle="1" w:styleId="Subtitle2">
    <w:name w:val="Subtitle2"/>
    <w:rsid w:val="00B8656A"/>
  </w:style>
  <w:style w:type="character" w:customStyle="1" w:styleId="drop">
    <w:name w:val="drop"/>
    <w:rsid w:val="00B8656A"/>
  </w:style>
  <w:style w:type="character" w:customStyle="1" w:styleId="bioline">
    <w:name w:val="bioline"/>
    <w:rsid w:val="00B8656A"/>
  </w:style>
  <w:style w:type="character" w:customStyle="1" w:styleId="articletitle0">
    <w:name w:val="article_title"/>
    <w:rsid w:val="00B8656A"/>
  </w:style>
  <w:style w:type="character" w:customStyle="1" w:styleId="A4">
    <w:name w:val="A4"/>
    <w:uiPriority w:val="99"/>
    <w:rsid w:val="00B8656A"/>
    <w:rPr>
      <w:color w:val="000000"/>
    </w:rPr>
  </w:style>
  <w:style w:type="character" w:customStyle="1" w:styleId="DebatenoramlChar">
    <w:name w:val="Debatenoraml Char"/>
    <w:link w:val="Debatenoraml"/>
    <w:locked/>
    <w:rsid w:val="00B8656A"/>
    <w:rPr>
      <w:rFonts w:ascii="Times New Roman" w:hAnsi="Times New Roman"/>
    </w:rPr>
  </w:style>
  <w:style w:type="paragraph" w:customStyle="1" w:styleId="Debatenoraml">
    <w:name w:val="Debatenoraml"/>
    <w:basedOn w:val="NoSpacing"/>
    <w:link w:val="DebatenoramlChar"/>
    <w:qFormat/>
    <w:rsid w:val="00B8656A"/>
    <w:pPr>
      <w:spacing w:line="240" w:lineRule="auto"/>
    </w:pPr>
    <w:rPr>
      <w:rFonts w:ascii="Times New Roman" w:hAnsi="Times New Roman"/>
    </w:rPr>
  </w:style>
  <w:style w:type="character" w:customStyle="1" w:styleId="s2">
    <w:name w:val="s2"/>
    <w:rsid w:val="00B8656A"/>
  </w:style>
  <w:style w:type="character" w:customStyle="1" w:styleId="s4">
    <w:name w:val="s4"/>
    <w:rsid w:val="00B8656A"/>
  </w:style>
  <w:style w:type="character" w:customStyle="1" w:styleId="s5">
    <w:name w:val="s5"/>
    <w:rsid w:val="00B8656A"/>
  </w:style>
  <w:style w:type="paragraph" w:customStyle="1" w:styleId="SynergyTag">
    <w:name w:val="SynergyTag"/>
    <w:basedOn w:val="Normal"/>
    <w:uiPriority w:val="99"/>
    <w:qFormat/>
    <w:rsid w:val="00B8656A"/>
    <w:rPr>
      <w:rFonts w:eastAsia="Calibri"/>
      <w:b/>
    </w:rPr>
  </w:style>
  <w:style w:type="paragraph" w:customStyle="1" w:styleId="Quals">
    <w:name w:val="Quals"/>
    <w:basedOn w:val="Normal"/>
    <w:link w:val="QualsChar"/>
    <w:qFormat/>
    <w:rsid w:val="00B8656A"/>
    <w:rPr>
      <w:rFonts w:eastAsia="Calibri"/>
      <w:sz w:val="18"/>
    </w:rPr>
  </w:style>
  <w:style w:type="character" w:customStyle="1" w:styleId="QualsChar">
    <w:name w:val="Quals Char"/>
    <w:link w:val="Quals"/>
    <w:rsid w:val="00B8656A"/>
    <w:rPr>
      <w:rFonts w:ascii="Calibri" w:eastAsia="Calibri" w:hAnsi="Calibri" w:cs="Calibri"/>
      <w:sz w:val="18"/>
    </w:rPr>
  </w:style>
  <w:style w:type="character" w:customStyle="1" w:styleId="cap">
    <w:name w:val="cap"/>
    <w:rsid w:val="00B8656A"/>
  </w:style>
  <w:style w:type="character" w:customStyle="1" w:styleId="rightsnotice">
    <w:name w:val="rightsnotice"/>
    <w:rsid w:val="00B8656A"/>
  </w:style>
  <w:style w:type="paragraph" w:customStyle="1" w:styleId="times">
    <w:name w:val="times"/>
    <w:basedOn w:val="Normal"/>
    <w:uiPriority w:val="99"/>
    <w:qFormat/>
    <w:rsid w:val="00B8656A"/>
    <w:pPr>
      <w:spacing w:before="100" w:beforeAutospacing="1" w:after="100" w:afterAutospacing="1"/>
    </w:pPr>
    <w:rPr>
      <w:rFonts w:eastAsia="Times New Roman"/>
    </w:rPr>
  </w:style>
  <w:style w:type="character" w:customStyle="1" w:styleId="Caption1">
    <w:name w:val="Caption1"/>
    <w:rsid w:val="00B8656A"/>
  </w:style>
  <w:style w:type="character" w:customStyle="1" w:styleId="credit">
    <w:name w:val="credit"/>
    <w:rsid w:val="00B8656A"/>
  </w:style>
  <w:style w:type="character" w:customStyle="1" w:styleId="scaps">
    <w:name w:val="scaps"/>
    <w:rsid w:val="00B8656A"/>
  </w:style>
  <w:style w:type="character" w:customStyle="1" w:styleId="current-article">
    <w:name w:val="current-article"/>
    <w:rsid w:val="00B8656A"/>
  </w:style>
  <w:style w:type="character" w:customStyle="1" w:styleId="related-current-indicator">
    <w:name w:val="related-current-indicator"/>
    <w:rsid w:val="00B8656A"/>
  </w:style>
  <w:style w:type="character" w:customStyle="1" w:styleId="bylclear">
    <w:name w:val="bylclear"/>
    <w:rsid w:val="00B8656A"/>
  </w:style>
  <w:style w:type="character" w:customStyle="1" w:styleId="timestamp">
    <w:name w:val="timestamp"/>
    <w:rsid w:val="00B8656A"/>
  </w:style>
  <w:style w:type="character" w:customStyle="1" w:styleId="comments">
    <w:name w:val="comments"/>
    <w:rsid w:val="00B8656A"/>
  </w:style>
  <w:style w:type="character" w:customStyle="1" w:styleId="essaytext">
    <w:name w:val="essaytext"/>
    <w:rsid w:val="00B8656A"/>
  </w:style>
  <w:style w:type="character" w:customStyle="1" w:styleId="byline">
    <w:name w:val="byline"/>
    <w:rsid w:val="00B8656A"/>
  </w:style>
  <w:style w:type="character" w:customStyle="1" w:styleId="username">
    <w:name w:val="username"/>
    <w:rsid w:val="00B8656A"/>
  </w:style>
  <w:style w:type="character" w:customStyle="1" w:styleId="toplinks">
    <w:name w:val="toplinks"/>
    <w:rsid w:val="00B8656A"/>
  </w:style>
  <w:style w:type="paragraph" w:customStyle="1" w:styleId="BodyA">
    <w:name w:val="Body A"/>
    <w:uiPriority w:val="99"/>
    <w:qFormat/>
    <w:rsid w:val="00B8656A"/>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B8656A"/>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B8656A"/>
    <w:rPr>
      <w:rFonts w:ascii="Calibri" w:eastAsia="Times New Roman" w:hAnsi="Calibri" w:cs="Calibri"/>
      <w:b/>
      <w:caps/>
      <w:sz w:val="24"/>
      <w:szCs w:val="28"/>
      <w:u w:val="single"/>
    </w:rPr>
  </w:style>
  <w:style w:type="paragraph" w:customStyle="1" w:styleId="NotStarred">
    <w:name w:val="NotStarred"/>
    <w:basedOn w:val="Normal"/>
    <w:link w:val="NotStarredChar"/>
    <w:qFormat/>
    <w:rsid w:val="00B8656A"/>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B8656A"/>
    <w:rPr>
      <w:rFonts w:ascii="Calibri" w:eastAsia="Times New Roman" w:hAnsi="Calibri" w:cs="Calibri"/>
      <w:b/>
      <w:caps/>
      <w:sz w:val="24"/>
      <w:szCs w:val="28"/>
      <w:u w:val="single"/>
    </w:rPr>
  </w:style>
  <w:style w:type="character" w:customStyle="1" w:styleId="A3">
    <w:name w:val="A3"/>
    <w:rsid w:val="00B8656A"/>
    <w:rPr>
      <w:rFonts w:cs="Perpetua"/>
      <w:color w:val="000000"/>
      <w:sz w:val="15"/>
      <w:szCs w:val="15"/>
    </w:rPr>
  </w:style>
  <w:style w:type="character" w:customStyle="1" w:styleId="see">
    <w:name w:val="see"/>
    <w:rsid w:val="00B8656A"/>
  </w:style>
  <w:style w:type="character" w:customStyle="1" w:styleId="first-letter">
    <w:name w:val="first-letter"/>
    <w:rsid w:val="00B8656A"/>
  </w:style>
  <w:style w:type="character" w:customStyle="1" w:styleId="focusparagraph">
    <w:name w:val="focusparagraph"/>
    <w:rsid w:val="00B8656A"/>
  </w:style>
  <w:style w:type="character" w:customStyle="1" w:styleId="lightblue">
    <w:name w:val="lightblue"/>
    <w:rsid w:val="00B8656A"/>
  </w:style>
  <w:style w:type="character" w:customStyle="1" w:styleId="StyleUnderlineCharChar9pt">
    <w:name w:val="Style Underline Char Char + 9 pt"/>
    <w:rsid w:val="00B8656A"/>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B8656A"/>
    <w:pPr>
      <w:spacing w:after="200" w:line="276" w:lineRule="auto"/>
    </w:pPr>
    <w:rPr>
      <w:rFonts w:eastAsia="Times New Roman"/>
      <w:b/>
    </w:rPr>
  </w:style>
  <w:style w:type="character" w:customStyle="1" w:styleId="tagCharCharChar">
    <w:name w:val="tag Char Char Char"/>
    <w:link w:val="tagCharChar"/>
    <w:rsid w:val="00B8656A"/>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B8656A"/>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B8656A"/>
    <w:rPr>
      <w:rFonts w:ascii="Calibri" w:hAnsi="Calibri" w:cs="Calibri"/>
      <w:sz w:val="24"/>
      <w:u w:val="single"/>
      <w:bdr w:val="single" w:sz="4" w:space="0" w:color="auto"/>
    </w:rPr>
  </w:style>
  <w:style w:type="character" w:customStyle="1" w:styleId="Header1">
    <w:name w:val="Header1"/>
    <w:rsid w:val="00B8656A"/>
  </w:style>
  <w:style w:type="paragraph" w:customStyle="1" w:styleId="H4Tag">
    <w:name w:val="H4 (Tag)"/>
    <w:basedOn w:val="Normal"/>
    <w:link w:val="H4TagChar1"/>
    <w:qFormat/>
    <w:rsid w:val="00B8656A"/>
    <w:rPr>
      <w:rFonts w:eastAsia="Calibri"/>
      <w:b/>
    </w:rPr>
  </w:style>
  <w:style w:type="character" w:customStyle="1" w:styleId="H4TagChar1">
    <w:name w:val="H4 (Tag) Char1"/>
    <w:link w:val="H4Tag"/>
    <w:rsid w:val="00B8656A"/>
    <w:rPr>
      <w:rFonts w:ascii="Calibri" w:eastAsia="Calibri" w:hAnsi="Calibri" w:cs="Calibri"/>
      <w:b/>
      <w:sz w:val="24"/>
    </w:rPr>
  </w:style>
  <w:style w:type="character" w:customStyle="1" w:styleId="citationgenerated">
    <w:name w:val="citation generated"/>
    <w:rsid w:val="00B8656A"/>
  </w:style>
  <w:style w:type="paragraph" w:customStyle="1" w:styleId="CM25">
    <w:name w:val="CM25"/>
    <w:basedOn w:val="Default"/>
    <w:next w:val="Default"/>
    <w:uiPriority w:val="99"/>
    <w:qFormat/>
    <w:rsid w:val="00B8656A"/>
    <w:pPr>
      <w:spacing w:after="233" w:line="276" w:lineRule="auto"/>
    </w:pPr>
    <w:rPr>
      <w:rFonts w:ascii="Georgia" w:eastAsia="Calibri" w:hAnsi="Georgia"/>
      <w:color w:val="auto"/>
      <w:sz w:val="22"/>
    </w:rPr>
  </w:style>
  <w:style w:type="character" w:customStyle="1" w:styleId="Title10">
    <w:name w:val="Title1"/>
    <w:rsid w:val="00B8656A"/>
  </w:style>
  <w:style w:type="character" w:customStyle="1" w:styleId="BoldandUnderlineCharCharCharChar">
    <w:name w:val="Bold and Underline Char Char Char Char"/>
    <w:rsid w:val="00B8656A"/>
    <w:rPr>
      <w:b/>
      <w:noProof w:val="0"/>
      <w:u w:val="single"/>
      <w:lang w:val="en-US" w:eastAsia="en-US" w:bidi="ar-SA"/>
    </w:rPr>
  </w:style>
  <w:style w:type="character" w:customStyle="1" w:styleId="FontStyle29">
    <w:name w:val="Font Style29"/>
    <w:uiPriority w:val="99"/>
    <w:rsid w:val="00B8656A"/>
    <w:rPr>
      <w:rFonts w:ascii="Arial" w:hAnsi="Arial" w:cs="Arial"/>
      <w:sz w:val="14"/>
      <w:szCs w:val="14"/>
    </w:rPr>
  </w:style>
  <w:style w:type="character" w:customStyle="1" w:styleId="Debate-CardTagandCite-F6Char">
    <w:name w:val="Debate- Card Tag and Cite- F6 Char"/>
    <w:link w:val="Debate-CardTagandCite-F6"/>
    <w:locked/>
    <w:rsid w:val="00B8656A"/>
    <w:rPr>
      <w:rFonts w:ascii="Georgia" w:hAnsi="Georgia"/>
      <w:b/>
    </w:rPr>
  </w:style>
  <w:style w:type="paragraph" w:customStyle="1" w:styleId="Debate-CardTagandCite-F6">
    <w:name w:val="Debate- Card Tag and Cite- F6"/>
    <w:basedOn w:val="Normal"/>
    <w:link w:val="Debate-CardTagandCite-F6Char"/>
    <w:qFormat/>
    <w:rsid w:val="00B8656A"/>
    <w:pPr>
      <w:contextualSpacing/>
    </w:pPr>
    <w:rPr>
      <w:rFonts w:ascii="Georgia" w:hAnsi="Georgia" w:cstheme="minorBidi"/>
      <w:b/>
      <w:sz w:val="22"/>
    </w:rPr>
  </w:style>
  <w:style w:type="paragraph" w:customStyle="1" w:styleId="Cardtext4">
    <w:name w:val="Card text"/>
    <w:link w:val="CardtextChar3"/>
    <w:qFormat/>
    <w:rsid w:val="00B8656A"/>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B8656A"/>
    <w:pPr>
      <w:spacing w:before="240" w:after="60"/>
    </w:pPr>
    <w:rPr>
      <w:rFonts w:eastAsia="Times New Roman"/>
      <w:b/>
      <w:szCs w:val="28"/>
      <w:u w:val="single"/>
    </w:rPr>
  </w:style>
  <w:style w:type="character" w:customStyle="1" w:styleId="NewHeading2Char">
    <w:name w:val="NewHeading2 Char"/>
    <w:link w:val="NewHeading2"/>
    <w:rsid w:val="00B8656A"/>
    <w:rPr>
      <w:rFonts w:ascii="Calibri" w:eastAsia="Times New Roman" w:hAnsi="Calibri" w:cs="Calibri"/>
      <w:b/>
      <w:sz w:val="24"/>
      <w:szCs w:val="28"/>
      <w:u w:val="single"/>
    </w:rPr>
  </w:style>
  <w:style w:type="paragraph" w:customStyle="1" w:styleId="TagGA11">
    <w:name w:val="Tag GA 11"/>
    <w:basedOn w:val="TOC1"/>
    <w:uiPriority w:val="99"/>
    <w:qFormat/>
    <w:rsid w:val="00B8656A"/>
    <w:rPr>
      <w:rFonts w:eastAsia="Calibri"/>
      <w:b/>
      <w:kern w:val="0"/>
    </w:rPr>
  </w:style>
  <w:style w:type="paragraph" w:customStyle="1" w:styleId="CM32">
    <w:name w:val="CM3+2"/>
    <w:basedOn w:val="Normal"/>
    <w:next w:val="Normal"/>
    <w:uiPriority w:val="99"/>
    <w:qFormat/>
    <w:rsid w:val="00B8656A"/>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B8656A"/>
    <w:rPr>
      <w:rFonts w:eastAsia="Calibri"/>
    </w:rPr>
  </w:style>
  <w:style w:type="paragraph" w:customStyle="1" w:styleId="TagLine">
    <w:name w:val="Tag Line"/>
    <w:basedOn w:val="Normal"/>
    <w:next w:val="FullText"/>
    <w:uiPriority w:val="99"/>
    <w:qFormat/>
    <w:rsid w:val="00B8656A"/>
    <w:rPr>
      <w:rFonts w:eastAsia="Times New Roman"/>
      <w:b/>
      <w:sz w:val="28"/>
    </w:rPr>
  </w:style>
  <w:style w:type="paragraph" w:customStyle="1" w:styleId="msolistparagraphcxspfirst">
    <w:name w:val="msolistparagraphcxspfirst"/>
    <w:basedOn w:val="Normal"/>
    <w:uiPriority w:val="99"/>
    <w:qFormat/>
    <w:rsid w:val="00B8656A"/>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B8656A"/>
    <w:pPr>
      <w:spacing w:before="100" w:beforeAutospacing="1" w:after="100" w:afterAutospacing="1"/>
    </w:pPr>
    <w:rPr>
      <w:rFonts w:eastAsia="Times New Roman"/>
    </w:rPr>
  </w:style>
  <w:style w:type="character" w:customStyle="1" w:styleId="CardsUnderlined">
    <w:name w:val="Cards Underlined"/>
    <w:qFormat/>
    <w:rsid w:val="00B8656A"/>
    <w:rPr>
      <w:rFonts w:ascii="Helvetica" w:hAnsi="Helvetica" w:hint="default"/>
      <w:sz w:val="22"/>
      <w:szCs w:val="24"/>
      <w:u w:val="thick"/>
    </w:rPr>
  </w:style>
  <w:style w:type="paragraph" w:customStyle="1" w:styleId="Card6pt">
    <w:name w:val="Card 6pt"/>
    <w:basedOn w:val="Normal"/>
    <w:uiPriority w:val="99"/>
    <w:qFormat/>
    <w:rsid w:val="00B8656A"/>
    <w:pPr>
      <w:ind w:left="288" w:right="288"/>
    </w:pPr>
    <w:rPr>
      <w:rFonts w:eastAsia="Calibri"/>
      <w:color w:val="000000"/>
      <w:sz w:val="12"/>
      <w:szCs w:val="20"/>
    </w:rPr>
  </w:style>
  <w:style w:type="paragraph" w:customStyle="1" w:styleId="FullCite">
    <w:name w:val="Full Cite"/>
    <w:basedOn w:val="Normal"/>
    <w:next w:val="Normal"/>
    <w:link w:val="FullCiteChar"/>
    <w:qFormat/>
    <w:rsid w:val="00B8656A"/>
    <w:rPr>
      <w:rFonts w:ascii="Garamond" w:eastAsia="Calibri" w:hAnsi="Garamond"/>
    </w:rPr>
  </w:style>
  <w:style w:type="character" w:customStyle="1" w:styleId="FullCiteChar">
    <w:name w:val="Full Cite Char"/>
    <w:link w:val="FullCite"/>
    <w:rsid w:val="00B8656A"/>
    <w:rPr>
      <w:rFonts w:ascii="Garamond" w:eastAsia="Calibri" w:hAnsi="Garamond" w:cs="Calibri"/>
      <w:sz w:val="24"/>
    </w:rPr>
  </w:style>
  <w:style w:type="paragraph" w:customStyle="1" w:styleId="StyleNormalWeb11ptUnderline">
    <w:name w:val="Style Normal (Web) + 11 pt Underline"/>
    <w:basedOn w:val="NormalWeb"/>
    <w:link w:val="StyleNormalWeb11ptUnderlineChar"/>
    <w:qFormat/>
    <w:rsid w:val="00B8656A"/>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B8656A"/>
    <w:rPr>
      <w:rFonts w:ascii="Arial" w:hAnsi="Arial" w:cs="Arial"/>
      <w:sz w:val="24"/>
    </w:rPr>
  </w:style>
  <w:style w:type="paragraph" w:customStyle="1" w:styleId="StyleCardStyleBlackUnderline">
    <w:name w:val="Style Card Style + Black Underline"/>
    <w:basedOn w:val="Normal"/>
    <w:link w:val="StyleCardStyleBlackUnderlineChar"/>
    <w:qFormat/>
    <w:rsid w:val="00B8656A"/>
    <w:rPr>
      <w:rFonts w:eastAsia="Times New Roman"/>
      <w:color w:val="000000"/>
      <w:u w:val="single"/>
    </w:rPr>
  </w:style>
  <w:style w:type="character" w:customStyle="1" w:styleId="StyleCardStyleBlackUnderlineChar">
    <w:name w:val="Style Card Style + Black Underline Char"/>
    <w:link w:val="StyleCardStyleBlackUnderline"/>
    <w:rsid w:val="00B8656A"/>
    <w:rPr>
      <w:rFonts w:ascii="Calibri" w:eastAsia="Times New Roman" w:hAnsi="Calibri" w:cs="Calibri"/>
      <w:color w:val="000000"/>
      <w:sz w:val="24"/>
      <w:u w:val="single"/>
    </w:rPr>
  </w:style>
  <w:style w:type="character" w:customStyle="1" w:styleId="titles">
    <w:name w:val="titles"/>
    <w:rsid w:val="00B8656A"/>
  </w:style>
  <w:style w:type="character" w:customStyle="1" w:styleId="articletext0">
    <w:name w:val="article_text"/>
    <w:rsid w:val="00B8656A"/>
  </w:style>
  <w:style w:type="paragraph" w:customStyle="1" w:styleId="StyleHeading2LatinArialMT13pt">
    <w:name w:val="Style Heading 2 + (Latin) ArialMT 13 pt"/>
    <w:basedOn w:val="Heading2"/>
    <w:next w:val="Heading2"/>
    <w:uiPriority w:val="99"/>
    <w:qFormat/>
    <w:rsid w:val="00B8656A"/>
    <w:pPr>
      <w:keepLines w:val="0"/>
      <w:pageBreakBefore w:val="0"/>
      <w:jc w:val="left"/>
    </w:pPr>
    <w:rPr>
      <w:rFonts w:eastAsia="SimSun" w:cs="Arial"/>
      <w:b w:val="0"/>
      <w:bCs/>
      <w:iCs/>
      <w:caps/>
      <w:sz w:val="24"/>
      <w:szCs w:val="28"/>
      <w:lang w:eastAsia="zh-CN"/>
    </w:rPr>
  </w:style>
  <w:style w:type="character" w:customStyle="1" w:styleId="contentauthor">
    <w:name w:val="contentauthor"/>
    <w:rsid w:val="00B8656A"/>
  </w:style>
  <w:style w:type="character" w:customStyle="1" w:styleId="subarticleheader">
    <w:name w:val="subarticleheader"/>
    <w:rsid w:val="00B8656A"/>
  </w:style>
  <w:style w:type="paragraph" w:customStyle="1" w:styleId="NotUnderlined">
    <w:name w:val="Not Underlined"/>
    <w:basedOn w:val="Normal"/>
    <w:uiPriority w:val="99"/>
    <w:qFormat/>
    <w:rsid w:val="00B8656A"/>
    <w:rPr>
      <w:rFonts w:ascii="Century Gothic" w:eastAsia="Times New Roman" w:hAnsi="Century Gothic"/>
      <w:sz w:val="16"/>
    </w:rPr>
  </w:style>
  <w:style w:type="character" w:customStyle="1" w:styleId="spelle">
    <w:name w:val="spelle"/>
    <w:rsid w:val="00B8656A"/>
  </w:style>
  <w:style w:type="character" w:customStyle="1" w:styleId="grame">
    <w:name w:val="grame"/>
    <w:rsid w:val="00B8656A"/>
  </w:style>
  <w:style w:type="character" w:customStyle="1" w:styleId="CardStyleChar">
    <w:name w:val="Card Style Char"/>
    <w:link w:val="CardStyle"/>
    <w:rsid w:val="00B8656A"/>
    <w:rPr>
      <w:rFonts w:ascii="Calibri" w:eastAsia="Times New Roman" w:hAnsi="Calibri" w:cs="Calibri"/>
      <w:sz w:val="24"/>
    </w:rPr>
  </w:style>
  <w:style w:type="character" w:customStyle="1" w:styleId="newstitle1">
    <w:name w:val="newstitle1"/>
    <w:rsid w:val="00B8656A"/>
  </w:style>
  <w:style w:type="character" w:customStyle="1" w:styleId="copy">
    <w:name w:val="copy"/>
    <w:rsid w:val="00B8656A"/>
  </w:style>
  <w:style w:type="character" w:customStyle="1" w:styleId="topheadline">
    <w:name w:val="topheadline"/>
    <w:rsid w:val="00B8656A"/>
  </w:style>
  <w:style w:type="paragraph" w:customStyle="1" w:styleId="StylecardThickunderline">
    <w:name w:val="Style card + Thick underline"/>
    <w:basedOn w:val="Normal"/>
    <w:link w:val="StylecardThickunderlineChar"/>
    <w:qFormat/>
    <w:rsid w:val="00B8656A"/>
    <w:pPr>
      <w:ind w:left="288" w:right="288"/>
    </w:pPr>
    <w:rPr>
      <w:rFonts w:eastAsia="SimSun"/>
      <w:u w:val="single"/>
      <w:lang w:eastAsia="zh-CN"/>
    </w:rPr>
  </w:style>
  <w:style w:type="character" w:customStyle="1" w:styleId="StylecardThickunderlineChar">
    <w:name w:val="Style card + Thick underline Char"/>
    <w:link w:val="StylecardThickunderline"/>
    <w:rsid w:val="00B8656A"/>
    <w:rPr>
      <w:rFonts w:ascii="Calibri" w:eastAsia="SimSun" w:hAnsi="Calibri" w:cs="Calibri"/>
      <w:sz w:val="24"/>
      <w:u w:val="single"/>
      <w:lang w:eastAsia="zh-CN"/>
    </w:rPr>
  </w:style>
  <w:style w:type="paragraph" w:customStyle="1" w:styleId="StylecardBoldThickunderline">
    <w:name w:val="Style card + Bold Thick underline"/>
    <w:basedOn w:val="Normal"/>
    <w:link w:val="StylecardBoldThickunderlineChar"/>
    <w:qFormat/>
    <w:rsid w:val="00B8656A"/>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B8656A"/>
    <w:rPr>
      <w:rFonts w:ascii="Calibri" w:eastAsia="SimSun" w:hAnsi="Calibri" w:cs="Calibri"/>
      <w:b/>
      <w:bCs/>
      <w:sz w:val="24"/>
      <w:u w:val="single"/>
      <w:lang w:eastAsia="zh-CN"/>
    </w:rPr>
  </w:style>
  <w:style w:type="character" w:customStyle="1" w:styleId="headline">
    <w:name w:val="headline"/>
    <w:rsid w:val="00B8656A"/>
  </w:style>
  <w:style w:type="character" w:customStyle="1" w:styleId="Stylereduce27pt">
    <w:name w:val="Style reduce2 + 7 pt"/>
    <w:rsid w:val="00B8656A"/>
    <w:rPr>
      <w:rFonts w:ascii="Times New Roman" w:hAnsi="Times New Roman" w:cs="Arial"/>
      <w:color w:val="000000"/>
      <w:sz w:val="14"/>
      <w:szCs w:val="22"/>
    </w:rPr>
  </w:style>
  <w:style w:type="paragraph" w:customStyle="1" w:styleId="BlockHeadings">
    <w:name w:val="Block Headings"/>
    <w:next w:val="Normal"/>
    <w:link w:val="BlockHeadingsChar"/>
    <w:qFormat/>
    <w:rsid w:val="00B8656A"/>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B8656A"/>
  </w:style>
  <w:style w:type="character" w:customStyle="1" w:styleId="st1">
    <w:name w:val="st1"/>
    <w:rsid w:val="00B8656A"/>
  </w:style>
  <w:style w:type="paragraph" w:customStyle="1" w:styleId="CM27">
    <w:name w:val="CM27"/>
    <w:basedOn w:val="Default"/>
    <w:next w:val="Default"/>
    <w:uiPriority w:val="99"/>
    <w:qFormat/>
    <w:rsid w:val="00B8656A"/>
    <w:pPr>
      <w:spacing w:after="200" w:line="276" w:lineRule="auto"/>
    </w:pPr>
    <w:rPr>
      <w:rFonts w:eastAsia="Calibri"/>
      <w:color w:val="auto"/>
      <w:sz w:val="22"/>
    </w:rPr>
  </w:style>
  <w:style w:type="character" w:customStyle="1" w:styleId="caps-label">
    <w:name w:val="caps-label"/>
    <w:rsid w:val="00B8656A"/>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B8656A"/>
    <w:rPr>
      <w:rFonts w:ascii="Garamond" w:hAnsi="Garamond" w:cs="Times New Roman"/>
      <w:sz w:val="20"/>
    </w:rPr>
  </w:style>
  <w:style w:type="character" w:customStyle="1" w:styleId="quotechar">
    <w:name w:val="quotechar"/>
    <w:rsid w:val="00B8656A"/>
  </w:style>
  <w:style w:type="character" w:customStyle="1" w:styleId="boldunderline0">
    <w:name w:val="boldunderline"/>
    <w:rsid w:val="00B8656A"/>
  </w:style>
  <w:style w:type="paragraph" w:customStyle="1" w:styleId="font-null">
    <w:name w:val="font-null"/>
    <w:basedOn w:val="Normal"/>
    <w:uiPriority w:val="99"/>
    <w:qFormat/>
    <w:rsid w:val="00B8656A"/>
    <w:pPr>
      <w:spacing w:before="100" w:beforeAutospacing="1" w:after="100" w:afterAutospacing="1"/>
    </w:pPr>
    <w:rPr>
      <w:rFonts w:eastAsia="Times New Roman"/>
    </w:rPr>
  </w:style>
  <w:style w:type="paragraph" w:customStyle="1" w:styleId="rteindent1">
    <w:name w:val="rteindent1"/>
    <w:basedOn w:val="Normal"/>
    <w:uiPriority w:val="99"/>
    <w:qFormat/>
    <w:rsid w:val="00B8656A"/>
    <w:pPr>
      <w:spacing w:before="100" w:beforeAutospacing="1" w:after="100" w:afterAutospacing="1"/>
    </w:pPr>
    <w:rPr>
      <w:rFonts w:eastAsia="Times New Roman"/>
    </w:rPr>
  </w:style>
  <w:style w:type="character" w:customStyle="1" w:styleId="A8">
    <w:name w:val="A8"/>
    <w:rsid w:val="00B8656A"/>
    <w:rPr>
      <w:rFonts w:cs="Scala"/>
      <w:color w:val="000000"/>
      <w:sz w:val="15"/>
      <w:szCs w:val="15"/>
    </w:rPr>
  </w:style>
  <w:style w:type="paragraph" w:customStyle="1" w:styleId="Pa12">
    <w:name w:val="Pa12"/>
    <w:basedOn w:val="Default"/>
    <w:next w:val="Default"/>
    <w:uiPriority w:val="99"/>
    <w:qFormat/>
    <w:rsid w:val="00B8656A"/>
    <w:pPr>
      <w:spacing w:after="200" w:line="191" w:lineRule="atLeast"/>
    </w:pPr>
    <w:rPr>
      <w:rFonts w:ascii="Scala" w:eastAsia="Calibri" w:hAnsi="Scala"/>
      <w:color w:val="auto"/>
      <w:sz w:val="22"/>
    </w:rPr>
  </w:style>
  <w:style w:type="character" w:customStyle="1" w:styleId="A0">
    <w:name w:val="A0"/>
    <w:uiPriority w:val="99"/>
    <w:rsid w:val="00B8656A"/>
    <w:rPr>
      <w:rFonts w:cs="Scala"/>
      <w:color w:val="000000"/>
      <w:sz w:val="16"/>
      <w:szCs w:val="16"/>
    </w:rPr>
  </w:style>
  <w:style w:type="character" w:customStyle="1" w:styleId="Date11">
    <w:name w:val="Date11"/>
    <w:rsid w:val="00B8656A"/>
  </w:style>
  <w:style w:type="paragraph" w:customStyle="1" w:styleId="introduction">
    <w:name w:val="introduction"/>
    <w:basedOn w:val="Normal"/>
    <w:uiPriority w:val="99"/>
    <w:qFormat/>
    <w:rsid w:val="00B8656A"/>
    <w:pPr>
      <w:spacing w:before="100" w:beforeAutospacing="1" w:after="100" w:afterAutospacing="1"/>
    </w:pPr>
    <w:rPr>
      <w:rFonts w:eastAsia="Times New Roman"/>
    </w:rPr>
  </w:style>
  <w:style w:type="character" w:customStyle="1" w:styleId="Boxout">
    <w:name w:val="Box out"/>
    <w:uiPriority w:val="1"/>
    <w:qFormat/>
    <w:rsid w:val="00B8656A"/>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B8656A"/>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B8656A"/>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B8656A"/>
    <w:pPr>
      <w:spacing w:before="100" w:beforeAutospacing="1" w:after="100" w:afterAutospacing="1"/>
    </w:pPr>
    <w:rPr>
      <w:rFonts w:eastAsia="Times New Roman"/>
    </w:rPr>
  </w:style>
  <w:style w:type="character" w:customStyle="1" w:styleId="metad">
    <w:name w:val="metad"/>
    <w:rsid w:val="00B8656A"/>
  </w:style>
  <w:style w:type="paragraph" w:customStyle="1" w:styleId="class">
    <w:name w:val="class"/>
    <w:basedOn w:val="Normal"/>
    <w:uiPriority w:val="99"/>
    <w:qFormat/>
    <w:rsid w:val="00B8656A"/>
    <w:pPr>
      <w:spacing w:before="100" w:beforeAutospacing="1" w:after="100" w:afterAutospacing="1"/>
    </w:pPr>
    <w:rPr>
      <w:rFonts w:eastAsia="Times New Roman"/>
    </w:rPr>
  </w:style>
  <w:style w:type="character" w:customStyle="1" w:styleId="sifr-alternate">
    <w:name w:val="sifr-alternate"/>
    <w:rsid w:val="00B8656A"/>
  </w:style>
  <w:style w:type="character" w:customStyle="1" w:styleId="justify1">
    <w:name w:val="justify1"/>
    <w:rsid w:val="00B8656A"/>
  </w:style>
  <w:style w:type="character" w:customStyle="1" w:styleId="artbody1">
    <w:name w:val="art_body1"/>
    <w:rsid w:val="00B8656A"/>
    <w:rPr>
      <w:rFonts w:ascii="Arial" w:hAnsi="Arial" w:cs="Arial" w:hint="default"/>
    </w:rPr>
  </w:style>
  <w:style w:type="character" w:customStyle="1" w:styleId="A1">
    <w:name w:val="A1"/>
    <w:uiPriority w:val="99"/>
    <w:rsid w:val="00B8656A"/>
    <w:rPr>
      <w:rFonts w:cs="Book Antiqua"/>
      <w:color w:val="221E1F"/>
      <w:sz w:val="22"/>
      <w:szCs w:val="22"/>
    </w:rPr>
  </w:style>
  <w:style w:type="character" w:customStyle="1" w:styleId="UnderlineStyleChar">
    <w:name w:val="Underline Style Char"/>
    <w:link w:val="UnderlineStyle"/>
    <w:rsid w:val="00B8656A"/>
    <w:rPr>
      <w:rFonts w:ascii="Calibri" w:eastAsia="Times New Roman" w:hAnsi="Calibri" w:cs="Calibri"/>
      <w:b/>
      <w:sz w:val="24"/>
      <w:u w:val="single"/>
    </w:rPr>
  </w:style>
  <w:style w:type="paragraph" w:customStyle="1" w:styleId="blocktitle1">
    <w:name w:val="block title"/>
    <w:basedOn w:val="Normal"/>
    <w:link w:val="blocktitleChar"/>
    <w:qFormat/>
    <w:rsid w:val="00B8656A"/>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B8656A"/>
    <w:rPr>
      <w:rFonts w:ascii="Garamond" w:eastAsia="Calibri" w:hAnsi="Garamond" w:cs="Calibri"/>
      <w:b/>
      <w:caps/>
      <w:sz w:val="28"/>
      <w:lang w:val="x-none" w:eastAsia="x-none"/>
    </w:rPr>
  </w:style>
  <w:style w:type="character" w:customStyle="1" w:styleId="reality">
    <w:name w:val="reality"/>
    <w:rsid w:val="00B8656A"/>
  </w:style>
  <w:style w:type="paragraph" w:customStyle="1" w:styleId="Pa6">
    <w:name w:val="Pa6"/>
    <w:basedOn w:val="Normal"/>
    <w:next w:val="Normal"/>
    <w:uiPriority w:val="99"/>
    <w:qFormat/>
    <w:rsid w:val="00B8656A"/>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B8656A"/>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B8656A"/>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B8656A"/>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B8656A"/>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B8656A"/>
    <w:pPr>
      <w:spacing w:before="100" w:beforeAutospacing="1" w:after="100" w:afterAutospacing="1"/>
    </w:pPr>
    <w:rPr>
      <w:rFonts w:eastAsia="Times New Roman"/>
    </w:rPr>
  </w:style>
  <w:style w:type="character" w:customStyle="1" w:styleId="text2">
    <w:name w:val="text2"/>
    <w:rsid w:val="00B8656A"/>
  </w:style>
  <w:style w:type="character" w:customStyle="1" w:styleId="StyleUnderlineChar2CharChar11pt">
    <w:name w:val="Style Underline Char2 Char Char + 11 pt"/>
    <w:rsid w:val="00B8656A"/>
    <w:rPr>
      <w:rFonts w:ascii="Times New Roman" w:hAnsi="Times New Roman"/>
      <w:sz w:val="20"/>
      <w:u w:val="single"/>
    </w:rPr>
  </w:style>
  <w:style w:type="character" w:customStyle="1" w:styleId="StyleStyleBoldUnderline11pt">
    <w:name w:val="Style Style Bold Underline + 11 pt"/>
    <w:rsid w:val="00B8656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8656A"/>
    <w:rPr>
      <w:rFonts w:eastAsia="SimSun"/>
      <w:b/>
      <w:bCs/>
    </w:rPr>
  </w:style>
  <w:style w:type="character" w:customStyle="1" w:styleId="StyleStyle4LatinTimesNewRomanAsianSimSunBoldChar">
    <w:name w:val="Style Style4 + (Latin) Times New Roman (Asian) SimSun Bold Char"/>
    <w:link w:val="StyleStyle4LatinTimesNewRomanAsianSimSunBold"/>
    <w:rsid w:val="00B8656A"/>
    <w:rPr>
      <w:rFonts w:ascii="Calibri" w:eastAsia="SimSun" w:hAnsi="Calibri" w:cs="Calibri"/>
      <w:b/>
      <w:bCs/>
      <w:sz w:val="24"/>
      <w:u w:val="single"/>
    </w:rPr>
  </w:style>
  <w:style w:type="character" w:customStyle="1" w:styleId="articlehead2">
    <w:name w:val="articlehead2"/>
    <w:rsid w:val="00B8656A"/>
  </w:style>
  <w:style w:type="character" w:customStyle="1" w:styleId="pronset">
    <w:name w:val="pronset"/>
    <w:rsid w:val="00B8656A"/>
  </w:style>
  <w:style w:type="character" w:customStyle="1" w:styleId="prondelim">
    <w:name w:val="prondelim"/>
    <w:rsid w:val="00B8656A"/>
  </w:style>
  <w:style w:type="character" w:customStyle="1" w:styleId="prontoggle">
    <w:name w:val="pron_toggle"/>
    <w:rsid w:val="00B8656A"/>
  </w:style>
  <w:style w:type="character" w:customStyle="1" w:styleId="boldface">
    <w:name w:val="boldface"/>
    <w:rsid w:val="00B8656A"/>
  </w:style>
  <w:style w:type="character" w:customStyle="1" w:styleId="secondary-bf">
    <w:name w:val="secondary-bf"/>
    <w:rsid w:val="00B8656A"/>
  </w:style>
  <w:style w:type="character" w:customStyle="1" w:styleId="ColorfulGrid-Accent1Char">
    <w:name w:val="Colorful Grid - Accent 1 Char"/>
    <w:aliases w:val="quote Char"/>
    <w:link w:val="ColorfulGrid-Accent1"/>
    <w:uiPriority w:val="29"/>
    <w:rsid w:val="00B8656A"/>
    <w:rPr>
      <w:rFonts w:ascii="Times New Roman" w:hAnsi="Times New Roman"/>
      <w:iCs/>
      <w:color w:val="000000"/>
      <w:sz w:val="16"/>
    </w:rPr>
  </w:style>
  <w:style w:type="table" w:styleId="ColorfulGrid-Accent1">
    <w:name w:val="Colorful Grid Accent 1"/>
    <w:basedOn w:val="TableNormal"/>
    <w:link w:val="ColorfulGrid-Accent1Char"/>
    <w:uiPriority w:val="29"/>
    <w:rsid w:val="00B8656A"/>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B8656A"/>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B8656A"/>
  </w:style>
  <w:style w:type="character" w:customStyle="1" w:styleId="pg">
    <w:name w:val="pg"/>
    <w:rsid w:val="00B8656A"/>
  </w:style>
  <w:style w:type="character" w:customStyle="1" w:styleId="detailtitle">
    <w:name w:val="detailtitle"/>
    <w:rsid w:val="00B8656A"/>
  </w:style>
  <w:style w:type="character" w:customStyle="1" w:styleId="storydate">
    <w:name w:val="storydate"/>
    <w:rsid w:val="00B8656A"/>
  </w:style>
  <w:style w:type="character" w:customStyle="1" w:styleId="preloadwrap">
    <w:name w:val="preloadwrap"/>
    <w:rsid w:val="00B8656A"/>
  </w:style>
  <w:style w:type="paragraph" w:customStyle="1" w:styleId="summary">
    <w:name w:val="summary"/>
    <w:basedOn w:val="Normal"/>
    <w:uiPriority w:val="99"/>
    <w:qFormat/>
    <w:rsid w:val="00B8656A"/>
    <w:pPr>
      <w:spacing w:before="100" w:beforeAutospacing="1" w:after="100" w:afterAutospacing="1"/>
    </w:pPr>
    <w:rPr>
      <w:rFonts w:eastAsia="Times New Roman"/>
    </w:rPr>
  </w:style>
  <w:style w:type="paragraph" w:customStyle="1" w:styleId="Caption2">
    <w:name w:val="Caption2"/>
    <w:basedOn w:val="Normal"/>
    <w:uiPriority w:val="99"/>
    <w:qFormat/>
    <w:rsid w:val="00B8656A"/>
    <w:pPr>
      <w:spacing w:before="100" w:beforeAutospacing="1" w:after="100" w:afterAutospacing="1"/>
    </w:pPr>
    <w:rPr>
      <w:rFonts w:eastAsia="Times New Roman"/>
    </w:rPr>
  </w:style>
  <w:style w:type="character" w:customStyle="1" w:styleId="creditwrap">
    <w:name w:val="creditwrap"/>
    <w:rsid w:val="00B8656A"/>
  </w:style>
  <w:style w:type="character" w:customStyle="1" w:styleId="DefaultChar1">
    <w:name w:val="Default Char1"/>
    <w:rsid w:val="00B8656A"/>
    <w:rPr>
      <w:noProof w:val="0"/>
      <w:color w:val="000000"/>
      <w:lang w:val="en-US" w:eastAsia="en-US" w:bidi="ar-SA"/>
    </w:rPr>
  </w:style>
  <w:style w:type="paragraph" w:customStyle="1" w:styleId="MTDisplayEquation">
    <w:name w:val="MTDisplayEquation"/>
    <w:basedOn w:val="Normal"/>
    <w:next w:val="Normal"/>
    <w:link w:val="MTDisplayEquationChar"/>
    <w:qFormat/>
    <w:rsid w:val="00B8656A"/>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B8656A"/>
    <w:rPr>
      <w:rFonts w:ascii="Calibri" w:eastAsia="Times New Roman" w:hAnsi="Calibri" w:cs="Calibri"/>
      <w:bCs/>
      <w:sz w:val="24"/>
      <w:lang w:bidi="he-IL"/>
    </w:rPr>
  </w:style>
  <w:style w:type="character" w:customStyle="1" w:styleId="textunderlineChar0">
    <w:name w:val="text underline Char"/>
    <w:rsid w:val="00B8656A"/>
    <w:rPr>
      <w:sz w:val="24"/>
      <w:szCs w:val="22"/>
      <w:u w:val="thick"/>
      <w:lang w:val="en-US" w:eastAsia="en-US" w:bidi="ar-SA"/>
    </w:rPr>
  </w:style>
  <w:style w:type="character" w:customStyle="1" w:styleId="BoldChar">
    <w:name w:val="Bold Char"/>
    <w:rsid w:val="00B8656A"/>
    <w:rPr>
      <w:rFonts w:ascii="Times New Roman" w:eastAsia="Times New Roman" w:hAnsi="Times New Roman"/>
      <w:b/>
      <w:szCs w:val="24"/>
    </w:rPr>
  </w:style>
  <w:style w:type="character" w:customStyle="1" w:styleId="pmterms31">
    <w:name w:val="pmterms31"/>
    <w:rsid w:val="00B8656A"/>
    <w:rPr>
      <w:b/>
      <w:bCs/>
      <w:i w:val="0"/>
      <w:iCs w:val="0"/>
      <w:color w:val="000000"/>
    </w:rPr>
  </w:style>
  <w:style w:type="character" w:customStyle="1" w:styleId="copyrightdescription">
    <w:name w:val="copyrightdescription"/>
    <w:rsid w:val="00B8656A"/>
  </w:style>
  <w:style w:type="paragraph" w:customStyle="1" w:styleId="DebateFile">
    <w:name w:val="Debate File"/>
    <w:basedOn w:val="Normal"/>
    <w:uiPriority w:val="99"/>
    <w:qFormat/>
    <w:rsid w:val="00B8656A"/>
    <w:pPr>
      <w:jc w:val="center"/>
    </w:pPr>
    <w:rPr>
      <w:rFonts w:eastAsia="Times New Roman"/>
      <w:b/>
      <w:sz w:val="28"/>
    </w:rPr>
  </w:style>
  <w:style w:type="character" w:customStyle="1" w:styleId="ft01">
    <w:name w:val="ft01"/>
    <w:rsid w:val="00B8656A"/>
    <w:rPr>
      <w:rFonts w:ascii="Times" w:hAnsi="Times" w:cs="Times" w:hint="default"/>
      <w:color w:val="000000"/>
      <w:sz w:val="14"/>
      <w:szCs w:val="14"/>
    </w:rPr>
  </w:style>
  <w:style w:type="character" w:customStyle="1" w:styleId="ft11">
    <w:name w:val="ft11"/>
    <w:rsid w:val="00B8656A"/>
    <w:rPr>
      <w:rFonts w:ascii="Times" w:hAnsi="Times" w:cs="Times" w:hint="default"/>
      <w:color w:val="000000"/>
      <w:sz w:val="17"/>
      <w:szCs w:val="17"/>
    </w:rPr>
  </w:style>
  <w:style w:type="character" w:customStyle="1" w:styleId="ft21">
    <w:name w:val="ft21"/>
    <w:rsid w:val="00B8656A"/>
    <w:rPr>
      <w:rFonts w:ascii="Times" w:hAnsi="Times" w:cs="Times" w:hint="default"/>
      <w:color w:val="000000"/>
      <w:sz w:val="15"/>
      <w:szCs w:val="15"/>
    </w:rPr>
  </w:style>
  <w:style w:type="character" w:customStyle="1" w:styleId="ft31">
    <w:name w:val="ft31"/>
    <w:rsid w:val="00B8656A"/>
    <w:rPr>
      <w:rFonts w:ascii="Times" w:hAnsi="Times" w:cs="Times" w:hint="default"/>
      <w:color w:val="000000"/>
      <w:sz w:val="15"/>
      <w:szCs w:val="15"/>
    </w:rPr>
  </w:style>
  <w:style w:type="paragraph" w:customStyle="1" w:styleId="Little">
    <w:name w:val="Little"/>
    <w:basedOn w:val="Normal"/>
    <w:next w:val="Normal"/>
    <w:uiPriority w:val="99"/>
    <w:qFormat/>
    <w:rsid w:val="00B8656A"/>
    <w:pPr>
      <w:ind w:left="288"/>
    </w:pPr>
    <w:rPr>
      <w:rFonts w:ascii="Garamond" w:eastAsia="Times New Roman" w:hAnsi="Garamond"/>
      <w:sz w:val="16"/>
    </w:rPr>
  </w:style>
  <w:style w:type="paragraph" w:customStyle="1" w:styleId="AAAcard">
    <w:name w:val="AAAcard"/>
    <w:basedOn w:val="Normal"/>
    <w:link w:val="AAAcardChar"/>
    <w:uiPriority w:val="99"/>
    <w:qFormat/>
    <w:rsid w:val="00B8656A"/>
    <w:pPr>
      <w:ind w:left="288" w:right="288"/>
    </w:pPr>
    <w:rPr>
      <w:rFonts w:eastAsia="Times New Roman"/>
    </w:rPr>
  </w:style>
  <w:style w:type="character" w:customStyle="1" w:styleId="dquo">
    <w:name w:val="dquo"/>
    <w:rsid w:val="00B8656A"/>
  </w:style>
  <w:style w:type="character" w:customStyle="1" w:styleId="caps2">
    <w:name w:val="caps2"/>
    <w:rsid w:val="00B8656A"/>
  </w:style>
  <w:style w:type="character" w:customStyle="1" w:styleId="inside-head">
    <w:name w:val="inside-head"/>
    <w:rsid w:val="00B8656A"/>
  </w:style>
  <w:style w:type="character" w:customStyle="1" w:styleId="CardsFont12ptCharCharCharChar">
    <w:name w:val="Cards + Font: 12 pt Char Char Char Char"/>
    <w:rsid w:val="00B8656A"/>
    <w:rPr>
      <w:sz w:val="24"/>
      <w:szCs w:val="24"/>
      <w:u w:val="thick"/>
      <w:lang w:val="en-US" w:eastAsia="en-US" w:bidi="ar-SA"/>
    </w:rPr>
  </w:style>
  <w:style w:type="character" w:customStyle="1" w:styleId="ccs">
    <w:name w:val="c cs"/>
    <w:rsid w:val="00B8656A"/>
  </w:style>
  <w:style w:type="character" w:customStyle="1" w:styleId="UnderlinedEvChar">
    <w:name w:val="Underlined Ev Char"/>
    <w:link w:val="UnderlinedEv"/>
    <w:rsid w:val="00B8656A"/>
    <w:rPr>
      <w:rFonts w:ascii="Times New Roman" w:eastAsia="Times New Roman" w:hAnsi="Times New Roman"/>
      <w:szCs w:val="24"/>
      <w:u w:val="single"/>
    </w:rPr>
  </w:style>
  <w:style w:type="character" w:customStyle="1" w:styleId="dropshadow">
    <w:name w:val="dropshadow"/>
    <w:rsid w:val="00B8656A"/>
  </w:style>
  <w:style w:type="character" w:customStyle="1" w:styleId="d05ws">
    <w:name w:val="d05ws"/>
    <w:rsid w:val="00B8656A"/>
  </w:style>
  <w:style w:type="character" w:customStyle="1" w:styleId="rzibod">
    <w:name w:val="rzibod"/>
    <w:rsid w:val="00B8656A"/>
  </w:style>
  <w:style w:type="paragraph" w:customStyle="1" w:styleId="Caption3">
    <w:name w:val="Caption3"/>
    <w:basedOn w:val="Normal"/>
    <w:uiPriority w:val="99"/>
    <w:qFormat/>
    <w:rsid w:val="00B8656A"/>
    <w:pPr>
      <w:spacing w:before="100" w:beforeAutospacing="1" w:after="100" w:afterAutospacing="1"/>
    </w:pPr>
    <w:rPr>
      <w:rFonts w:eastAsia="Times New Roman"/>
    </w:rPr>
  </w:style>
  <w:style w:type="character" w:customStyle="1" w:styleId="StyleBold1">
    <w:name w:val="Style Bold1"/>
    <w:rsid w:val="00B8656A"/>
    <w:rPr>
      <w:rFonts w:ascii="Georgia" w:hAnsi="Georgia"/>
      <w:b/>
      <w:bCs/>
      <w:sz w:val="22"/>
    </w:rPr>
  </w:style>
  <w:style w:type="character" w:customStyle="1" w:styleId="headertext">
    <w:name w:val="headertext"/>
    <w:rsid w:val="00B8656A"/>
  </w:style>
  <w:style w:type="paragraph" w:customStyle="1" w:styleId="body-12-5">
    <w:name w:val="body-12-5"/>
    <w:basedOn w:val="Normal"/>
    <w:uiPriority w:val="99"/>
    <w:qFormat/>
    <w:rsid w:val="00B8656A"/>
    <w:pPr>
      <w:spacing w:before="100" w:beforeAutospacing="1" w:after="100" w:afterAutospacing="1"/>
    </w:pPr>
    <w:rPr>
      <w:rFonts w:eastAsia="Times New Roman"/>
    </w:rPr>
  </w:style>
  <w:style w:type="character" w:customStyle="1" w:styleId="endnote-reference">
    <w:name w:val="endnote-reference"/>
    <w:rsid w:val="00B8656A"/>
  </w:style>
  <w:style w:type="character" w:customStyle="1" w:styleId="officialsname">
    <w:name w:val="official_s_name"/>
    <w:rsid w:val="00B8656A"/>
  </w:style>
  <w:style w:type="character" w:customStyle="1" w:styleId="audience">
    <w:name w:val="audience"/>
    <w:rsid w:val="00B8656A"/>
  </w:style>
  <w:style w:type="character" w:customStyle="1" w:styleId="A7">
    <w:name w:val="A7"/>
    <w:uiPriority w:val="99"/>
    <w:rsid w:val="00B8656A"/>
    <w:rPr>
      <w:rFonts w:cs="Myriad Pro"/>
      <w:color w:val="0066B1"/>
      <w:sz w:val="22"/>
      <w:szCs w:val="22"/>
    </w:rPr>
  </w:style>
  <w:style w:type="character" w:customStyle="1" w:styleId="BlockHeadingsChar">
    <w:name w:val="Block Headings Char"/>
    <w:link w:val="BlockHeadings"/>
    <w:rsid w:val="00B8656A"/>
    <w:rPr>
      <w:rFonts w:ascii="Times New Roman" w:eastAsia="Times New Roman" w:hAnsi="Times New Roman" w:cs="Times New Roman"/>
      <w:b/>
      <w:sz w:val="36"/>
      <w:szCs w:val="24"/>
      <w:u w:val="single"/>
    </w:rPr>
  </w:style>
  <w:style w:type="character" w:customStyle="1" w:styleId="normalchar">
    <w:name w:val="normal__char"/>
    <w:rsid w:val="00B8656A"/>
  </w:style>
  <w:style w:type="character" w:customStyle="1" w:styleId="hyperlink002cheading0020100200028block0020title0029char">
    <w:name w:val="hyperlink_002cheading_00201_0020_0028block_0020title_0029__char"/>
    <w:rsid w:val="00B8656A"/>
  </w:style>
  <w:style w:type="character" w:customStyle="1" w:styleId="underline002cstyle0020bold0020underlinechar">
    <w:name w:val="underline_002cstyle_0020bold_0020underline__char"/>
    <w:rsid w:val="00B8656A"/>
  </w:style>
  <w:style w:type="character" w:customStyle="1" w:styleId="copyboldblack">
    <w:name w:val="copyboldblack"/>
    <w:rsid w:val="00B8656A"/>
  </w:style>
  <w:style w:type="character" w:customStyle="1" w:styleId="copybold">
    <w:name w:val="copybold"/>
    <w:rsid w:val="00B8656A"/>
  </w:style>
  <w:style w:type="character" w:customStyle="1" w:styleId="author-date0">
    <w:name w:val="author-date"/>
    <w:rsid w:val="00B8656A"/>
  </w:style>
  <w:style w:type="paragraph" w:customStyle="1" w:styleId="infuse">
    <w:name w:val="infuse"/>
    <w:basedOn w:val="Normal"/>
    <w:uiPriority w:val="99"/>
    <w:qFormat/>
    <w:rsid w:val="00B8656A"/>
    <w:pPr>
      <w:spacing w:before="100" w:beforeAutospacing="1" w:after="100" w:afterAutospacing="1"/>
    </w:pPr>
    <w:rPr>
      <w:rFonts w:eastAsia="Times New Roman"/>
    </w:rPr>
  </w:style>
  <w:style w:type="paragraph" w:customStyle="1" w:styleId="fontreg">
    <w:name w:val="font_reg"/>
    <w:basedOn w:val="Normal"/>
    <w:uiPriority w:val="99"/>
    <w:qFormat/>
    <w:rsid w:val="00B8656A"/>
    <w:pPr>
      <w:spacing w:before="100" w:beforeAutospacing="1" w:after="100" w:afterAutospacing="1"/>
    </w:pPr>
    <w:rPr>
      <w:rFonts w:eastAsia="Times New Roman"/>
    </w:rPr>
  </w:style>
  <w:style w:type="character" w:customStyle="1" w:styleId="yshortcuts">
    <w:name w:val="yshortcuts"/>
    <w:rsid w:val="00B8656A"/>
  </w:style>
  <w:style w:type="character" w:customStyle="1" w:styleId="hidden">
    <w:name w:val="hidden"/>
    <w:rsid w:val="00B8656A"/>
  </w:style>
  <w:style w:type="character" w:customStyle="1" w:styleId="articlebegin">
    <w:name w:val="articlebegin"/>
    <w:rsid w:val="00B8656A"/>
  </w:style>
  <w:style w:type="character" w:customStyle="1" w:styleId="mediaoverlay">
    <w:name w:val="mediaoverlay"/>
    <w:rsid w:val="00B8656A"/>
  </w:style>
  <w:style w:type="paragraph" w:customStyle="1" w:styleId="CITEF3">
    <w:name w:val="CITE F3"/>
    <w:uiPriority w:val="99"/>
    <w:qFormat/>
    <w:rsid w:val="00B8656A"/>
    <w:pPr>
      <w:spacing w:after="0" w:line="240" w:lineRule="auto"/>
    </w:pPr>
    <w:rPr>
      <w:rFonts w:ascii="Georgia" w:eastAsia="SimSun" w:hAnsi="Georgia" w:cs="Times New Roman"/>
      <w:b/>
      <w:sz w:val="24"/>
      <w:szCs w:val="24"/>
      <w:lang w:eastAsia="zh-CN"/>
    </w:rPr>
  </w:style>
  <w:style w:type="character" w:customStyle="1" w:styleId="blogcaption">
    <w:name w:val="blog_caption"/>
    <w:rsid w:val="00B8656A"/>
  </w:style>
  <w:style w:type="paragraph" w:customStyle="1" w:styleId="StyleBoldUnderlineTimesNewRoman">
    <w:name w:val="Style Bold Underline + Times New Roman"/>
    <w:link w:val="StyleBoldUnderlineTimesNewRomanChar"/>
    <w:qFormat/>
    <w:rsid w:val="00B8656A"/>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B8656A"/>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B8656A"/>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B8656A"/>
    <w:rPr>
      <w:rFonts w:ascii="Calibri" w:eastAsia="Calibri" w:hAnsi="Calibri" w:cs="Times New Roman"/>
      <w:sz w:val="20"/>
      <w:szCs w:val="20"/>
      <w:u w:val="single"/>
    </w:rPr>
  </w:style>
  <w:style w:type="character" w:customStyle="1" w:styleId="commnet-abuzz">
    <w:name w:val="commnet-abuzz"/>
    <w:rsid w:val="00B8656A"/>
  </w:style>
  <w:style w:type="character" w:customStyle="1" w:styleId="fbconnectbuttontext">
    <w:name w:val="fbconnectbutton_text"/>
    <w:rsid w:val="00B8656A"/>
  </w:style>
  <w:style w:type="character" w:customStyle="1" w:styleId="fbsharecountinner">
    <w:name w:val="fb_share_count_inner"/>
    <w:rsid w:val="00B8656A"/>
  </w:style>
  <w:style w:type="character" w:customStyle="1" w:styleId="stbuttontext">
    <w:name w:val="stbuttontext"/>
    <w:rsid w:val="00B8656A"/>
  </w:style>
  <w:style w:type="paragraph" w:customStyle="1" w:styleId="hotroute1">
    <w:name w:val="hot route!"/>
    <w:basedOn w:val="Normal"/>
    <w:uiPriority w:val="99"/>
    <w:qFormat/>
    <w:rsid w:val="00B8656A"/>
    <w:pPr>
      <w:ind w:left="144"/>
    </w:pPr>
    <w:rPr>
      <w:rFonts w:ascii="Cambria" w:eastAsia="Calibri" w:hAnsi="Cambria"/>
    </w:rPr>
  </w:style>
  <w:style w:type="character" w:customStyle="1" w:styleId="Highlightedunderline0">
    <w:name w:val="Highlighted underline"/>
    <w:qFormat/>
    <w:rsid w:val="00B8656A"/>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B8656A"/>
  </w:style>
  <w:style w:type="character" w:customStyle="1" w:styleId="Normal2">
    <w:name w:val="Normal2"/>
    <w:rsid w:val="00B8656A"/>
  </w:style>
  <w:style w:type="character" w:customStyle="1" w:styleId="pubdate">
    <w:name w:val="pubdate"/>
    <w:rsid w:val="00B8656A"/>
  </w:style>
  <w:style w:type="numbering" w:customStyle="1" w:styleId="NoList11">
    <w:name w:val="No List11"/>
    <w:next w:val="NoList"/>
    <w:uiPriority w:val="99"/>
    <w:semiHidden/>
    <w:unhideWhenUsed/>
    <w:rsid w:val="00B8656A"/>
  </w:style>
  <w:style w:type="numbering" w:customStyle="1" w:styleId="NoList111">
    <w:name w:val="No List111"/>
    <w:next w:val="NoList"/>
    <w:uiPriority w:val="99"/>
    <w:semiHidden/>
    <w:unhideWhenUsed/>
    <w:rsid w:val="00B8656A"/>
  </w:style>
  <w:style w:type="numbering" w:customStyle="1" w:styleId="NoList1111">
    <w:name w:val="No List1111"/>
    <w:next w:val="NoList"/>
    <w:uiPriority w:val="99"/>
    <w:semiHidden/>
    <w:unhideWhenUsed/>
    <w:rsid w:val="00B8656A"/>
  </w:style>
  <w:style w:type="numbering" w:customStyle="1" w:styleId="NoList11111">
    <w:name w:val="No List11111"/>
    <w:next w:val="NoList"/>
    <w:uiPriority w:val="99"/>
    <w:semiHidden/>
    <w:unhideWhenUsed/>
    <w:rsid w:val="00B8656A"/>
  </w:style>
  <w:style w:type="numbering" w:customStyle="1" w:styleId="NoList111111">
    <w:name w:val="No List111111"/>
    <w:next w:val="NoList"/>
    <w:uiPriority w:val="99"/>
    <w:semiHidden/>
    <w:unhideWhenUsed/>
    <w:rsid w:val="00B8656A"/>
  </w:style>
  <w:style w:type="numbering" w:customStyle="1" w:styleId="NoList1111111">
    <w:name w:val="No List1111111"/>
    <w:next w:val="NoList"/>
    <w:uiPriority w:val="99"/>
    <w:semiHidden/>
    <w:unhideWhenUsed/>
    <w:rsid w:val="00B8656A"/>
  </w:style>
  <w:style w:type="numbering" w:customStyle="1" w:styleId="NoList11111111">
    <w:name w:val="No List11111111"/>
    <w:next w:val="NoList"/>
    <w:uiPriority w:val="99"/>
    <w:semiHidden/>
    <w:unhideWhenUsed/>
    <w:rsid w:val="00B8656A"/>
  </w:style>
  <w:style w:type="numbering" w:customStyle="1" w:styleId="NoList111111111">
    <w:name w:val="No List111111111"/>
    <w:next w:val="NoList"/>
    <w:uiPriority w:val="99"/>
    <w:semiHidden/>
    <w:unhideWhenUsed/>
    <w:rsid w:val="00B8656A"/>
  </w:style>
  <w:style w:type="numbering" w:customStyle="1" w:styleId="NoList1111111111">
    <w:name w:val="No List1111111111"/>
    <w:next w:val="NoList"/>
    <w:uiPriority w:val="99"/>
    <w:semiHidden/>
    <w:unhideWhenUsed/>
    <w:rsid w:val="00B8656A"/>
  </w:style>
  <w:style w:type="numbering" w:customStyle="1" w:styleId="NoList11111111111">
    <w:name w:val="No List11111111111"/>
    <w:next w:val="NoList"/>
    <w:uiPriority w:val="99"/>
    <w:semiHidden/>
    <w:unhideWhenUsed/>
    <w:rsid w:val="00B8656A"/>
  </w:style>
  <w:style w:type="numbering" w:customStyle="1" w:styleId="NoList111111111111">
    <w:name w:val="No List111111111111"/>
    <w:next w:val="NoList"/>
    <w:uiPriority w:val="99"/>
    <w:semiHidden/>
    <w:unhideWhenUsed/>
    <w:rsid w:val="00B8656A"/>
  </w:style>
  <w:style w:type="numbering" w:customStyle="1" w:styleId="NoList1111111111111">
    <w:name w:val="No List1111111111111"/>
    <w:next w:val="NoList"/>
    <w:uiPriority w:val="99"/>
    <w:semiHidden/>
    <w:unhideWhenUsed/>
    <w:rsid w:val="00B8656A"/>
  </w:style>
  <w:style w:type="numbering" w:customStyle="1" w:styleId="NoList11111111111111">
    <w:name w:val="No List11111111111111"/>
    <w:next w:val="NoList"/>
    <w:uiPriority w:val="99"/>
    <w:semiHidden/>
    <w:unhideWhenUsed/>
    <w:rsid w:val="00B8656A"/>
  </w:style>
  <w:style w:type="numbering" w:customStyle="1" w:styleId="NoList111111111111111">
    <w:name w:val="No List111111111111111"/>
    <w:next w:val="NoList"/>
    <w:uiPriority w:val="99"/>
    <w:semiHidden/>
    <w:unhideWhenUsed/>
    <w:rsid w:val="00B8656A"/>
  </w:style>
  <w:style w:type="numbering" w:customStyle="1" w:styleId="NoList1111111111111111">
    <w:name w:val="No List1111111111111111"/>
    <w:next w:val="NoList"/>
    <w:uiPriority w:val="99"/>
    <w:semiHidden/>
    <w:unhideWhenUsed/>
    <w:rsid w:val="00B8656A"/>
  </w:style>
  <w:style w:type="numbering" w:customStyle="1" w:styleId="NoList11111111111111111">
    <w:name w:val="No List11111111111111111"/>
    <w:next w:val="NoList"/>
    <w:uiPriority w:val="99"/>
    <w:semiHidden/>
    <w:unhideWhenUsed/>
    <w:rsid w:val="00B8656A"/>
  </w:style>
  <w:style w:type="paragraph" w:customStyle="1" w:styleId="FreeFormA">
    <w:name w:val="Free Form A"/>
    <w:autoRedefine/>
    <w:uiPriority w:val="99"/>
    <w:qFormat/>
    <w:rsid w:val="00B8656A"/>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B8656A"/>
  </w:style>
  <w:style w:type="character" w:customStyle="1" w:styleId="postby">
    <w:name w:val="post_by"/>
    <w:rsid w:val="00B8656A"/>
  </w:style>
  <w:style w:type="character" w:customStyle="1" w:styleId="postdate">
    <w:name w:val="post_date"/>
    <w:rsid w:val="00B8656A"/>
  </w:style>
  <w:style w:type="character" w:customStyle="1" w:styleId="bdx">
    <w:name w:val="bdx"/>
    <w:rsid w:val="00B8656A"/>
  </w:style>
  <w:style w:type="character" w:customStyle="1" w:styleId="bdl">
    <w:name w:val="bdl"/>
    <w:rsid w:val="00B8656A"/>
  </w:style>
  <w:style w:type="character" w:customStyle="1" w:styleId="bhl">
    <w:name w:val="bhl"/>
    <w:rsid w:val="00B8656A"/>
  </w:style>
  <w:style w:type="character" w:customStyle="1" w:styleId="CardNotUnderlinedChar1">
    <w:name w:val="Card Not Underlined Char1"/>
    <w:link w:val="CardNotUnderlined"/>
    <w:rsid w:val="00B8656A"/>
    <w:rPr>
      <w:rFonts w:ascii="Bell MT" w:eastAsia="Calibri" w:hAnsi="Bell MT" w:cs="Calibri"/>
      <w:sz w:val="24"/>
      <w:szCs w:val="20"/>
    </w:rPr>
  </w:style>
  <w:style w:type="character" w:customStyle="1" w:styleId="breadcrumbitemcurrent">
    <w:name w:val="breadcrumbitemcurrent"/>
    <w:rsid w:val="00B8656A"/>
  </w:style>
  <w:style w:type="character" w:customStyle="1" w:styleId="bbl">
    <w:name w:val="bbl"/>
    <w:rsid w:val="00B8656A"/>
  </w:style>
  <w:style w:type="character" w:customStyle="1" w:styleId="Date2">
    <w:name w:val="Date2"/>
    <w:rsid w:val="00B8656A"/>
  </w:style>
  <w:style w:type="character" w:customStyle="1" w:styleId="company">
    <w:name w:val="company"/>
    <w:rsid w:val="00B8656A"/>
  </w:style>
  <w:style w:type="character" w:customStyle="1" w:styleId="itxtnewhookspan">
    <w:name w:val="itxtnewhookspan"/>
    <w:rsid w:val="00B8656A"/>
  </w:style>
  <w:style w:type="character" w:customStyle="1" w:styleId="gstxthlt">
    <w:name w:val="gstxt_hlt"/>
    <w:rsid w:val="00B8656A"/>
  </w:style>
  <w:style w:type="paragraph" w:customStyle="1" w:styleId="bodytextfp">
    <w:name w:val="bodytextfp"/>
    <w:basedOn w:val="Normal"/>
    <w:uiPriority w:val="99"/>
    <w:qFormat/>
    <w:rsid w:val="00B8656A"/>
    <w:pPr>
      <w:spacing w:before="100" w:beforeAutospacing="1" w:after="100" w:afterAutospacing="1"/>
    </w:pPr>
    <w:rPr>
      <w:rFonts w:eastAsia="Times New Roman"/>
    </w:rPr>
  </w:style>
  <w:style w:type="character" w:styleId="SubtleEmphasis">
    <w:name w:val="Subtle Emphasis"/>
    <w:uiPriority w:val="19"/>
    <w:qFormat/>
    <w:rsid w:val="00B8656A"/>
    <w:rPr>
      <w:rFonts w:ascii="Georgia" w:hAnsi="Georgia"/>
      <w:i/>
      <w:iCs/>
      <w:color w:val="808080"/>
    </w:rPr>
  </w:style>
  <w:style w:type="character" w:customStyle="1" w:styleId="HotRouteChar0">
    <w:name w:val="Hot Route Char"/>
    <w:link w:val="HotRoute0"/>
    <w:locked/>
    <w:rsid w:val="00B8656A"/>
    <w:rPr>
      <w:rFonts w:ascii="Calibri" w:eastAsia="Cambria" w:hAnsi="Calibri" w:cs="Calibri"/>
      <w:iCs/>
      <w:color w:val="000000"/>
      <w:sz w:val="18"/>
    </w:rPr>
  </w:style>
  <w:style w:type="character" w:customStyle="1" w:styleId="ReallyfuckingsmallChar">
    <w:name w:val="Really fucking small Char"/>
    <w:link w:val="Reallyfuckingsmall"/>
    <w:locked/>
    <w:rsid w:val="00B8656A"/>
    <w:rPr>
      <w:rFonts w:ascii="Times New Roman" w:eastAsia="Times New Roman" w:hAnsi="Times New Roman"/>
      <w:sz w:val="10"/>
    </w:rPr>
  </w:style>
  <w:style w:type="paragraph" w:customStyle="1" w:styleId="Reallyfuckingsmall">
    <w:name w:val="Really fucking small"/>
    <w:basedOn w:val="Normal"/>
    <w:link w:val="ReallyfuckingsmallChar"/>
    <w:qFormat/>
    <w:rsid w:val="00B8656A"/>
    <w:rPr>
      <w:rFonts w:ascii="Times New Roman" w:eastAsia="Times New Roman" w:hAnsi="Times New Roman" w:cstheme="minorBidi"/>
      <w:sz w:val="10"/>
    </w:rPr>
  </w:style>
  <w:style w:type="paragraph" w:customStyle="1" w:styleId="subheader">
    <w:name w:val="subheader"/>
    <w:basedOn w:val="Normal"/>
    <w:uiPriority w:val="99"/>
    <w:qFormat/>
    <w:rsid w:val="00B8656A"/>
    <w:pPr>
      <w:spacing w:before="100" w:beforeAutospacing="1" w:after="100" w:afterAutospacing="1"/>
    </w:pPr>
    <w:rPr>
      <w:rFonts w:eastAsia="Times New Roman"/>
    </w:rPr>
  </w:style>
  <w:style w:type="character" w:customStyle="1" w:styleId="SubtleEmphasis1">
    <w:name w:val="Subtle Emphasis1"/>
    <w:uiPriority w:val="19"/>
    <w:qFormat/>
    <w:rsid w:val="00B8656A"/>
    <w:rPr>
      <w:rFonts w:ascii="Times New Roman" w:hAnsi="Times New Roman"/>
      <w:b/>
      <w:iCs/>
      <w:color w:val="auto"/>
      <w:sz w:val="22"/>
    </w:rPr>
  </w:style>
  <w:style w:type="character" w:customStyle="1" w:styleId="StyleBoldRed">
    <w:name w:val="Style Bold Red"/>
    <w:rsid w:val="00B8656A"/>
    <w:rPr>
      <w:b/>
      <w:bCs/>
      <w:color w:val="auto"/>
    </w:rPr>
  </w:style>
  <w:style w:type="character" w:customStyle="1" w:styleId="StyleTimesNewRoman8pt">
    <w:name w:val="Style Times New Roman 8 pt"/>
    <w:rsid w:val="00B8656A"/>
    <w:rPr>
      <w:rFonts w:ascii="Georgia" w:hAnsi="Georgia"/>
      <w:sz w:val="16"/>
    </w:rPr>
  </w:style>
  <w:style w:type="character" w:customStyle="1" w:styleId="StyleStyle7pt8pt">
    <w:name w:val="Style Style 7 pt + 8 pt"/>
    <w:rsid w:val="00B8656A"/>
    <w:rPr>
      <w:sz w:val="16"/>
    </w:rPr>
  </w:style>
  <w:style w:type="character" w:customStyle="1" w:styleId="StyleStyleThickunderlineBold1">
    <w:name w:val="Style Style Thick underline + Bold1"/>
    <w:rsid w:val="00B8656A"/>
    <w:rPr>
      <w:b/>
      <w:bCs/>
      <w:u w:val="thick"/>
    </w:rPr>
  </w:style>
  <w:style w:type="character" w:customStyle="1" w:styleId="StyleUnderline2">
    <w:name w:val="Style Underline2"/>
    <w:rsid w:val="00B8656A"/>
    <w:rPr>
      <w:u w:val="single"/>
    </w:rPr>
  </w:style>
  <w:style w:type="character" w:customStyle="1" w:styleId="ShrinkText">
    <w:name w:val="Shrink Text"/>
    <w:rsid w:val="00B8656A"/>
    <w:rPr>
      <w:sz w:val="16"/>
    </w:rPr>
  </w:style>
  <w:style w:type="character" w:customStyle="1" w:styleId="smallcaps">
    <w:name w:val="smallcaps"/>
    <w:rsid w:val="00B8656A"/>
  </w:style>
  <w:style w:type="character" w:customStyle="1" w:styleId="goldbldtext">
    <w:name w:val="goldbldtext"/>
    <w:rsid w:val="00B8656A"/>
  </w:style>
  <w:style w:type="character" w:customStyle="1" w:styleId="PageHeaderLine2Char">
    <w:name w:val="PageHeaderLine2 Char"/>
    <w:link w:val="PageHeaderLine2"/>
    <w:rsid w:val="00B8656A"/>
    <w:rPr>
      <w:rFonts w:ascii="Calibri" w:eastAsia="Calibri" w:hAnsi="Calibri" w:cs="Calibri"/>
      <w:b/>
      <w:sz w:val="24"/>
    </w:rPr>
  </w:style>
  <w:style w:type="paragraph" w:customStyle="1" w:styleId="firstletter">
    <w:name w:val="firstletter"/>
    <w:basedOn w:val="Normal"/>
    <w:uiPriority w:val="99"/>
    <w:qFormat/>
    <w:rsid w:val="00B8656A"/>
    <w:pPr>
      <w:spacing w:before="100" w:beforeAutospacing="1" w:after="100" w:afterAutospacing="1"/>
    </w:pPr>
    <w:rPr>
      <w:rFonts w:eastAsia="Times New Roman"/>
    </w:rPr>
  </w:style>
  <w:style w:type="paragraph" w:customStyle="1" w:styleId="more">
    <w:name w:val="more"/>
    <w:basedOn w:val="Normal"/>
    <w:uiPriority w:val="99"/>
    <w:qFormat/>
    <w:rsid w:val="00B8656A"/>
    <w:pPr>
      <w:spacing w:before="100" w:beforeAutospacing="1" w:after="100" w:afterAutospacing="1"/>
    </w:pPr>
    <w:rPr>
      <w:rFonts w:eastAsia="Times New Roman"/>
    </w:rPr>
  </w:style>
  <w:style w:type="character" w:customStyle="1" w:styleId="cardshighlight0">
    <w:name w:val="cardshighlight"/>
    <w:rsid w:val="00B8656A"/>
  </w:style>
  <w:style w:type="character" w:customStyle="1" w:styleId="cardsfont12pt1">
    <w:name w:val="cardsfont12pt"/>
    <w:rsid w:val="00B8656A"/>
  </w:style>
  <w:style w:type="character" w:customStyle="1" w:styleId="ft1">
    <w:name w:val="ft1"/>
    <w:rsid w:val="00B8656A"/>
  </w:style>
  <w:style w:type="character" w:customStyle="1" w:styleId="ft6">
    <w:name w:val="ft6"/>
    <w:rsid w:val="00B8656A"/>
  </w:style>
  <w:style w:type="paragraph" w:customStyle="1" w:styleId="story">
    <w:name w:val="story"/>
    <w:basedOn w:val="Normal"/>
    <w:uiPriority w:val="99"/>
    <w:qFormat/>
    <w:rsid w:val="00B8656A"/>
    <w:pPr>
      <w:spacing w:before="100" w:beforeAutospacing="1" w:after="100" w:afterAutospacing="1"/>
    </w:pPr>
    <w:rPr>
      <w:rFonts w:eastAsia="Times New Roman"/>
    </w:rPr>
  </w:style>
  <w:style w:type="paragraph" w:customStyle="1" w:styleId="H1numbered">
    <w:name w:val="H1 numbered"/>
    <w:basedOn w:val="Normal"/>
    <w:uiPriority w:val="99"/>
    <w:qFormat/>
    <w:rsid w:val="00B8656A"/>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8656A"/>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8656A"/>
  </w:style>
  <w:style w:type="character" w:customStyle="1" w:styleId="backcontent">
    <w:name w:val="backcontent"/>
    <w:rsid w:val="00B8656A"/>
  </w:style>
  <w:style w:type="character" w:customStyle="1" w:styleId="daystmp">
    <w:name w:val="daystmp"/>
    <w:rsid w:val="00B8656A"/>
  </w:style>
  <w:style w:type="paragraph" w:customStyle="1" w:styleId="in">
    <w:name w:val="in"/>
    <w:basedOn w:val="Normal"/>
    <w:uiPriority w:val="99"/>
    <w:qFormat/>
    <w:rsid w:val="00B8656A"/>
    <w:pPr>
      <w:spacing w:before="100" w:beforeAutospacing="1" w:after="100" w:afterAutospacing="1"/>
    </w:pPr>
    <w:rPr>
      <w:rFonts w:eastAsia="Times New Roman"/>
    </w:rPr>
  </w:style>
  <w:style w:type="character" w:customStyle="1" w:styleId="cardsfont12ptchar">
    <w:name w:val="cardsfont12ptchar"/>
    <w:rsid w:val="00B8656A"/>
  </w:style>
  <w:style w:type="paragraph" w:customStyle="1" w:styleId="image-caption">
    <w:name w:val="image-caption"/>
    <w:basedOn w:val="Normal"/>
    <w:uiPriority w:val="99"/>
    <w:qFormat/>
    <w:rsid w:val="00B8656A"/>
    <w:pPr>
      <w:spacing w:before="100" w:beforeAutospacing="1" w:after="100" w:afterAutospacing="1"/>
    </w:pPr>
    <w:rPr>
      <w:rFonts w:eastAsia="Times New Roman"/>
    </w:rPr>
  </w:style>
  <w:style w:type="character" w:customStyle="1" w:styleId="gal">
    <w:name w:val="gal"/>
    <w:rsid w:val="00B8656A"/>
  </w:style>
  <w:style w:type="character" w:customStyle="1" w:styleId="submitted">
    <w:name w:val="submitted"/>
    <w:rsid w:val="00B8656A"/>
  </w:style>
  <w:style w:type="paragraph" w:customStyle="1" w:styleId="imagecontain">
    <w:name w:val="imagecontain"/>
    <w:basedOn w:val="Normal"/>
    <w:uiPriority w:val="99"/>
    <w:qFormat/>
    <w:rsid w:val="00B8656A"/>
    <w:pPr>
      <w:spacing w:before="100" w:beforeAutospacing="1" w:after="100" w:afterAutospacing="1"/>
    </w:pPr>
    <w:rPr>
      <w:rFonts w:eastAsia="Times New Roman"/>
    </w:rPr>
  </w:style>
  <w:style w:type="character" w:customStyle="1" w:styleId="imagedateline">
    <w:name w:val="image_dateline"/>
    <w:rsid w:val="00B8656A"/>
  </w:style>
  <w:style w:type="character" w:customStyle="1" w:styleId="authordatecharchar">
    <w:name w:val="authordatecharchar"/>
    <w:rsid w:val="00B8656A"/>
  </w:style>
  <w:style w:type="character" w:customStyle="1" w:styleId="style1char0">
    <w:name w:val="style1char"/>
    <w:rsid w:val="00B8656A"/>
  </w:style>
  <w:style w:type="character" w:customStyle="1" w:styleId="tagcharchar0">
    <w:name w:val="tagcharchar"/>
    <w:rsid w:val="00B8656A"/>
  </w:style>
  <w:style w:type="character" w:customStyle="1" w:styleId="underlinedcharchar2">
    <w:name w:val="underlinedcharchar"/>
    <w:rsid w:val="00B8656A"/>
  </w:style>
  <w:style w:type="paragraph" w:customStyle="1" w:styleId="CM62">
    <w:name w:val="CM62"/>
    <w:basedOn w:val="Normal"/>
    <w:next w:val="Normal"/>
    <w:uiPriority w:val="99"/>
    <w:qFormat/>
    <w:rsid w:val="00B8656A"/>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B8656A"/>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B8656A"/>
    <w:pPr>
      <w:widowControl w:val="0"/>
      <w:spacing w:after="63"/>
    </w:pPr>
    <w:rPr>
      <w:rFonts w:ascii="Arial" w:hAnsi="Arial"/>
      <w:color w:val="auto"/>
    </w:rPr>
  </w:style>
  <w:style w:type="paragraph" w:customStyle="1" w:styleId="CM35">
    <w:name w:val="CM35"/>
    <w:basedOn w:val="Default"/>
    <w:next w:val="Default"/>
    <w:uiPriority w:val="99"/>
    <w:qFormat/>
    <w:rsid w:val="00B8656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8656A"/>
    <w:pPr>
      <w:widowControl w:val="0"/>
      <w:spacing w:line="228" w:lineRule="atLeast"/>
    </w:pPr>
    <w:rPr>
      <w:rFonts w:ascii="Showcard Gothic" w:hAnsi="Showcard Gothic"/>
      <w:color w:val="auto"/>
    </w:rPr>
  </w:style>
  <w:style w:type="character" w:customStyle="1" w:styleId="BoxedChar">
    <w:name w:val="Boxed Char"/>
    <w:rsid w:val="00B8656A"/>
    <w:rPr>
      <w:rFonts w:ascii="Arial Narrow" w:hAnsi="Arial Narrow"/>
      <w:b/>
      <w:sz w:val="18"/>
      <w:bdr w:val="single" w:sz="6" w:space="0" w:color="auto"/>
    </w:rPr>
  </w:style>
  <w:style w:type="character" w:customStyle="1" w:styleId="Style11ptUnderline2">
    <w:name w:val="Style 11 pt Underline2"/>
    <w:rsid w:val="00B8656A"/>
    <w:rPr>
      <w:sz w:val="20"/>
      <w:u w:val="single"/>
    </w:rPr>
  </w:style>
  <w:style w:type="character" w:customStyle="1" w:styleId="Style11ptBoldUnderline2">
    <w:name w:val="Style 11 pt Bold Underline2"/>
    <w:rsid w:val="00B8656A"/>
    <w:rPr>
      <w:b/>
      <w:bCs/>
      <w:sz w:val="20"/>
      <w:u w:val="single"/>
    </w:rPr>
  </w:style>
  <w:style w:type="character" w:customStyle="1" w:styleId="nw">
    <w:name w:val="nw"/>
    <w:rsid w:val="00B8656A"/>
  </w:style>
  <w:style w:type="character" w:customStyle="1" w:styleId="Styleunderline11ptBoldBorderSinglesolidlineAuto">
    <w:name w:val="Style underline + 11 pt Bold Border: : (Single solid line Auto ..."/>
    <w:rsid w:val="00B8656A"/>
    <w:rPr>
      <w:b/>
      <w:bCs/>
      <w:sz w:val="20"/>
      <w:u w:val="single"/>
      <w:bdr w:val="single" w:sz="4" w:space="0" w:color="auto"/>
    </w:rPr>
  </w:style>
  <w:style w:type="paragraph" w:customStyle="1" w:styleId="StylecardCharCharChar11pt">
    <w:name w:val="Style card Char Char Char + 11 pt"/>
    <w:link w:val="StylecardCharCharChar11ptChar"/>
    <w:qFormat/>
    <w:rsid w:val="00B8656A"/>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B8656A"/>
    <w:rPr>
      <w:lang w:val="en-US" w:eastAsia="en-US" w:bidi="ar-SA"/>
    </w:rPr>
  </w:style>
  <w:style w:type="character" w:customStyle="1" w:styleId="StylecardCharCharChar11ptChar">
    <w:name w:val="Style card Char Char Char + 11 pt Char"/>
    <w:link w:val="StylecardCharCharChar11pt"/>
    <w:rsid w:val="00B8656A"/>
    <w:rPr>
      <w:rFonts w:ascii="Calibri" w:eastAsia="Times New Roman" w:hAnsi="Calibri" w:cs="Times New Roman"/>
      <w:sz w:val="20"/>
      <w:szCs w:val="20"/>
    </w:rPr>
  </w:style>
  <w:style w:type="paragraph" w:customStyle="1" w:styleId="StyleCards11pt">
    <w:name w:val="Style Cards + 11 pt"/>
    <w:basedOn w:val="Cards"/>
    <w:link w:val="StyleCards11ptChar"/>
    <w:qFormat/>
    <w:rsid w:val="00B8656A"/>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B8656A"/>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B8656A"/>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B8656A"/>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B8656A"/>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B8656A"/>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8656A"/>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8656A"/>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B8656A"/>
    <w:rPr>
      <w:lang w:val="x-none" w:eastAsia="x-none"/>
    </w:rPr>
  </w:style>
  <w:style w:type="character" w:customStyle="1" w:styleId="cardCharCharChar1">
    <w:name w:val="card Char Char Char1"/>
    <w:rsid w:val="00B8656A"/>
    <w:rPr>
      <w:lang w:val="en-US" w:eastAsia="en-US" w:bidi="ar-SA"/>
    </w:rPr>
  </w:style>
  <w:style w:type="character" w:customStyle="1" w:styleId="StylecardCharChar11ptChar">
    <w:name w:val="Style card Char Char + 11 pt Char"/>
    <w:link w:val="StylecardCharChar11pt"/>
    <w:rsid w:val="00B8656A"/>
    <w:rPr>
      <w:rFonts w:ascii="Georgia" w:eastAsia="Times New Roman" w:hAnsi="Georgia"/>
      <w:szCs w:val="20"/>
      <w:lang w:val="x-none" w:eastAsia="x-none"/>
    </w:rPr>
  </w:style>
  <w:style w:type="paragraph" w:customStyle="1" w:styleId="NormalFont">
    <w:name w:val="Normal Font"/>
    <w:link w:val="NormalFontChar"/>
    <w:qFormat/>
    <w:rsid w:val="00B8656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8656A"/>
    <w:pPr>
      <w:spacing w:after="200" w:line="240" w:lineRule="auto"/>
    </w:pPr>
    <w:rPr>
      <w:rFonts w:ascii="Times" w:eastAsia="Times New Roman" w:hAnsi="Times" w:cs="Times New Roman"/>
      <w:sz w:val="20"/>
    </w:rPr>
  </w:style>
  <w:style w:type="character" w:customStyle="1" w:styleId="Style11ptThickunderline">
    <w:name w:val="Style 11 pt Thick underline"/>
    <w:rsid w:val="00B8656A"/>
    <w:rPr>
      <w:sz w:val="20"/>
      <w:u w:val="thick"/>
    </w:rPr>
  </w:style>
  <w:style w:type="character" w:customStyle="1" w:styleId="Style11ptBoldThickunderline">
    <w:name w:val="Style 11 pt Bold Thick underline"/>
    <w:rsid w:val="00B8656A"/>
    <w:rPr>
      <w:b/>
      <w:bCs/>
      <w:sz w:val="20"/>
      <w:u w:val="thick"/>
    </w:rPr>
  </w:style>
  <w:style w:type="paragraph" w:customStyle="1" w:styleId="StyleNormalFont11ptUnderline">
    <w:name w:val="Style Normal Font + 11 pt Underline"/>
    <w:basedOn w:val="NormalFont"/>
    <w:link w:val="StyleNormalFont11ptUnderlineChar"/>
    <w:qFormat/>
    <w:rsid w:val="00B8656A"/>
    <w:rPr>
      <w:u w:val="single"/>
      <w:lang w:val="x-none" w:eastAsia="x-none"/>
    </w:rPr>
  </w:style>
  <w:style w:type="character" w:customStyle="1" w:styleId="NormalFontChar">
    <w:name w:val="Normal Font Char"/>
    <w:link w:val="NormalFont"/>
    <w:rsid w:val="00B8656A"/>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8656A"/>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8656A"/>
    <w:rPr>
      <w:b/>
      <w:bCs/>
      <w:u w:val="single"/>
      <w:lang w:val="x-none" w:eastAsia="x-none"/>
    </w:rPr>
  </w:style>
  <w:style w:type="character" w:customStyle="1" w:styleId="StyleNormalFont11ptBoldUnderlineChar">
    <w:name w:val="Style Normal Font + 11 pt Bold Underline Char"/>
    <w:link w:val="StyleNormalFont11ptBoldUnderline"/>
    <w:rsid w:val="00B8656A"/>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B8656A"/>
    <w:rPr>
      <w:rFonts w:eastAsia="Times New Roman"/>
      <w:sz w:val="15"/>
    </w:rPr>
  </w:style>
  <w:style w:type="character" w:customStyle="1" w:styleId="authors1">
    <w:name w:val="authors1"/>
    <w:rsid w:val="00B8656A"/>
    <w:rPr>
      <w:rFonts w:ascii="Verdana" w:hAnsi="Verdana" w:hint="default"/>
      <w:b/>
      <w:bCs/>
      <w:color w:val="006699"/>
      <w:sz w:val="20"/>
      <w:szCs w:val="20"/>
    </w:rPr>
  </w:style>
  <w:style w:type="character" w:customStyle="1" w:styleId="headlinesectionlarge">
    <w:name w:val="headline_section_large"/>
    <w:rsid w:val="00B8656A"/>
  </w:style>
  <w:style w:type="paragraph" w:customStyle="1" w:styleId="formatvorlage2">
    <w:name w:val="formatvorlage2"/>
    <w:basedOn w:val="Normal"/>
    <w:uiPriority w:val="99"/>
    <w:qFormat/>
    <w:rsid w:val="00B8656A"/>
    <w:pPr>
      <w:spacing w:before="100" w:beforeAutospacing="1" w:after="100" w:afterAutospacing="1"/>
    </w:pPr>
    <w:rPr>
      <w:rFonts w:eastAsia="Calibri"/>
    </w:rPr>
  </w:style>
  <w:style w:type="character" w:customStyle="1" w:styleId="Styleunderline11ptBlack">
    <w:name w:val="Style underline + 11 pt Black"/>
    <w:rsid w:val="00B8656A"/>
    <w:rPr>
      <w:color w:val="000000"/>
      <w:sz w:val="20"/>
      <w:u w:val="single"/>
    </w:rPr>
  </w:style>
  <w:style w:type="character" w:customStyle="1" w:styleId="Styleunderline11ptBoldBlack">
    <w:name w:val="Style underline + 11 pt Bold Black"/>
    <w:rsid w:val="00B8656A"/>
    <w:rPr>
      <w:b/>
      <w:bCs/>
      <w:color w:val="000000"/>
      <w:sz w:val="20"/>
      <w:u w:val="single"/>
    </w:rPr>
  </w:style>
  <w:style w:type="paragraph" w:customStyle="1" w:styleId="StyleTitle11ptNotBold">
    <w:name w:val="Style Title + 11 pt Not Bold"/>
    <w:basedOn w:val="Title"/>
    <w:link w:val="StyleTitle11ptNotBoldChar"/>
    <w:qFormat/>
    <w:rsid w:val="00B8656A"/>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B8656A"/>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8656A"/>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B8656A"/>
    <w:rPr>
      <w:rFonts w:ascii="Georgia" w:eastAsia="Times New Roman" w:hAnsi="Georgia"/>
      <w:u w:val="single"/>
      <w:lang w:val="x-none" w:eastAsia="x-none"/>
    </w:rPr>
  </w:style>
  <w:style w:type="character" w:customStyle="1" w:styleId="Style11ptBoldBlackUnderline">
    <w:name w:val="Style 11 pt Bold Black Underline"/>
    <w:rsid w:val="00B8656A"/>
    <w:rPr>
      <w:b/>
      <w:bCs/>
      <w:color w:val="000000"/>
      <w:sz w:val="20"/>
      <w:u w:val="single"/>
    </w:rPr>
  </w:style>
  <w:style w:type="character" w:customStyle="1" w:styleId="Style11ptBoldBlackUnderlineBorderSinglesolidline">
    <w:name w:val="Style 11 pt Bold Black Underline Border: : (Single solid line ..."/>
    <w:rsid w:val="00B8656A"/>
    <w:rPr>
      <w:b/>
      <w:bCs/>
      <w:color w:val="000000"/>
      <w:sz w:val="20"/>
      <w:u w:val="single"/>
      <w:bdr w:val="single" w:sz="4" w:space="0" w:color="auto"/>
    </w:rPr>
  </w:style>
  <w:style w:type="character" w:customStyle="1" w:styleId="StyleLatinMeridien-Italic11ptItalicUnderline">
    <w:name w:val="Style (Latin) Meridien-Italic 11 pt Italic Underline"/>
    <w:rsid w:val="00B8656A"/>
    <w:rPr>
      <w:rFonts w:ascii="Meridien-Italic" w:hAnsi="Meridien-Italic"/>
      <w:i/>
      <w:iCs/>
      <w:sz w:val="20"/>
      <w:u w:val="single"/>
    </w:rPr>
  </w:style>
  <w:style w:type="character" w:customStyle="1" w:styleId="Citation-AuthorDate">
    <w:name w:val="Citation - Author/Date"/>
    <w:rsid w:val="00B8656A"/>
    <w:rPr>
      <w:b/>
      <w:bCs w:val="0"/>
      <w:smallCaps/>
      <w:sz w:val="24"/>
      <w:u w:val="single"/>
    </w:rPr>
  </w:style>
  <w:style w:type="paragraph" w:customStyle="1" w:styleId="HotRouteCharCharCharCharChar">
    <w:name w:val="Hot Route! Char Char Char Char Char"/>
    <w:basedOn w:val="Normal"/>
    <w:link w:val="HotRouteCharCharCharCharCharChar"/>
    <w:qFormat/>
    <w:rsid w:val="00B8656A"/>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B8656A"/>
    <w:rPr>
      <w:rFonts w:ascii="Calibri" w:eastAsia="Times New Roman" w:hAnsi="Calibri" w:cs="Calibri"/>
      <w:sz w:val="24"/>
      <w:lang w:val="x-none" w:eastAsia="x-none"/>
    </w:rPr>
  </w:style>
  <w:style w:type="character" w:customStyle="1" w:styleId="underlinestylechar0">
    <w:name w:val="underlinestylechar"/>
    <w:rsid w:val="00B8656A"/>
  </w:style>
  <w:style w:type="character" w:customStyle="1" w:styleId="highlight">
    <w:name w:val="highlight"/>
    <w:rsid w:val="00B8656A"/>
  </w:style>
  <w:style w:type="character" w:customStyle="1" w:styleId="BlockHeaderHiddenChar">
    <w:name w:val="Block Header Hidden Char"/>
    <w:link w:val="BlockHeaderHidden"/>
    <w:locked/>
    <w:rsid w:val="00B8656A"/>
    <w:rPr>
      <w:rFonts w:ascii="Georgia" w:eastAsia="Times New Roman" w:hAnsi="Georgia" w:cs="Times New Roman"/>
      <w:b/>
      <w:bCs/>
      <w:sz w:val="32"/>
      <w:szCs w:val="26"/>
      <w:u w:val="single"/>
    </w:rPr>
  </w:style>
  <w:style w:type="character" w:customStyle="1" w:styleId="DottedUnderline0">
    <w:name w:val="Dotted Underline"/>
    <w:rsid w:val="00B8656A"/>
    <w:rPr>
      <w:rFonts w:ascii="Times New Roman" w:hAnsi="Times New Roman" w:cs="Times New Roman" w:hint="default"/>
      <w:sz w:val="20"/>
      <w:u w:val="dottedHeavy"/>
    </w:rPr>
  </w:style>
  <w:style w:type="character" w:customStyle="1" w:styleId="CardsFont6ptCharChar">
    <w:name w:val="Cards + Font: 6 pt Char Char"/>
    <w:rsid w:val="00B8656A"/>
    <w:rPr>
      <w:sz w:val="8"/>
      <w:lang w:val="en-US" w:eastAsia="en-US" w:bidi="ar-SA"/>
    </w:rPr>
  </w:style>
  <w:style w:type="character" w:customStyle="1" w:styleId="titleauthoretc">
    <w:name w:val="titleauthoretc"/>
    <w:rsid w:val="00B8656A"/>
  </w:style>
  <w:style w:type="paragraph" w:customStyle="1" w:styleId="deck">
    <w:name w:val="deck"/>
    <w:basedOn w:val="Normal"/>
    <w:uiPriority w:val="99"/>
    <w:qFormat/>
    <w:rsid w:val="00B8656A"/>
    <w:pPr>
      <w:spacing w:before="100" w:beforeAutospacing="1" w:after="100" w:afterAutospacing="1"/>
    </w:pPr>
    <w:rPr>
      <w:rFonts w:eastAsia="Times New Roman"/>
    </w:rPr>
  </w:style>
  <w:style w:type="paragraph" w:customStyle="1" w:styleId="i1">
    <w:name w:val="i1"/>
    <w:basedOn w:val="Normal"/>
    <w:uiPriority w:val="99"/>
    <w:qFormat/>
    <w:rsid w:val="00B8656A"/>
    <w:pPr>
      <w:spacing w:before="100" w:beforeAutospacing="1" w:after="100" w:afterAutospacing="1"/>
    </w:pPr>
    <w:rPr>
      <w:rFonts w:eastAsia="Times New Roman"/>
    </w:rPr>
  </w:style>
  <w:style w:type="paragraph" w:customStyle="1" w:styleId="question">
    <w:name w:val="question"/>
    <w:basedOn w:val="Normal"/>
    <w:uiPriority w:val="99"/>
    <w:qFormat/>
    <w:rsid w:val="00B8656A"/>
    <w:pPr>
      <w:spacing w:before="100" w:beforeAutospacing="1" w:after="100" w:afterAutospacing="1"/>
    </w:pPr>
    <w:rPr>
      <w:rFonts w:eastAsia="Times New Roman"/>
    </w:rPr>
  </w:style>
  <w:style w:type="paragraph" w:customStyle="1" w:styleId="bodycopy">
    <w:name w:val="bodycopy"/>
    <w:basedOn w:val="Normal"/>
    <w:uiPriority w:val="99"/>
    <w:qFormat/>
    <w:rsid w:val="00B8656A"/>
    <w:pPr>
      <w:spacing w:before="100" w:beforeAutospacing="1" w:after="100" w:afterAutospacing="1"/>
    </w:pPr>
    <w:rPr>
      <w:rFonts w:eastAsia="Times New Roman"/>
    </w:rPr>
  </w:style>
  <w:style w:type="character" w:customStyle="1" w:styleId="labeltext">
    <w:name w:val="labeltext"/>
    <w:rsid w:val="00B8656A"/>
  </w:style>
  <w:style w:type="character" w:customStyle="1" w:styleId="viewlink">
    <w:name w:val="viewlink"/>
    <w:rsid w:val="00B8656A"/>
  </w:style>
  <w:style w:type="character" w:customStyle="1" w:styleId="share">
    <w:name w:val="share"/>
    <w:rsid w:val="00B8656A"/>
  </w:style>
  <w:style w:type="character" w:customStyle="1" w:styleId="inlinkchart">
    <w:name w:val="inlink_chart"/>
    <w:rsid w:val="00B8656A"/>
  </w:style>
  <w:style w:type="character" w:customStyle="1" w:styleId="underLight">
    <w:name w:val="underLight"/>
    <w:uiPriority w:val="1"/>
    <w:qFormat/>
    <w:rsid w:val="00B8656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8656A"/>
  </w:style>
  <w:style w:type="character" w:customStyle="1" w:styleId="author-rss">
    <w:name w:val="author-rss"/>
    <w:rsid w:val="00B8656A"/>
  </w:style>
  <w:style w:type="character" w:customStyle="1" w:styleId="fbsharecountwrapper">
    <w:name w:val="fb_share_count_wrapper"/>
    <w:rsid w:val="00B8656A"/>
  </w:style>
  <w:style w:type="character" w:customStyle="1" w:styleId="fbbuttontext">
    <w:name w:val="fb_button_text"/>
    <w:rsid w:val="00B8656A"/>
  </w:style>
  <w:style w:type="character" w:customStyle="1" w:styleId="hw">
    <w:name w:val="hw"/>
    <w:rsid w:val="00B8656A"/>
  </w:style>
  <w:style w:type="character" w:customStyle="1" w:styleId="linktotop">
    <w:name w:val="linktotop"/>
    <w:rsid w:val="00B8656A"/>
  </w:style>
  <w:style w:type="character" w:customStyle="1" w:styleId="maintextbldleft">
    <w:name w:val="maintextbldleft"/>
    <w:rsid w:val="00B8656A"/>
  </w:style>
  <w:style w:type="character" w:customStyle="1" w:styleId="maintextleft">
    <w:name w:val="maintextleft"/>
    <w:rsid w:val="00B8656A"/>
  </w:style>
  <w:style w:type="character" w:customStyle="1" w:styleId="descriptionstyle1block">
    <w:name w:val="description style1 block"/>
    <w:rsid w:val="00B8656A"/>
  </w:style>
  <w:style w:type="paragraph" w:customStyle="1" w:styleId="Fifth">
    <w:name w:val="Fifth"/>
    <w:basedOn w:val="Normal"/>
    <w:link w:val="FifthChar"/>
    <w:uiPriority w:val="99"/>
    <w:qFormat/>
    <w:rsid w:val="00B8656A"/>
    <w:rPr>
      <w:rFonts w:eastAsia="Calibri"/>
    </w:rPr>
  </w:style>
  <w:style w:type="character" w:customStyle="1" w:styleId="gutter-right-1">
    <w:name w:val="gutter-right-1"/>
    <w:basedOn w:val="DefaultParagraphFont"/>
    <w:rsid w:val="00B8656A"/>
  </w:style>
  <w:style w:type="character" w:customStyle="1" w:styleId="ssl3">
    <w:name w:val="ss_l3"/>
    <w:rsid w:val="00B8656A"/>
  </w:style>
  <w:style w:type="paragraph" w:customStyle="1" w:styleId="NoteLevel22">
    <w:name w:val="Note Level 22"/>
    <w:basedOn w:val="Normal"/>
    <w:next w:val="Normal"/>
    <w:uiPriority w:val="99"/>
    <w:qFormat/>
    <w:rsid w:val="00B8656A"/>
    <w:pPr>
      <w:keepNext/>
      <w:ind w:left="288" w:right="288"/>
    </w:pPr>
    <w:rPr>
      <w:rFonts w:eastAsia="MS Gothic"/>
      <w:szCs w:val="20"/>
    </w:rPr>
  </w:style>
  <w:style w:type="paragraph" w:customStyle="1" w:styleId="wp-caption-text">
    <w:name w:val="wp-caption-text"/>
    <w:basedOn w:val="Normal"/>
    <w:uiPriority w:val="99"/>
    <w:qFormat/>
    <w:rsid w:val="00B8656A"/>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B8656A"/>
    <w:rPr>
      <w:color w:val="2B579A"/>
      <w:shd w:val="clear" w:color="auto" w:fill="E6E6E6"/>
    </w:rPr>
  </w:style>
  <w:style w:type="paragraph" w:customStyle="1" w:styleId="svarticle">
    <w:name w:val="svarticle"/>
    <w:basedOn w:val="Normal"/>
    <w:uiPriority w:val="99"/>
    <w:qFormat/>
    <w:rsid w:val="00B8656A"/>
    <w:pPr>
      <w:spacing w:before="100" w:beforeAutospacing="1" w:after="100" w:afterAutospacing="1"/>
    </w:pPr>
    <w:rPr>
      <w:rFonts w:eastAsia="Times New Roman"/>
    </w:rPr>
  </w:style>
  <w:style w:type="character" w:customStyle="1" w:styleId="FontStyle39">
    <w:name w:val="Font Style39"/>
    <w:uiPriority w:val="99"/>
    <w:rsid w:val="00B8656A"/>
    <w:rPr>
      <w:rFonts w:ascii="Constantia" w:hAnsi="Constantia" w:cs="Constantia" w:hint="default"/>
      <w:b/>
      <w:bCs/>
      <w:sz w:val="18"/>
      <w:szCs w:val="18"/>
    </w:rPr>
  </w:style>
  <w:style w:type="character" w:customStyle="1" w:styleId="6">
    <w:name w:val="6"/>
    <w:rsid w:val="00B8656A"/>
    <w:rPr>
      <w:rFonts w:ascii="Arial" w:hAnsi="Arial" w:cs="Arial" w:hint="default"/>
      <w:bCs/>
      <w:sz w:val="20"/>
      <w:u w:val="single"/>
      <w:lang w:val="en-US" w:eastAsia="en-US" w:bidi="ar-SA"/>
    </w:rPr>
  </w:style>
  <w:style w:type="character" w:customStyle="1" w:styleId="CharChar4">
    <w:name w:val="Char Char4"/>
    <w:rsid w:val="00B8656A"/>
    <w:rPr>
      <w:szCs w:val="24"/>
      <w:lang w:eastAsia="zh-CN"/>
    </w:rPr>
  </w:style>
  <w:style w:type="character" w:customStyle="1" w:styleId="BodyTextFirstIndentChar1">
    <w:name w:val="Body Text First Indent Char1"/>
    <w:basedOn w:val="BodyTextChar"/>
    <w:rsid w:val="00B8656A"/>
    <w:rPr>
      <w:rFonts w:ascii="Times New Roman" w:eastAsia="Calibri" w:hAnsi="Times New Roman" w:cs="Times New Roman"/>
      <w:sz w:val="16"/>
      <w:szCs w:val="24"/>
    </w:rPr>
  </w:style>
  <w:style w:type="character" w:customStyle="1" w:styleId="Header11">
    <w:name w:val="Header11"/>
    <w:rsid w:val="00B8656A"/>
  </w:style>
  <w:style w:type="paragraph" w:customStyle="1" w:styleId="canvas-atom">
    <w:name w:val="canvas-atom"/>
    <w:basedOn w:val="Normal"/>
    <w:uiPriority w:val="99"/>
    <w:qFormat/>
    <w:rsid w:val="00B8656A"/>
    <w:pPr>
      <w:spacing w:before="100" w:beforeAutospacing="1" w:after="100" w:afterAutospacing="1"/>
    </w:pPr>
  </w:style>
  <w:style w:type="character" w:customStyle="1" w:styleId="posa">
    <w:name w:val="pos(a)"/>
    <w:basedOn w:val="DefaultParagraphFont"/>
    <w:rsid w:val="00B8656A"/>
  </w:style>
  <w:style w:type="character" w:customStyle="1" w:styleId="u-hiddeninnarrowenv">
    <w:name w:val="u-hiddeninnarrowenv"/>
    <w:basedOn w:val="DefaultParagraphFont"/>
    <w:rsid w:val="00B8656A"/>
  </w:style>
  <w:style w:type="character" w:customStyle="1" w:styleId="followbutton-bird">
    <w:name w:val="followbutton-bird"/>
    <w:basedOn w:val="DefaultParagraphFont"/>
    <w:rsid w:val="00B8656A"/>
  </w:style>
  <w:style w:type="character" w:customStyle="1" w:styleId="tweetauthor-name">
    <w:name w:val="tweetauthor-name"/>
    <w:basedOn w:val="DefaultParagraphFont"/>
    <w:rsid w:val="00B8656A"/>
  </w:style>
  <w:style w:type="character" w:customStyle="1" w:styleId="tweetauthor-verifiedbadge">
    <w:name w:val="tweetauthor-verifiedbadge"/>
    <w:basedOn w:val="DefaultParagraphFont"/>
    <w:rsid w:val="00B8656A"/>
  </w:style>
  <w:style w:type="character" w:customStyle="1" w:styleId="tweetauthor-screenname">
    <w:name w:val="tweetauthor-screenname"/>
    <w:basedOn w:val="DefaultParagraphFont"/>
    <w:rsid w:val="00B8656A"/>
  </w:style>
  <w:style w:type="paragraph" w:customStyle="1" w:styleId="tweet-text">
    <w:name w:val="tweet-text"/>
    <w:basedOn w:val="Normal"/>
    <w:uiPriority w:val="99"/>
    <w:qFormat/>
    <w:rsid w:val="00B8656A"/>
    <w:pPr>
      <w:spacing w:before="100" w:beforeAutospacing="1" w:after="100" w:afterAutospacing="1"/>
    </w:pPr>
  </w:style>
  <w:style w:type="character" w:customStyle="1" w:styleId="u-hiddenvisually">
    <w:name w:val="u-hiddenvisually"/>
    <w:basedOn w:val="DefaultParagraphFont"/>
    <w:rsid w:val="00B8656A"/>
  </w:style>
  <w:style w:type="character" w:customStyle="1" w:styleId="tweetaction-stat">
    <w:name w:val="tweetaction-stat"/>
    <w:basedOn w:val="DefaultParagraphFont"/>
    <w:rsid w:val="00B8656A"/>
  </w:style>
  <w:style w:type="character" w:customStyle="1" w:styleId="related">
    <w:name w:val="related"/>
    <w:basedOn w:val="DefaultParagraphFont"/>
    <w:rsid w:val="00B8656A"/>
  </w:style>
  <w:style w:type="character" w:customStyle="1" w:styleId="related-content">
    <w:name w:val="related-content"/>
    <w:basedOn w:val="DefaultParagraphFont"/>
    <w:rsid w:val="00B8656A"/>
  </w:style>
  <w:style w:type="character" w:customStyle="1" w:styleId="name-of-author">
    <w:name w:val="name-of-author"/>
    <w:basedOn w:val="DefaultParagraphFont"/>
    <w:rsid w:val="00B8656A"/>
  </w:style>
  <w:style w:type="character" w:customStyle="1" w:styleId="first-name">
    <w:name w:val="first-name"/>
    <w:basedOn w:val="DefaultParagraphFont"/>
    <w:rsid w:val="00B8656A"/>
  </w:style>
  <w:style w:type="character" w:customStyle="1" w:styleId="last-name">
    <w:name w:val="last-name"/>
    <w:basedOn w:val="DefaultParagraphFont"/>
    <w:rsid w:val="00B8656A"/>
  </w:style>
  <w:style w:type="paragraph" w:customStyle="1" w:styleId="description">
    <w:name w:val="description"/>
    <w:basedOn w:val="Normal"/>
    <w:uiPriority w:val="99"/>
    <w:qFormat/>
    <w:rsid w:val="00B8656A"/>
    <w:pPr>
      <w:spacing w:before="100" w:beforeAutospacing="1" w:after="100" w:afterAutospacing="1"/>
    </w:pPr>
  </w:style>
  <w:style w:type="paragraph" w:customStyle="1" w:styleId="graf">
    <w:name w:val="graf"/>
    <w:basedOn w:val="Normal"/>
    <w:uiPriority w:val="99"/>
    <w:qFormat/>
    <w:rsid w:val="00B8656A"/>
    <w:pPr>
      <w:spacing w:before="100" w:beforeAutospacing="1" w:after="100" w:afterAutospacing="1"/>
    </w:pPr>
  </w:style>
  <w:style w:type="character" w:customStyle="1" w:styleId="caption10">
    <w:name w:val="caption1"/>
    <w:basedOn w:val="DefaultParagraphFont"/>
    <w:rsid w:val="00B8656A"/>
  </w:style>
  <w:style w:type="paragraph" w:customStyle="1" w:styleId="column">
    <w:name w:val="column"/>
    <w:basedOn w:val="Normal"/>
    <w:uiPriority w:val="99"/>
    <w:qFormat/>
    <w:rsid w:val="00B8656A"/>
    <w:pPr>
      <w:spacing w:before="100" w:beforeAutospacing="1" w:after="100" w:afterAutospacing="1"/>
    </w:pPr>
  </w:style>
  <w:style w:type="paragraph" w:customStyle="1" w:styleId="recirc-container">
    <w:name w:val="recirc-container"/>
    <w:basedOn w:val="Normal"/>
    <w:uiPriority w:val="99"/>
    <w:qFormat/>
    <w:rsid w:val="00B8656A"/>
    <w:pPr>
      <w:spacing w:before="100" w:beforeAutospacing="1" w:after="100" w:afterAutospacing="1"/>
    </w:pPr>
  </w:style>
  <w:style w:type="character" w:customStyle="1" w:styleId="recirc-text">
    <w:name w:val="&quot;recirc-text”"/>
    <w:basedOn w:val="DefaultParagraphFont"/>
    <w:rsid w:val="00B8656A"/>
  </w:style>
  <w:style w:type="character" w:customStyle="1" w:styleId="video-icon">
    <w:name w:val="video-icon"/>
    <w:basedOn w:val="DefaultParagraphFont"/>
    <w:rsid w:val="00B8656A"/>
  </w:style>
  <w:style w:type="paragraph" w:customStyle="1" w:styleId="selectionshareable">
    <w:name w:val="selectionshareable"/>
    <w:basedOn w:val="Normal"/>
    <w:uiPriority w:val="99"/>
    <w:qFormat/>
    <w:rsid w:val="00B8656A"/>
    <w:pPr>
      <w:spacing w:before="100" w:beforeAutospacing="1" w:after="100" w:afterAutospacing="1"/>
    </w:pPr>
  </w:style>
  <w:style w:type="character" w:customStyle="1" w:styleId="powa-shot-play-btn-text">
    <w:name w:val="powa-shot-play-btn-text"/>
    <w:basedOn w:val="DefaultParagraphFont"/>
    <w:rsid w:val="00B8656A"/>
  </w:style>
  <w:style w:type="character" w:customStyle="1" w:styleId="powa-shot-click">
    <w:name w:val="powa-shot-click"/>
    <w:basedOn w:val="DefaultParagraphFont"/>
    <w:rsid w:val="00B8656A"/>
  </w:style>
  <w:style w:type="character" w:customStyle="1" w:styleId="wpv-blurb">
    <w:name w:val="wpv-blurb"/>
    <w:basedOn w:val="DefaultParagraphFont"/>
    <w:rsid w:val="00B8656A"/>
  </w:style>
  <w:style w:type="paragraph" w:customStyle="1" w:styleId="interstitial-link">
    <w:name w:val="interstitial-link"/>
    <w:basedOn w:val="Normal"/>
    <w:uiPriority w:val="99"/>
    <w:qFormat/>
    <w:rsid w:val="00B8656A"/>
    <w:pPr>
      <w:spacing w:before="100" w:beforeAutospacing="1" w:after="100" w:afterAutospacing="1"/>
    </w:pPr>
  </w:style>
  <w:style w:type="character" w:customStyle="1" w:styleId="pb-caption">
    <w:name w:val="pb-caption"/>
    <w:basedOn w:val="DefaultParagraphFont"/>
    <w:rsid w:val="00B8656A"/>
  </w:style>
  <w:style w:type="paragraph" w:customStyle="1" w:styleId="see-also">
    <w:name w:val="see-also"/>
    <w:basedOn w:val="Normal"/>
    <w:uiPriority w:val="99"/>
    <w:qFormat/>
    <w:rsid w:val="00B8656A"/>
    <w:pPr>
      <w:spacing w:before="100" w:beforeAutospacing="1" w:after="100" w:afterAutospacing="1"/>
    </w:pPr>
  </w:style>
  <w:style w:type="character" w:customStyle="1" w:styleId="m-2745674872889869693gmail-style13ptbold">
    <w:name w:val="m_-2745674872889869693gmail-style13ptbold"/>
    <w:basedOn w:val="DefaultParagraphFont"/>
    <w:rsid w:val="00B8656A"/>
  </w:style>
  <w:style w:type="character" w:customStyle="1" w:styleId="m-2745674872889869693gmail-styleunderline">
    <w:name w:val="m_-2745674872889869693gmail-styleunderline"/>
    <w:basedOn w:val="DefaultParagraphFont"/>
    <w:rsid w:val="00B8656A"/>
  </w:style>
  <w:style w:type="character" w:customStyle="1" w:styleId="UnresolvedMention3">
    <w:name w:val="Unresolved Mention3"/>
    <w:basedOn w:val="DefaultParagraphFont"/>
    <w:uiPriority w:val="99"/>
    <w:unhideWhenUsed/>
    <w:rsid w:val="00B8656A"/>
    <w:rPr>
      <w:color w:val="808080"/>
      <w:shd w:val="clear" w:color="auto" w:fill="E6E6E6"/>
    </w:rPr>
  </w:style>
  <w:style w:type="character" w:customStyle="1" w:styleId="UnresolvedMention4">
    <w:name w:val="Unresolved Mention4"/>
    <w:basedOn w:val="DefaultParagraphFont"/>
    <w:uiPriority w:val="99"/>
    <w:semiHidden/>
    <w:unhideWhenUsed/>
    <w:rsid w:val="00B8656A"/>
    <w:rPr>
      <w:color w:val="808080"/>
      <w:shd w:val="clear" w:color="auto" w:fill="E6E6E6"/>
    </w:rPr>
  </w:style>
  <w:style w:type="character" w:customStyle="1" w:styleId="m-8082899869479211226gmail-styleunderline">
    <w:name w:val="m_-8082899869479211226gmail-styleunderline"/>
    <w:basedOn w:val="DefaultParagraphFont"/>
    <w:rsid w:val="00B8656A"/>
  </w:style>
  <w:style w:type="character" w:customStyle="1" w:styleId="StyleUnderlineChar">
    <w:name w:val="Style Underline Char"/>
    <w:basedOn w:val="DefaultParagraphFont"/>
    <w:locked/>
    <w:rsid w:val="00B8656A"/>
    <w:rPr>
      <w:u w:val="single"/>
    </w:rPr>
  </w:style>
  <w:style w:type="paragraph" w:customStyle="1" w:styleId="NoteLevel23">
    <w:name w:val="Note Level 23"/>
    <w:basedOn w:val="Normal"/>
    <w:next w:val="Normal"/>
    <w:uiPriority w:val="99"/>
    <w:qFormat/>
    <w:rsid w:val="00B8656A"/>
    <w:pPr>
      <w:keepNext/>
      <w:ind w:left="288" w:right="288"/>
    </w:pPr>
    <w:rPr>
      <w:rFonts w:eastAsia="MS Gothic"/>
      <w:szCs w:val="20"/>
    </w:rPr>
  </w:style>
  <w:style w:type="character" w:customStyle="1" w:styleId="Heading5Char1">
    <w:name w:val="Heading 5 Char1"/>
    <w:aliases w:val="Text Char1"/>
    <w:basedOn w:val="DefaultParagraphFont"/>
    <w:semiHidden/>
    <w:rsid w:val="00B8656A"/>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B8656A"/>
    <w:rPr>
      <w:rFonts w:ascii="Georgia" w:hAnsi="Georgia"/>
    </w:rPr>
  </w:style>
  <w:style w:type="paragraph" w:customStyle="1" w:styleId="NoteLevel24">
    <w:name w:val="Note Level 24"/>
    <w:basedOn w:val="Normal"/>
    <w:next w:val="Normal"/>
    <w:uiPriority w:val="99"/>
    <w:qFormat/>
    <w:rsid w:val="00B8656A"/>
    <w:pPr>
      <w:keepNext/>
      <w:ind w:left="288" w:right="288"/>
    </w:pPr>
    <w:rPr>
      <w:rFonts w:eastAsia="MS Gothic"/>
      <w:szCs w:val="20"/>
    </w:rPr>
  </w:style>
  <w:style w:type="paragraph" w:customStyle="1" w:styleId="NoteLevel25">
    <w:name w:val="Note Level 25"/>
    <w:basedOn w:val="Normal"/>
    <w:next w:val="Normal"/>
    <w:uiPriority w:val="99"/>
    <w:qFormat/>
    <w:rsid w:val="00B8656A"/>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B8656A"/>
  </w:style>
  <w:style w:type="character" w:customStyle="1" w:styleId="italics">
    <w:name w:val="italics"/>
    <w:basedOn w:val="DefaultParagraphFont"/>
    <w:rsid w:val="00B8656A"/>
  </w:style>
  <w:style w:type="paragraph" w:customStyle="1" w:styleId="analytics0">
    <w:name w:val="analytics"/>
    <w:basedOn w:val="Normal"/>
    <w:link w:val="analyticsChar0"/>
    <w:uiPriority w:val="4"/>
    <w:qFormat/>
    <w:rsid w:val="00B8656A"/>
    <w:rPr>
      <w:b/>
      <w:color w:val="C00000"/>
      <w:sz w:val="26"/>
    </w:rPr>
  </w:style>
  <w:style w:type="character" w:customStyle="1" w:styleId="analyticsChar0">
    <w:name w:val="analytics Char"/>
    <w:basedOn w:val="DefaultParagraphFont"/>
    <w:link w:val="analytics0"/>
    <w:uiPriority w:val="4"/>
    <w:rsid w:val="00B8656A"/>
    <w:rPr>
      <w:rFonts w:ascii="Calibri" w:hAnsi="Calibri" w:cs="Calibri"/>
      <w:b/>
      <w:color w:val="C00000"/>
      <w:sz w:val="26"/>
    </w:rPr>
  </w:style>
  <w:style w:type="character" w:customStyle="1" w:styleId="swauthor">
    <w:name w:val="sw_author"/>
    <w:rsid w:val="00B8656A"/>
  </w:style>
  <w:style w:type="character" w:customStyle="1" w:styleId="HotRouteChar">
    <w:name w:val="Hot Route! Char"/>
    <w:link w:val="HotRoute"/>
    <w:uiPriority w:val="99"/>
    <w:rsid w:val="00B8656A"/>
    <w:rPr>
      <w:rFonts w:ascii="Calibri" w:eastAsia="Times New Roman" w:hAnsi="Calibri" w:cs="Calibri"/>
      <w:sz w:val="24"/>
    </w:rPr>
  </w:style>
  <w:style w:type="paragraph" w:customStyle="1" w:styleId="PhoTag">
    <w:name w:val="PhoTag"/>
    <w:basedOn w:val="Normal"/>
    <w:next w:val="Normal"/>
    <w:autoRedefine/>
    <w:qFormat/>
    <w:rsid w:val="00B8656A"/>
    <w:rPr>
      <w:b/>
    </w:rPr>
  </w:style>
  <w:style w:type="character" w:customStyle="1" w:styleId="boldunderlineChar2">
    <w:name w:val="bold underline Char"/>
    <w:basedOn w:val="DefaultParagraphFont"/>
    <w:rsid w:val="00B8656A"/>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B8656A"/>
    <w:rPr>
      <w:rFonts w:eastAsia="Times New Roman"/>
      <w:sz w:val="16"/>
      <w:szCs w:val="20"/>
    </w:rPr>
  </w:style>
  <w:style w:type="character" w:customStyle="1" w:styleId="ReallySmallChar">
    <w:name w:val="Really Small Char"/>
    <w:basedOn w:val="DefaultParagraphFont"/>
    <w:link w:val="ReallySmall"/>
    <w:rsid w:val="00B8656A"/>
    <w:rPr>
      <w:rFonts w:ascii="Calibri" w:eastAsia="Times New Roman" w:hAnsi="Calibri" w:cs="Calibri"/>
      <w:sz w:val="16"/>
      <w:szCs w:val="20"/>
    </w:rPr>
  </w:style>
  <w:style w:type="paragraph" w:customStyle="1" w:styleId="Heading4Cite">
    <w:name w:val="Heading 4 Cite"/>
    <w:basedOn w:val="Normal"/>
    <w:link w:val="Heading4CiteChar"/>
    <w:autoRedefine/>
    <w:qFormat/>
    <w:rsid w:val="00B8656A"/>
    <w:rPr>
      <w:rFonts w:eastAsia="Calibri"/>
      <w:color w:val="000000"/>
    </w:rPr>
  </w:style>
  <w:style w:type="character" w:customStyle="1" w:styleId="Heading4CiteChar">
    <w:name w:val="Heading 4 Cite Char"/>
    <w:link w:val="Heading4Cite"/>
    <w:rsid w:val="00B8656A"/>
    <w:rPr>
      <w:rFonts w:ascii="Calibri" w:eastAsia="Calibri" w:hAnsi="Calibri" w:cs="Calibri"/>
      <w:color w:val="000000"/>
      <w:sz w:val="24"/>
    </w:rPr>
  </w:style>
  <w:style w:type="paragraph" w:customStyle="1" w:styleId="PageTitle0">
    <w:name w:val="Page Title"/>
    <w:basedOn w:val="Normal"/>
    <w:next w:val="Normal"/>
    <w:qFormat/>
    <w:rsid w:val="00B8656A"/>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B8656A"/>
    <w:rPr>
      <w:i/>
      <w:iCs/>
      <w:sz w:val="20"/>
      <w:u w:val="single"/>
    </w:rPr>
  </w:style>
  <w:style w:type="paragraph" w:customStyle="1" w:styleId="UnderlineEmphasis">
    <w:name w:val="Underline + Emphasis"/>
    <w:basedOn w:val="Normal"/>
    <w:next w:val="Normal"/>
    <w:link w:val="UnderlineEmphasisChar"/>
    <w:autoRedefine/>
    <w:qFormat/>
    <w:rsid w:val="00B8656A"/>
    <w:rPr>
      <w:rFonts w:eastAsia="Calibri"/>
      <w:b/>
      <w:color w:val="000000"/>
      <w:u w:val="single"/>
    </w:rPr>
  </w:style>
  <w:style w:type="character" w:customStyle="1" w:styleId="UnderlineEmphasisChar">
    <w:name w:val="Underline + Emphasis Char"/>
    <w:link w:val="UnderlineEmphasis"/>
    <w:rsid w:val="00B8656A"/>
    <w:rPr>
      <w:rFonts w:ascii="Calibri" w:eastAsia="Calibri" w:hAnsi="Calibri" w:cs="Calibri"/>
      <w:b/>
      <w:color w:val="000000"/>
      <w:sz w:val="24"/>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8656A"/>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8656A"/>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8656A"/>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8656A"/>
    <w:rPr>
      <w:rFonts w:ascii="Calibri" w:eastAsia="Times New Roman" w:hAnsi="Calibri" w:cs="Times New Roman"/>
      <w:bCs/>
      <w:color w:val="000000"/>
      <w:sz w:val="16"/>
      <w:szCs w:val="28"/>
    </w:rPr>
  </w:style>
  <w:style w:type="paragraph" w:customStyle="1" w:styleId="StyleUnderline9pt2">
    <w:name w:val="Style Underline + 9 pt2"/>
    <w:basedOn w:val="Normal"/>
    <w:link w:val="StyleUnderline9pt2Char"/>
    <w:rsid w:val="00B8656A"/>
    <w:rPr>
      <w:rFonts w:eastAsia="Times New Roman"/>
      <w:color w:val="000000"/>
      <w:szCs w:val="20"/>
      <w:u w:val="single"/>
    </w:rPr>
  </w:style>
  <w:style w:type="character" w:customStyle="1" w:styleId="StyleUnderline9pt2Char">
    <w:name w:val="Style Underline + 9 pt2 Char"/>
    <w:link w:val="StyleUnderline9pt2"/>
    <w:rsid w:val="00B8656A"/>
    <w:rPr>
      <w:rFonts w:ascii="Calibri" w:eastAsia="Times New Roman" w:hAnsi="Calibri" w:cs="Calibri"/>
      <w:color w:val="000000"/>
      <w:sz w:val="24"/>
      <w:szCs w:val="20"/>
      <w:u w:val="single"/>
    </w:rPr>
  </w:style>
  <w:style w:type="paragraph" w:customStyle="1" w:styleId="TxBr5p1">
    <w:name w:val="TxBr_5p1"/>
    <w:basedOn w:val="Normal"/>
    <w:rsid w:val="00B8656A"/>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8656A"/>
    <w:pPr>
      <w:ind w:left="400"/>
    </w:pPr>
    <w:rPr>
      <w:rFonts w:eastAsia="Calibri"/>
      <w:color w:val="000000"/>
    </w:rPr>
  </w:style>
  <w:style w:type="numbering" w:customStyle="1" w:styleId="NoList12">
    <w:name w:val="No List12"/>
    <w:next w:val="NoList"/>
    <w:semiHidden/>
    <w:unhideWhenUsed/>
    <w:rsid w:val="00B8656A"/>
  </w:style>
  <w:style w:type="numbering" w:customStyle="1" w:styleId="NoList21">
    <w:name w:val="No List21"/>
    <w:next w:val="NoList"/>
    <w:semiHidden/>
    <w:unhideWhenUsed/>
    <w:rsid w:val="00B8656A"/>
  </w:style>
  <w:style w:type="numbering" w:customStyle="1" w:styleId="NoList211">
    <w:name w:val="No List211"/>
    <w:next w:val="NoList"/>
    <w:uiPriority w:val="99"/>
    <w:semiHidden/>
    <w:unhideWhenUsed/>
    <w:rsid w:val="00B8656A"/>
  </w:style>
  <w:style w:type="character" w:customStyle="1" w:styleId="flagicon">
    <w:name w:val="flagicon"/>
    <w:basedOn w:val="DefaultParagraphFont"/>
    <w:rsid w:val="00B8656A"/>
  </w:style>
  <w:style w:type="character" w:customStyle="1" w:styleId="A11">
    <w:name w:val="A11"/>
    <w:rsid w:val="00B8656A"/>
    <w:rPr>
      <w:rFonts w:ascii="Minion Pro" w:hAnsi="Minion Pro" w:cs="Minion Pro" w:hint="default"/>
      <w:color w:val="211D1E"/>
      <w:sz w:val="12"/>
      <w:szCs w:val="12"/>
    </w:rPr>
  </w:style>
  <w:style w:type="character" w:customStyle="1" w:styleId="A12">
    <w:name w:val="A12"/>
    <w:uiPriority w:val="99"/>
    <w:rsid w:val="00B8656A"/>
    <w:rPr>
      <w:rFonts w:ascii="Minion Pro" w:hAnsi="Minion Pro" w:cs="Minion Pro" w:hint="default"/>
      <w:color w:val="211D1E"/>
      <w:sz w:val="22"/>
      <w:szCs w:val="22"/>
    </w:rPr>
  </w:style>
  <w:style w:type="character" w:customStyle="1" w:styleId="CardsCharChar">
    <w:name w:val="Cards Char Char"/>
    <w:rsid w:val="00B8656A"/>
    <w:rPr>
      <w:szCs w:val="24"/>
      <w:lang w:val="en-US" w:eastAsia="en-US" w:bidi="ar-SA"/>
    </w:rPr>
  </w:style>
  <w:style w:type="character" w:customStyle="1" w:styleId="CitationChar1">
    <w:name w:val="Citation Char1"/>
    <w:basedOn w:val="DefaultParagraphFont"/>
    <w:rsid w:val="00B8656A"/>
    <w:rPr>
      <w:rFonts w:ascii="Times New Roman" w:eastAsia="Times New Roman" w:hAnsi="Times New Roman" w:cs="Arial"/>
      <w:b/>
      <w:sz w:val="20"/>
      <w:szCs w:val="36"/>
    </w:rPr>
  </w:style>
  <w:style w:type="character" w:customStyle="1" w:styleId="bold-italic-sub-c">
    <w:name w:val="bold-italic-sub-c"/>
    <w:basedOn w:val="DefaultParagraphFont"/>
    <w:rsid w:val="00B8656A"/>
  </w:style>
  <w:style w:type="character" w:customStyle="1" w:styleId="charoverride-4">
    <w:name w:val="charoverride-4"/>
    <w:basedOn w:val="DefaultParagraphFont"/>
    <w:rsid w:val="00B8656A"/>
  </w:style>
  <w:style w:type="character" w:customStyle="1" w:styleId="charoverride-3">
    <w:name w:val="charoverride-3"/>
    <w:basedOn w:val="DefaultParagraphFont"/>
    <w:rsid w:val="00B8656A"/>
  </w:style>
  <w:style w:type="character" w:customStyle="1" w:styleId="BlockTitle2Char">
    <w:name w:val="Block Title2 Char"/>
    <w:link w:val="BlockTitle2"/>
    <w:uiPriority w:val="99"/>
    <w:rsid w:val="00B8656A"/>
    <w:rPr>
      <w:rFonts w:ascii="Calibri" w:eastAsia="Times New Roman" w:hAnsi="Calibri" w:cs="Calibri"/>
      <w:b/>
      <w:sz w:val="32"/>
      <w:szCs w:val="20"/>
      <w:u w:val="single"/>
    </w:rPr>
  </w:style>
  <w:style w:type="paragraph" w:customStyle="1" w:styleId="tag1">
    <w:name w:val="tag1"/>
    <w:basedOn w:val="Normal"/>
    <w:qFormat/>
    <w:rsid w:val="00B8656A"/>
    <w:rPr>
      <w:rFonts w:eastAsia="Times New Roman"/>
      <w:b/>
      <w:szCs w:val="20"/>
    </w:rPr>
  </w:style>
  <w:style w:type="paragraph" w:customStyle="1" w:styleId="tagcite1">
    <w:name w:val="tagcite"/>
    <w:basedOn w:val="Normal"/>
    <w:qFormat/>
    <w:rsid w:val="00B8656A"/>
    <w:rPr>
      <w:rFonts w:eastAsia="Times New Roman"/>
      <w:b/>
    </w:rPr>
  </w:style>
  <w:style w:type="paragraph" w:customStyle="1" w:styleId="SmallFontCharCharChar">
    <w:name w:val="Small Font Char Char Char"/>
    <w:basedOn w:val="Normal"/>
    <w:uiPriority w:val="99"/>
    <w:qFormat/>
    <w:rsid w:val="00B8656A"/>
    <w:rPr>
      <w:rFonts w:eastAsia="Times New Roman"/>
      <w:sz w:val="12"/>
    </w:rPr>
  </w:style>
  <w:style w:type="paragraph" w:customStyle="1" w:styleId="Regular">
    <w:name w:val="Regular"/>
    <w:qFormat/>
    <w:rsid w:val="00B8656A"/>
    <w:pPr>
      <w:spacing w:after="0" w:line="240" w:lineRule="auto"/>
    </w:pPr>
    <w:rPr>
      <w:rFonts w:ascii="Garamond" w:eastAsia="Times New Roman" w:hAnsi="Garamond" w:cs="Arial"/>
      <w:bCs/>
      <w:kern w:val="20"/>
      <w:sz w:val="20"/>
      <w:szCs w:val="32"/>
    </w:rPr>
  </w:style>
  <w:style w:type="character" w:customStyle="1" w:styleId="UNDERLINECharChar0">
    <w:name w:val="UNDERLINE Char Char"/>
    <w:rsid w:val="00B8656A"/>
    <w:rPr>
      <w:bCs/>
      <w:kern w:val="28"/>
      <w:szCs w:val="32"/>
      <w:u w:val="single"/>
    </w:rPr>
  </w:style>
  <w:style w:type="character" w:customStyle="1" w:styleId="tag1Char">
    <w:name w:val="tag1 Char"/>
    <w:rsid w:val="00B8656A"/>
    <w:rPr>
      <w:b/>
      <w:bCs w:val="0"/>
      <w:sz w:val="24"/>
    </w:rPr>
  </w:style>
  <w:style w:type="character" w:customStyle="1" w:styleId="SmallFontCharCharCharChar">
    <w:name w:val="Small Font Char Char Char Char"/>
    <w:rsid w:val="00B8656A"/>
    <w:rPr>
      <w:rFonts w:ascii="Arial" w:hAnsi="Arial" w:cs="Arial" w:hint="default"/>
      <w:sz w:val="12"/>
      <w:szCs w:val="24"/>
    </w:rPr>
  </w:style>
  <w:style w:type="character" w:customStyle="1" w:styleId="TagCiteChar2">
    <w:name w:val="TagCite Char"/>
    <w:rsid w:val="00B8656A"/>
    <w:rPr>
      <w:rFonts w:ascii="Garamond" w:hAnsi="Garamond" w:hint="default"/>
      <w:b/>
      <w:bCs w:val="0"/>
      <w:sz w:val="24"/>
      <w:szCs w:val="24"/>
    </w:rPr>
  </w:style>
  <w:style w:type="character" w:customStyle="1" w:styleId="heading2char2charchar1">
    <w:name w:val="heading2char2charchar1"/>
    <w:rsid w:val="00B8656A"/>
  </w:style>
  <w:style w:type="character" w:customStyle="1" w:styleId="charchar60">
    <w:name w:val="charchar6"/>
    <w:rsid w:val="00B8656A"/>
  </w:style>
  <w:style w:type="character" w:customStyle="1" w:styleId="searchtermbold">
    <w:name w:val="searchtermbold"/>
    <w:rsid w:val="00B8656A"/>
  </w:style>
  <w:style w:type="character" w:customStyle="1" w:styleId="regtext">
    <w:name w:val="regtext"/>
    <w:uiPriority w:val="99"/>
    <w:rsid w:val="00B8656A"/>
  </w:style>
  <w:style w:type="character" w:customStyle="1" w:styleId="bps-topic-ident">
    <w:name w:val="bps-topic-ident"/>
    <w:rsid w:val="00B8656A"/>
  </w:style>
  <w:style w:type="character" w:customStyle="1" w:styleId="RegularChar">
    <w:name w:val="Regular Char"/>
    <w:rsid w:val="00B8656A"/>
    <w:rPr>
      <w:rFonts w:ascii="Garamond" w:hAnsi="Garamond" w:cs="Arial" w:hint="default"/>
      <w:bCs/>
      <w:kern w:val="20"/>
      <w:szCs w:val="32"/>
      <w:lang w:val="en-US" w:eastAsia="en-US" w:bidi="ar-SA"/>
    </w:rPr>
  </w:style>
  <w:style w:type="character" w:customStyle="1" w:styleId="BoldunderlineChar3">
    <w:name w:val="Bold underline Char"/>
    <w:rsid w:val="00B8656A"/>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B8656A"/>
    <w:rPr>
      <w:b/>
      <w:lang w:val="en-US" w:eastAsia="en-US"/>
    </w:rPr>
  </w:style>
  <w:style w:type="paragraph" w:customStyle="1" w:styleId="FreeForm">
    <w:name w:val="Free Form"/>
    <w:qFormat/>
    <w:rsid w:val="00B8656A"/>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B8656A"/>
    <w:rPr>
      <w:rFonts w:cs="Calibri"/>
      <w:b/>
      <w:u w:val="single"/>
    </w:rPr>
  </w:style>
  <w:style w:type="paragraph" w:customStyle="1" w:styleId="AuthorDate2">
    <w:name w:val="Author/Date"/>
    <w:basedOn w:val="Normal"/>
    <w:link w:val="AuthorDateChar0"/>
    <w:qFormat/>
    <w:rsid w:val="00B8656A"/>
    <w:rPr>
      <w:rFonts w:asciiTheme="minorHAnsi" w:hAnsiTheme="minorHAnsi"/>
      <w:b/>
      <w:sz w:val="22"/>
      <w:u w:val="single"/>
    </w:rPr>
  </w:style>
  <w:style w:type="character" w:customStyle="1" w:styleId="HilightChar">
    <w:name w:val="Hilight Char"/>
    <w:rsid w:val="00B8656A"/>
    <w:rPr>
      <w:rFonts w:eastAsia="Calibri"/>
      <w:b/>
      <w:noProof w:val="0"/>
      <w:sz w:val="22"/>
      <w:szCs w:val="22"/>
      <w:u w:val="single"/>
      <w:lang w:val="en-US" w:eastAsia="ar-SA" w:bidi="ar-SA"/>
    </w:rPr>
  </w:style>
  <w:style w:type="paragraph" w:customStyle="1" w:styleId="TagCite2">
    <w:name w:val="Tag &amp; Cite"/>
    <w:basedOn w:val="Normal"/>
    <w:link w:val="TagCiteChar3"/>
    <w:qFormat/>
    <w:rsid w:val="00B8656A"/>
    <w:pPr>
      <w:jc w:val="both"/>
    </w:pPr>
    <w:rPr>
      <w:rFonts w:eastAsia="Times New Roman"/>
      <w:b/>
    </w:rPr>
  </w:style>
  <w:style w:type="character" w:customStyle="1" w:styleId="TagCiteChar3">
    <w:name w:val="Tag &amp; Cite Char"/>
    <w:link w:val="TagCite2"/>
    <w:rsid w:val="00B8656A"/>
    <w:rPr>
      <w:rFonts w:ascii="Calibri" w:eastAsia="Times New Roman" w:hAnsi="Calibri" w:cs="Calibri"/>
      <w:b/>
      <w:sz w:val="24"/>
    </w:rPr>
  </w:style>
  <w:style w:type="paragraph" w:customStyle="1" w:styleId="HighlightedText">
    <w:name w:val="Highlighted Text"/>
    <w:basedOn w:val="Normal"/>
    <w:link w:val="HighlightedTextChar"/>
    <w:qFormat/>
    <w:rsid w:val="00B8656A"/>
    <w:pPr>
      <w:jc w:val="both"/>
    </w:pPr>
    <w:rPr>
      <w:rFonts w:eastAsia="Times New Roman"/>
      <w:u w:val="thick"/>
    </w:rPr>
  </w:style>
  <w:style w:type="character" w:customStyle="1" w:styleId="HighlightedTextChar">
    <w:name w:val="Highlighted Text Char"/>
    <w:link w:val="HighlightedText"/>
    <w:rsid w:val="00B8656A"/>
    <w:rPr>
      <w:rFonts w:ascii="Calibri" w:eastAsia="Times New Roman" w:hAnsi="Calibri" w:cs="Calibri"/>
      <w:sz w:val="24"/>
      <w:u w:val="thick"/>
    </w:rPr>
  </w:style>
  <w:style w:type="character" w:customStyle="1" w:styleId="StyleUnderlineCharChar">
    <w:name w:val="Style Underline Char Char"/>
    <w:rsid w:val="00B8656A"/>
    <w:rPr>
      <w:rFonts w:ascii="Times New Roman" w:eastAsia="Times New Roman" w:hAnsi="Times New Roman" w:cs="Times New Roman"/>
      <w:sz w:val="20"/>
      <w:szCs w:val="20"/>
      <w:u w:val="single"/>
    </w:rPr>
  </w:style>
  <w:style w:type="character" w:customStyle="1" w:styleId="c1">
    <w:name w:val="c1"/>
    <w:rsid w:val="00B8656A"/>
  </w:style>
  <w:style w:type="paragraph" w:customStyle="1" w:styleId="TagStyle">
    <w:name w:val="Tag Style"/>
    <w:basedOn w:val="Normal"/>
    <w:qFormat/>
    <w:rsid w:val="00B8656A"/>
    <w:rPr>
      <w:rFonts w:eastAsia="Times New Roman"/>
      <w:b/>
    </w:rPr>
  </w:style>
  <w:style w:type="paragraph" w:customStyle="1" w:styleId="Hat2">
    <w:name w:val="Hat2"/>
    <w:basedOn w:val="Heading2"/>
    <w:next w:val="Heading2"/>
    <w:autoRedefine/>
    <w:uiPriority w:val="99"/>
    <w:qFormat/>
    <w:rsid w:val="00B8656A"/>
    <w:pPr>
      <w:keepNext w:val="0"/>
      <w:keepLines w:val="0"/>
      <w:pageBreakBefore w:val="0"/>
      <w:jc w:val="left"/>
    </w:pPr>
    <w:rPr>
      <w:rFonts w:eastAsia="Calibri" w:cs="Times New Roman"/>
      <w:caps/>
      <w:sz w:val="20"/>
      <w:u w:val="none"/>
    </w:rPr>
  </w:style>
  <w:style w:type="character" w:customStyle="1" w:styleId="Highlight0">
    <w:name w:val="Highlight"/>
    <w:qFormat/>
    <w:rsid w:val="00B8656A"/>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B8656A"/>
    <w:rPr>
      <w:rFonts w:ascii="Calibri" w:eastAsia="Calibri" w:hAnsi="Calibri"/>
      <w:sz w:val="15"/>
    </w:rPr>
  </w:style>
  <w:style w:type="paragraph" w:customStyle="1" w:styleId="UnreadText">
    <w:name w:val="Unread Text"/>
    <w:basedOn w:val="Normal"/>
    <w:link w:val="UnreadTextChar"/>
    <w:autoRedefine/>
    <w:qFormat/>
    <w:rsid w:val="00B8656A"/>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B8656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8656A"/>
    <w:pPr>
      <w:spacing w:after="200" w:line="276" w:lineRule="auto"/>
    </w:pPr>
    <w:rPr>
      <w:rFonts w:ascii="Cambria" w:eastAsia="Times New Roman" w:hAnsi="Cambria" w:cs="Times New Roman"/>
      <w:u w:val="thick"/>
      <w:lang w:eastAsia="ko-KR"/>
    </w:rPr>
  </w:style>
  <w:style w:type="character" w:customStyle="1" w:styleId="Underline4">
    <w:name w:val="*Underline*"/>
    <w:rsid w:val="00B8656A"/>
    <w:rPr>
      <w:rFonts w:ascii="Times New Roman" w:hAnsi="Times New Roman"/>
      <w:b/>
      <w:sz w:val="24"/>
      <w:u w:val="single"/>
    </w:rPr>
  </w:style>
  <w:style w:type="paragraph" w:customStyle="1" w:styleId="TxBr33p1">
    <w:name w:val="TxBr_33p1"/>
    <w:basedOn w:val="Normal"/>
    <w:uiPriority w:val="99"/>
    <w:qFormat/>
    <w:rsid w:val="00B8656A"/>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B8656A"/>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B8656A"/>
    <w:rPr>
      <w:rFonts w:eastAsia="SimSun"/>
      <w:lang w:eastAsia="zh-CN"/>
    </w:rPr>
  </w:style>
  <w:style w:type="character" w:customStyle="1" w:styleId="heading3char0">
    <w:name w:val="heading3char"/>
    <w:rsid w:val="00B8656A"/>
  </w:style>
  <w:style w:type="character" w:customStyle="1" w:styleId="Heading51">
    <w:name w:val="Heading 51"/>
    <w:aliases w:val="Heading 5 Char Char Char"/>
    <w:rsid w:val="00B8656A"/>
    <w:rPr>
      <w:b/>
      <w:bCs/>
      <w:iCs/>
      <w:szCs w:val="26"/>
      <w:lang w:val="en-US" w:eastAsia="en-US" w:bidi="ar-SA"/>
    </w:rPr>
  </w:style>
  <w:style w:type="character" w:customStyle="1" w:styleId="comments-post">
    <w:name w:val="comments-post"/>
    <w:rsid w:val="00B8656A"/>
  </w:style>
  <w:style w:type="paragraph" w:customStyle="1" w:styleId="boldcite">
    <w:name w:val="bold cite"/>
    <w:basedOn w:val="Normal"/>
    <w:link w:val="boldciteChar4"/>
    <w:qFormat/>
    <w:rsid w:val="00B8656A"/>
    <w:rPr>
      <w:rFonts w:eastAsia="Calibri"/>
      <w:b/>
      <w:color w:val="000000"/>
      <w:sz w:val="28"/>
      <w:u w:val="thick" w:color="000000"/>
    </w:rPr>
  </w:style>
  <w:style w:type="character" w:customStyle="1" w:styleId="boldciteChar4">
    <w:name w:val="bold cite Char4"/>
    <w:link w:val="boldcite"/>
    <w:locked/>
    <w:rsid w:val="00B8656A"/>
    <w:rPr>
      <w:rFonts w:ascii="Calibri" w:eastAsia="Calibri" w:hAnsi="Calibri" w:cs="Calibri"/>
      <w:b/>
      <w:color w:val="000000"/>
      <w:sz w:val="28"/>
      <w:u w:val="thick" w:color="000000"/>
    </w:rPr>
  </w:style>
  <w:style w:type="character" w:customStyle="1" w:styleId="underlinecardChar">
    <w:name w:val="underline card Char"/>
    <w:rsid w:val="00B8656A"/>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B8656A"/>
    <w:pPr>
      <w:ind w:left="547" w:right="648"/>
      <w:jc w:val="both"/>
    </w:pPr>
    <w:rPr>
      <w:rFonts w:eastAsia="Calibri"/>
      <w:sz w:val="12"/>
      <w:szCs w:val="12"/>
    </w:rPr>
  </w:style>
  <w:style w:type="character" w:customStyle="1" w:styleId="Irrelevant5fontChar">
    <w:name w:val="Irrelevant (5 font) Char"/>
    <w:rsid w:val="00B8656A"/>
    <w:rPr>
      <w:sz w:val="10"/>
      <w:szCs w:val="10"/>
      <w:lang w:val="en-US" w:eastAsia="en-US" w:bidi="ar-SA"/>
    </w:rPr>
  </w:style>
  <w:style w:type="character" w:customStyle="1" w:styleId="CardsFont6ptChar1">
    <w:name w:val="Cards + Font: 6 pt Char1"/>
    <w:link w:val="CardsFont6pt"/>
    <w:uiPriority w:val="99"/>
    <w:rsid w:val="00B8656A"/>
    <w:rPr>
      <w:rFonts w:ascii="Times New Roman" w:eastAsia="Times New Roman" w:hAnsi="Times New Roman" w:cs="Times New Roman"/>
      <w:sz w:val="12"/>
      <w:szCs w:val="24"/>
    </w:rPr>
  </w:style>
  <w:style w:type="character" w:customStyle="1" w:styleId="Hyperlink13">
    <w:name w:val="Hyperlink13"/>
    <w:rsid w:val="00B8656A"/>
    <w:rPr>
      <w:b w:val="0"/>
      <w:bCs w:val="0"/>
      <w:strike w:val="0"/>
      <w:dstrike w:val="0"/>
      <w:color w:val="008000"/>
      <w:sz w:val="20"/>
      <w:szCs w:val="20"/>
      <w:u w:val="none"/>
      <w:effect w:val="none"/>
    </w:rPr>
  </w:style>
  <w:style w:type="character" w:customStyle="1" w:styleId="standardcontent1">
    <w:name w:val="standardcontent1"/>
    <w:rsid w:val="00B8656A"/>
    <w:rPr>
      <w:rFonts w:ascii="Arial" w:hAnsi="Arial" w:cs="Arial" w:hint="default"/>
      <w:strike w:val="0"/>
      <w:dstrike w:val="0"/>
      <w:sz w:val="24"/>
      <w:szCs w:val="24"/>
      <w:u w:val="none"/>
      <w:effect w:val="none"/>
    </w:rPr>
  </w:style>
  <w:style w:type="character" w:customStyle="1" w:styleId="Hyperlink4">
    <w:name w:val="Hyperlink4"/>
    <w:rsid w:val="00B8656A"/>
    <w:rPr>
      <w:color w:val="000066"/>
      <w:u w:val="single"/>
    </w:rPr>
  </w:style>
  <w:style w:type="paragraph" w:customStyle="1" w:styleId="rddateline">
    <w:name w:val="rddateline"/>
    <w:basedOn w:val="Normal"/>
    <w:uiPriority w:val="99"/>
    <w:qFormat/>
    <w:rsid w:val="00B8656A"/>
    <w:rPr>
      <w:rFonts w:eastAsia="Calibri"/>
      <w:szCs w:val="20"/>
    </w:rPr>
  </w:style>
  <w:style w:type="paragraph" w:customStyle="1" w:styleId="rdheadline">
    <w:name w:val="rdheadline"/>
    <w:basedOn w:val="Normal"/>
    <w:uiPriority w:val="99"/>
    <w:qFormat/>
    <w:rsid w:val="00B8656A"/>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B8656A"/>
    <w:pPr>
      <w:spacing w:after="100" w:afterAutospacing="1"/>
    </w:pPr>
    <w:rPr>
      <w:rFonts w:ascii="Verdana" w:eastAsia="Calibri" w:hAnsi="Verdana"/>
      <w:szCs w:val="20"/>
    </w:rPr>
  </w:style>
  <w:style w:type="character" w:customStyle="1" w:styleId="rddeckline1">
    <w:name w:val="rddeckline1"/>
    <w:rsid w:val="00B8656A"/>
    <w:rPr>
      <w:rFonts w:ascii="Verdana" w:hAnsi="Verdana" w:hint="default"/>
      <w:b/>
      <w:bCs/>
      <w:sz w:val="22"/>
      <w:szCs w:val="22"/>
    </w:rPr>
  </w:style>
  <w:style w:type="character" w:customStyle="1" w:styleId="link-external">
    <w:name w:val="link-external"/>
    <w:rsid w:val="00B8656A"/>
  </w:style>
  <w:style w:type="character" w:customStyle="1" w:styleId="contact1">
    <w:name w:val="contact1"/>
    <w:rsid w:val="00B8656A"/>
    <w:rPr>
      <w:rFonts w:ascii="Tahoma" w:hAnsi="Tahoma" w:cs="Tahoma" w:hint="default"/>
      <w:color w:val="999999"/>
      <w:sz w:val="20"/>
      <w:szCs w:val="20"/>
    </w:rPr>
  </w:style>
  <w:style w:type="character" w:customStyle="1" w:styleId="credits1">
    <w:name w:val="credits1"/>
    <w:rsid w:val="00B8656A"/>
    <w:rPr>
      <w:rFonts w:ascii="Tahoma" w:hAnsi="Tahoma" w:cs="Tahoma" w:hint="default"/>
      <w:color w:val="999999"/>
      <w:sz w:val="16"/>
      <w:szCs w:val="16"/>
    </w:rPr>
  </w:style>
  <w:style w:type="paragraph" w:customStyle="1" w:styleId="Heading20">
    <w:name w:val="Heading2"/>
    <w:basedOn w:val="Normal"/>
    <w:link w:val="Heading2Char0"/>
    <w:qFormat/>
    <w:rsid w:val="00B8656A"/>
    <w:pPr>
      <w:jc w:val="center"/>
    </w:pPr>
    <w:rPr>
      <w:rFonts w:eastAsia="Times New Roman"/>
      <w:b/>
      <w:caps/>
    </w:rPr>
  </w:style>
  <w:style w:type="character" w:customStyle="1" w:styleId="Heading2Char0">
    <w:name w:val="Heading2 Char"/>
    <w:link w:val="Heading20"/>
    <w:rsid w:val="00B8656A"/>
    <w:rPr>
      <w:rFonts w:ascii="Calibri" w:eastAsia="Times New Roman" w:hAnsi="Calibri" w:cs="Calibri"/>
      <w:b/>
      <w:caps/>
      <w:sz w:val="24"/>
    </w:rPr>
  </w:style>
  <w:style w:type="paragraph" w:customStyle="1" w:styleId="Header2">
    <w:name w:val="Header2"/>
    <w:basedOn w:val="Heading20"/>
    <w:link w:val="Header2Char"/>
    <w:qFormat/>
    <w:rsid w:val="00B8656A"/>
  </w:style>
  <w:style w:type="character" w:customStyle="1" w:styleId="Header2Char">
    <w:name w:val="Header2 Char"/>
    <w:link w:val="Header2"/>
    <w:rsid w:val="00B8656A"/>
    <w:rPr>
      <w:rFonts w:ascii="Calibri" w:eastAsia="Times New Roman" w:hAnsi="Calibri" w:cs="Calibri"/>
      <w:b/>
      <w:caps/>
      <w:sz w:val="24"/>
    </w:rPr>
  </w:style>
  <w:style w:type="paragraph" w:customStyle="1" w:styleId="Underlinedcard1">
    <w:name w:val="Underlined card"/>
    <w:basedOn w:val="Normal"/>
    <w:link w:val="UnderlinedcardChar1"/>
    <w:autoRedefine/>
    <w:qFormat/>
    <w:rsid w:val="00B8656A"/>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B8656A"/>
    <w:rPr>
      <w:rFonts w:ascii="Calibri" w:eastAsia="Times New Roman" w:hAnsi="Calibri" w:cs="Calibri"/>
      <w:sz w:val="24"/>
      <w:u w:val="thick"/>
    </w:rPr>
  </w:style>
  <w:style w:type="paragraph" w:customStyle="1" w:styleId="StyleHeading212pt">
    <w:name w:val="Style Heading2 + 12 pt"/>
    <w:basedOn w:val="Heading20"/>
    <w:link w:val="StyleHeading212ptChar"/>
    <w:qFormat/>
    <w:rsid w:val="00B8656A"/>
    <w:rPr>
      <w:bCs/>
    </w:rPr>
  </w:style>
  <w:style w:type="character" w:customStyle="1" w:styleId="StyleHeading212ptChar">
    <w:name w:val="Style Heading2 + 12 pt Char"/>
    <w:link w:val="StyleHeading212pt"/>
    <w:rsid w:val="00B8656A"/>
    <w:rPr>
      <w:rFonts w:ascii="Calibri" w:eastAsia="Times New Roman" w:hAnsi="Calibri" w:cs="Calibri"/>
      <w:b/>
      <w:bCs/>
      <w:caps/>
      <w:sz w:val="24"/>
    </w:rPr>
  </w:style>
  <w:style w:type="paragraph" w:customStyle="1" w:styleId="Heading212pt">
    <w:name w:val="Heading2 + 12 pt"/>
    <w:basedOn w:val="StyleHeading212pt"/>
    <w:link w:val="Heading212ptChar"/>
    <w:qFormat/>
    <w:rsid w:val="00B8656A"/>
  </w:style>
  <w:style w:type="character" w:customStyle="1" w:styleId="Heading212ptChar">
    <w:name w:val="Heading2 + 12 pt Char"/>
    <w:link w:val="Heading212pt"/>
    <w:rsid w:val="00B8656A"/>
    <w:rPr>
      <w:rFonts w:ascii="Calibri" w:eastAsia="Times New Roman" w:hAnsi="Calibri" w:cs="Calibri"/>
      <w:b/>
      <w:bCs/>
      <w:caps/>
      <w:sz w:val="24"/>
    </w:rPr>
  </w:style>
  <w:style w:type="character" w:customStyle="1" w:styleId="StyleBoldText12pt10ptNotBoldKernat16pt">
    <w:name w:val="Style Bold Text 12 pt + 10 pt Not Bold Kern at 16 pt"/>
    <w:rsid w:val="00B8656A"/>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B8656A"/>
  </w:style>
  <w:style w:type="paragraph" w:customStyle="1" w:styleId="highlightcardtext">
    <w:name w:val="highlight card text"/>
    <w:basedOn w:val="evidencetext"/>
    <w:uiPriority w:val="99"/>
    <w:qFormat/>
    <w:rsid w:val="00B8656A"/>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B8656A"/>
    <w:pPr>
      <w:ind w:left="1440" w:right="2016"/>
    </w:pPr>
    <w:rPr>
      <w:rFonts w:eastAsia="Calibri"/>
      <w:sz w:val="18"/>
      <w:u w:val="single"/>
      <w:lang w:val="en-US" w:eastAsia="en-US"/>
    </w:rPr>
  </w:style>
  <w:style w:type="paragraph" w:customStyle="1" w:styleId="underlinecard">
    <w:name w:val="underline card"/>
    <w:basedOn w:val="Normal"/>
    <w:uiPriority w:val="99"/>
    <w:qFormat/>
    <w:rsid w:val="00B8656A"/>
    <w:pPr>
      <w:ind w:left="1728" w:right="1728"/>
    </w:pPr>
    <w:rPr>
      <w:rFonts w:eastAsia="Calibri"/>
      <w:sz w:val="18"/>
      <w:u w:val="single"/>
    </w:rPr>
  </w:style>
  <w:style w:type="paragraph" w:customStyle="1" w:styleId="CardsChar2">
    <w:name w:val="Cards Char2"/>
    <w:basedOn w:val="Normal"/>
    <w:uiPriority w:val="99"/>
    <w:qFormat/>
    <w:rsid w:val="00B8656A"/>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B8656A"/>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B8656A"/>
    <w:rPr>
      <w:rFonts w:ascii="Calibri" w:eastAsia="Times New Roman" w:hAnsi="Calibri" w:cs="Calibri"/>
      <w:b/>
      <w:bCs/>
      <w:sz w:val="24"/>
    </w:rPr>
  </w:style>
  <w:style w:type="character" w:customStyle="1" w:styleId="UnderlinedCards">
    <w:name w:val="Underlined Cards"/>
    <w:rsid w:val="00B8656A"/>
    <w:rPr>
      <w:sz w:val="24"/>
      <w:szCs w:val="24"/>
      <w:u w:val="thick"/>
      <w:lang w:val="en-US" w:eastAsia="en-US" w:bidi="ar-SA"/>
    </w:rPr>
  </w:style>
  <w:style w:type="character" w:customStyle="1" w:styleId="CardsFont12ptCharCharCharCharCharCharCharCharChar">
    <w:name w:val="Cards + Font: 12 pt Char Char Char Char Char Char Char Char Char"/>
    <w:rsid w:val="00B8656A"/>
    <w:rPr>
      <w:sz w:val="24"/>
      <w:szCs w:val="24"/>
      <w:u w:val="thick"/>
      <w:lang w:val="en-US" w:eastAsia="en-US" w:bidi="ar-SA"/>
    </w:rPr>
  </w:style>
  <w:style w:type="character" w:customStyle="1" w:styleId="highlightcardtextChar">
    <w:name w:val="highlight card text Char"/>
    <w:rsid w:val="00B8656A"/>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8656A"/>
    <w:pPr>
      <w:ind w:left="1728" w:right="1728"/>
    </w:pPr>
    <w:rPr>
      <w:rFonts w:eastAsia="Times New Roman"/>
      <w:sz w:val="18"/>
    </w:rPr>
  </w:style>
  <w:style w:type="character" w:customStyle="1" w:styleId="CardTextCharCharCharCharChar">
    <w:name w:val="Card Text Char Char Char Char Char"/>
    <w:link w:val="CardTextCharCharCharChar"/>
    <w:rsid w:val="00B8656A"/>
    <w:rPr>
      <w:rFonts w:ascii="Calibri" w:eastAsia="Times New Roman" w:hAnsi="Calibri" w:cs="Calibri"/>
      <w:sz w:val="18"/>
    </w:rPr>
  </w:style>
  <w:style w:type="character" w:customStyle="1" w:styleId="TagsChar4">
    <w:name w:val="Tags Char4"/>
    <w:rsid w:val="00B8656A"/>
    <w:rPr>
      <w:b/>
      <w:lang w:val="en-US" w:eastAsia="en-US" w:bidi="ar-SA"/>
    </w:rPr>
  </w:style>
  <w:style w:type="character" w:customStyle="1" w:styleId="hit1">
    <w:name w:val="hit1"/>
    <w:rsid w:val="00B8656A"/>
    <w:rPr>
      <w:rFonts w:ascii="Verdana" w:hAnsi="Verdana" w:hint="default"/>
      <w:b/>
      <w:bCs/>
      <w:vanish w:val="0"/>
      <w:webHidden w:val="0"/>
      <w:color w:val="CC0033"/>
      <w:sz w:val="20"/>
      <w:szCs w:val="20"/>
      <w:specVanish w:val="0"/>
    </w:rPr>
  </w:style>
  <w:style w:type="character" w:customStyle="1" w:styleId="tightinline1">
    <w:name w:val="tightinline1"/>
    <w:rsid w:val="00B8656A"/>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B8656A"/>
    <w:pPr>
      <w:ind w:left="1728" w:right="1728"/>
    </w:pPr>
    <w:rPr>
      <w:rFonts w:eastAsia="Calibri"/>
      <w:sz w:val="18"/>
    </w:rPr>
  </w:style>
  <w:style w:type="paragraph" w:customStyle="1" w:styleId="boldciteChar">
    <w:name w:val="bold cite Char"/>
    <w:basedOn w:val="Heading1"/>
    <w:uiPriority w:val="99"/>
    <w:qFormat/>
    <w:rsid w:val="00B8656A"/>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B8656A"/>
    <w:rPr>
      <w:rFonts w:eastAsia="Calibri"/>
      <w:b/>
    </w:rPr>
  </w:style>
  <w:style w:type="character" w:customStyle="1" w:styleId="blsp-spelling-corrected">
    <w:name w:val="blsp-spelling-corrected"/>
    <w:rsid w:val="00B8656A"/>
  </w:style>
  <w:style w:type="character" w:customStyle="1" w:styleId="blsp-spelling-error">
    <w:name w:val="blsp-spelling-error"/>
    <w:rsid w:val="00B8656A"/>
  </w:style>
  <w:style w:type="character" w:customStyle="1" w:styleId="sup">
    <w:name w:val="sup"/>
    <w:rsid w:val="00B8656A"/>
  </w:style>
  <w:style w:type="character" w:customStyle="1" w:styleId="pgnum">
    <w:name w:val="pgnum"/>
    <w:rsid w:val="00B8656A"/>
  </w:style>
  <w:style w:type="character" w:customStyle="1" w:styleId="SmallFontCharChar">
    <w:name w:val="Small Font Char Char"/>
    <w:rsid w:val="00B8656A"/>
    <w:rPr>
      <w:rFonts w:ascii="Arial" w:hAnsi="Arial"/>
      <w:sz w:val="12"/>
      <w:szCs w:val="24"/>
      <w:lang w:val="en-US" w:eastAsia="en-US" w:bidi="ar-SA"/>
    </w:rPr>
  </w:style>
  <w:style w:type="paragraph" w:customStyle="1" w:styleId="textmargin">
    <w:name w:val="textmargin"/>
    <w:basedOn w:val="Normal"/>
    <w:uiPriority w:val="99"/>
    <w:qFormat/>
    <w:rsid w:val="00B8656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8656A"/>
    <w:pPr>
      <w:spacing w:before="100" w:beforeAutospacing="1" w:after="100" w:afterAutospacing="1"/>
    </w:pPr>
    <w:rPr>
      <w:rFonts w:eastAsia="Calibri"/>
      <w:color w:val="000000"/>
    </w:rPr>
  </w:style>
  <w:style w:type="paragraph" w:customStyle="1" w:styleId="header10">
    <w:name w:val="header1"/>
    <w:basedOn w:val="Normal"/>
    <w:uiPriority w:val="99"/>
    <w:qFormat/>
    <w:rsid w:val="00B8656A"/>
    <w:pPr>
      <w:spacing w:before="100" w:beforeAutospacing="1" w:after="100" w:afterAutospacing="1"/>
    </w:pPr>
    <w:rPr>
      <w:rFonts w:eastAsia="Calibri"/>
      <w:color w:val="000000"/>
    </w:rPr>
  </w:style>
  <w:style w:type="paragraph" w:customStyle="1" w:styleId="style10">
    <w:name w:val="style1"/>
    <w:basedOn w:val="Normal"/>
    <w:uiPriority w:val="99"/>
    <w:qFormat/>
    <w:rsid w:val="00B8656A"/>
    <w:rPr>
      <w:rFonts w:ascii="Verdana" w:eastAsia="Calibri" w:hAnsi="Verdana"/>
      <w:szCs w:val="20"/>
    </w:rPr>
  </w:style>
  <w:style w:type="paragraph" w:customStyle="1" w:styleId="correctindex">
    <w:name w:val="correct index"/>
    <w:basedOn w:val="Normal"/>
    <w:uiPriority w:val="99"/>
    <w:qFormat/>
    <w:rsid w:val="00B8656A"/>
    <w:rPr>
      <w:rFonts w:eastAsia="Calibri"/>
      <w:color w:val="000000"/>
    </w:rPr>
  </w:style>
  <w:style w:type="paragraph" w:customStyle="1" w:styleId="bc2">
    <w:name w:val="bc_2"/>
    <w:basedOn w:val="Normal"/>
    <w:uiPriority w:val="99"/>
    <w:qFormat/>
    <w:rsid w:val="00B8656A"/>
    <w:pPr>
      <w:spacing w:before="100" w:beforeAutospacing="1" w:after="100" w:afterAutospacing="1"/>
    </w:pPr>
    <w:rPr>
      <w:rFonts w:eastAsia="Calibri"/>
      <w:color w:val="000000"/>
    </w:rPr>
  </w:style>
  <w:style w:type="character" w:customStyle="1" w:styleId="bc21">
    <w:name w:val="bc_21"/>
    <w:rsid w:val="00B8656A"/>
  </w:style>
  <w:style w:type="paragraph" w:customStyle="1" w:styleId="style21">
    <w:name w:val="style2"/>
    <w:basedOn w:val="Normal"/>
    <w:uiPriority w:val="99"/>
    <w:qFormat/>
    <w:rsid w:val="00B8656A"/>
    <w:rPr>
      <w:rFonts w:ascii="Verdana" w:eastAsia="Calibri" w:hAnsi="Verdana"/>
      <w:szCs w:val="20"/>
    </w:rPr>
  </w:style>
  <w:style w:type="paragraph" w:customStyle="1" w:styleId="quote2">
    <w:name w:val="quote2"/>
    <w:basedOn w:val="Normal"/>
    <w:uiPriority w:val="99"/>
    <w:qFormat/>
    <w:rsid w:val="00B8656A"/>
    <w:rPr>
      <w:rFonts w:ascii="Verdana" w:eastAsia="Calibri" w:hAnsi="Verdana"/>
      <w:szCs w:val="20"/>
    </w:rPr>
  </w:style>
  <w:style w:type="character" w:customStyle="1" w:styleId="copystyle">
    <w:name w:val="copystyle"/>
    <w:rsid w:val="00B8656A"/>
  </w:style>
  <w:style w:type="paragraph" w:customStyle="1" w:styleId="BlockTitle10">
    <w:name w:val="Block Title #1"/>
    <w:basedOn w:val="Heading1"/>
    <w:qFormat/>
    <w:rsid w:val="00B8656A"/>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B8656A"/>
    <w:rPr>
      <w:rFonts w:ascii="Arial" w:hAnsi="Arial" w:cs="Arial"/>
      <w:b/>
      <w:bCs/>
      <w:kern w:val="32"/>
      <w:sz w:val="24"/>
      <w:szCs w:val="24"/>
      <w:lang w:val="en-US" w:eastAsia="en-US" w:bidi="ar-SA"/>
    </w:rPr>
  </w:style>
  <w:style w:type="character" w:customStyle="1" w:styleId="ReadUnderline">
    <w:name w:val="Read Underline"/>
    <w:rsid w:val="00B8656A"/>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8656A"/>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8656A"/>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B8656A"/>
    <w:rPr>
      <w:rFonts w:eastAsia="Times New Roman"/>
      <w:sz w:val="18"/>
    </w:rPr>
  </w:style>
  <w:style w:type="paragraph" w:customStyle="1" w:styleId="F4">
    <w:name w:val="F4"/>
    <w:basedOn w:val="Normal"/>
    <w:link w:val="F4Char"/>
    <w:qFormat/>
    <w:rsid w:val="00B8656A"/>
    <w:pPr>
      <w:ind w:left="288" w:right="288"/>
    </w:pPr>
    <w:rPr>
      <w:rFonts w:eastAsia="Times New Roman"/>
      <w:szCs w:val="20"/>
      <w:u w:val="single"/>
    </w:rPr>
  </w:style>
  <w:style w:type="character" w:customStyle="1" w:styleId="F4Char">
    <w:name w:val="F4 Char"/>
    <w:link w:val="F4"/>
    <w:rsid w:val="00B8656A"/>
    <w:rPr>
      <w:rFonts w:ascii="Calibri" w:eastAsia="Times New Roman" w:hAnsi="Calibri" w:cs="Calibri"/>
      <w:sz w:val="24"/>
      <w:szCs w:val="20"/>
      <w:u w:val="single"/>
    </w:rPr>
  </w:style>
  <w:style w:type="paragraph" w:customStyle="1" w:styleId="StyleCARD">
    <w:name w:val="Style CARD +"/>
    <w:basedOn w:val="Normal"/>
    <w:link w:val="StyleCARDChar"/>
    <w:qFormat/>
    <w:rsid w:val="00B8656A"/>
    <w:pPr>
      <w:ind w:left="300" w:right="288"/>
    </w:pPr>
    <w:rPr>
      <w:rFonts w:eastAsia="Times New Roman"/>
      <w:szCs w:val="20"/>
    </w:rPr>
  </w:style>
  <w:style w:type="character" w:customStyle="1" w:styleId="StyleCARDChar">
    <w:name w:val="Style CARD + Char"/>
    <w:link w:val="StyleCARD"/>
    <w:rsid w:val="00B8656A"/>
    <w:rPr>
      <w:rFonts w:ascii="Calibri" w:eastAsia="Times New Roman" w:hAnsi="Calibri" w:cs="Calibri"/>
      <w:sz w:val="24"/>
      <w:szCs w:val="20"/>
    </w:rPr>
  </w:style>
  <w:style w:type="character" w:customStyle="1" w:styleId="noiconheadline">
    <w:name w:val="noicon_headline"/>
    <w:rsid w:val="00B8656A"/>
  </w:style>
  <w:style w:type="character" w:customStyle="1" w:styleId="BlockTitleCharChar">
    <w:name w:val="Block Title Char Char"/>
    <w:rsid w:val="00B8656A"/>
    <w:rPr>
      <w:rFonts w:ascii="Georgia" w:hAnsi="Georgia" w:cs="Arial"/>
      <w:b/>
      <w:bCs/>
      <w:kern w:val="32"/>
      <w:sz w:val="28"/>
      <w:szCs w:val="32"/>
      <w:lang w:val="en-US" w:eastAsia="en-US" w:bidi="ar-SA"/>
    </w:rPr>
  </w:style>
  <w:style w:type="paragraph" w:styleId="MacroText">
    <w:name w:val="macro"/>
    <w:link w:val="MacroTextChar"/>
    <w:rsid w:val="00B8656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8656A"/>
    <w:rPr>
      <w:rFonts w:ascii="Courier New" w:eastAsia="Times New Roman" w:hAnsi="Courier New" w:cs="Courier New"/>
      <w:sz w:val="20"/>
      <w:szCs w:val="20"/>
    </w:rPr>
  </w:style>
  <w:style w:type="character" w:customStyle="1" w:styleId="pp1">
    <w:name w:val="pp1"/>
    <w:rsid w:val="00B8656A"/>
    <w:rPr>
      <w:rFonts w:ascii="Times New Roman" w:hAnsi="Times New Roman" w:cs="Times New Roman" w:hint="default"/>
      <w:i w:val="0"/>
      <w:iCs w:val="0"/>
      <w:smallCaps w:val="0"/>
      <w:sz w:val="30"/>
      <w:szCs w:val="30"/>
    </w:rPr>
  </w:style>
  <w:style w:type="character" w:customStyle="1" w:styleId="prbodytext1">
    <w:name w:val="pr_bodytext1"/>
    <w:rsid w:val="00B8656A"/>
    <w:rPr>
      <w:rFonts w:ascii="Arial" w:hAnsi="Arial" w:cs="Arial" w:hint="default"/>
      <w:sz w:val="20"/>
      <w:szCs w:val="20"/>
    </w:rPr>
  </w:style>
  <w:style w:type="character" w:customStyle="1" w:styleId="marrontitulobig">
    <w:name w:val="marron_titulo_big"/>
    <w:rsid w:val="00B8656A"/>
  </w:style>
  <w:style w:type="character" w:customStyle="1" w:styleId="articlehead">
    <w:name w:val="articlehead"/>
    <w:rsid w:val="00B8656A"/>
  </w:style>
  <w:style w:type="character" w:customStyle="1" w:styleId="lead">
    <w:name w:val="lead"/>
    <w:rsid w:val="00B8656A"/>
  </w:style>
  <w:style w:type="character" w:customStyle="1" w:styleId="manchettebig2">
    <w:name w:val="manchettebig2"/>
    <w:rsid w:val="00B8656A"/>
  </w:style>
  <w:style w:type="character" w:customStyle="1" w:styleId="blue3">
    <w:name w:val="blue3"/>
    <w:rsid w:val="00B8656A"/>
  </w:style>
  <w:style w:type="paragraph" w:customStyle="1" w:styleId="issuedetails">
    <w:name w:val="issue_details"/>
    <w:basedOn w:val="Normal"/>
    <w:uiPriority w:val="99"/>
    <w:qFormat/>
    <w:rsid w:val="00B8656A"/>
    <w:pPr>
      <w:spacing w:before="100" w:beforeAutospacing="1" w:after="100" w:afterAutospacing="1"/>
    </w:pPr>
    <w:rPr>
      <w:rFonts w:eastAsia="Times New Roman"/>
    </w:rPr>
  </w:style>
  <w:style w:type="character" w:customStyle="1" w:styleId="over-title">
    <w:name w:val="over-title"/>
    <w:rsid w:val="00B8656A"/>
  </w:style>
  <w:style w:type="character" w:customStyle="1" w:styleId="contentheader">
    <w:name w:val="contentheader"/>
    <w:rsid w:val="00B8656A"/>
  </w:style>
  <w:style w:type="paragraph" w:customStyle="1" w:styleId="TxBrp2">
    <w:name w:val="TxBr_p2"/>
    <w:basedOn w:val="Normal"/>
    <w:qFormat/>
    <w:rsid w:val="00B8656A"/>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B8656A"/>
    <w:rPr>
      <w:rFonts w:eastAsia="SimSun"/>
      <w:szCs w:val="24"/>
      <w:lang w:val="en-US" w:eastAsia="zh-CN" w:bidi="ar-SA"/>
    </w:rPr>
  </w:style>
  <w:style w:type="character" w:customStyle="1" w:styleId="tagscharchar0">
    <w:name w:val="tagscharchar"/>
    <w:rsid w:val="00B8656A"/>
  </w:style>
  <w:style w:type="character" w:customStyle="1" w:styleId="FontStyle13">
    <w:name w:val="Font Style13"/>
    <w:uiPriority w:val="99"/>
    <w:rsid w:val="00B8656A"/>
    <w:rPr>
      <w:rFonts w:ascii="Times New Roman" w:hAnsi="Times New Roman" w:cs="Times New Roman"/>
      <w:sz w:val="18"/>
      <w:szCs w:val="18"/>
    </w:rPr>
  </w:style>
  <w:style w:type="character" w:customStyle="1" w:styleId="FontStyle14">
    <w:name w:val="Font Style14"/>
    <w:uiPriority w:val="99"/>
    <w:rsid w:val="00B8656A"/>
    <w:rPr>
      <w:rFonts w:ascii="Times New Roman" w:hAnsi="Times New Roman" w:cs="Times New Roman"/>
      <w:i/>
      <w:iCs/>
      <w:sz w:val="18"/>
      <w:szCs w:val="18"/>
    </w:rPr>
  </w:style>
  <w:style w:type="character" w:customStyle="1" w:styleId="FontStyle15">
    <w:name w:val="Font Style15"/>
    <w:uiPriority w:val="99"/>
    <w:rsid w:val="00B8656A"/>
    <w:rPr>
      <w:rFonts w:ascii="Times New Roman" w:hAnsi="Times New Roman" w:cs="Times New Roman"/>
      <w:b/>
      <w:bCs/>
      <w:sz w:val="18"/>
      <w:szCs w:val="18"/>
    </w:rPr>
  </w:style>
  <w:style w:type="character" w:customStyle="1" w:styleId="FontStyle16">
    <w:name w:val="Font Style16"/>
    <w:uiPriority w:val="99"/>
    <w:rsid w:val="00B8656A"/>
    <w:rPr>
      <w:rFonts w:ascii="Times New Roman" w:hAnsi="Times New Roman" w:cs="Times New Roman"/>
      <w:b/>
      <w:bCs/>
      <w:spacing w:val="-20"/>
      <w:sz w:val="16"/>
      <w:szCs w:val="16"/>
    </w:rPr>
  </w:style>
  <w:style w:type="character" w:customStyle="1" w:styleId="FontStyle17">
    <w:name w:val="Font Style17"/>
    <w:uiPriority w:val="99"/>
    <w:rsid w:val="00B8656A"/>
    <w:rPr>
      <w:rFonts w:ascii="Times New Roman" w:hAnsi="Times New Roman" w:cs="Times New Roman"/>
      <w:b/>
      <w:bCs/>
      <w:sz w:val="10"/>
      <w:szCs w:val="10"/>
    </w:rPr>
  </w:style>
  <w:style w:type="character" w:customStyle="1" w:styleId="in-widget">
    <w:name w:val="in-widget"/>
    <w:rsid w:val="00B8656A"/>
  </w:style>
  <w:style w:type="paragraph" w:customStyle="1" w:styleId="bodycopyindent">
    <w:name w:val="bodycopyindent"/>
    <w:basedOn w:val="Normal"/>
    <w:uiPriority w:val="99"/>
    <w:qFormat/>
    <w:rsid w:val="00B8656A"/>
    <w:pPr>
      <w:spacing w:before="100" w:beforeAutospacing="1" w:after="100" w:afterAutospacing="1"/>
    </w:pPr>
    <w:rPr>
      <w:rFonts w:eastAsia="Times New Roman"/>
    </w:rPr>
  </w:style>
  <w:style w:type="character" w:customStyle="1" w:styleId="copyright">
    <w:name w:val="copyright"/>
    <w:rsid w:val="00B8656A"/>
  </w:style>
  <w:style w:type="character" w:customStyle="1" w:styleId="spanstyle">
    <w:name w:val="spanstyle"/>
    <w:rsid w:val="00B8656A"/>
  </w:style>
  <w:style w:type="paragraph" w:customStyle="1" w:styleId="tussenkop">
    <w:name w:val="tussenkop"/>
    <w:basedOn w:val="Normal"/>
    <w:uiPriority w:val="99"/>
    <w:qFormat/>
    <w:rsid w:val="00B8656A"/>
    <w:pPr>
      <w:spacing w:before="100" w:beforeAutospacing="1" w:after="100" w:afterAutospacing="1"/>
    </w:pPr>
    <w:rPr>
      <w:rFonts w:eastAsia="Times New Roman"/>
    </w:rPr>
  </w:style>
  <w:style w:type="character" w:customStyle="1" w:styleId="docnumbertitle">
    <w:name w:val="doc_number_title"/>
    <w:basedOn w:val="DefaultParagraphFont"/>
    <w:rsid w:val="00B8656A"/>
  </w:style>
  <w:style w:type="paragraph" w:customStyle="1" w:styleId="Style6">
    <w:name w:val="Style6"/>
    <w:basedOn w:val="Normal"/>
    <w:link w:val="Style6Char"/>
    <w:autoRedefine/>
    <w:qFormat/>
    <w:rsid w:val="00B8656A"/>
    <w:rPr>
      <w:b/>
    </w:rPr>
  </w:style>
  <w:style w:type="character" w:customStyle="1" w:styleId="Style6Char">
    <w:name w:val="Style6 Char"/>
    <w:basedOn w:val="DefaultParagraphFont"/>
    <w:link w:val="Style6"/>
    <w:rsid w:val="00B8656A"/>
    <w:rPr>
      <w:rFonts w:ascii="Calibri" w:hAnsi="Calibri" w:cs="Calibri"/>
      <w:b/>
      <w:sz w:val="24"/>
    </w:rPr>
  </w:style>
  <w:style w:type="paragraph" w:customStyle="1" w:styleId="Style11">
    <w:name w:val="Style11"/>
    <w:basedOn w:val="Normal"/>
    <w:link w:val="Style11Char"/>
    <w:qFormat/>
    <w:rsid w:val="00B8656A"/>
    <w:rPr>
      <w:rFonts w:asciiTheme="minorHAnsi" w:hAnsiTheme="minorHAnsi" w:cstheme="minorBidi"/>
      <w:b/>
      <w:sz w:val="22"/>
      <w:u w:val="thick"/>
    </w:rPr>
  </w:style>
  <w:style w:type="paragraph" w:customStyle="1" w:styleId="Style12">
    <w:name w:val="Style12"/>
    <w:basedOn w:val="Normal"/>
    <w:link w:val="Style12Char"/>
    <w:qFormat/>
    <w:rsid w:val="00B8656A"/>
    <w:rPr>
      <w:rFonts w:asciiTheme="minorHAnsi" w:hAnsiTheme="minorHAnsi" w:cstheme="minorBidi"/>
      <w:b/>
      <w:szCs w:val="24"/>
      <w:u w:val="thick"/>
    </w:rPr>
  </w:style>
  <w:style w:type="character" w:customStyle="1" w:styleId="StyleUnderlineChar9ptBorderSinglesolidlineAuto0">
    <w:name w:val="Style Underline Char + 9 pt Border: : (Single solid line Auto  0..."/>
    <w:basedOn w:val="DefaultParagraphFont"/>
    <w:rsid w:val="00B8656A"/>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8656A"/>
    <w:rPr>
      <w:rFonts w:asciiTheme="minorHAnsi" w:hAnsiTheme="minorHAnsi" w:cstheme="minorBid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8656A"/>
    <w:rPr>
      <w:rFonts w:asciiTheme="minorHAnsi" w:hAnsiTheme="minorHAnsi" w:cstheme="minorBidi"/>
      <w:b/>
      <w:sz w:val="22"/>
      <w:u w:val="single"/>
    </w:rPr>
  </w:style>
  <w:style w:type="character" w:customStyle="1" w:styleId="StyleStyleBoldUnderlineIntenseEmphasisUnderlineapple-style-s">
    <w:name w:val="Style Style Bold UnderlineIntense EmphasisUnderlineapple-style-s..."/>
    <w:basedOn w:val="DefaultParagraphFont"/>
    <w:rsid w:val="00B8656A"/>
    <w:rPr>
      <w:b w:val="0"/>
      <w:bCs w:val="0"/>
      <w:sz w:val="22"/>
      <w:u w:val="single"/>
      <w:bdr w:val="none" w:sz="0" w:space="0" w:color="auto"/>
    </w:rPr>
  </w:style>
  <w:style w:type="paragraph" w:customStyle="1" w:styleId="Cardd">
    <w:name w:val="Cardd"/>
    <w:basedOn w:val="Normal"/>
    <w:uiPriority w:val="4"/>
    <w:qFormat/>
    <w:rsid w:val="00B8656A"/>
    <w:pPr>
      <w:ind w:left="288" w:right="288"/>
    </w:pPr>
  </w:style>
  <w:style w:type="character" w:customStyle="1" w:styleId="erasure">
    <w:name w:val="erasure"/>
    <w:rsid w:val="00B8656A"/>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B8656A"/>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B8656A"/>
    <w:rPr>
      <w:rFonts w:ascii="Consolas" w:hAnsi="Consolas" w:cs="Consolas"/>
      <w:sz w:val="20"/>
      <w:szCs w:val="20"/>
    </w:rPr>
  </w:style>
  <w:style w:type="paragraph" w:customStyle="1" w:styleId="Tagline0">
    <w:name w:val="Tagline"/>
    <w:basedOn w:val="Normal"/>
    <w:link w:val="TaglineChar"/>
    <w:qFormat/>
    <w:rsid w:val="00B8656A"/>
    <w:pPr>
      <w:spacing w:line="256" w:lineRule="auto"/>
    </w:pPr>
    <w:rPr>
      <w:b/>
      <w:sz w:val="26"/>
    </w:rPr>
  </w:style>
  <w:style w:type="paragraph" w:customStyle="1" w:styleId="StyleHeading3BlockLatinBodyCalibri">
    <w:name w:val="Style Heading 3Block + (Latin) +Body (Calibri)"/>
    <w:basedOn w:val="Heading3"/>
    <w:rsid w:val="00B8656A"/>
    <w:rPr>
      <w:caps/>
    </w:rPr>
  </w:style>
  <w:style w:type="paragraph" w:customStyle="1" w:styleId="StyleHeading4Tagheading2Heading2Char2CharHeading2Char1">
    <w:name w:val="Style Heading 4Tagheading 2Heading 2 Char2 CharHeading 2 Char1 ..."/>
    <w:basedOn w:val="Heading4"/>
    <w:rsid w:val="00B8656A"/>
    <w:rPr>
      <w:iCs w:val="0"/>
    </w:rPr>
  </w:style>
  <w:style w:type="character" w:customStyle="1" w:styleId="StyleStyleBoldUnderlineIntenseEmphasisUnderlineStyleapple-s1">
    <w:name w:val="Style Style Bold UnderlineIntense EmphasisUnderlineStyleapple-s...1"/>
    <w:basedOn w:val="DefaultParagraphFont"/>
    <w:rsid w:val="00B8656A"/>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8656A"/>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B8656A"/>
    <w:pPr>
      <w:ind w:left="720"/>
      <w:contextualSpacing/>
    </w:pPr>
  </w:style>
  <w:style w:type="character" w:customStyle="1" w:styleId="arial11">
    <w:name w:val="arial_11"/>
    <w:basedOn w:val="DefaultParagraphFont"/>
    <w:rsid w:val="00B8656A"/>
  </w:style>
  <w:style w:type="character" w:customStyle="1" w:styleId="articleauthor">
    <w:name w:val="articleauthor"/>
    <w:basedOn w:val="DefaultParagraphFont"/>
    <w:rsid w:val="00B8656A"/>
  </w:style>
  <w:style w:type="character" w:customStyle="1" w:styleId="article-date">
    <w:name w:val="article-date"/>
    <w:basedOn w:val="DefaultParagraphFont"/>
    <w:rsid w:val="00B8656A"/>
  </w:style>
  <w:style w:type="character" w:customStyle="1" w:styleId="bodysubtoc">
    <w:name w:val="bodysubtoc"/>
    <w:basedOn w:val="DefaultParagraphFont"/>
    <w:rsid w:val="00B8656A"/>
  </w:style>
  <w:style w:type="character" w:customStyle="1" w:styleId="lefttitlesmaller">
    <w:name w:val="lefttitlesmaller"/>
    <w:basedOn w:val="DefaultParagraphFont"/>
    <w:rsid w:val="00B8656A"/>
  </w:style>
  <w:style w:type="character" w:customStyle="1" w:styleId="mb">
    <w:name w:val="mb"/>
    <w:basedOn w:val="DefaultParagraphFont"/>
    <w:rsid w:val="00B8656A"/>
  </w:style>
  <w:style w:type="character" w:customStyle="1" w:styleId="field-content">
    <w:name w:val="field-content"/>
    <w:basedOn w:val="DefaultParagraphFont"/>
    <w:rsid w:val="00B8656A"/>
  </w:style>
  <w:style w:type="character" w:customStyle="1" w:styleId="submitted-date">
    <w:name w:val="submitted-date"/>
    <w:basedOn w:val="DefaultParagraphFont"/>
    <w:rsid w:val="00B8656A"/>
  </w:style>
  <w:style w:type="character" w:customStyle="1" w:styleId="submitted-time">
    <w:name w:val="submitted-time"/>
    <w:basedOn w:val="DefaultParagraphFont"/>
    <w:rsid w:val="00B8656A"/>
  </w:style>
  <w:style w:type="paragraph" w:customStyle="1" w:styleId="date-comments">
    <w:name w:val="date-comments"/>
    <w:basedOn w:val="Normal"/>
    <w:uiPriority w:val="99"/>
    <w:qFormat/>
    <w:rsid w:val="00B8656A"/>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B8656A"/>
    <w:pPr>
      <w:spacing w:line="181" w:lineRule="atLeast"/>
    </w:pPr>
    <w:rPr>
      <w:rFonts w:ascii="Sabon LT Std" w:eastAsia="MS Mincho" w:hAnsi="Sabon LT Std"/>
      <w:color w:val="auto"/>
      <w:sz w:val="20"/>
    </w:rPr>
  </w:style>
  <w:style w:type="character" w:customStyle="1" w:styleId="A2">
    <w:name w:val="A2"/>
    <w:uiPriority w:val="99"/>
    <w:rsid w:val="00B8656A"/>
    <w:rPr>
      <w:rFonts w:cs="Sabon LT Std"/>
      <w:color w:val="000000"/>
      <w:sz w:val="15"/>
      <w:szCs w:val="15"/>
    </w:rPr>
  </w:style>
  <w:style w:type="paragraph" w:customStyle="1" w:styleId="Pa15">
    <w:name w:val="Pa15"/>
    <w:basedOn w:val="Default"/>
    <w:next w:val="Default"/>
    <w:uiPriority w:val="99"/>
    <w:qFormat/>
    <w:rsid w:val="00B8656A"/>
    <w:pPr>
      <w:spacing w:line="241" w:lineRule="atLeast"/>
    </w:pPr>
    <w:rPr>
      <w:rFonts w:ascii="Sabon LT Std" w:eastAsia="MS Mincho" w:hAnsi="Sabon LT Std"/>
      <w:color w:val="auto"/>
      <w:sz w:val="20"/>
    </w:rPr>
  </w:style>
  <w:style w:type="character" w:customStyle="1" w:styleId="searchword">
    <w:name w:val="searchword"/>
    <w:basedOn w:val="DefaultParagraphFont"/>
    <w:rsid w:val="00B8656A"/>
  </w:style>
  <w:style w:type="character" w:customStyle="1" w:styleId="meta-prep">
    <w:name w:val="meta-prep"/>
    <w:basedOn w:val="DefaultParagraphFont"/>
    <w:rsid w:val="00B8656A"/>
  </w:style>
  <w:style w:type="character" w:customStyle="1" w:styleId="entry-date">
    <w:name w:val="entry-date"/>
    <w:basedOn w:val="DefaultParagraphFont"/>
    <w:rsid w:val="00B8656A"/>
  </w:style>
  <w:style w:type="paragraph" w:customStyle="1" w:styleId="Shrink6">
    <w:name w:val="Shrink 6"/>
    <w:basedOn w:val="Normal"/>
    <w:qFormat/>
    <w:rsid w:val="00B8656A"/>
    <w:rPr>
      <w:rFonts w:eastAsia="Calibri"/>
      <w:sz w:val="12"/>
    </w:rPr>
  </w:style>
  <w:style w:type="paragraph" w:customStyle="1" w:styleId="HeaderCharCharCharCharCharCharCharCha">
    <w:name w:val="Header Char Char Char Char Char Char Char Cha"/>
    <w:aliases w:val="Char Char Char Cha"/>
    <w:basedOn w:val="Normal"/>
    <w:qFormat/>
    <w:rsid w:val="00B8656A"/>
    <w:pPr>
      <w:spacing w:before="100" w:beforeAutospacing="1" w:after="100" w:afterAutospacing="1"/>
    </w:pPr>
    <w:rPr>
      <w:rFonts w:eastAsia="Times New Roman"/>
    </w:rPr>
  </w:style>
  <w:style w:type="character" w:customStyle="1" w:styleId="CiteReal0">
    <w:name w:val="CiteReal"/>
    <w:uiPriority w:val="1"/>
    <w:qFormat/>
    <w:rsid w:val="00B8656A"/>
    <w:rPr>
      <w:rFonts w:ascii="Arial" w:hAnsi="Arial"/>
      <w:b/>
      <w:sz w:val="24"/>
      <w:u w:val="single"/>
    </w:rPr>
  </w:style>
  <w:style w:type="paragraph" w:customStyle="1" w:styleId="10ptfont">
    <w:name w:val="10pt font"/>
    <w:basedOn w:val="Normal"/>
    <w:link w:val="10ptfontChar"/>
    <w:autoRedefine/>
    <w:rsid w:val="00B8656A"/>
    <w:rPr>
      <w:rFonts w:eastAsia="Times New Roman"/>
    </w:rPr>
  </w:style>
  <w:style w:type="character" w:customStyle="1" w:styleId="10ptfontChar">
    <w:name w:val="10pt font Char"/>
    <w:link w:val="10ptfont"/>
    <w:rsid w:val="00B8656A"/>
    <w:rPr>
      <w:rFonts w:ascii="Calibri" w:eastAsia="Times New Roman" w:hAnsi="Calibri" w:cs="Calibri"/>
      <w:sz w:val="24"/>
    </w:rPr>
  </w:style>
  <w:style w:type="character" w:customStyle="1" w:styleId="HIGHLIGHT1">
    <w:name w:val="HIGHLIGHT"/>
    <w:uiPriority w:val="1"/>
    <w:qFormat/>
    <w:rsid w:val="00B8656A"/>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B8656A"/>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8656A"/>
    <w:pPr>
      <w:suppressAutoHyphens/>
      <w:spacing w:before="280" w:after="280"/>
    </w:pPr>
    <w:rPr>
      <w:color w:val="000000"/>
    </w:rPr>
  </w:style>
  <w:style w:type="character" w:customStyle="1" w:styleId="StyleIntenseReferenceGaramond">
    <w:name w:val="Style Intense Reference + Garamond"/>
    <w:rsid w:val="00B8656A"/>
    <w:rPr>
      <w:rFonts w:ascii="Garamond" w:hAnsi="Garamond"/>
      <w:bCs/>
      <w:color w:val="auto"/>
      <w:spacing w:val="5"/>
      <w:sz w:val="20"/>
      <w:u w:val="single"/>
    </w:rPr>
  </w:style>
  <w:style w:type="character" w:customStyle="1" w:styleId="StyleIntenseReferenceGaramondBold">
    <w:name w:val="Style Intense Reference + Garamond Bold"/>
    <w:rsid w:val="00B8656A"/>
    <w:rPr>
      <w:rFonts w:ascii="Garamond" w:hAnsi="Garamond"/>
      <w:b/>
      <w:bCs/>
      <w:color w:val="auto"/>
      <w:spacing w:val="5"/>
      <w:sz w:val="20"/>
      <w:u w:val="single"/>
    </w:rPr>
  </w:style>
  <w:style w:type="character" w:customStyle="1" w:styleId="newstime">
    <w:name w:val="newstime"/>
    <w:basedOn w:val="DefaultParagraphFont"/>
    <w:rsid w:val="00B8656A"/>
  </w:style>
  <w:style w:type="character" w:customStyle="1" w:styleId="IntenseReference1">
    <w:name w:val="Intense Reference1"/>
    <w:qFormat/>
    <w:rsid w:val="00B8656A"/>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B8656A"/>
    <w:rPr>
      <w:rFonts w:ascii="Garamond" w:hAnsi="Garamond"/>
      <w:b/>
      <w:sz w:val="24"/>
      <w:szCs w:val="26"/>
      <w:bdr w:val="none" w:sz="0" w:space="0" w:color="auto"/>
      <w:shd w:val="clear" w:color="auto" w:fill="FFFF00"/>
    </w:rPr>
  </w:style>
  <w:style w:type="character" w:customStyle="1" w:styleId="ilad1">
    <w:name w:val="il_ad1"/>
    <w:rsid w:val="00B8656A"/>
    <w:rPr>
      <w:vanish/>
      <w:webHidden w:val="0"/>
      <w:color w:val="000000"/>
      <w:u w:val="single"/>
      <w:specVanish/>
    </w:rPr>
  </w:style>
  <w:style w:type="character" w:customStyle="1" w:styleId="ThickUnderlineCharChar">
    <w:name w:val="Thick Underline Char Char"/>
    <w:rsid w:val="00B8656A"/>
    <w:rPr>
      <w:sz w:val="24"/>
      <w:szCs w:val="24"/>
      <w:u w:val="thick"/>
      <w:lang w:val="en-US" w:eastAsia="en-US" w:bidi="ar-SA"/>
    </w:rPr>
  </w:style>
  <w:style w:type="character" w:customStyle="1" w:styleId="Underline21">
    <w:name w:val="Underline 2"/>
    <w:basedOn w:val="DefaultParagraphFont"/>
    <w:uiPriority w:val="1"/>
    <w:qFormat/>
    <w:rsid w:val="00B8656A"/>
    <w:rPr>
      <w:b/>
      <w:u w:val="single"/>
    </w:rPr>
  </w:style>
  <w:style w:type="paragraph" w:customStyle="1" w:styleId="first">
    <w:name w:val="first"/>
    <w:basedOn w:val="Normal"/>
    <w:qFormat/>
    <w:rsid w:val="00B8656A"/>
    <w:pPr>
      <w:spacing w:before="100" w:beforeAutospacing="1" w:after="100" w:afterAutospacing="1"/>
    </w:pPr>
    <w:rPr>
      <w:rFonts w:eastAsia="Times New Roman"/>
    </w:rPr>
  </w:style>
  <w:style w:type="character" w:customStyle="1" w:styleId="tx">
    <w:name w:val="tx"/>
    <w:basedOn w:val="DefaultParagraphFont"/>
    <w:rsid w:val="00B8656A"/>
  </w:style>
  <w:style w:type="character" w:customStyle="1" w:styleId="oneclick-link">
    <w:name w:val="oneclick-link"/>
    <w:basedOn w:val="DefaultParagraphFont"/>
    <w:rsid w:val="00B8656A"/>
  </w:style>
  <w:style w:type="paragraph" w:customStyle="1" w:styleId="StyleHeading4TagsmalltextBigcardbodyNormalTagNotBold">
    <w:name w:val="Style Heading 4Tagsmall textBig cardbodyNormal Tag + Not Bold"/>
    <w:basedOn w:val="Heading4"/>
    <w:qFormat/>
    <w:rsid w:val="00B8656A"/>
    <w:rPr>
      <w:bCs/>
    </w:rPr>
  </w:style>
  <w:style w:type="character" w:customStyle="1" w:styleId="BlockHeadingsCharCharChar">
    <w:name w:val="Block Headings Char Char Char"/>
    <w:locked/>
    <w:rsid w:val="00B8656A"/>
  </w:style>
  <w:style w:type="paragraph" w:customStyle="1" w:styleId="BlockHeadingsCharChar">
    <w:name w:val="Block Headings Char Char"/>
    <w:basedOn w:val="Normal"/>
    <w:qFormat/>
    <w:rsid w:val="00B8656A"/>
  </w:style>
  <w:style w:type="character" w:customStyle="1" w:styleId="CitesCharCharCharChar">
    <w:name w:val="Cites Char Char Char Char"/>
    <w:locked/>
    <w:rsid w:val="00B8656A"/>
  </w:style>
  <w:style w:type="character" w:customStyle="1" w:styleId="TagsChar1CharChar">
    <w:name w:val="Tags Char1 Char Char"/>
    <w:locked/>
    <w:rsid w:val="00B8656A"/>
  </w:style>
  <w:style w:type="paragraph" w:customStyle="1" w:styleId="TagsChar1Char">
    <w:name w:val="Tags Char1 Char"/>
    <w:basedOn w:val="Normal"/>
    <w:qFormat/>
    <w:rsid w:val="00B8656A"/>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8656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8656A"/>
  </w:style>
  <w:style w:type="character" w:customStyle="1" w:styleId="CardsFont6ptCharCharChar">
    <w:name w:val="Cards + Font: 6 pt Char Char Char"/>
    <w:locked/>
    <w:rsid w:val="00B8656A"/>
  </w:style>
  <w:style w:type="character" w:customStyle="1" w:styleId="CardsUnderlineChar">
    <w:name w:val="Cards + Underline Char"/>
    <w:locked/>
    <w:rsid w:val="00B8656A"/>
  </w:style>
  <w:style w:type="paragraph" w:customStyle="1" w:styleId="CardsUnderline">
    <w:name w:val="Cards + Underline"/>
    <w:basedOn w:val="Normal"/>
    <w:next w:val="Style3"/>
    <w:qFormat/>
    <w:rsid w:val="00B8656A"/>
  </w:style>
  <w:style w:type="paragraph" w:customStyle="1" w:styleId="StyleNormalWebNormalWebChar1CharNormalWebCharCharC">
    <w:name w:val="Style Normal (Web)Normal (Web) Char1 CharNormal (Web) Char Char C..."/>
    <w:basedOn w:val="Title"/>
    <w:qFormat/>
    <w:rsid w:val="00B8656A"/>
    <w:pPr>
      <w:outlineLvl w:val="9"/>
    </w:pPr>
    <w:rPr>
      <w:rFonts w:ascii="Georgia" w:hAnsi="Georgia"/>
      <w:sz w:val="22"/>
      <w:u w:val="none"/>
    </w:rPr>
  </w:style>
  <w:style w:type="paragraph" w:customStyle="1" w:styleId="Reference">
    <w:name w:val="Reference"/>
    <w:qFormat/>
    <w:rsid w:val="00B8656A"/>
    <w:pPr>
      <w:spacing w:after="200" w:line="276" w:lineRule="auto"/>
    </w:pPr>
  </w:style>
  <w:style w:type="paragraph" w:customStyle="1" w:styleId="StyleHeading2Heading2Char2CharHeading2Char1CharCharHead">
    <w:name w:val="Style Heading 2Heading 2 Char2 CharHeading 2 Char1 Char CharHead..."/>
    <w:basedOn w:val="Heading2"/>
    <w:qFormat/>
    <w:rsid w:val="00B8656A"/>
    <w:rPr>
      <w:bCs/>
      <w:caps/>
    </w:rPr>
  </w:style>
  <w:style w:type="paragraph" w:customStyle="1" w:styleId="Blocktitle3">
    <w:name w:val="Block title"/>
    <w:basedOn w:val="Heading1"/>
    <w:next w:val="Debate-EmphasizedText-F5"/>
    <w:autoRedefine/>
    <w:qFormat/>
    <w:rsid w:val="00B8656A"/>
    <w:rPr>
      <w:bCs/>
      <w:caps/>
    </w:rPr>
  </w:style>
  <w:style w:type="paragraph" w:customStyle="1" w:styleId="SmallCite">
    <w:name w:val="Small Cite"/>
    <w:basedOn w:val="Normal"/>
    <w:next w:val="BlockHeading1"/>
    <w:qFormat/>
    <w:rsid w:val="00B8656A"/>
  </w:style>
  <w:style w:type="paragraph" w:customStyle="1" w:styleId="links1">
    <w:name w:val="links1"/>
    <w:basedOn w:val="Normal"/>
    <w:qFormat/>
    <w:rsid w:val="00B8656A"/>
  </w:style>
  <w:style w:type="paragraph" w:customStyle="1" w:styleId="endtext">
    <w:name w:val="endtext"/>
    <w:basedOn w:val="Normal"/>
    <w:next w:val="CardTag"/>
    <w:qFormat/>
    <w:rsid w:val="00B8656A"/>
  </w:style>
  <w:style w:type="paragraph" w:customStyle="1" w:styleId="g">
    <w:name w:val="g"/>
    <w:basedOn w:val="Normal"/>
    <w:next w:val="Paste"/>
    <w:qFormat/>
    <w:rsid w:val="00B8656A"/>
  </w:style>
  <w:style w:type="paragraph" w:customStyle="1" w:styleId="Repeatheader">
    <w:name w:val="Repeat header"/>
    <w:basedOn w:val="Normal"/>
    <w:next w:val="noindent"/>
    <w:autoRedefine/>
    <w:qFormat/>
    <w:rsid w:val="00B8656A"/>
  </w:style>
  <w:style w:type="paragraph" w:customStyle="1" w:styleId="StyleCardNotUnderlined8pt">
    <w:name w:val="Style Card Not Underlined + 8 pt"/>
    <w:basedOn w:val="Debate-CardTextUnderlined-F3"/>
    <w:next w:val="endtext"/>
    <w:qFormat/>
    <w:rsid w:val="00B8656A"/>
    <w:pPr>
      <w:spacing w:line="240" w:lineRule="auto"/>
      <w:contextualSpacing w:val="0"/>
    </w:pPr>
    <w:rPr>
      <w:sz w:val="22"/>
      <w:u w:val="none"/>
    </w:rPr>
  </w:style>
  <w:style w:type="paragraph" w:customStyle="1" w:styleId="CardNotUnderlined3">
    <w:name w:val="Card Not Underlined 3"/>
    <w:basedOn w:val="Debate-CardTextUnderlined-F3"/>
    <w:qFormat/>
    <w:rsid w:val="00B8656A"/>
    <w:pPr>
      <w:spacing w:line="240" w:lineRule="auto"/>
      <w:contextualSpacing w:val="0"/>
    </w:pPr>
    <w:rPr>
      <w:sz w:val="22"/>
      <w:u w:val="none"/>
    </w:rPr>
  </w:style>
  <w:style w:type="paragraph" w:customStyle="1" w:styleId="CardNotUnderlinedFinal">
    <w:name w:val="Card Not Underlined Final"/>
    <w:next w:val="g"/>
    <w:qFormat/>
    <w:rsid w:val="00B8656A"/>
  </w:style>
  <w:style w:type="paragraph" w:customStyle="1" w:styleId="Numbering">
    <w:name w:val="Numbering"/>
    <w:basedOn w:val="Normal"/>
    <w:next w:val="Normal"/>
    <w:qFormat/>
    <w:rsid w:val="00B8656A"/>
  </w:style>
  <w:style w:type="paragraph" w:customStyle="1" w:styleId="Un-IndexedHeading">
    <w:name w:val="Un-Indexed Heading"/>
    <w:basedOn w:val="Heading1"/>
    <w:next w:val="Normal"/>
    <w:qFormat/>
    <w:rsid w:val="00B8656A"/>
    <w:rPr>
      <w:bCs/>
      <w:caps/>
    </w:rPr>
  </w:style>
  <w:style w:type="paragraph" w:customStyle="1" w:styleId="Circle">
    <w:name w:val="Circle"/>
    <w:basedOn w:val="Normal"/>
    <w:next w:val="Normal"/>
    <w:qFormat/>
    <w:rsid w:val="00B8656A"/>
  </w:style>
  <w:style w:type="paragraph" w:customStyle="1" w:styleId="PageHeader">
    <w:name w:val="Page Header"/>
    <w:basedOn w:val="Normal"/>
    <w:next w:val="CardNotUnderlined3"/>
    <w:link w:val="PageHeaderChar"/>
    <w:qFormat/>
    <w:rsid w:val="00B8656A"/>
  </w:style>
  <w:style w:type="paragraph" w:customStyle="1" w:styleId="IndentedLettering">
    <w:name w:val="Indented Lettering"/>
    <w:basedOn w:val="Small"/>
    <w:next w:val="Normal"/>
    <w:qFormat/>
    <w:rsid w:val="00B8656A"/>
    <w:rPr>
      <w:rFonts w:ascii="Arial" w:eastAsiaTheme="minorHAnsi" w:hAnsi="Arial"/>
      <w:sz w:val="22"/>
    </w:rPr>
  </w:style>
  <w:style w:type="paragraph" w:customStyle="1" w:styleId="Lettering">
    <w:name w:val="Lettering"/>
    <w:basedOn w:val="Small"/>
    <w:next w:val="Normal"/>
    <w:qFormat/>
    <w:rsid w:val="00B8656A"/>
    <w:rPr>
      <w:rFonts w:ascii="Arial" w:eastAsiaTheme="minorHAnsi" w:hAnsi="Arial"/>
      <w:sz w:val="22"/>
    </w:rPr>
  </w:style>
  <w:style w:type="paragraph" w:customStyle="1" w:styleId="FileName">
    <w:name w:val="File Name"/>
    <w:basedOn w:val="Normal"/>
    <w:next w:val="Normal"/>
    <w:qFormat/>
    <w:rsid w:val="00B8656A"/>
  </w:style>
  <w:style w:type="paragraph" w:customStyle="1" w:styleId="Pagination">
    <w:name w:val="Pagination"/>
    <w:basedOn w:val="Normal"/>
    <w:next w:val="Normal"/>
    <w:qFormat/>
    <w:rsid w:val="00B8656A"/>
  </w:style>
  <w:style w:type="paragraph" w:customStyle="1" w:styleId="IndentedNumbering">
    <w:name w:val="Indented Numbering"/>
    <w:basedOn w:val="CardNotUnderlinedFinal"/>
    <w:next w:val="Normal"/>
    <w:qFormat/>
    <w:rsid w:val="00B8656A"/>
  </w:style>
  <w:style w:type="paragraph" w:customStyle="1" w:styleId="CardContinued1">
    <w:name w:val="Card Continued 1"/>
    <w:basedOn w:val="Normal"/>
    <w:next w:val="Normal"/>
    <w:qFormat/>
    <w:rsid w:val="00B8656A"/>
  </w:style>
  <w:style w:type="paragraph" w:customStyle="1" w:styleId="CardContinued2">
    <w:name w:val="Card Continued 2"/>
    <w:basedOn w:val="Circle"/>
    <w:next w:val="Normal"/>
    <w:qFormat/>
    <w:rsid w:val="00B8656A"/>
  </w:style>
  <w:style w:type="paragraph" w:customStyle="1" w:styleId="Clearformatting">
    <w:name w:val="Clear formatting"/>
    <w:basedOn w:val="Normal"/>
    <w:next w:val="IndentedLettering"/>
    <w:qFormat/>
    <w:rsid w:val="00B8656A"/>
  </w:style>
  <w:style w:type="paragraph" w:customStyle="1" w:styleId="SmallCardText">
    <w:name w:val="Small Card Text"/>
    <w:basedOn w:val="Lettering"/>
    <w:next w:val="FileName"/>
    <w:qFormat/>
    <w:rsid w:val="00B8656A"/>
  </w:style>
  <w:style w:type="paragraph" w:customStyle="1" w:styleId="TAGFONT">
    <w:name w:val="TAG FONT"/>
    <w:basedOn w:val="Normal"/>
    <w:next w:val="Pagination"/>
    <w:autoRedefine/>
    <w:qFormat/>
    <w:rsid w:val="00B8656A"/>
  </w:style>
  <w:style w:type="paragraph" w:customStyle="1" w:styleId="8point">
    <w:name w:val="8 point"/>
    <w:basedOn w:val="Normal"/>
    <w:next w:val="fullstory"/>
    <w:qFormat/>
    <w:rsid w:val="00B8656A"/>
  </w:style>
  <w:style w:type="paragraph" w:customStyle="1" w:styleId="citationunderline">
    <w:name w:val="citation/underline"/>
    <w:autoRedefine/>
    <w:qFormat/>
    <w:rsid w:val="00B8656A"/>
    <w:pPr>
      <w:spacing w:after="200" w:line="276" w:lineRule="auto"/>
    </w:pPr>
  </w:style>
  <w:style w:type="paragraph" w:customStyle="1" w:styleId="Style60">
    <w:name w:val="Style 6"/>
    <w:next w:val="8point"/>
    <w:qFormat/>
    <w:rsid w:val="00B8656A"/>
    <w:pPr>
      <w:spacing w:after="200" w:line="276" w:lineRule="auto"/>
    </w:pPr>
  </w:style>
  <w:style w:type="character" w:customStyle="1" w:styleId="DateCitesAuthorCharChar">
    <w:name w:val="DateCitesAuthor Char Char"/>
    <w:locked/>
    <w:rsid w:val="00B8656A"/>
  </w:style>
  <w:style w:type="paragraph" w:customStyle="1" w:styleId="DateCitesAuthorChar">
    <w:name w:val="DateCitesAuthor Char"/>
    <w:basedOn w:val="Normal"/>
    <w:next w:val="Minimize"/>
    <w:qFormat/>
    <w:rsid w:val="00B8656A"/>
  </w:style>
  <w:style w:type="paragraph" w:customStyle="1" w:styleId="articlebodynormaltext">
    <w:name w:val="articlebody_normaltext"/>
    <w:basedOn w:val="Normal"/>
    <w:next w:val="Citation-Complete"/>
    <w:qFormat/>
    <w:rsid w:val="00B8656A"/>
  </w:style>
  <w:style w:type="paragraph" w:customStyle="1" w:styleId="targetcaption">
    <w:name w:val="targetcaption"/>
    <w:basedOn w:val="Normal"/>
    <w:next w:val="2909F619802848F09E01365C32F34654"/>
    <w:qFormat/>
    <w:rsid w:val="00B8656A"/>
  </w:style>
  <w:style w:type="paragraph" w:customStyle="1" w:styleId="Index">
    <w:name w:val="Index"/>
    <w:basedOn w:val="Normal"/>
    <w:next w:val="western"/>
    <w:qFormat/>
    <w:rsid w:val="00B8656A"/>
  </w:style>
  <w:style w:type="paragraph" w:customStyle="1" w:styleId="boldness">
    <w:name w:val="boldness"/>
    <w:basedOn w:val="Normal"/>
    <w:next w:val="TagCite"/>
    <w:qFormat/>
    <w:rsid w:val="00B8656A"/>
  </w:style>
  <w:style w:type="character" w:customStyle="1" w:styleId="UnderlineCardChar0">
    <w:name w:val="UnderlineCard Char"/>
    <w:locked/>
    <w:rsid w:val="00B8656A"/>
  </w:style>
  <w:style w:type="paragraph" w:customStyle="1" w:styleId="UnderlineCard0">
    <w:name w:val="UnderlineCard"/>
    <w:basedOn w:val="Heading4"/>
    <w:next w:val="CM6"/>
    <w:qFormat/>
    <w:rsid w:val="00B8656A"/>
    <w:rPr>
      <w:bCs/>
    </w:rPr>
  </w:style>
  <w:style w:type="paragraph" w:customStyle="1" w:styleId="CM21">
    <w:name w:val="CM21"/>
    <w:basedOn w:val="Normal"/>
    <w:uiPriority w:val="99"/>
    <w:qFormat/>
    <w:rsid w:val="00B8656A"/>
  </w:style>
  <w:style w:type="paragraph" w:customStyle="1" w:styleId="Pa10">
    <w:name w:val="Pa10"/>
    <w:basedOn w:val="Normal"/>
    <w:uiPriority w:val="99"/>
    <w:qFormat/>
    <w:rsid w:val="00B8656A"/>
  </w:style>
  <w:style w:type="paragraph" w:customStyle="1" w:styleId="Pa31">
    <w:name w:val="Pa3+1"/>
    <w:basedOn w:val="Normal"/>
    <w:uiPriority w:val="99"/>
    <w:qFormat/>
    <w:rsid w:val="00B8656A"/>
  </w:style>
  <w:style w:type="paragraph" w:customStyle="1" w:styleId="Pa1">
    <w:name w:val="Pa1"/>
    <w:basedOn w:val="Normal"/>
    <w:uiPriority w:val="99"/>
    <w:qFormat/>
    <w:rsid w:val="00B8656A"/>
  </w:style>
  <w:style w:type="character" w:customStyle="1" w:styleId="CardUpSize-LightChar">
    <w:name w:val="CardUpSize - Light Char"/>
    <w:basedOn w:val="DefaultParagraphFont"/>
    <w:locked/>
    <w:rsid w:val="00B8656A"/>
  </w:style>
  <w:style w:type="paragraph" w:customStyle="1" w:styleId="CardUpSize-Light">
    <w:name w:val="CardUpSize - Light"/>
    <w:basedOn w:val="Normal"/>
    <w:next w:val="Pa2"/>
    <w:qFormat/>
    <w:rsid w:val="00B8656A"/>
  </w:style>
  <w:style w:type="character" w:customStyle="1" w:styleId="CiteCardUpSize-HeavyChar">
    <w:name w:val="Cite // CardUpSize - Heavy Char"/>
    <w:basedOn w:val="DefaultParagraphFont"/>
    <w:locked/>
    <w:rsid w:val="00B8656A"/>
  </w:style>
  <w:style w:type="paragraph" w:customStyle="1" w:styleId="CiteCardUpSize-Heavy">
    <w:name w:val="Cite // CardUpSize - Heavy"/>
    <w:basedOn w:val="Normal"/>
    <w:next w:val="H4Tag"/>
    <w:qFormat/>
    <w:rsid w:val="00B8656A"/>
  </w:style>
  <w:style w:type="character" w:customStyle="1" w:styleId="UnderlineCharCharCharCharCharCharCharChar">
    <w:name w:val="Underline Char Char Char Char Char Char Char Char"/>
    <w:basedOn w:val="DefaultParagraphFont"/>
    <w:locked/>
    <w:rsid w:val="00B8656A"/>
  </w:style>
  <w:style w:type="paragraph" w:customStyle="1" w:styleId="UnderlineCharCharCharCharCharCharChar">
    <w:name w:val="Underline Char Char Char Char Char Char Char"/>
    <w:basedOn w:val="Normal"/>
    <w:qFormat/>
    <w:rsid w:val="00B8656A"/>
  </w:style>
  <w:style w:type="character" w:customStyle="1" w:styleId="SmalltextCharCharCharChar0">
    <w:name w:val="Small text Char Char Char Char"/>
    <w:basedOn w:val="DefaultParagraphFont"/>
    <w:locked/>
    <w:rsid w:val="00B8656A"/>
  </w:style>
  <w:style w:type="paragraph" w:customStyle="1" w:styleId="SmalltextCharCharChar0">
    <w:name w:val="Small text Char Char Char"/>
    <w:basedOn w:val="Normal"/>
    <w:next w:val="Analytics"/>
    <w:qFormat/>
    <w:rsid w:val="00B8656A"/>
  </w:style>
  <w:style w:type="paragraph" w:customStyle="1" w:styleId="Textbody">
    <w:name w:val="Text body"/>
    <w:basedOn w:val="SmalltextCharCharChar0"/>
    <w:next w:val="WW-Default"/>
    <w:qFormat/>
    <w:rsid w:val="00B8656A"/>
  </w:style>
  <w:style w:type="paragraph" w:customStyle="1" w:styleId="Default1">
    <w:name w:val="Default1"/>
    <w:basedOn w:val="Normal"/>
    <w:uiPriority w:val="99"/>
    <w:qFormat/>
    <w:rsid w:val="00B8656A"/>
  </w:style>
  <w:style w:type="paragraph" w:customStyle="1" w:styleId="NFAPWPheader">
    <w:name w:val="NFAP WP header"/>
    <w:basedOn w:val="Normal"/>
    <w:uiPriority w:val="99"/>
    <w:qFormat/>
    <w:rsid w:val="00B8656A"/>
  </w:style>
  <w:style w:type="character" w:customStyle="1" w:styleId="CiteCharCharChar">
    <w:name w:val="Cite Char Char Char"/>
    <w:locked/>
    <w:rsid w:val="00B8656A"/>
  </w:style>
  <w:style w:type="paragraph" w:customStyle="1" w:styleId="CiteCharChar">
    <w:name w:val="Cite Char Char"/>
    <w:basedOn w:val="Normal"/>
    <w:next w:val="Normal"/>
    <w:qFormat/>
    <w:rsid w:val="00B8656A"/>
  </w:style>
  <w:style w:type="paragraph" w:customStyle="1" w:styleId="CiteCardCharChar">
    <w:name w:val="Cite_Card Char Char"/>
    <w:autoRedefine/>
    <w:qFormat/>
    <w:rsid w:val="00B8656A"/>
    <w:pPr>
      <w:spacing w:after="200" w:line="276" w:lineRule="auto"/>
    </w:pPr>
  </w:style>
  <w:style w:type="character" w:customStyle="1" w:styleId="CiteCardCharCharCharChar">
    <w:name w:val="Cite_Card Char Char Char Char"/>
    <w:locked/>
    <w:rsid w:val="00B8656A"/>
  </w:style>
  <w:style w:type="paragraph" w:customStyle="1" w:styleId="CiteCardCharCharChar">
    <w:name w:val="Cite_Card Char Char Char"/>
    <w:qFormat/>
    <w:rsid w:val="00B8656A"/>
    <w:pPr>
      <w:spacing w:after="200" w:line="276" w:lineRule="auto"/>
    </w:pPr>
  </w:style>
  <w:style w:type="paragraph" w:customStyle="1" w:styleId="heading">
    <w:name w:val="heading"/>
    <w:basedOn w:val="Normal"/>
    <w:qFormat/>
    <w:rsid w:val="00B8656A"/>
  </w:style>
  <w:style w:type="character" w:customStyle="1" w:styleId="LittleChar">
    <w:name w:val="Little Char"/>
    <w:locked/>
    <w:rsid w:val="00B8656A"/>
  </w:style>
  <w:style w:type="character" w:customStyle="1" w:styleId="DebateHeaderChar">
    <w:name w:val="Debate Header Char"/>
    <w:locked/>
    <w:rsid w:val="00B8656A"/>
  </w:style>
  <w:style w:type="character" w:customStyle="1" w:styleId="UnhighlightedChar">
    <w:name w:val="Unhighlighted Char"/>
    <w:locked/>
    <w:rsid w:val="00B8656A"/>
  </w:style>
  <w:style w:type="paragraph" w:customStyle="1" w:styleId="Unhighlighted">
    <w:name w:val="Unhighlighted"/>
    <w:basedOn w:val="Normal"/>
    <w:next w:val="TagCite2"/>
    <w:autoRedefine/>
    <w:qFormat/>
    <w:rsid w:val="00B8656A"/>
  </w:style>
  <w:style w:type="character" w:customStyle="1" w:styleId="StylecardUnderlineChar">
    <w:name w:val="Style card + Underline Char"/>
    <w:locked/>
    <w:rsid w:val="00B8656A"/>
  </w:style>
  <w:style w:type="paragraph" w:customStyle="1" w:styleId="StylecardUnderline">
    <w:name w:val="Style card + Underline"/>
    <w:basedOn w:val="CiteSpacing"/>
    <w:next w:val="Unhighlighted"/>
    <w:qFormat/>
    <w:rsid w:val="00B8656A"/>
  </w:style>
  <w:style w:type="paragraph" w:customStyle="1" w:styleId="TagF3">
    <w:name w:val="Tag (F3)"/>
    <w:qFormat/>
    <w:rsid w:val="00B8656A"/>
    <w:pPr>
      <w:spacing w:after="200" w:line="276" w:lineRule="auto"/>
    </w:pPr>
  </w:style>
  <w:style w:type="paragraph" w:customStyle="1" w:styleId="style14">
    <w:name w:val="style14"/>
    <w:basedOn w:val="Normal"/>
    <w:next w:val="cites"/>
    <w:qFormat/>
    <w:rsid w:val="00B8656A"/>
  </w:style>
  <w:style w:type="paragraph" w:customStyle="1" w:styleId="CardTagCite1Char">
    <w:name w:val="Card Tag + Cite #1 Char"/>
    <w:basedOn w:val="Normal"/>
    <w:qFormat/>
    <w:rsid w:val="00B8656A"/>
  </w:style>
  <w:style w:type="paragraph" w:customStyle="1" w:styleId="articlebody">
    <w:name w:val="articlebody"/>
    <w:basedOn w:val="Normal"/>
    <w:next w:val="i1"/>
    <w:qFormat/>
    <w:rsid w:val="00B8656A"/>
  </w:style>
  <w:style w:type="character" w:customStyle="1" w:styleId="CiteCardCharCharCharCharCharCharCharChar">
    <w:name w:val="Cite_Card Char Char Char Char Char Char Char Char"/>
    <w:locked/>
    <w:rsid w:val="00B8656A"/>
  </w:style>
  <w:style w:type="paragraph" w:customStyle="1" w:styleId="CiteCardCharCharCharCharCharCharChar">
    <w:name w:val="Cite_Card Char Char Char Char Char Char Char"/>
    <w:next w:val="CardTagCite1Char"/>
    <w:autoRedefine/>
    <w:qFormat/>
    <w:rsid w:val="00B8656A"/>
    <w:pPr>
      <w:spacing w:after="200" w:line="276" w:lineRule="auto"/>
    </w:pPr>
  </w:style>
  <w:style w:type="paragraph" w:customStyle="1" w:styleId="foldie">
    <w:name w:val="foldie"/>
    <w:next w:val="HotRoute0"/>
    <w:qFormat/>
    <w:rsid w:val="00B8656A"/>
  </w:style>
  <w:style w:type="paragraph" w:customStyle="1" w:styleId="billtextsection">
    <w:name w:val="bill_text_section"/>
    <w:basedOn w:val="Normal"/>
    <w:next w:val="articlebody"/>
    <w:qFormat/>
    <w:rsid w:val="00B8656A"/>
  </w:style>
  <w:style w:type="character" w:customStyle="1" w:styleId="CiteNormalChar">
    <w:name w:val="Cite Normal Char"/>
    <w:locked/>
    <w:rsid w:val="00B8656A"/>
  </w:style>
  <w:style w:type="paragraph" w:customStyle="1" w:styleId="StyleNormalWeb10pt">
    <w:name w:val="Style Normal (Web) + 10 pt"/>
    <w:basedOn w:val="Title"/>
    <w:next w:val="Boldunderline1"/>
    <w:qFormat/>
    <w:rsid w:val="00B8656A"/>
    <w:pPr>
      <w:outlineLvl w:val="9"/>
    </w:pPr>
    <w:rPr>
      <w:rFonts w:ascii="Georgia" w:hAnsi="Georgia"/>
      <w:sz w:val="22"/>
      <w:u w:val="none"/>
    </w:rPr>
  </w:style>
  <w:style w:type="character" w:customStyle="1" w:styleId="cardChar2">
    <w:name w:val="%card Char"/>
    <w:locked/>
    <w:rsid w:val="00B8656A"/>
  </w:style>
  <w:style w:type="paragraph" w:customStyle="1" w:styleId="card0">
    <w:name w:val="%card"/>
    <w:basedOn w:val="Normal"/>
    <w:next w:val="BLOCKTITLE0"/>
    <w:qFormat/>
    <w:rsid w:val="00B8656A"/>
  </w:style>
  <w:style w:type="paragraph" w:customStyle="1" w:styleId="p1">
    <w:name w:val="p1"/>
    <w:basedOn w:val="Normal"/>
    <w:next w:val="BlockHeadings"/>
    <w:qFormat/>
    <w:rsid w:val="00B8656A"/>
  </w:style>
  <w:style w:type="character" w:customStyle="1" w:styleId="UnunderlinedTextChar">
    <w:name w:val="Ununderlined Text Char"/>
    <w:locked/>
    <w:rsid w:val="00B8656A"/>
  </w:style>
  <w:style w:type="paragraph" w:customStyle="1" w:styleId="UnunderlinedText">
    <w:name w:val="Ununderlined Text"/>
    <w:basedOn w:val="Normal"/>
    <w:next w:val="card0"/>
    <w:autoRedefine/>
    <w:qFormat/>
    <w:rsid w:val="00B8656A"/>
  </w:style>
  <w:style w:type="character" w:customStyle="1" w:styleId="ReallyfuckingsmallCharCharCharChar">
    <w:name w:val="Really fucking small Char Char Char Char"/>
    <w:locked/>
    <w:rsid w:val="00B8656A"/>
  </w:style>
  <w:style w:type="paragraph" w:customStyle="1" w:styleId="ReallyfuckingsmallCharCharChar">
    <w:name w:val="Really fucking small Char Char Char"/>
    <w:basedOn w:val="Normal"/>
    <w:next w:val="NoSpacing"/>
    <w:qFormat/>
    <w:rsid w:val="00B8656A"/>
  </w:style>
  <w:style w:type="character" w:customStyle="1" w:styleId="CardDownx1Char">
    <w:name w:val="CardDown x1 Char"/>
    <w:locked/>
    <w:rsid w:val="00B8656A"/>
  </w:style>
  <w:style w:type="paragraph" w:customStyle="1" w:styleId="CardDownx1">
    <w:name w:val="CardDown x1"/>
    <w:basedOn w:val="Normal"/>
    <w:next w:val="Regular"/>
    <w:qFormat/>
    <w:rsid w:val="00B8656A"/>
  </w:style>
  <w:style w:type="paragraph" w:customStyle="1" w:styleId="CardDownx15">
    <w:name w:val="CardDown x1.5"/>
    <w:basedOn w:val="Normal"/>
    <w:qFormat/>
    <w:rsid w:val="00B8656A"/>
  </w:style>
  <w:style w:type="paragraph" w:customStyle="1" w:styleId="CiteTag">
    <w:name w:val="Cite/Tag"/>
    <w:basedOn w:val="Normal"/>
    <w:qFormat/>
    <w:rsid w:val="00B8656A"/>
  </w:style>
  <w:style w:type="paragraph" w:customStyle="1" w:styleId="Heading5SizeDown">
    <w:name w:val="Heading 5 Size Down"/>
    <w:basedOn w:val="Normal"/>
    <w:autoRedefine/>
    <w:qFormat/>
    <w:rsid w:val="00B8656A"/>
  </w:style>
  <w:style w:type="character" w:customStyle="1" w:styleId="StyleStyleArialNarrow9ptLeft-075ArialNarrowChar">
    <w:name w:val="Style Style Arial Narrow 9 pt Left:  -0.75&quot; + Arial Narrow Char"/>
    <w:locked/>
    <w:rsid w:val="00B8656A"/>
  </w:style>
  <w:style w:type="paragraph" w:customStyle="1" w:styleId="StyleStyleArialNarrow9ptLeft-075ArialNarrow">
    <w:name w:val="Style Style Arial Narrow 9 pt Left:  -0.75&quot; + Arial Narrow"/>
    <w:basedOn w:val="Normal"/>
    <w:next w:val="Heading5SizeDown"/>
    <w:qFormat/>
    <w:rsid w:val="00B8656A"/>
  </w:style>
  <w:style w:type="character" w:customStyle="1" w:styleId="StyleStyleCardTextLeft-075Right0Char">
    <w:name w:val="Style Style Card Text + Left:  -0.75&quot; + Right:  0&quot; Char"/>
    <w:locked/>
    <w:rsid w:val="00B8656A"/>
  </w:style>
  <w:style w:type="paragraph" w:customStyle="1" w:styleId="StyleStyleCardTextLeft-075Right0">
    <w:name w:val="Style Style Card Text + Left:  -0.75&quot; + Right:  0&quot;"/>
    <w:basedOn w:val="Normal"/>
    <w:next w:val="evidencetext"/>
    <w:autoRedefine/>
    <w:qFormat/>
    <w:rsid w:val="00B8656A"/>
  </w:style>
  <w:style w:type="paragraph" w:customStyle="1" w:styleId="ecxmsonormal">
    <w:name w:val="ecxmsonormal"/>
    <w:basedOn w:val="Normal"/>
    <w:qFormat/>
    <w:rsid w:val="00B8656A"/>
  </w:style>
  <w:style w:type="character" w:customStyle="1" w:styleId="DebateUnderlineBoldChar">
    <w:name w:val="Debate Underline Bold Char"/>
    <w:locked/>
    <w:rsid w:val="00B8656A"/>
  </w:style>
  <w:style w:type="paragraph" w:customStyle="1" w:styleId="DebateUnderlineBold">
    <w:name w:val="Debate Underline Bold"/>
    <w:basedOn w:val="Cardtext4"/>
    <w:qFormat/>
    <w:rsid w:val="00B8656A"/>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B8656A"/>
  </w:style>
  <w:style w:type="paragraph" w:customStyle="1" w:styleId="StyleArialNarrow12ptBoldLeft-075">
    <w:name w:val="Style Arial Narrow 12 pt Bold Left:  -0.75&quot;"/>
    <w:basedOn w:val="Normal"/>
    <w:next w:val="ecxmsonormal"/>
    <w:qFormat/>
    <w:rsid w:val="00B8656A"/>
  </w:style>
  <w:style w:type="character" w:customStyle="1" w:styleId="StyleStyleevidencetextBorderSinglesolidlineAuto05Char">
    <w:name w:val="Style Style evidence text + Border: : (Single solid line Auto  0.5 ... Char"/>
    <w:locked/>
    <w:rsid w:val="00B8656A"/>
  </w:style>
  <w:style w:type="paragraph" w:customStyle="1" w:styleId="StyleStyleevidencetextBorderSinglesolidlineAuto05">
    <w:name w:val="Style Style evidence text + Border: : (Single solid line Auto  0.5 ..."/>
    <w:basedOn w:val="Normal"/>
    <w:next w:val="DebateUnderlineBold"/>
    <w:qFormat/>
    <w:rsid w:val="00B8656A"/>
  </w:style>
  <w:style w:type="paragraph" w:customStyle="1" w:styleId="CiteCharCharCharChar">
    <w:name w:val="Cite Char Char Char Char"/>
    <w:basedOn w:val="Normal"/>
    <w:next w:val="Normal"/>
    <w:qFormat/>
    <w:rsid w:val="00B8656A"/>
  </w:style>
  <w:style w:type="character" w:customStyle="1" w:styleId="UnderliningCharChar1CharCharChar">
    <w:name w:val="Underlining Char Char1 Char Char Char"/>
    <w:locked/>
    <w:rsid w:val="00B8656A"/>
  </w:style>
  <w:style w:type="paragraph" w:customStyle="1" w:styleId="UnderliningCharChar1CharChar">
    <w:name w:val="Underlining Char Char1 Char Char"/>
    <w:basedOn w:val="Normal"/>
    <w:next w:val="Normal"/>
    <w:qFormat/>
    <w:rsid w:val="00B8656A"/>
  </w:style>
  <w:style w:type="paragraph" w:customStyle="1" w:styleId="CiteCharCharCharCharChar">
    <w:name w:val="Cite Char Char Char Char Char"/>
    <w:basedOn w:val="Normal"/>
    <w:next w:val="Normal"/>
    <w:qFormat/>
    <w:rsid w:val="00B8656A"/>
  </w:style>
  <w:style w:type="character" w:customStyle="1" w:styleId="UnderliningCharCharChar">
    <w:name w:val="Underlining Char Char Char"/>
    <w:locked/>
    <w:rsid w:val="00B8656A"/>
  </w:style>
  <w:style w:type="paragraph" w:customStyle="1" w:styleId="Style120">
    <w:name w:val="Style 12"/>
    <w:qFormat/>
    <w:rsid w:val="00B8656A"/>
    <w:pPr>
      <w:spacing w:after="200" w:line="276" w:lineRule="auto"/>
    </w:pPr>
  </w:style>
  <w:style w:type="paragraph" w:customStyle="1" w:styleId="Style7">
    <w:name w:val="Style 7"/>
    <w:next w:val="CiteCharCharCharCharChar"/>
    <w:qFormat/>
    <w:rsid w:val="00B8656A"/>
    <w:pPr>
      <w:spacing w:after="200" w:line="276" w:lineRule="auto"/>
    </w:pPr>
  </w:style>
  <w:style w:type="paragraph" w:customStyle="1" w:styleId="Style9">
    <w:name w:val="Style 9"/>
    <w:qFormat/>
    <w:rsid w:val="00B8656A"/>
    <w:pPr>
      <w:spacing w:after="200" w:line="276" w:lineRule="auto"/>
    </w:pPr>
  </w:style>
  <w:style w:type="paragraph" w:customStyle="1" w:styleId="Emphasis3">
    <w:name w:val="Emphasis3"/>
    <w:qFormat/>
    <w:rsid w:val="00B8656A"/>
    <w:pPr>
      <w:spacing w:after="200" w:line="276" w:lineRule="auto"/>
    </w:pPr>
  </w:style>
  <w:style w:type="paragraph" w:customStyle="1" w:styleId="formfldssel">
    <w:name w:val="formfldssel"/>
    <w:basedOn w:val="Normal"/>
    <w:qFormat/>
    <w:rsid w:val="00B8656A"/>
  </w:style>
  <w:style w:type="paragraph" w:customStyle="1" w:styleId="hpleftlk">
    <w:name w:val="hpleftlk"/>
    <w:basedOn w:val="Normal"/>
    <w:next w:val="SmallCard"/>
    <w:qFormat/>
    <w:rsid w:val="00B8656A"/>
  </w:style>
  <w:style w:type="paragraph" w:customStyle="1" w:styleId="lblu">
    <w:name w:val="lblu"/>
    <w:basedOn w:val="Normal"/>
    <w:next w:val="BreifTitle"/>
    <w:qFormat/>
    <w:rsid w:val="00B8656A"/>
  </w:style>
  <w:style w:type="paragraph" w:customStyle="1" w:styleId="Underlinestyle1">
    <w:name w:val="Underlinestyle"/>
    <w:basedOn w:val="Normal"/>
    <w:next w:val="Normal10pt"/>
    <w:qFormat/>
    <w:rsid w:val="00B8656A"/>
  </w:style>
  <w:style w:type="paragraph" w:customStyle="1" w:styleId="OffensiveLanguage">
    <w:name w:val="Offensive Language"/>
    <w:basedOn w:val="Normal"/>
    <w:next w:val="Normal"/>
    <w:qFormat/>
    <w:rsid w:val="00B8656A"/>
  </w:style>
  <w:style w:type="paragraph" w:customStyle="1" w:styleId="clearformatting0">
    <w:name w:val="clear formatting"/>
    <w:basedOn w:val="Normal"/>
    <w:next w:val="Style40"/>
    <w:qFormat/>
    <w:rsid w:val="00B8656A"/>
  </w:style>
  <w:style w:type="paragraph" w:customStyle="1" w:styleId="Style18">
    <w:name w:val="Style 18"/>
    <w:next w:val="CM10"/>
    <w:uiPriority w:val="99"/>
    <w:qFormat/>
    <w:rsid w:val="00B8656A"/>
    <w:pPr>
      <w:spacing w:after="200" w:line="276" w:lineRule="auto"/>
    </w:pPr>
  </w:style>
  <w:style w:type="paragraph" w:customStyle="1" w:styleId="formfld">
    <w:name w:val="formfld"/>
    <w:basedOn w:val="Normal"/>
    <w:next w:val="OffensiveLanguage"/>
    <w:qFormat/>
    <w:rsid w:val="00B8656A"/>
  </w:style>
  <w:style w:type="character" w:styleId="BookTitle">
    <w:name w:val="Book Title"/>
    <w:basedOn w:val="DefaultParagraphFont"/>
    <w:qFormat/>
    <w:rsid w:val="00B8656A"/>
    <w:rPr>
      <w:b/>
      <w:bCs/>
      <w:i/>
      <w:iCs/>
      <w:spacing w:val="5"/>
    </w:rPr>
  </w:style>
  <w:style w:type="character" w:customStyle="1" w:styleId="sup1">
    <w:name w:val="sup1"/>
    <w:rsid w:val="00B8656A"/>
  </w:style>
  <w:style w:type="character" w:customStyle="1" w:styleId="pgnum1">
    <w:name w:val="pgnum1"/>
    <w:rsid w:val="00B8656A"/>
  </w:style>
  <w:style w:type="character" w:customStyle="1" w:styleId="apple">
    <w:name w:val="apple"/>
    <w:rsid w:val="00B8656A"/>
  </w:style>
  <w:style w:type="character" w:customStyle="1" w:styleId="inhoud">
    <w:name w:val="inhoud"/>
    <w:rsid w:val="00B8656A"/>
  </w:style>
  <w:style w:type="character" w:customStyle="1" w:styleId="Cites-AuthorDate">
    <w:name w:val="Cites-Author/Date"/>
    <w:qFormat/>
    <w:rsid w:val="00B8656A"/>
  </w:style>
  <w:style w:type="character" w:customStyle="1" w:styleId="StyleCardtextChar10pt">
    <w:name w:val="Style Card text Char + 10 pt"/>
    <w:rsid w:val="00B8656A"/>
  </w:style>
  <w:style w:type="character" w:customStyle="1" w:styleId="smcaps">
    <w:name w:val="smcaps"/>
    <w:rsid w:val="00B8656A"/>
  </w:style>
  <w:style w:type="character" w:customStyle="1" w:styleId="Style1Char2">
    <w:name w:val="Style1 Char2"/>
    <w:rsid w:val="00B8656A"/>
  </w:style>
  <w:style w:type="character" w:customStyle="1" w:styleId="inside-head1">
    <w:name w:val="inside-head1"/>
    <w:rsid w:val="00B8656A"/>
  </w:style>
  <w:style w:type="character" w:customStyle="1" w:styleId="datestamp1">
    <w:name w:val="datestamp1"/>
    <w:rsid w:val="00B8656A"/>
  </w:style>
  <w:style w:type="character" w:customStyle="1" w:styleId="pagetools1">
    <w:name w:val="pagetools1"/>
    <w:rsid w:val="00B8656A"/>
  </w:style>
  <w:style w:type="character" w:customStyle="1" w:styleId="smallredtext">
    <w:name w:val="smallredtext"/>
    <w:rsid w:val="00B8656A"/>
  </w:style>
  <w:style w:type="character" w:customStyle="1" w:styleId="storyheading31">
    <w:name w:val="storyheading31"/>
    <w:rsid w:val="00B8656A"/>
  </w:style>
  <w:style w:type="character" w:customStyle="1" w:styleId="storydeck31">
    <w:name w:val="storydeck31"/>
    <w:rsid w:val="00B8656A"/>
  </w:style>
  <w:style w:type="character" w:customStyle="1" w:styleId="subtitle10">
    <w:name w:val="subtitle1"/>
    <w:rsid w:val="00B8656A"/>
  </w:style>
  <w:style w:type="character" w:customStyle="1" w:styleId="clsbiolink">
    <w:name w:val="clsbiolink"/>
    <w:rsid w:val="00B8656A"/>
  </w:style>
  <w:style w:type="character" w:customStyle="1" w:styleId="clssmaller">
    <w:name w:val="clssmaller"/>
    <w:rsid w:val="00B8656A"/>
  </w:style>
  <w:style w:type="character" w:customStyle="1" w:styleId="sm1">
    <w:name w:val="sm1"/>
    <w:rsid w:val="00B8656A"/>
  </w:style>
  <w:style w:type="character" w:customStyle="1" w:styleId="noindentChar">
    <w:name w:val="noindent Char"/>
    <w:rsid w:val="00B8656A"/>
  </w:style>
  <w:style w:type="character" w:customStyle="1" w:styleId="SmallChar1">
    <w:name w:val="Small Char1"/>
    <w:rsid w:val="00B8656A"/>
  </w:style>
  <w:style w:type="character" w:customStyle="1" w:styleId="fullcite0">
    <w:name w:val="fullcite"/>
    <w:rsid w:val="00B8656A"/>
  </w:style>
  <w:style w:type="character" w:customStyle="1" w:styleId="Style9ptThickunderline">
    <w:name w:val="Style 9 pt Thick underline"/>
    <w:rsid w:val="00B8656A"/>
  </w:style>
  <w:style w:type="character" w:customStyle="1" w:styleId="CardNotUnderlinedChar">
    <w:name w:val="Card Not Underlined Char"/>
    <w:rsid w:val="00B8656A"/>
  </w:style>
  <w:style w:type="character" w:customStyle="1" w:styleId="IndexHeadersCharChar">
    <w:name w:val="Index Headers Char Char"/>
    <w:rsid w:val="00B8656A"/>
  </w:style>
  <w:style w:type="character" w:customStyle="1" w:styleId="CircleChar1">
    <w:name w:val="Circle Char1"/>
    <w:rsid w:val="00B8656A"/>
  </w:style>
  <w:style w:type="character" w:customStyle="1" w:styleId="justify">
    <w:name w:val="justify"/>
    <w:rsid w:val="00B8656A"/>
  </w:style>
  <w:style w:type="character" w:customStyle="1" w:styleId="SmallCardTextChar">
    <w:name w:val="Small Card Text Char"/>
    <w:rsid w:val="00B8656A"/>
  </w:style>
  <w:style w:type="character" w:customStyle="1" w:styleId="tagChar30">
    <w:name w:val="tag Char3"/>
    <w:rsid w:val="00B8656A"/>
  </w:style>
  <w:style w:type="character" w:customStyle="1" w:styleId="awtw">
    <w:name w:val="awtw"/>
    <w:rsid w:val="00B8656A"/>
  </w:style>
  <w:style w:type="character" w:customStyle="1" w:styleId="ld3">
    <w:name w:val="ld3"/>
    <w:rsid w:val="00B8656A"/>
  </w:style>
  <w:style w:type="character" w:customStyle="1" w:styleId="5Notunderlined">
    <w:name w:val="5 Not underlined"/>
    <w:rsid w:val="00B8656A"/>
  </w:style>
  <w:style w:type="character" w:customStyle="1" w:styleId="externaledithide">
    <w:name w:val="external_edit_hide"/>
    <w:rsid w:val="00B8656A"/>
  </w:style>
  <w:style w:type="character" w:customStyle="1" w:styleId="CharacterStyle20">
    <w:name w:val="Character Style 20"/>
    <w:rsid w:val="00B8656A"/>
  </w:style>
  <w:style w:type="character" w:customStyle="1" w:styleId="A9">
    <w:name w:val="A9"/>
    <w:uiPriority w:val="99"/>
    <w:rsid w:val="00B8656A"/>
  </w:style>
  <w:style w:type="character" w:customStyle="1" w:styleId="centerheadlines">
    <w:name w:val="centerheadlines"/>
    <w:rsid w:val="00B8656A"/>
  </w:style>
  <w:style w:type="character" w:customStyle="1" w:styleId="datetime">
    <w:name w:val="datetime"/>
    <w:rsid w:val="00B8656A"/>
  </w:style>
  <w:style w:type="character" w:customStyle="1" w:styleId="info">
    <w:name w:val="info"/>
    <w:rsid w:val="00B8656A"/>
  </w:style>
  <w:style w:type="character" w:customStyle="1" w:styleId="datestory">
    <w:name w:val="datestory"/>
    <w:rsid w:val="00B8656A"/>
  </w:style>
  <w:style w:type="character" w:customStyle="1" w:styleId="goohl1">
    <w:name w:val="goohl1"/>
    <w:rsid w:val="00B8656A"/>
  </w:style>
  <w:style w:type="character" w:customStyle="1" w:styleId="StyleUnderlineBorderSinglesolidlineAuto05ptLinew">
    <w:name w:val="Style Underline Border: : (Single solid line Auto  0.5 pt Line w..."/>
    <w:basedOn w:val="DefaultParagraphFont"/>
    <w:rsid w:val="00B8656A"/>
  </w:style>
  <w:style w:type="character" w:customStyle="1" w:styleId="citeschar10">
    <w:name w:val="citeschar1"/>
    <w:basedOn w:val="DefaultParagraphFont"/>
    <w:rsid w:val="00B8656A"/>
  </w:style>
  <w:style w:type="character" w:customStyle="1" w:styleId="cardunderlinedchar1">
    <w:name w:val="cardunderlinedchar"/>
    <w:basedOn w:val="DefaultParagraphFont"/>
    <w:rsid w:val="00B8656A"/>
  </w:style>
  <w:style w:type="character" w:customStyle="1" w:styleId="Style1CharCharChar">
    <w:name w:val="Style1 Char Char Char"/>
    <w:locked/>
    <w:rsid w:val="00B8656A"/>
  </w:style>
  <w:style w:type="character" w:customStyle="1" w:styleId="provider">
    <w:name w:val="provider"/>
    <w:basedOn w:val="DefaultParagraphFont"/>
    <w:rsid w:val="00B8656A"/>
  </w:style>
  <w:style w:type="character" w:customStyle="1" w:styleId="vitstorybyline">
    <w:name w:val="vitstorybyline"/>
    <w:rsid w:val="00B8656A"/>
  </w:style>
  <w:style w:type="character" w:customStyle="1" w:styleId="yahoobuzzbadge-form">
    <w:name w:val="yahoobuzzbadge-form"/>
    <w:rsid w:val="00B8656A"/>
  </w:style>
  <w:style w:type="character" w:customStyle="1" w:styleId="tickerlinx">
    <w:name w:val="tickerlinx"/>
    <w:rsid w:val="00B8656A"/>
  </w:style>
  <w:style w:type="character" w:customStyle="1" w:styleId="post-timestamp">
    <w:name w:val="post-timestamp"/>
    <w:rsid w:val="00B8656A"/>
  </w:style>
  <w:style w:type="character" w:customStyle="1" w:styleId="mw-headline">
    <w:name w:val="mw-headline"/>
    <w:rsid w:val="00B8656A"/>
  </w:style>
  <w:style w:type="character" w:customStyle="1" w:styleId="month">
    <w:name w:val="month"/>
    <w:rsid w:val="00B8656A"/>
  </w:style>
  <w:style w:type="character" w:customStyle="1" w:styleId="texttitlebigred">
    <w:name w:val="texttitlebigred"/>
    <w:rsid w:val="00B8656A"/>
  </w:style>
  <w:style w:type="character" w:customStyle="1" w:styleId="subtitles">
    <w:name w:val="subtitles"/>
    <w:rsid w:val="00B8656A"/>
  </w:style>
  <w:style w:type="character" w:customStyle="1" w:styleId="CiteCardChar1">
    <w:name w:val="Cite_Card Char1"/>
    <w:rsid w:val="00B8656A"/>
  </w:style>
  <w:style w:type="character" w:customStyle="1" w:styleId="ptitleinside">
    <w:name w:val="p_title_inside"/>
    <w:rsid w:val="00B8656A"/>
  </w:style>
  <w:style w:type="character" w:customStyle="1" w:styleId="paramv">
    <w:name w:val="paramv"/>
    <w:rsid w:val="00B8656A"/>
  </w:style>
  <w:style w:type="character" w:customStyle="1" w:styleId="symbol">
    <w:name w:val="symbol"/>
    <w:rsid w:val="00B8656A"/>
  </w:style>
  <w:style w:type="character" w:customStyle="1" w:styleId="data">
    <w:name w:val="data"/>
    <w:rsid w:val="00B8656A"/>
  </w:style>
  <w:style w:type="character" w:customStyle="1" w:styleId="pub-date">
    <w:name w:val="pub-date"/>
    <w:rsid w:val="00B8656A"/>
  </w:style>
  <w:style w:type="character" w:customStyle="1" w:styleId="AuthorDateF4">
    <w:name w:val="Author Date (F4)"/>
    <w:rsid w:val="00B8656A"/>
  </w:style>
  <w:style w:type="character" w:customStyle="1" w:styleId="BoldUnderlineF6">
    <w:name w:val="Bold Underline (F6)"/>
    <w:rsid w:val="00B8656A"/>
  </w:style>
  <w:style w:type="character" w:customStyle="1" w:styleId="grouptext">
    <w:name w:val="group_text"/>
    <w:rsid w:val="00B8656A"/>
  </w:style>
  <w:style w:type="character" w:customStyle="1" w:styleId="authors">
    <w:name w:val="authors"/>
    <w:rsid w:val="00B8656A"/>
  </w:style>
  <w:style w:type="character" w:customStyle="1" w:styleId="StyleArial12ptBoldItalic">
    <w:name w:val="Style Arial 12 pt Bold Italic"/>
    <w:rsid w:val="00B8656A"/>
  </w:style>
  <w:style w:type="character" w:customStyle="1" w:styleId="verdana12grey1">
    <w:name w:val="verdana12grey1"/>
    <w:rsid w:val="00B8656A"/>
  </w:style>
  <w:style w:type="character" w:customStyle="1" w:styleId="verdana9grey1a">
    <w:name w:val="verdana9grey1a"/>
    <w:rsid w:val="00B8656A"/>
  </w:style>
  <w:style w:type="character" w:customStyle="1" w:styleId="nn-twttr-share-btn">
    <w:name w:val="nn-twttr-share-btn"/>
    <w:rsid w:val="00B8656A"/>
  </w:style>
  <w:style w:type="character" w:customStyle="1" w:styleId="count">
    <w:name w:val="count"/>
    <w:rsid w:val="00B8656A"/>
  </w:style>
  <w:style w:type="character" w:customStyle="1" w:styleId="comment-count">
    <w:name w:val="comment-count"/>
    <w:rsid w:val="00B8656A"/>
  </w:style>
  <w:style w:type="character" w:customStyle="1" w:styleId="comment-count-text">
    <w:name w:val="comment-count-text"/>
    <w:rsid w:val="00B8656A"/>
  </w:style>
  <w:style w:type="character" w:customStyle="1" w:styleId="lightheader">
    <w:name w:val="lightheader"/>
    <w:rsid w:val="00B8656A"/>
  </w:style>
  <w:style w:type="character" w:customStyle="1" w:styleId="CiteCardCharCharCharCharChar">
    <w:name w:val="Cite_Card Char Char Char Char Char"/>
    <w:rsid w:val="00B8656A"/>
  </w:style>
  <w:style w:type="character" w:customStyle="1" w:styleId="CiteCardCharCharCharCharCharChar">
    <w:name w:val="Cite_Card Char Char Char Char Char Char"/>
    <w:rsid w:val="00B8656A"/>
  </w:style>
  <w:style w:type="character" w:customStyle="1" w:styleId="yahoobuzzbadge">
    <w:name w:val="yahoobuzzbadge"/>
    <w:rsid w:val="00B8656A"/>
  </w:style>
  <w:style w:type="character" w:customStyle="1" w:styleId="StrongEmphasis">
    <w:name w:val="Strong Emphasis"/>
    <w:rsid w:val="00B8656A"/>
  </w:style>
  <w:style w:type="character" w:customStyle="1" w:styleId="article-articlebody">
    <w:name w:val="article-articlebody"/>
    <w:basedOn w:val="DefaultParagraphFont"/>
    <w:rsid w:val="00B8656A"/>
  </w:style>
  <w:style w:type="character" w:customStyle="1" w:styleId="pageheader0">
    <w:name w:val="pageheader"/>
    <w:basedOn w:val="DefaultParagraphFont"/>
    <w:rsid w:val="00B8656A"/>
  </w:style>
  <w:style w:type="character" w:customStyle="1" w:styleId="AuthorCharChar">
    <w:name w:val="Author Char Char"/>
    <w:rsid w:val="00B8656A"/>
  </w:style>
  <w:style w:type="character" w:customStyle="1" w:styleId="smallchar0">
    <w:name w:val="smallchar"/>
    <w:basedOn w:val="DefaultParagraphFont"/>
    <w:rsid w:val="00B8656A"/>
  </w:style>
  <w:style w:type="character" w:customStyle="1" w:styleId="Shortcite">
    <w:name w:val="Shortcite"/>
    <w:rsid w:val="00B8656A"/>
  </w:style>
  <w:style w:type="character" w:customStyle="1" w:styleId="Longcite">
    <w:name w:val="Longcite"/>
    <w:rsid w:val="00B8656A"/>
  </w:style>
  <w:style w:type="character" w:customStyle="1" w:styleId="address">
    <w:name w:val="address"/>
    <w:rsid w:val="00B8656A"/>
  </w:style>
  <w:style w:type="character" w:customStyle="1" w:styleId="NormalizationChar">
    <w:name w:val="Normalization Char"/>
    <w:rsid w:val="00B8656A"/>
  </w:style>
  <w:style w:type="character" w:customStyle="1" w:styleId="Shrinker">
    <w:name w:val="Shrinker"/>
    <w:rsid w:val="00B8656A"/>
  </w:style>
  <w:style w:type="character" w:customStyle="1" w:styleId="heading2char1">
    <w:name w:val="heading2char"/>
    <w:basedOn w:val="DefaultParagraphFont"/>
    <w:rsid w:val="00B8656A"/>
  </w:style>
  <w:style w:type="character" w:customStyle="1" w:styleId="heading3char1">
    <w:name w:val="heading3char1"/>
    <w:basedOn w:val="DefaultParagraphFont"/>
    <w:rsid w:val="00B8656A"/>
  </w:style>
  <w:style w:type="character" w:customStyle="1" w:styleId="underlinea">
    <w:name w:val="underlinea"/>
    <w:basedOn w:val="DefaultParagraphFont"/>
    <w:rsid w:val="00B8656A"/>
  </w:style>
  <w:style w:type="character" w:customStyle="1" w:styleId="StyleUnderlineChar9pt2">
    <w:name w:val="Style Underline Char + 9 pt2"/>
    <w:rsid w:val="00B8656A"/>
  </w:style>
  <w:style w:type="character" w:customStyle="1" w:styleId="StyleUnderlineChar9ptBold1">
    <w:name w:val="Style Underline Char + 9 pt Bold1"/>
    <w:rsid w:val="00B8656A"/>
  </w:style>
  <w:style w:type="character" w:customStyle="1" w:styleId="FontStyle329">
    <w:name w:val="Font Style329"/>
    <w:uiPriority w:val="99"/>
    <w:rsid w:val="00B8656A"/>
  </w:style>
  <w:style w:type="character" w:customStyle="1" w:styleId="FontStyle232">
    <w:name w:val="Font Style232"/>
    <w:uiPriority w:val="99"/>
    <w:rsid w:val="00B8656A"/>
  </w:style>
  <w:style w:type="character" w:customStyle="1" w:styleId="MicroTextCharChar">
    <w:name w:val="MicroText Char Char"/>
    <w:rsid w:val="00B8656A"/>
  </w:style>
  <w:style w:type="character" w:customStyle="1" w:styleId="style61">
    <w:name w:val="style6"/>
    <w:rsid w:val="00B8656A"/>
  </w:style>
  <w:style w:type="character" w:customStyle="1" w:styleId="Title2">
    <w:name w:val="Title2"/>
    <w:basedOn w:val="DefaultParagraphFont"/>
    <w:rsid w:val="00B8656A"/>
  </w:style>
  <w:style w:type="character" w:customStyle="1" w:styleId="pmterms2">
    <w:name w:val="pmterms2"/>
    <w:basedOn w:val="DefaultParagraphFont"/>
    <w:rsid w:val="00B8656A"/>
  </w:style>
  <w:style w:type="character" w:customStyle="1" w:styleId="BoldandUnderlineChar1Char2CharChar">
    <w:name w:val="Bold and Underline Char1 Char2 Char Char"/>
    <w:basedOn w:val="DefaultParagraphFont"/>
    <w:rsid w:val="00B8656A"/>
  </w:style>
  <w:style w:type="character" w:customStyle="1" w:styleId="UnderlineChar1Char1">
    <w:name w:val="Underline Char1 Char1"/>
    <w:basedOn w:val="DefaultParagraphFont"/>
    <w:rsid w:val="00B8656A"/>
  </w:style>
  <w:style w:type="character" w:customStyle="1" w:styleId="featurecontentgray1">
    <w:name w:val="featurecontentgray1"/>
    <w:basedOn w:val="DefaultParagraphFont"/>
    <w:rsid w:val="00B8656A"/>
  </w:style>
  <w:style w:type="character" w:customStyle="1" w:styleId="CardCharCharChar0">
    <w:name w:val="Card Char Char Char"/>
    <w:basedOn w:val="DefaultParagraphFont"/>
    <w:rsid w:val="00B8656A"/>
  </w:style>
  <w:style w:type="character" w:customStyle="1" w:styleId="big1">
    <w:name w:val="big1"/>
    <w:basedOn w:val="DefaultParagraphFont"/>
    <w:rsid w:val="00B8656A"/>
  </w:style>
  <w:style w:type="character" w:customStyle="1" w:styleId="articletitle1">
    <w:name w:val="articletitle1"/>
    <w:basedOn w:val="DefaultParagraphFont"/>
    <w:rsid w:val="00B8656A"/>
  </w:style>
  <w:style w:type="character" w:customStyle="1" w:styleId="prodgeneral">
    <w:name w:val="prodgeneral"/>
    <w:basedOn w:val="DefaultParagraphFont"/>
    <w:rsid w:val="00B8656A"/>
  </w:style>
  <w:style w:type="character" w:customStyle="1" w:styleId="Style10pt">
    <w:name w:val="Style 10 pt"/>
    <w:basedOn w:val="DefaultParagraphFont"/>
    <w:rsid w:val="00B8656A"/>
  </w:style>
  <w:style w:type="character" w:customStyle="1" w:styleId="StyleUnderlineChar0">
    <w:name w:val="Style Underline + Char"/>
    <w:basedOn w:val="DefaultParagraphFont"/>
    <w:rsid w:val="00B8656A"/>
  </w:style>
  <w:style w:type="character" w:customStyle="1" w:styleId="highlightChar">
    <w:name w:val="highlight Char"/>
    <w:basedOn w:val="DefaultParagraphFont"/>
    <w:rsid w:val="00B8656A"/>
  </w:style>
  <w:style w:type="character" w:customStyle="1" w:styleId="citeChar1">
    <w:name w:val="cite Char"/>
    <w:basedOn w:val="DefaultParagraphFont"/>
    <w:rsid w:val="00B8656A"/>
  </w:style>
  <w:style w:type="character" w:customStyle="1" w:styleId="OffensiveLanguageChar">
    <w:name w:val="Offensive Language Char"/>
    <w:rsid w:val="00B8656A"/>
  </w:style>
  <w:style w:type="character" w:customStyle="1" w:styleId="yellowfadeinnerspan">
    <w:name w:val="yellowfadeinnerspan"/>
    <w:rsid w:val="00B8656A"/>
  </w:style>
  <w:style w:type="character" w:customStyle="1" w:styleId="ipa">
    <w:name w:val="ipa"/>
    <w:basedOn w:val="DefaultParagraphFont"/>
    <w:rsid w:val="00B8656A"/>
  </w:style>
  <w:style w:type="table" w:customStyle="1" w:styleId="TableGrid1">
    <w:name w:val="Table Grid1"/>
    <w:basedOn w:val="TableNormal"/>
    <w:rsid w:val="00B8656A"/>
    <w:pPr>
      <w:spacing w:after="200" w:line="276" w:lineRule="auto"/>
    </w:pPr>
    <w:tblPr/>
  </w:style>
  <w:style w:type="character" w:customStyle="1" w:styleId="StyleciteChar">
    <w:name w:val="Style cite + Char"/>
    <w:basedOn w:val="DefaultParagraphFont"/>
    <w:rsid w:val="00B8656A"/>
  </w:style>
  <w:style w:type="character" w:customStyle="1" w:styleId="DebateUnderlinedChar">
    <w:name w:val="Debate Underlined Char"/>
    <w:locked/>
    <w:rsid w:val="00B8656A"/>
  </w:style>
  <w:style w:type="paragraph" w:customStyle="1" w:styleId="DebateUnderlined">
    <w:name w:val="Debate Underlined"/>
    <w:basedOn w:val="Normal"/>
    <w:next w:val="about"/>
    <w:qFormat/>
    <w:rsid w:val="00B8656A"/>
  </w:style>
  <w:style w:type="character" w:customStyle="1" w:styleId="Card10f2Char">
    <w:name w:val="Card.10.f2 Char"/>
    <w:locked/>
    <w:rsid w:val="00B8656A"/>
  </w:style>
  <w:style w:type="paragraph" w:customStyle="1" w:styleId="Card10f2">
    <w:name w:val="Card.10.f2"/>
    <w:basedOn w:val="Normal"/>
    <w:next w:val="thumbnail"/>
    <w:autoRedefine/>
    <w:qFormat/>
    <w:rsid w:val="00B8656A"/>
  </w:style>
  <w:style w:type="character" w:customStyle="1" w:styleId="Bodytext5">
    <w:name w:val="Body text_"/>
    <w:basedOn w:val="DefaultParagraphFont"/>
    <w:locked/>
    <w:rsid w:val="00B8656A"/>
    <w:rPr>
      <w:shd w:val="clear" w:color="auto" w:fill="FFFFFF"/>
    </w:rPr>
  </w:style>
  <w:style w:type="paragraph" w:customStyle="1" w:styleId="BodyText50">
    <w:name w:val="Body Text5"/>
    <w:basedOn w:val="Normal"/>
    <w:next w:val="wallacepara"/>
    <w:qFormat/>
    <w:rsid w:val="00B8656A"/>
  </w:style>
  <w:style w:type="paragraph" w:customStyle="1" w:styleId="user">
    <w:name w:val="user"/>
    <w:basedOn w:val="Normal"/>
    <w:next w:val="morelink"/>
    <w:qFormat/>
    <w:rsid w:val="00B8656A"/>
  </w:style>
  <w:style w:type="paragraph" w:customStyle="1" w:styleId="about">
    <w:name w:val="about"/>
    <w:basedOn w:val="Normal"/>
    <w:next w:val="audiolink"/>
    <w:qFormat/>
    <w:rsid w:val="00B8656A"/>
  </w:style>
  <w:style w:type="paragraph" w:customStyle="1" w:styleId="t6">
    <w:name w:val="t6"/>
    <w:basedOn w:val="Normal"/>
    <w:next w:val="nav1"/>
    <w:qFormat/>
    <w:rsid w:val="00B8656A"/>
  </w:style>
  <w:style w:type="paragraph" w:customStyle="1" w:styleId="thumbnail">
    <w:name w:val="thumbnail"/>
    <w:basedOn w:val="Normal"/>
    <w:next w:val="nav2"/>
    <w:qFormat/>
    <w:rsid w:val="00B8656A"/>
  </w:style>
  <w:style w:type="paragraph" w:customStyle="1" w:styleId="stand-first-alone">
    <w:name w:val="stand-first-alone"/>
    <w:basedOn w:val="Normal"/>
    <w:next w:val="Pa0"/>
    <w:qFormat/>
    <w:rsid w:val="00B8656A"/>
  </w:style>
  <w:style w:type="paragraph" w:customStyle="1" w:styleId="wallacepara">
    <w:name w:val="wallacepara"/>
    <w:basedOn w:val="Normal"/>
    <w:next w:val="CM45"/>
    <w:qFormat/>
    <w:rsid w:val="00B8656A"/>
  </w:style>
  <w:style w:type="paragraph" w:customStyle="1" w:styleId="morelink">
    <w:name w:val="morelink"/>
    <w:basedOn w:val="Normal"/>
    <w:next w:val="CM46"/>
    <w:qFormat/>
    <w:rsid w:val="00B8656A"/>
  </w:style>
  <w:style w:type="paragraph" w:customStyle="1" w:styleId="audiolink">
    <w:name w:val="audiolink"/>
    <w:basedOn w:val="Normal"/>
    <w:next w:val="F4-NormalText"/>
    <w:qFormat/>
    <w:rsid w:val="00B8656A"/>
  </w:style>
  <w:style w:type="paragraph" w:customStyle="1" w:styleId="titlestyle1">
    <w:name w:val="titlestyle1"/>
    <w:basedOn w:val="Normal"/>
    <w:next w:val="FullText"/>
    <w:qFormat/>
    <w:rsid w:val="00B8656A"/>
  </w:style>
  <w:style w:type="paragraph" w:customStyle="1" w:styleId="nav1">
    <w:name w:val="nav1"/>
    <w:basedOn w:val="Normal"/>
    <w:next w:val="TagLine"/>
    <w:qFormat/>
    <w:rsid w:val="00B8656A"/>
  </w:style>
  <w:style w:type="paragraph" w:customStyle="1" w:styleId="nav2">
    <w:name w:val="nav2"/>
    <w:basedOn w:val="Normal"/>
    <w:qFormat/>
    <w:rsid w:val="00B8656A"/>
  </w:style>
  <w:style w:type="paragraph" w:customStyle="1" w:styleId="Pa0">
    <w:name w:val="Pa0"/>
    <w:basedOn w:val="Normal"/>
    <w:uiPriority w:val="99"/>
    <w:qFormat/>
    <w:rsid w:val="00B8656A"/>
  </w:style>
  <w:style w:type="paragraph" w:customStyle="1" w:styleId="CM45">
    <w:name w:val="CM45"/>
    <w:basedOn w:val="Normal"/>
    <w:uiPriority w:val="99"/>
    <w:qFormat/>
    <w:rsid w:val="00B8656A"/>
  </w:style>
  <w:style w:type="paragraph" w:customStyle="1" w:styleId="CM46">
    <w:name w:val="CM46"/>
    <w:basedOn w:val="Normal"/>
    <w:uiPriority w:val="99"/>
    <w:qFormat/>
    <w:rsid w:val="00B8656A"/>
  </w:style>
  <w:style w:type="character" w:customStyle="1" w:styleId="Heading18">
    <w:name w:val="Heading #18_"/>
    <w:basedOn w:val="DefaultParagraphFont"/>
    <w:locked/>
    <w:rsid w:val="00B8656A"/>
  </w:style>
  <w:style w:type="paragraph" w:customStyle="1" w:styleId="Heading180">
    <w:name w:val="Heading #18"/>
    <w:basedOn w:val="Normal"/>
    <w:qFormat/>
    <w:rsid w:val="00B8656A"/>
  </w:style>
  <w:style w:type="character" w:customStyle="1" w:styleId="Picturecaption2">
    <w:name w:val="Picture caption (2)_"/>
    <w:basedOn w:val="DefaultParagraphFont"/>
    <w:locked/>
    <w:rsid w:val="00B8656A"/>
  </w:style>
  <w:style w:type="paragraph" w:customStyle="1" w:styleId="Picturecaption20">
    <w:name w:val="Picture caption (2)"/>
    <w:basedOn w:val="Normal"/>
    <w:qFormat/>
    <w:rsid w:val="00B8656A"/>
  </w:style>
  <w:style w:type="character" w:customStyle="1" w:styleId="Picturecaption">
    <w:name w:val="Picture caption_"/>
    <w:basedOn w:val="DefaultParagraphFont"/>
    <w:locked/>
    <w:rsid w:val="00B8656A"/>
  </w:style>
  <w:style w:type="paragraph" w:customStyle="1" w:styleId="Picturecaption0">
    <w:name w:val="Picture caption"/>
    <w:basedOn w:val="Normal"/>
    <w:qFormat/>
    <w:rsid w:val="00B8656A"/>
  </w:style>
  <w:style w:type="character" w:customStyle="1" w:styleId="Bodytext31">
    <w:name w:val="Body text (31)_"/>
    <w:basedOn w:val="DefaultParagraphFont"/>
    <w:locked/>
    <w:rsid w:val="00B8656A"/>
  </w:style>
  <w:style w:type="paragraph" w:customStyle="1" w:styleId="Bodytext310">
    <w:name w:val="Body text (31)"/>
    <w:basedOn w:val="Normal"/>
    <w:qFormat/>
    <w:rsid w:val="00B8656A"/>
  </w:style>
  <w:style w:type="character" w:customStyle="1" w:styleId="Heading22">
    <w:name w:val="Heading #22_"/>
    <w:basedOn w:val="DefaultParagraphFont"/>
    <w:locked/>
    <w:rsid w:val="00B8656A"/>
  </w:style>
  <w:style w:type="paragraph" w:customStyle="1" w:styleId="Heading220">
    <w:name w:val="Heading #22"/>
    <w:basedOn w:val="Normal"/>
    <w:qFormat/>
    <w:rsid w:val="00B8656A"/>
  </w:style>
  <w:style w:type="character" w:customStyle="1" w:styleId="Bodytext131">
    <w:name w:val="Body text (131)_"/>
    <w:basedOn w:val="DefaultParagraphFont"/>
    <w:locked/>
    <w:rsid w:val="00B8656A"/>
  </w:style>
  <w:style w:type="paragraph" w:customStyle="1" w:styleId="Bodytext1310">
    <w:name w:val="Body text (131)"/>
    <w:basedOn w:val="Normal"/>
    <w:qFormat/>
    <w:rsid w:val="00B8656A"/>
  </w:style>
  <w:style w:type="character" w:customStyle="1" w:styleId="Bodytext140">
    <w:name w:val="Body text (140)_"/>
    <w:basedOn w:val="DefaultParagraphFont"/>
    <w:locked/>
    <w:rsid w:val="00B8656A"/>
  </w:style>
  <w:style w:type="paragraph" w:customStyle="1" w:styleId="Bodytext1400">
    <w:name w:val="Body text (140)"/>
    <w:basedOn w:val="Normal"/>
    <w:qFormat/>
    <w:rsid w:val="00B8656A"/>
  </w:style>
  <w:style w:type="character" w:customStyle="1" w:styleId="Bodytext141">
    <w:name w:val="Body text (141)_"/>
    <w:basedOn w:val="DefaultParagraphFont"/>
    <w:locked/>
    <w:rsid w:val="00B8656A"/>
  </w:style>
  <w:style w:type="paragraph" w:customStyle="1" w:styleId="Bodytext1410">
    <w:name w:val="Body text (141)"/>
    <w:basedOn w:val="Normal"/>
    <w:qFormat/>
    <w:rsid w:val="00B8656A"/>
  </w:style>
  <w:style w:type="character" w:customStyle="1" w:styleId="Tableofcontents20">
    <w:name w:val="Table of contents (20)_"/>
    <w:basedOn w:val="DefaultParagraphFont"/>
    <w:locked/>
    <w:rsid w:val="00B8656A"/>
  </w:style>
  <w:style w:type="paragraph" w:customStyle="1" w:styleId="Tableofcontents200">
    <w:name w:val="Table of contents (20)"/>
    <w:basedOn w:val="Normal"/>
    <w:qFormat/>
    <w:rsid w:val="00B8656A"/>
  </w:style>
  <w:style w:type="character" w:customStyle="1" w:styleId="Tableofcontents21">
    <w:name w:val="Table of contents (21)_"/>
    <w:basedOn w:val="DefaultParagraphFont"/>
    <w:locked/>
    <w:rsid w:val="00B8656A"/>
  </w:style>
  <w:style w:type="paragraph" w:customStyle="1" w:styleId="Tableofcontents210">
    <w:name w:val="Table of contents (21)"/>
    <w:basedOn w:val="Normal"/>
    <w:qFormat/>
    <w:rsid w:val="00B8656A"/>
  </w:style>
  <w:style w:type="character" w:customStyle="1" w:styleId="Tableofcontents22">
    <w:name w:val="Table of contents (22)_"/>
    <w:basedOn w:val="DefaultParagraphFont"/>
    <w:locked/>
    <w:rsid w:val="00B8656A"/>
  </w:style>
  <w:style w:type="paragraph" w:customStyle="1" w:styleId="Tableofcontents220">
    <w:name w:val="Table of contents (22)"/>
    <w:basedOn w:val="Normal"/>
    <w:qFormat/>
    <w:rsid w:val="00B8656A"/>
  </w:style>
  <w:style w:type="character" w:customStyle="1" w:styleId="Bodytext142">
    <w:name w:val="Body text (142)_"/>
    <w:basedOn w:val="DefaultParagraphFont"/>
    <w:locked/>
    <w:rsid w:val="00B8656A"/>
  </w:style>
  <w:style w:type="paragraph" w:customStyle="1" w:styleId="Bodytext1420">
    <w:name w:val="Body text (142)"/>
    <w:basedOn w:val="Normal"/>
    <w:qFormat/>
    <w:rsid w:val="00B8656A"/>
  </w:style>
  <w:style w:type="character" w:customStyle="1" w:styleId="Bodytext143">
    <w:name w:val="Body text (143)_"/>
    <w:basedOn w:val="DefaultParagraphFont"/>
    <w:locked/>
    <w:rsid w:val="00B8656A"/>
  </w:style>
  <w:style w:type="paragraph" w:customStyle="1" w:styleId="Bodytext1430">
    <w:name w:val="Body text (143)"/>
    <w:basedOn w:val="Normal"/>
    <w:qFormat/>
    <w:rsid w:val="00B8656A"/>
  </w:style>
  <w:style w:type="character" w:customStyle="1" w:styleId="Bodytext144Exact">
    <w:name w:val="Body text (144) Exact"/>
    <w:basedOn w:val="DefaultParagraphFont"/>
    <w:locked/>
    <w:rsid w:val="00B8656A"/>
  </w:style>
  <w:style w:type="paragraph" w:customStyle="1" w:styleId="Bodytext144">
    <w:name w:val="Body text (144)"/>
    <w:basedOn w:val="Normal"/>
    <w:qFormat/>
    <w:rsid w:val="00B8656A"/>
  </w:style>
  <w:style w:type="character" w:customStyle="1" w:styleId="Bodytext145Exact">
    <w:name w:val="Body text (145) Exact"/>
    <w:basedOn w:val="DefaultParagraphFont"/>
    <w:locked/>
    <w:rsid w:val="00B8656A"/>
  </w:style>
  <w:style w:type="paragraph" w:customStyle="1" w:styleId="Bodytext145">
    <w:name w:val="Body text (145)"/>
    <w:basedOn w:val="Normal"/>
    <w:qFormat/>
    <w:rsid w:val="00B8656A"/>
  </w:style>
  <w:style w:type="character" w:customStyle="1" w:styleId="Bodytext146">
    <w:name w:val="Body text (146)_"/>
    <w:basedOn w:val="DefaultParagraphFont"/>
    <w:locked/>
    <w:rsid w:val="00B8656A"/>
  </w:style>
  <w:style w:type="paragraph" w:customStyle="1" w:styleId="Bodytext1460">
    <w:name w:val="Body text (146)"/>
    <w:basedOn w:val="Normal"/>
    <w:qFormat/>
    <w:rsid w:val="00B8656A"/>
  </w:style>
  <w:style w:type="character" w:customStyle="1" w:styleId="Heading230">
    <w:name w:val="Heading #23_"/>
    <w:basedOn w:val="DefaultParagraphFont"/>
    <w:locked/>
    <w:rsid w:val="00B8656A"/>
  </w:style>
  <w:style w:type="paragraph" w:customStyle="1" w:styleId="Heading231">
    <w:name w:val="Heading #23"/>
    <w:basedOn w:val="Normal"/>
    <w:qFormat/>
    <w:rsid w:val="00B8656A"/>
  </w:style>
  <w:style w:type="character" w:customStyle="1" w:styleId="Picturecaption36">
    <w:name w:val="Picture caption (36)_"/>
    <w:basedOn w:val="DefaultParagraphFont"/>
    <w:locked/>
    <w:rsid w:val="00B8656A"/>
  </w:style>
  <w:style w:type="paragraph" w:customStyle="1" w:styleId="Picturecaption360">
    <w:name w:val="Picture caption (36)"/>
    <w:basedOn w:val="Normal"/>
    <w:qFormat/>
    <w:rsid w:val="00B8656A"/>
  </w:style>
  <w:style w:type="character" w:customStyle="1" w:styleId="Picturecaption42">
    <w:name w:val="Picture caption (42)_"/>
    <w:basedOn w:val="DefaultParagraphFont"/>
    <w:locked/>
    <w:rsid w:val="00B8656A"/>
  </w:style>
  <w:style w:type="paragraph" w:customStyle="1" w:styleId="Picturecaption420">
    <w:name w:val="Picture caption (42)"/>
    <w:basedOn w:val="Normal"/>
    <w:qFormat/>
    <w:rsid w:val="00B8656A"/>
  </w:style>
  <w:style w:type="character" w:customStyle="1" w:styleId="Bodytext154">
    <w:name w:val="Body text (154)_"/>
    <w:basedOn w:val="DefaultParagraphFont"/>
    <w:locked/>
    <w:rsid w:val="00B8656A"/>
  </w:style>
  <w:style w:type="paragraph" w:customStyle="1" w:styleId="Bodytext1540">
    <w:name w:val="Body text (154)"/>
    <w:basedOn w:val="Normal"/>
    <w:qFormat/>
    <w:rsid w:val="00B8656A"/>
  </w:style>
  <w:style w:type="character" w:customStyle="1" w:styleId="Bodytext155">
    <w:name w:val="Body text (155)_"/>
    <w:basedOn w:val="DefaultParagraphFont"/>
    <w:locked/>
    <w:rsid w:val="00B8656A"/>
  </w:style>
  <w:style w:type="paragraph" w:customStyle="1" w:styleId="Bodytext1550">
    <w:name w:val="Body text (155)"/>
    <w:basedOn w:val="Normal"/>
    <w:qFormat/>
    <w:rsid w:val="00B8656A"/>
  </w:style>
  <w:style w:type="character" w:customStyle="1" w:styleId="Bodytext156">
    <w:name w:val="Body text (156)_"/>
    <w:basedOn w:val="DefaultParagraphFont"/>
    <w:locked/>
    <w:rsid w:val="00B8656A"/>
  </w:style>
  <w:style w:type="paragraph" w:customStyle="1" w:styleId="Bodytext1560">
    <w:name w:val="Body text (156)"/>
    <w:basedOn w:val="Normal"/>
    <w:qFormat/>
    <w:rsid w:val="00B8656A"/>
  </w:style>
  <w:style w:type="character" w:customStyle="1" w:styleId="Bodytext60">
    <w:name w:val="Body text (60)_"/>
    <w:basedOn w:val="DefaultParagraphFont"/>
    <w:locked/>
    <w:rsid w:val="00B8656A"/>
  </w:style>
  <w:style w:type="paragraph" w:customStyle="1" w:styleId="Bodytext600">
    <w:name w:val="Body text (60)"/>
    <w:basedOn w:val="Normal"/>
    <w:qFormat/>
    <w:rsid w:val="00B8656A"/>
  </w:style>
  <w:style w:type="character" w:customStyle="1" w:styleId="Bodytext158">
    <w:name w:val="Body text (158)_"/>
    <w:basedOn w:val="DefaultParagraphFont"/>
    <w:locked/>
    <w:rsid w:val="00B8656A"/>
  </w:style>
  <w:style w:type="paragraph" w:customStyle="1" w:styleId="Bodytext1580">
    <w:name w:val="Body text (158)"/>
    <w:basedOn w:val="Normal"/>
    <w:qFormat/>
    <w:rsid w:val="00B8656A"/>
  </w:style>
  <w:style w:type="character" w:customStyle="1" w:styleId="Bodytext159">
    <w:name w:val="Body text (159)_"/>
    <w:basedOn w:val="DefaultParagraphFont"/>
    <w:locked/>
    <w:rsid w:val="00B8656A"/>
  </w:style>
  <w:style w:type="paragraph" w:customStyle="1" w:styleId="Bodytext1590">
    <w:name w:val="Body text (159)"/>
    <w:basedOn w:val="Normal"/>
    <w:qFormat/>
    <w:rsid w:val="00B8656A"/>
  </w:style>
  <w:style w:type="character" w:customStyle="1" w:styleId="Bodytext160">
    <w:name w:val="Body text (160)_"/>
    <w:basedOn w:val="DefaultParagraphFont"/>
    <w:locked/>
    <w:rsid w:val="00B8656A"/>
  </w:style>
  <w:style w:type="paragraph" w:customStyle="1" w:styleId="Bodytext1600">
    <w:name w:val="Body text (160)"/>
    <w:basedOn w:val="Normal"/>
    <w:qFormat/>
    <w:rsid w:val="00B8656A"/>
  </w:style>
  <w:style w:type="character" w:customStyle="1" w:styleId="Picturecaption4">
    <w:name w:val="Picture caption (4)_"/>
    <w:basedOn w:val="DefaultParagraphFont"/>
    <w:locked/>
    <w:rsid w:val="00B8656A"/>
  </w:style>
  <w:style w:type="paragraph" w:customStyle="1" w:styleId="Picturecaption40">
    <w:name w:val="Picture caption (4)"/>
    <w:basedOn w:val="Normal"/>
    <w:qFormat/>
    <w:rsid w:val="00B8656A"/>
  </w:style>
  <w:style w:type="character" w:customStyle="1" w:styleId="Heading10">
    <w:name w:val="Heading #10_"/>
    <w:basedOn w:val="DefaultParagraphFont"/>
    <w:locked/>
    <w:rsid w:val="00B8656A"/>
  </w:style>
  <w:style w:type="paragraph" w:customStyle="1" w:styleId="Heading100">
    <w:name w:val="Heading #10"/>
    <w:basedOn w:val="Normal"/>
    <w:qFormat/>
    <w:rsid w:val="00B8656A"/>
  </w:style>
  <w:style w:type="character" w:customStyle="1" w:styleId="Picturecaption3">
    <w:name w:val="Picture caption (3)_"/>
    <w:basedOn w:val="DefaultParagraphFont"/>
    <w:locked/>
    <w:rsid w:val="00B8656A"/>
  </w:style>
  <w:style w:type="paragraph" w:customStyle="1" w:styleId="Picturecaption30">
    <w:name w:val="Picture caption (3)"/>
    <w:basedOn w:val="Normal"/>
    <w:qFormat/>
    <w:rsid w:val="00B8656A"/>
  </w:style>
  <w:style w:type="character" w:customStyle="1" w:styleId="Heading13">
    <w:name w:val="Heading #13_"/>
    <w:basedOn w:val="DefaultParagraphFont"/>
    <w:locked/>
    <w:rsid w:val="00B8656A"/>
  </w:style>
  <w:style w:type="paragraph" w:customStyle="1" w:styleId="Heading130">
    <w:name w:val="Heading #13"/>
    <w:basedOn w:val="Normal"/>
    <w:qFormat/>
    <w:rsid w:val="00B8656A"/>
  </w:style>
  <w:style w:type="character" w:customStyle="1" w:styleId="Heading92">
    <w:name w:val="Heading #9 (2)_"/>
    <w:basedOn w:val="DefaultParagraphFont"/>
    <w:locked/>
    <w:rsid w:val="00B8656A"/>
  </w:style>
  <w:style w:type="paragraph" w:customStyle="1" w:styleId="Heading920">
    <w:name w:val="Heading #9 (2)"/>
    <w:basedOn w:val="Normal"/>
    <w:qFormat/>
    <w:rsid w:val="00B8656A"/>
  </w:style>
  <w:style w:type="character" w:customStyle="1" w:styleId="Heading15">
    <w:name w:val="Heading #15_"/>
    <w:basedOn w:val="DefaultParagraphFont"/>
    <w:locked/>
    <w:rsid w:val="00B8656A"/>
  </w:style>
  <w:style w:type="paragraph" w:customStyle="1" w:styleId="Heading150">
    <w:name w:val="Heading #15"/>
    <w:basedOn w:val="Normal"/>
    <w:qFormat/>
    <w:rsid w:val="00B8656A"/>
  </w:style>
  <w:style w:type="character" w:customStyle="1" w:styleId="Bodytext38">
    <w:name w:val="Body text (38)_"/>
    <w:basedOn w:val="DefaultParagraphFont"/>
    <w:locked/>
    <w:rsid w:val="00B8656A"/>
  </w:style>
  <w:style w:type="paragraph" w:customStyle="1" w:styleId="Bodytext380">
    <w:name w:val="Body text (38)"/>
    <w:basedOn w:val="Normal"/>
    <w:qFormat/>
    <w:rsid w:val="00B8656A"/>
  </w:style>
  <w:style w:type="character" w:customStyle="1" w:styleId="Heading17">
    <w:name w:val="Heading #17_"/>
    <w:basedOn w:val="DefaultParagraphFont"/>
    <w:locked/>
    <w:rsid w:val="00B8656A"/>
  </w:style>
  <w:style w:type="paragraph" w:customStyle="1" w:styleId="Heading170">
    <w:name w:val="Heading #17"/>
    <w:basedOn w:val="Normal"/>
    <w:qFormat/>
    <w:rsid w:val="00B8656A"/>
  </w:style>
  <w:style w:type="character" w:customStyle="1" w:styleId="Bodytext97Exact">
    <w:name w:val="Body text (97) Exact"/>
    <w:basedOn w:val="DefaultParagraphFont"/>
    <w:locked/>
    <w:rsid w:val="00B8656A"/>
  </w:style>
  <w:style w:type="paragraph" w:customStyle="1" w:styleId="Bodytext97">
    <w:name w:val="Body text (97)"/>
    <w:basedOn w:val="Normal"/>
    <w:qFormat/>
    <w:rsid w:val="00B8656A"/>
  </w:style>
  <w:style w:type="character" w:customStyle="1" w:styleId="Bodytext42">
    <w:name w:val="Body text (42)_"/>
    <w:basedOn w:val="DefaultParagraphFont"/>
    <w:locked/>
    <w:rsid w:val="00B8656A"/>
  </w:style>
  <w:style w:type="paragraph" w:customStyle="1" w:styleId="Bodytext420">
    <w:name w:val="Body text (42)"/>
    <w:basedOn w:val="Normal"/>
    <w:qFormat/>
    <w:rsid w:val="00B8656A"/>
  </w:style>
  <w:style w:type="character" w:customStyle="1" w:styleId="Picturecaption9">
    <w:name w:val="Picture caption (9)_"/>
    <w:basedOn w:val="DefaultParagraphFont"/>
    <w:locked/>
    <w:rsid w:val="00B8656A"/>
  </w:style>
  <w:style w:type="paragraph" w:customStyle="1" w:styleId="Picturecaption90">
    <w:name w:val="Picture caption (9)"/>
    <w:basedOn w:val="Normal"/>
    <w:qFormat/>
    <w:rsid w:val="00B8656A"/>
  </w:style>
  <w:style w:type="character" w:customStyle="1" w:styleId="Bodytext96Exact">
    <w:name w:val="Body text (96) Exact"/>
    <w:basedOn w:val="DefaultParagraphFont"/>
    <w:locked/>
    <w:rsid w:val="00B8656A"/>
  </w:style>
  <w:style w:type="paragraph" w:customStyle="1" w:styleId="Bodytext96">
    <w:name w:val="Body text (96)"/>
    <w:basedOn w:val="Normal"/>
    <w:qFormat/>
    <w:rsid w:val="00B8656A"/>
  </w:style>
  <w:style w:type="character" w:customStyle="1" w:styleId="Heading142">
    <w:name w:val="Heading #14 (2)_"/>
    <w:basedOn w:val="DefaultParagraphFont"/>
    <w:locked/>
    <w:rsid w:val="00B8656A"/>
  </w:style>
  <w:style w:type="paragraph" w:customStyle="1" w:styleId="Heading1420">
    <w:name w:val="Heading #14 (2)"/>
    <w:basedOn w:val="Normal"/>
    <w:qFormat/>
    <w:rsid w:val="00B8656A"/>
  </w:style>
  <w:style w:type="character" w:customStyle="1" w:styleId="Picturecaption31">
    <w:name w:val="Picture caption (31)_"/>
    <w:basedOn w:val="DefaultParagraphFont"/>
    <w:locked/>
    <w:rsid w:val="00B8656A"/>
  </w:style>
  <w:style w:type="paragraph" w:customStyle="1" w:styleId="Picturecaption310">
    <w:name w:val="Picture caption (31)"/>
    <w:basedOn w:val="Normal"/>
    <w:qFormat/>
    <w:rsid w:val="00B8656A"/>
  </w:style>
  <w:style w:type="character" w:customStyle="1" w:styleId="Picturecaption27">
    <w:name w:val="Picture caption (27)_"/>
    <w:basedOn w:val="DefaultParagraphFont"/>
    <w:locked/>
    <w:rsid w:val="00B8656A"/>
  </w:style>
  <w:style w:type="paragraph" w:customStyle="1" w:styleId="Picturecaption270">
    <w:name w:val="Picture caption (27)"/>
    <w:basedOn w:val="Normal"/>
    <w:qFormat/>
    <w:rsid w:val="00B8656A"/>
  </w:style>
  <w:style w:type="character" w:customStyle="1" w:styleId="Bodytext43Exact">
    <w:name w:val="Body text (43) Exact"/>
    <w:basedOn w:val="DefaultParagraphFont"/>
    <w:locked/>
    <w:rsid w:val="00B8656A"/>
  </w:style>
  <w:style w:type="paragraph" w:customStyle="1" w:styleId="Bodytext43">
    <w:name w:val="Body text (43)"/>
    <w:basedOn w:val="Normal"/>
    <w:qFormat/>
    <w:rsid w:val="00B8656A"/>
  </w:style>
  <w:style w:type="character" w:customStyle="1" w:styleId="Bodytext109">
    <w:name w:val="Body text (109)_"/>
    <w:basedOn w:val="DefaultParagraphFont"/>
    <w:locked/>
    <w:rsid w:val="00B8656A"/>
  </w:style>
  <w:style w:type="paragraph" w:customStyle="1" w:styleId="Bodytext1090">
    <w:name w:val="Body text (109)"/>
    <w:basedOn w:val="Normal"/>
    <w:qFormat/>
    <w:rsid w:val="00B8656A"/>
  </w:style>
  <w:style w:type="character" w:customStyle="1" w:styleId="Bodytext110">
    <w:name w:val="Body text (110)_"/>
    <w:basedOn w:val="DefaultParagraphFont"/>
    <w:locked/>
    <w:rsid w:val="00B8656A"/>
  </w:style>
  <w:style w:type="paragraph" w:customStyle="1" w:styleId="Bodytext1100">
    <w:name w:val="Body text (110)"/>
    <w:basedOn w:val="Normal"/>
    <w:qFormat/>
    <w:rsid w:val="00B8656A"/>
  </w:style>
  <w:style w:type="character" w:customStyle="1" w:styleId="Bodytext111">
    <w:name w:val="Body text (111)_"/>
    <w:basedOn w:val="DefaultParagraphFont"/>
    <w:locked/>
    <w:rsid w:val="00B8656A"/>
  </w:style>
  <w:style w:type="paragraph" w:customStyle="1" w:styleId="Bodytext1110">
    <w:name w:val="Body text (111)"/>
    <w:basedOn w:val="Normal"/>
    <w:qFormat/>
    <w:rsid w:val="00B8656A"/>
  </w:style>
  <w:style w:type="character" w:customStyle="1" w:styleId="Tablecaption7">
    <w:name w:val="Table caption (7)_"/>
    <w:basedOn w:val="DefaultParagraphFont"/>
    <w:locked/>
    <w:rsid w:val="00B8656A"/>
  </w:style>
  <w:style w:type="paragraph" w:customStyle="1" w:styleId="Tablecaption70">
    <w:name w:val="Table caption (7)"/>
    <w:basedOn w:val="Normal"/>
    <w:qFormat/>
    <w:rsid w:val="00B8656A"/>
  </w:style>
  <w:style w:type="character" w:customStyle="1" w:styleId="Bodytext112">
    <w:name w:val="Body text (112)_"/>
    <w:basedOn w:val="DefaultParagraphFont"/>
    <w:locked/>
    <w:rsid w:val="00B8656A"/>
  </w:style>
  <w:style w:type="paragraph" w:customStyle="1" w:styleId="Bodytext1120">
    <w:name w:val="Body text (112)"/>
    <w:basedOn w:val="Normal"/>
    <w:qFormat/>
    <w:rsid w:val="00B8656A"/>
  </w:style>
  <w:style w:type="character" w:customStyle="1" w:styleId="Bodytext113">
    <w:name w:val="Body text (113)_"/>
    <w:basedOn w:val="DefaultParagraphFont"/>
    <w:locked/>
    <w:rsid w:val="00B8656A"/>
  </w:style>
  <w:style w:type="paragraph" w:customStyle="1" w:styleId="Bodytext1130">
    <w:name w:val="Body text (113)"/>
    <w:basedOn w:val="Normal"/>
    <w:qFormat/>
    <w:rsid w:val="00B8656A"/>
  </w:style>
  <w:style w:type="character" w:customStyle="1" w:styleId="Tableofcontents10">
    <w:name w:val="Table of contents (10)_"/>
    <w:basedOn w:val="DefaultParagraphFont"/>
    <w:locked/>
    <w:rsid w:val="00B8656A"/>
  </w:style>
  <w:style w:type="paragraph" w:customStyle="1" w:styleId="Tableofcontents100">
    <w:name w:val="Table of contents (10)"/>
    <w:basedOn w:val="Normal"/>
    <w:qFormat/>
    <w:rsid w:val="00B8656A"/>
  </w:style>
  <w:style w:type="character" w:customStyle="1" w:styleId="Tableofcontents12">
    <w:name w:val="Table of contents (12)_"/>
    <w:basedOn w:val="DefaultParagraphFont"/>
    <w:locked/>
    <w:rsid w:val="00B8656A"/>
  </w:style>
  <w:style w:type="paragraph" w:customStyle="1" w:styleId="Tableofcontents120">
    <w:name w:val="Table of contents (12)"/>
    <w:basedOn w:val="Normal"/>
    <w:qFormat/>
    <w:rsid w:val="00B8656A"/>
  </w:style>
  <w:style w:type="character" w:customStyle="1" w:styleId="Tableofcontents14">
    <w:name w:val="Table of contents (14)_"/>
    <w:basedOn w:val="DefaultParagraphFont"/>
    <w:locked/>
    <w:rsid w:val="00B8656A"/>
  </w:style>
  <w:style w:type="paragraph" w:customStyle="1" w:styleId="Tableofcontents140">
    <w:name w:val="Table of contents (14)"/>
    <w:basedOn w:val="Normal"/>
    <w:qFormat/>
    <w:rsid w:val="00B8656A"/>
  </w:style>
  <w:style w:type="character" w:customStyle="1" w:styleId="Heading162">
    <w:name w:val="Heading #16 (2)_"/>
    <w:basedOn w:val="DefaultParagraphFont"/>
    <w:locked/>
    <w:rsid w:val="00B8656A"/>
  </w:style>
  <w:style w:type="paragraph" w:customStyle="1" w:styleId="Heading1620">
    <w:name w:val="Heading #16 (2)"/>
    <w:basedOn w:val="Normal"/>
    <w:qFormat/>
    <w:rsid w:val="00B8656A"/>
  </w:style>
  <w:style w:type="paragraph" w:customStyle="1" w:styleId="txgreen">
    <w:name w:val="txgreen"/>
    <w:basedOn w:val="Normal"/>
    <w:uiPriority w:val="99"/>
    <w:qFormat/>
    <w:rsid w:val="00B8656A"/>
  </w:style>
  <w:style w:type="paragraph" w:customStyle="1" w:styleId="rtecenter">
    <w:name w:val="rtecenter"/>
    <w:basedOn w:val="Normal"/>
    <w:uiPriority w:val="99"/>
    <w:qFormat/>
    <w:rsid w:val="00B8656A"/>
  </w:style>
  <w:style w:type="paragraph" w:customStyle="1" w:styleId="StyleHeading4TagBigcardNotBold">
    <w:name w:val="Style Heading 4TagBig card + Not Bold"/>
    <w:basedOn w:val="Heading4"/>
    <w:qFormat/>
    <w:rsid w:val="00B8656A"/>
    <w:rPr>
      <w:bCs/>
    </w:rPr>
  </w:style>
  <w:style w:type="paragraph" w:customStyle="1" w:styleId="Stylecardtext8pt">
    <w:name w:val="Style card text + 8 pt"/>
    <w:basedOn w:val="Normal"/>
    <w:qFormat/>
    <w:rsid w:val="00B8656A"/>
  </w:style>
  <w:style w:type="paragraph" w:customStyle="1" w:styleId="Stylecardtext5pt">
    <w:name w:val="Style card text + 5 pt"/>
    <w:basedOn w:val="Normal"/>
    <w:qFormat/>
    <w:rsid w:val="00B8656A"/>
  </w:style>
  <w:style w:type="character" w:customStyle="1" w:styleId="StyleLatinGaramond9ptUnderline">
    <w:name w:val="Style (Latin) Garamond 9 pt Underline"/>
    <w:rsid w:val="00B8656A"/>
  </w:style>
  <w:style w:type="character" w:customStyle="1" w:styleId="l9">
    <w:name w:val="l9"/>
    <w:basedOn w:val="DefaultParagraphFont"/>
    <w:rsid w:val="00B8656A"/>
  </w:style>
  <w:style w:type="character" w:customStyle="1" w:styleId="l8">
    <w:name w:val="l8"/>
    <w:basedOn w:val="DefaultParagraphFont"/>
    <w:rsid w:val="00B8656A"/>
  </w:style>
  <w:style w:type="character" w:customStyle="1" w:styleId="l6">
    <w:name w:val="l6"/>
    <w:basedOn w:val="DefaultParagraphFont"/>
    <w:rsid w:val="00B8656A"/>
  </w:style>
  <w:style w:type="character" w:customStyle="1" w:styleId="l7">
    <w:name w:val="l7"/>
    <w:basedOn w:val="DefaultParagraphFont"/>
    <w:rsid w:val="00B8656A"/>
  </w:style>
  <w:style w:type="character" w:customStyle="1" w:styleId="ellipsistext">
    <w:name w:val="ellipsis_text"/>
    <w:basedOn w:val="DefaultParagraphFont"/>
    <w:rsid w:val="00B8656A"/>
  </w:style>
  <w:style w:type="character" w:customStyle="1" w:styleId="referencediv">
    <w:name w:val="referencediv"/>
    <w:basedOn w:val="DefaultParagraphFont"/>
    <w:rsid w:val="00B8656A"/>
  </w:style>
  <w:style w:type="character" w:customStyle="1" w:styleId="cite0">
    <w:name w:val="cite0"/>
    <w:rsid w:val="00B8656A"/>
  </w:style>
  <w:style w:type="character" w:customStyle="1" w:styleId="Aunderline1">
    <w:name w:val="Aunderline"/>
    <w:qFormat/>
    <w:rsid w:val="00B8656A"/>
  </w:style>
  <w:style w:type="character" w:customStyle="1" w:styleId="desc">
    <w:name w:val="desc"/>
    <w:basedOn w:val="DefaultParagraphFont"/>
    <w:rsid w:val="00B8656A"/>
  </w:style>
  <w:style w:type="character" w:customStyle="1" w:styleId="in-top">
    <w:name w:val="in-top"/>
    <w:rsid w:val="00B8656A"/>
  </w:style>
  <w:style w:type="character" w:customStyle="1" w:styleId="nukeled">
    <w:name w:val="nukeled"/>
    <w:rsid w:val="00B8656A"/>
  </w:style>
  <w:style w:type="character" w:customStyle="1" w:styleId="contextlyrelated">
    <w:name w:val="contextly_related"/>
    <w:rsid w:val="00B8656A"/>
  </w:style>
  <w:style w:type="character" w:customStyle="1" w:styleId="in-right">
    <w:name w:val="in-right"/>
    <w:rsid w:val="00B8656A"/>
  </w:style>
  <w:style w:type="character" w:customStyle="1" w:styleId="adtext">
    <w:name w:val="ad_text"/>
    <w:rsid w:val="00B8656A"/>
  </w:style>
  <w:style w:type="character" w:customStyle="1" w:styleId="linkrow">
    <w:name w:val="link_row"/>
    <w:rsid w:val="00B8656A"/>
  </w:style>
  <w:style w:type="character" w:customStyle="1" w:styleId="revision-date">
    <w:name w:val="revision-date"/>
    <w:rsid w:val="00B8656A"/>
  </w:style>
  <w:style w:type="character" w:customStyle="1" w:styleId="facebook-share">
    <w:name w:val="facebook-share"/>
    <w:rsid w:val="00B8656A"/>
  </w:style>
  <w:style w:type="character" w:customStyle="1" w:styleId="facebook-share-label">
    <w:name w:val="facebook-share-label"/>
    <w:rsid w:val="00B8656A"/>
  </w:style>
  <w:style w:type="character" w:customStyle="1" w:styleId="ata11y">
    <w:name w:val="at_a11y"/>
    <w:rsid w:val="00B8656A"/>
  </w:style>
  <w:style w:type="character" w:customStyle="1" w:styleId="tpk">
    <w:name w:val="tpk"/>
    <w:rsid w:val="00B8656A"/>
  </w:style>
  <w:style w:type="character" w:customStyle="1" w:styleId="A24">
    <w:name w:val="A24"/>
    <w:uiPriority w:val="99"/>
    <w:rsid w:val="00B8656A"/>
  </w:style>
  <w:style w:type="character" w:customStyle="1" w:styleId="A25">
    <w:name w:val="A25"/>
    <w:uiPriority w:val="99"/>
    <w:rsid w:val="00B8656A"/>
  </w:style>
  <w:style w:type="character" w:customStyle="1" w:styleId="Headerorfooter">
    <w:name w:val="Header or footer_"/>
    <w:basedOn w:val="DefaultParagraphFont"/>
    <w:rsid w:val="00B8656A"/>
  </w:style>
  <w:style w:type="character" w:customStyle="1" w:styleId="Bodytext21">
    <w:name w:val="Body text (2)_"/>
    <w:basedOn w:val="DefaultParagraphFont"/>
    <w:rsid w:val="00B8656A"/>
  </w:style>
  <w:style w:type="character" w:customStyle="1" w:styleId="Bodytext22">
    <w:name w:val="Body text (2)"/>
    <w:basedOn w:val="Bodytext32"/>
    <w:rsid w:val="00B8656A"/>
  </w:style>
  <w:style w:type="character" w:customStyle="1" w:styleId="Headerorfooter0">
    <w:name w:val="Header or footer"/>
    <w:basedOn w:val="Bodytext100"/>
    <w:rsid w:val="00B8656A"/>
  </w:style>
  <w:style w:type="character" w:customStyle="1" w:styleId="Bodytext33">
    <w:name w:val="Body text (3)_"/>
    <w:basedOn w:val="DefaultParagraphFont"/>
    <w:rsid w:val="00B8656A"/>
  </w:style>
  <w:style w:type="character" w:customStyle="1" w:styleId="Bodytext31Exact">
    <w:name w:val="Body text (31) Exact"/>
    <w:basedOn w:val="DefaultParagraphFont"/>
    <w:rsid w:val="00B8656A"/>
  </w:style>
  <w:style w:type="character" w:customStyle="1" w:styleId="Bodytext100">
    <w:name w:val="Body text (10)_"/>
    <w:basedOn w:val="DefaultParagraphFont"/>
    <w:rsid w:val="00B8656A"/>
  </w:style>
  <w:style w:type="character" w:customStyle="1" w:styleId="Bodytext32">
    <w:name w:val="Body text (3)"/>
    <w:basedOn w:val="Bodytext3Spacing0ptExact"/>
    <w:rsid w:val="00B8656A"/>
  </w:style>
  <w:style w:type="character" w:customStyle="1" w:styleId="Bodytext46">
    <w:name w:val="Body text (46)_"/>
    <w:basedOn w:val="DefaultParagraphFont"/>
    <w:rsid w:val="00B8656A"/>
  </w:style>
  <w:style w:type="character" w:customStyle="1" w:styleId="Bodytext51">
    <w:name w:val="Body text (51)_"/>
    <w:basedOn w:val="DefaultParagraphFont"/>
    <w:rsid w:val="00B8656A"/>
  </w:style>
  <w:style w:type="character" w:customStyle="1" w:styleId="Bodytext34">
    <w:name w:val="Body text (34)_"/>
    <w:basedOn w:val="DefaultParagraphFont"/>
    <w:rsid w:val="00B8656A"/>
  </w:style>
  <w:style w:type="character" w:customStyle="1" w:styleId="Bodytext3Spacing0ptExact">
    <w:name w:val="Body text (3) + Spacing 0 pt Exact"/>
    <w:rsid w:val="00B8656A"/>
  </w:style>
  <w:style w:type="character" w:customStyle="1" w:styleId="Bodytext82">
    <w:name w:val="Body text (82)_"/>
    <w:basedOn w:val="DefaultParagraphFont"/>
    <w:rsid w:val="00B8656A"/>
  </w:style>
  <w:style w:type="character" w:customStyle="1" w:styleId="PicturecaptionSpacing0ptExact">
    <w:name w:val="Picture caption + Spacing 0 pt Exact"/>
    <w:basedOn w:val="DefaultParagraphFont"/>
    <w:rsid w:val="00B8656A"/>
  </w:style>
  <w:style w:type="character" w:customStyle="1" w:styleId="Tableofcontents13">
    <w:name w:val="Table of contents (13)_"/>
    <w:basedOn w:val="DefaultParagraphFont"/>
    <w:rsid w:val="00B8656A"/>
  </w:style>
  <w:style w:type="character" w:customStyle="1" w:styleId="Bodytext114">
    <w:name w:val="Body text (114)_"/>
    <w:basedOn w:val="DefaultParagraphFont"/>
    <w:rsid w:val="00B8656A"/>
  </w:style>
  <w:style w:type="character" w:customStyle="1" w:styleId="Bodytext115">
    <w:name w:val="Body text (115)_"/>
    <w:basedOn w:val="DefaultParagraphFont"/>
    <w:rsid w:val="00B8656A"/>
  </w:style>
  <w:style w:type="character" w:customStyle="1" w:styleId="Bodytext1150">
    <w:name w:val="Body text (115)"/>
    <w:basedOn w:val="Picturecaption2Spacing0ptExact"/>
    <w:rsid w:val="00B8656A"/>
  </w:style>
  <w:style w:type="character" w:customStyle="1" w:styleId="Bodytext820">
    <w:name w:val="Body text (82)"/>
    <w:rsid w:val="00B8656A"/>
  </w:style>
  <w:style w:type="character" w:customStyle="1" w:styleId="Bodytext101">
    <w:name w:val="Body text (10)"/>
    <w:basedOn w:val="PicturecaptionSpacing0ptExact"/>
    <w:rsid w:val="00B8656A"/>
  </w:style>
  <w:style w:type="character" w:customStyle="1" w:styleId="Bodytext82Spacing0ptExact">
    <w:name w:val="Body text (82) + Spacing 0 pt Exact"/>
    <w:basedOn w:val="Bodytext820"/>
    <w:rsid w:val="00B8656A"/>
  </w:style>
  <w:style w:type="character" w:customStyle="1" w:styleId="Bodytext131Exact">
    <w:name w:val="Body text (131) Exact"/>
    <w:basedOn w:val="DefaultParagraphFont"/>
    <w:rsid w:val="00B8656A"/>
  </w:style>
  <w:style w:type="character" w:customStyle="1" w:styleId="Picturecaption2Spacing0ptExact">
    <w:name w:val="Picture caption (2) + Spacing 0 pt Exact"/>
    <w:basedOn w:val="DefaultParagraphFont"/>
    <w:rsid w:val="00B8656A"/>
  </w:style>
  <w:style w:type="character" w:customStyle="1" w:styleId="Bodytext114Exact">
    <w:name w:val="Body text (114) Exact"/>
    <w:basedOn w:val="Bodytext131Exact"/>
    <w:rsid w:val="00B8656A"/>
  </w:style>
  <w:style w:type="character" w:customStyle="1" w:styleId="Bodytext340">
    <w:name w:val="Body text (34)"/>
    <w:basedOn w:val="BodyText4"/>
    <w:rsid w:val="00B8656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B8656A"/>
  </w:style>
  <w:style w:type="character" w:customStyle="1" w:styleId="Bodytext510">
    <w:name w:val="Body text (51)"/>
    <w:basedOn w:val="Bodytext115"/>
    <w:rsid w:val="00B8656A"/>
  </w:style>
  <w:style w:type="character" w:customStyle="1" w:styleId="Bodytext1140">
    <w:name w:val="Body text (114)"/>
    <w:basedOn w:val="Bodytext131Exact"/>
    <w:rsid w:val="00B8656A"/>
  </w:style>
  <w:style w:type="character" w:customStyle="1" w:styleId="Tableofcontents130">
    <w:name w:val="Table of contents (13)"/>
    <w:basedOn w:val="Bodytext82Spacing0ptExact"/>
    <w:rsid w:val="00B8656A"/>
  </w:style>
  <w:style w:type="character" w:customStyle="1" w:styleId="Bodytext460">
    <w:name w:val="Body text (46)"/>
    <w:basedOn w:val="Bodytext114"/>
    <w:rsid w:val="00B8656A"/>
  </w:style>
  <w:style w:type="character" w:customStyle="1" w:styleId="Bodytext46NotBold">
    <w:name w:val="Body text (46) + Not Bold"/>
    <w:basedOn w:val="Bodytext114"/>
    <w:rsid w:val="00B8656A"/>
  </w:style>
  <w:style w:type="character" w:customStyle="1" w:styleId="Bodytext46SegoeUI">
    <w:name w:val="Body text (46) + Segoe UI"/>
    <w:basedOn w:val="Bodytext114"/>
    <w:rsid w:val="00B8656A"/>
  </w:style>
  <w:style w:type="character" w:customStyle="1" w:styleId="Bodytext115Spacing0ptExact">
    <w:name w:val="Body text (115) + Spacing 0 pt Exact"/>
    <w:basedOn w:val="Picturecaption2Spacing0ptExact"/>
    <w:rsid w:val="00B8656A"/>
  </w:style>
  <w:style w:type="character" w:customStyle="1" w:styleId="Picturecaption42SmallCaps">
    <w:name w:val="Picture caption (42) + Small Caps"/>
    <w:basedOn w:val="DefaultParagraphFont"/>
    <w:rsid w:val="00B8656A"/>
  </w:style>
  <w:style w:type="character" w:customStyle="1" w:styleId="Bodytext155Exact">
    <w:name w:val="Body text (155) Exact"/>
    <w:basedOn w:val="DefaultParagraphFont"/>
    <w:rsid w:val="00B8656A"/>
  </w:style>
  <w:style w:type="character" w:customStyle="1" w:styleId="Bodytext157">
    <w:name w:val="Body text (157)_"/>
    <w:basedOn w:val="DefaultParagraphFont"/>
    <w:rsid w:val="00B8656A"/>
  </w:style>
  <w:style w:type="character" w:customStyle="1" w:styleId="Bodytext157Spacing0pt">
    <w:name w:val="Body text (157) + Spacing 0 pt"/>
    <w:basedOn w:val="Bodytext39"/>
    <w:rsid w:val="00B8656A"/>
  </w:style>
  <w:style w:type="character" w:customStyle="1" w:styleId="Bodytext1570">
    <w:name w:val="Body text (157)"/>
    <w:basedOn w:val="Bodytext39"/>
    <w:rsid w:val="00B8656A"/>
  </w:style>
  <w:style w:type="character" w:customStyle="1" w:styleId="Heading2213pt">
    <w:name w:val="Heading #22 + 13 pt"/>
    <w:basedOn w:val="DefaultParagraphFont"/>
    <w:rsid w:val="00B8656A"/>
  </w:style>
  <w:style w:type="character" w:customStyle="1" w:styleId="Heading22125pt">
    <w:name w:val="Heading #22 + 12.5 pt"/>
    <w:basedOn w:val="DefaultParagraphFont"/>
    <w:rsid w:val="00B8656A"/>
  </w:style>
  <w:style w:type="character" w:customStyle="1" w:styleId="Bodytext300">
    <w:name w:val="Body text (30)_"/>
    <w:basedOn w:val="DefaultParagraphFont"/>
    <w:rsid w:val="00B8656A"/>
  </w:style>
  <w:style w:type="character" w:customStyle="1" w:styleId="Bodytext301">
    <w:name w:val="Body text (30)"/>
    <w:basedOn w:val="Bodytext3TimesNewRoman"/>
    <w:rsid w:val="00B8656A"/>
  </w:style>
  <w:style w:type="character" w:customStyle="1" w:styleId="Bodytext39">
    <w:name w:val="Body text (39)_"/>
    <w:basedOn w:val="DefaultParagraphFont"/>
    <w:rsid w:val="00B8656A"/>
  </w:style>
  <w:style w:type="character" w:customStyle="1" w:styleId="Bodytext390">
    <w:name w:val="Body text (39)"/>
    <w:basedOn w:val="BodytextExact"/>
    <w:rsid w:val="00B8656A"/>
  </w:style>
  <w:style w:type="character" w:customStyle="1" w:styleId="Bodytext159Exact">
    <w:name w:val="Body text (159) Exact"/>
    <w:basedOn w:val="DefaultParagraphFont"/>
    <w:rsid w:val="00B8656A"/>
  </w:style>
  <w:style w:type="character" w:customStyle="1" w:styleId="Bodytext60Spacing0pt">
    <w:name w:val="Body text (60) + Spacing 0 pt"/>
    <w:basedOn w:val="DefaultParagraphFont"/>
    <w:rsid w:val="00B8656A"/>
  </w:style>
  <w:style w:type="character" w:customStyle="1" w:styleId="Bodytext3Spacing-1pt">
    <w:name w:val="Body text (3) + Spacing -1 pt"/>
    <w:basedOn w:val="Bodytext3Spacing0ptExact"/>
    <w:rsid w:val="00B8656A"/>
  </w:style>
  <w:style w:type="character" w:customStyle="1" w:styleId="Bodytext3TimesNewRoman">
    <w:name w:val="Body text (3) + Times New Roman"/>
    <w:aliases w:val="11.5 pt"/>
    <w:basedOn w:val="Bodytext3Spacing0ptExact"/>
    <w:rsid w:val="00B8656A"/>
  </w:style>
  <w:style w:type="character" w:customStyle="1" w:styleId="Bodytext2NotBold">
    <w:name w:val="Body text (2) + Not Bold"/>
    <w:basedOn w:val="Bodytext32"/>
    <w:rsid w:val="00B8656A"/>
  </w:style>
  <w:style w:type="character" w:customStyle="1" w:styleId="BodytextExact">
    <w:name w:val="Body text Exact"/>
    <w:basedOn w:val="DefaultParagraphFont"/>
    <w:rsid w:val="00B8656A"/>
  </w:style>
  <w:style w:type="character" w:customStyle="1" w:styleId="Heading13Italic">
    <w:name w:val="Heading #13 + Italic"/>
    <w:basedOn w:val="DefaultParagraphFont"/>
    <w:rsid w:val="00B8656A"/>
  </w:style>
  <w:style w:type="character" w:customStyle="1" w:styleId="Heading92Spacing2pt">
    <w:name w:val="Heading #9 (2) + Spacing 2 pt"/>
    <w:basedOn w:val="DefaultParagraphFont"/>
    <w:rsid w:val="00B8656A"/>
  </w:style>
  <w:style w:type="character" w:customStyle="1" w:styleId="Bodytext38Spacing0pt">
    <w:name w:val="Body text (38) + Spacing 0 pt"/>
    <w:basedOn w:val="DefaultParagraphFont"/>
    <w:rsid w:val="00B8656A"/>
  </w:style>
  <w:style w:type="character" w:customStyle="1" w:styleId="Bodytext42Spacing-1pt">
    <w:name w:val="Body text (42) + Spacing -1 pt"/>
    <w:basedOn w:val="DefaultParagraphFont"/>
    <w:rsid w:val="00B8656A"/>
  </w:style>
  <w:style w:type="character" w:customStyle="1" w:styleId="Bodytext35">
    <w:name w:val="Body text (35)_"/>
    <w:basedOn w:val="DefaultParagraphFont"/>
    <w:rsid w:val="00B8656A"/>
  </w:style>
  <w:style w:type="character" w:customStyle="1" w:styleId="Picturecaption19">
    <w:name w:val="Picture caption (19)_"/>
    <w:basedOn w:val="DefaultParagraphFont"/>
    <w:rsid w:val="00B8656A"/>
  </w:style>
  <w:style w:type="character" w:customStyle="1" w:styleId="Picturecaption9Exact">
    <w:name w:val="Picture caption (9) Exact"/>
    <w:basedOn w:val="DefaultParagraphFont"/>
    <w:rsid w:val="00B8656A"/>
  </w:style>
  <w:style w:type="character" w:customStyle="1" w:styleId="Bodytext87">
    <w:name w:val="Body text (87)_"/>
    <w:basedOn w:val="DefaultParagraphFont"/>
    <w:rsid w:val="00B8656A"/>
  </w:style>
  <w:style w:type="character" w:customStyle="1" w:styleId="Bodytext6">
    <w:name w:val="Body text (6)_"/>
    <w:basedOn w:val="DefaultParagraphFont"/>
    <w:rsid w:val="00B8656A"/>
  </w:style>
  <w:style w:type="character" w:customStyle="1" w:styleId="Heading142SmallCaps">
    <w:name w:val="Heading #14 (2) + Small Caps"/>
    <w:basedOn w:val="DefaultParagraphFont"/>
    <w:rsid w:val="00B8656A"/>
  </w:style>
  <w:style w:type="character" w:customStyle="1" w:styleId="Bodytext350">
    <w:name w:val="Body text (35)"/>
    <w:basedOn w:val="Picturecaption190"/>
    <w:rsid w:val="00B8656A"/>
  </w:style>
  <w:style w:type="character" w:customStyle="1" w:styleId="Picturecaption190">
    <w:name w:val="Picture caption (19)"/>
    <w:basedOn w:val="Picturecaption27Spacing0pt"/>
    <w:rsid w:val="00B8656A"/>
  </w:style>
  <w:style w:type="character" w:customStyle="1" w:styleId="Picturecaption27Spacing0pt">
    <w:name w:val="Picture caption (27) + Spacing 0 pt"/>
    <w:basedOn w:val="DefaultParagraphFont"/>
    <w:rsid w:val="00B8656A"/>
  </w:style>
  <w:style w:type="character" w:customStyle="1" w:styleId="Bodytext43Spacing0ptExact">
    <w:name w:val="Body text (43) + Spacing 0 pt Exact"/>
    <w:basedOn w:val="DefaultParagraphFont"/>
    <w:rsid w:val="00B8656A"/>
  </w:style>
  <w:style w:type="character" w:customStyle="1" w:styleId="Bodytext61">
    <w:name w:val="Body text (6)"/>
    <w:basedOn w:val="Bodytext870"/>
    <w:rsid w:val="00B8656A"/>
  </w:style>
  <w:style w:type="character" w:customStyle="1" w:styleId="Bodytext870">
    <w:name w:val="Body text (87)"/>
    <w:basedOn w:val="DefaultParagraphFont"/>
    <w:rsid w:val="00B8656A"/>
  </w:style>
  <w:style w:type="character" w:customStyle="1" w:styleId="BodytextSegoeUI">
    <w:name w:val="Body text + Segoe UI"/>
    <w:aliases w:val="21.5 pt"/>
    <w:basedOn w:val="DefaultParagraphFont"/>
    <w:rsid w:val="00B8656A"/>
  </w:style>
  <w:style w:type="character" w:customStyle="1" w:styleId="Bodytext68">
    <w:name w:val="Body text (68)_"/>
    <w:basedOn w:val="DefaultParagraphFont"/>
    <w:rsid w:val="00B8656A"/>
  </w:style>
  <w:style w:type="character" w:customStyle="1" w:styleId="Bodytext112SmallCaps">
    <w:name w:val="Body text (112) + Small Caps"/>
    <w:basedOn w:val="DefaultParagraphFont"/>
    <w:rsid w:val="00B8656A"/>
  </w:style>
  <w:style w:type="character" w:customStyle="1" w:styleId="Bodytext680">
    <w:name w:val="Body text (68)"/>
    <w:basedOn w:val="Heading162SmallCaps"/>
    <w:rsid w:val="00B8656A"/>
  </w:style>
  <w:style w:type="character" w:customStyle="1" w:styleId="Tableofcontents11">
    <w:name w:val="Table of contents (11)_"/>
    <w:basedOn w:val="DefaultParagraphFont"/>
    <w:rsid w:val="00B8656A"/>
  </w:style>
  <w:style w:type="character" w:customStyle="1" w:styleId="Tableofcontents110">
    <w:name w:val="Table of contents (11)"/>
    <w:basedOn w:val="article-quote-right"/>
    <w:rsid w:val="00B8656A"/>
  </w:style>
  <w:style w:type="character" w:customStyle="1" w:styleId="Tableofcontents15">
    <w:name w:val="Table of contents (15)_"/>
    <w:basedOn w:val="DefaultParagraphFont"/>
    <w:rsid w:val="00B8656A"/>
  </w:style>
  <w:style w:type="character" w:customStyle="1" w:styleId="Tableofcontents150">
    <w:name w:val="Table of contents (15)"/>
    <w:basedOn w:val="StyleBox12pt"/>
    <w:rsid w:val="00B8656A"/>
  </w:style>
  <w:style w:type="character" w:customStyle="1" w:styleId="Heading162SmallCaps">
    <w:name w:val="Heading #16 (2) + Small Caps"/>
    <w:basedOn w:val="DefaultParagraphFont"/>
    <w:rsid w:val="00B8656A"/>
  </w:style>
  <w:style w:type="character" w:customStyle="1" w:styleId="amp">
    <w:name w:val="amp"/>
    <w:basedOn w:val="DefaultParagraphFont"/>
    <w:rsid w:val="00B8656A"/>
  </w:style>
  <w:style w:type="character" w:customStyle="1" w:styleId="article-quote-right">
    <w:name w:val="article-quote-right"/>
    <w:basedOn w:val="DefaultParagraphFont"/>
    <w:rsid w:val="00B8656A"/>
  </w:style>
  <w:style w:type="character" w:customStyle="1" w:styleId="StyleBox12ptBold">
    <w:name w:val="Style Box + 12 pt Bold"/>
    <w:basedOn w:val="DefaultParagraphFont"/>
    <w:rsid w:val="00B8656A"/>
  </w:style>
  <w:style w:type="character" w:customStyle="1" w:styleId="StyleBox12pt">
    <w:name w:val="Style Box + 12 pt"/>
    <w:basedOn w:val="DefaultParagraphFont"/>
    <w:rsid w:val="00B8656A"/>
  </w:style>
  <w:style w:type="character" w:customStyle="1" w:styleId="commentstext0">
    <w:name w:val="commentstext"/>
    <w:rsid w:val="00B8656A"/>
  </w:style>
  <w:style w:type="character" w:customStyle="1" w:styleId="wikicreatelink">
    <w:name w:val="wikicreatelink"/>
    <w:basedOn w:val="DefaultParagraphFont"/>
    <w:rsid w:val="00B8656A"/>
  </w:style>
  <w:style w:type="character" w:customStyle="1" w:styleId="facebook-share-count">
    <w:name w:val="facebook-share-count"/>
    <w:basedOn w:val="DefaultParagraphFont"/>
    <w:rsid w:val="00B8656A"/>
  </w:style>
  <w:style w:type="character" w:customStyle="1" w:styleId="tickerwrap">
    <w:name w:val="ticker_wrap"/>
    <w:basedOn w:val="DefaultParagraphFont"/>
    <w:rsid w:val="00B8656A"/>
  </w:style>
  <w:style w:type="character" w:customStyle="1" w:styleId="smallcaps0">
    <w:name w:val="small_caps"/>
    <w:basedOn w:val="DefaultParagraphFont"/>
    <w:rsid w:val="00B8656A"/>
  </w:style>
  <w:style w:type="character" w:customStyle="1" w:styleId="StyleGaramondText1">
    <w:name w:val="Style Garamond Text 1"/>
    <w:basedOn w:val="DefaultParagraphFont"/>
    <w:rsid w:val="00B8656A"/>
  </w:style>
  <w:style w:type="character" w:customStyle="1" w:styleId="StyleGaramondText1Underline">
    <w:name w:val="Style Garamond Text 1 Underline"/>
    <w:basedOn w:val="DefaultParagraphFont"/>
    <w:rsid w:val="00B8656A"/>
  </w:style>
  <w:style w:type="character" w:customStyle="1" w:styleId="StyleBoldUnderlineBorderSinglesolidlineAuto05pt">
    <w:name w:val="Style Bold Underline Border: : (Single solid line Auto  0.5 pt ..."/>
    <w:basedOn w:val="DefaultParagraphFont"/>
    <w:rsid w:val="00B8656A"/>
  </w:style>
  <w:style w:type="character" w:customStyle="1" w:styleId="StyleStyleBoldUnderlineUnderlineIntenseEmphasisIntenseEmpha">
    <w:name w:val="Style Style Bold UnderlineUnderlineIntense EmphasisIntense Empha..."/>
    <w:basedOn w:val="DefaultParagraphFont"/>
    <w:rsid w:val="00B8656A"/>
  </w:style>
  <w:style w:type="character" w:customStyle="1" w:styleId="Style7ptBold">
    <w:name w:val="Style 7 pt Bold"/>
    <w:basedOn w:val="DefaultParagraphFont"/>
    <w:rsid w:val="00B8656A"/>
  </w:style>
  <w:style w:type="character" w:styleId="HTMLAcronym">
    <w:name w:val="HTML Acronym"/>
    <w:basedOn w:val="DefaultParagraphFont"/>
    <w:uiPriority w:val="99"/>
    <w:semiHidden/>
    <w:unhideWhenUsed/>
    <w:rsid w:val="00B8656A"/>
  </w:style>
  <w:style w:type="paragraph" w:styleId="HTMLAddress">
    <w:name w:val="HTML Address"/>
    <w:basedOn w:val="Normal"/>
    <w:link w:val="HTMLAddressChar"/>
    <w:uiPriority w:val="99"/>
    <w:unhideWhenUsed/>
    <w:rsid w:val="00B8656A"/>
    <w:rPr>
      <w:i/>
      <w:iCs/>
    </w:rPr>
  </w:style>
  <w:style w:type="character" w:customStyle="1" w:styleId="HTMLAddressChar">
    <w:name w:val="HTML Address Char"/>
    <w:basedOn w:val="DefaultParagraphFont"/>
    <w:link w:val="HTMLAddress"/>
    <w:uiPriority w:val="99"/>
    <w:rsid w:val="00B8656A"/>
    <w:rPr>
      <w:rFonts w:ascii="Calibri" w:hAnsi="Calibri" w:cs="Calibri"/>
      <w:i/>
      <w:iCs/>
      <w:sz w:val="24"/>
    </w:rPr>
  </w:style>
  <w:style w:type="paragraph" w:styleId="Index1">
    <w:name w:val="index 1"/>
    <w:basedOn w:val="Normal"/>
    <w:next w:val="Normal"/>
    <w:autoRedefine/>
    <w:unhideWhenUsed/>
    <w:rsid w:val="00B8656A"/>
    <w:pPr>
      <w:ind w:left="220" w:hanging="220"/>
    </w:pPr>
  </w:style>
  <w:style w:type="character" w:customStyle="1" w:styleId="cardunderlineChar0">
    <w:name w:val="card underline Char"/>
    <w:locked/>
    <w:rsid w:val="00B8656A"/>
  </w:style>
  <w:style w:type="paragraph" w:customStyle="1" w:styleId="cardunderline">
    <w:name w:val="card underline"/>
    <w:basedOn w:val="Normal"/>
    <w:next w:val="GAUnderline"/>
    <w:qFormat/>
    <w:rsid w:val="00B8656A"/>
  </w:style>
  <w:style w:type="paragraph" w:customStyle="1" w:styleId="Hat1">
    <w:name w:val="Hat1"/>
    <w:basedOn w:val="Normal"/>
    <w:next w:val="Normal"/>
    <w:uiPriority w:val="2"/>
    <w:qFormat/>
    <w:rsid w:val="00B8656A"/>
  </w:style>
  <w:style w:type="paragraph" w:customStyle="1" w:styleId="post-subtitle">
    <w:name w:val="post-subtitle"/>
    <w:basedOn w:val="Normal"/>
    <w:qFormat/>
    <w:rsid w:val="00B8656A"/>
  </w:style>
  <w:style w:type="paragraph" w:customStyle="1" w:styleId="para">
    <w:name w:val="para"/>
    <w:basedOn w:val="Normal"/>
    <w:next w:val="ReallySamllText"/>
    <w:qFormat/>
    <w:rsid w:val="00B8656A"/>
  </w:style>
  <w:style w:type="paragraph" w:customStyle="1" w:styleId="noindent0">
    <w:name w:val="no_indent"/>
    <w:basedOn w:val="Normal"/>
    <w:next w:val="NormalWeb3"/>
    <w:qFormat/>
    <w:rsid w:val="00B8656A"/>
  </w:style>
  <w:style w:type="paragraph" w:customStyle="1" w:styleId="tagline1">
    <w:name w:val="tagline"/>
    <w:basedOn w:val="Normal"/>
    <w:next w:val="cardCharCharCharCharChar"/>
    <w:qFormat/>
    <w:rsid w:val="00B8656A"/>
  </w:style>
  <w:style w:type="paragraph" w:customStyle="1" w:styleId="Block1">
    <w:name w:val="Block1"/>
    <w:basedOn w:val="Normal"/>
    <w:next w:val="Normal"/>
    <w:uiPriority w:val="3"/>
    <w:qFormat/>
    <w:rsid w:val="00B8656A"/>
  </w:style>
  <w:style w:type="paragraph" w:customStyle="1" w:styleId="TOCHeading1">
    <w:name w:val="TOC Heading1"/>
    <w:basedOn w:val="Heading1"/>
    <w:next w:val="Normal"/>
    <w:uiPriority w:val="39"/>
    <w:qFormat/>
    <w:rsid w:val="00B8656A"/>
    <w:rPr>
      <w:bCs/>
      <w:caps/>
    </w:rPr>
  </w:style>
  <w:style w:type="paragraph" w:customStyle="1" w:styleId="NoteLevel11">
    <w:name w:val="Note Level 11"/>
    <w:basedOn w:val="Normal"/>
    <w:next w:val="HeaderFooter"/>
    <w:uiPriority w:val="99"/>
    <w:qFormat/>
    <w:rsid w:val="00B8656A"/>
  </w:style>
  <w:style w:type="character" w:customStyle="1" w:styleId="ReallySamllTextChar">
    <w:name w:val="ReallySamllText Char"/>
    <w:locked/>
    <w:rsid w:val="00B8656A"/>
  </w:style>
  <w:style w:type="paragraph" w:customStyle="1" w:styleId="ReallySamllText">
    <w:name w:val="ReallySamllText"/>
    <w:basedOn w:val="Normal"/>
    <w:next w:val="CardTextUnderlined"/>
    <w:autoRedefine/>
    <w:qFormat/>
    <w:rsid w:val="00B8656A"/>
  </w:style>
  <w:style w:type="paragraph" w:customStyle="1" w:styleId="NormalWeb3">
    <w:name w:val="Normal (Web)3"/>
    <w:basedOn w:val="Normal"/>
    <w:next w:val="CardTagCharChar"/>
    <w:qFormat/>
    <w:rsid w:val="00B8656A"/>
  </w:style>
  <w:style w:type="paragraph" w:customStyle="1" w:styleId="cardCharCharCharCharChar">
    <w:name w:val="card Char Char Char Char Char"/>
    <w:basedOn w:val="Normal"/>
    <w:next w:val="fixed"/>
    <w:qFormat/>
    <w:rsid w:val="00B8656A"/>
  </w:style>
  <w:style w:type="paragraph" w:customStyle="1" w:styleId="TagCiteChar4">
    <w:name w:val="Tag / Cite Char"/>
    <w:basedOn w:val="Normal"/>
    <w:next w:val="textonormal"/>
    <w:qFormat/>
    <w:rsid w:val="00B8656A"/>
  </w:style>
  <w:style w:type="paragraph" w:customStyle="1" w:styleId="PageNumber2">
    <w:name w:val="Page Number2"/>
    <w:basedOn w:val="Normal"/>
    <w:next w:val="Normal"/>
    <w:qFormat/>
    <w:rsid w:val="00B8656A"/>
  </w:style>
  <w:style w:type="paragraph" w:customStyle="1" w:styleId="HeaderFooter">
    <w:name w:val="Header &amp; Footer"/>
    <w:next w:val="ExecutiveSummarytext"/>
    <w:qFormat/>
    <w:rsid w:val="00B8656A"/>
    <w:pPr>
      <w:spacing w:after="200" w:line="276" w:lineRule="auto"/>
    </w:pPr>
  </w:style>
  <w:style w:type="paragraph" w:customStyle="1" w:styleId="CardTextSmall0">
    <w:name w:val="Card Text Small"/>
    <w:basedOn w:val="Normal"/>
    <w:qFormat/>
    <w:rsid w:val="00B8656A"/>
  </w:style>
  <w:style w:type="paragraph" w:customStyle="1" w:styleId="CardTextUnderlined">
    <w:name w:val="Card Text Underlined"/>
    <w:basedOn w:val="Normal"/>
    <w:next w:val="NormalUnderline"/>
    <w:qFormat/>
    <w:rsid w:val="00B8656A"/>
  </w:style>
  <w:style w:type="paragraph" w:customStyle="1" w:styleId="HeaderDebate">
    <w:name w:val="Header Debate"/>
    <w:basedOn w:val="Normal"/>
    <w:next w:val="byline1"/>
    <w:qFormat/>
    <w:rsid w:val="00B8656A"/>
  </w:style>
  <w:style w:type="paragraph" w:customStyle="1" w:styleId="NormalWeb1">
    <w:name w:val="Normal (Web)1"/>
    <w:basedOn w:val="Normal"/>
    <w:next w:val="PlaceholderText1"/>
    <w:qFormat/>
    <w:rsid w:val="00B8656A"/>
  </w:style>
  <w:style w:type="paragraph" w:customStyle="1" w:styleId="CardTagCharChar">
    <w:name w:val="Card Tag Char Char"/>
    <w:basedOn w:val="Normal"/>
    <w:next w:val="NoteLevel31"/>
    <w:qFormat/>
    <w:rsid w:val="00B8656A"/>
  </w:style>
  <w:style w:type="paragraph" w:customStyle="1" w:styleId="fixed">
    <w:name w:val="fixed"/>
    <w:basedOn w:val="Normal"/>
    <w:next w:val="NoteLevel41"/>
    <w:qFormat/>
    <w:rsid w:val="00B8656A"/>
  </w:style>
  <w:style w:type="paragraph" w:customStyle="1" w:styleId="textonormal">
    <w:name w:val="textonormal"/>
    <w:basedOn w:val="Normal"/>
    <w:next w:val="NoteLevel51"/>
    <w:qFormat/>
    <w:rsid w:val="00B8656A"/>
  </w:style>
  <w:style w:type="paragraph" w:customStyle="1" w:styleId="ExecutiveSummarytext">
    <w:name w:val="Executive Summary text"/>
    <w:basedOn w:val="Normal"/>
    <w:next w:val="Normal"/>
    <w:qFormat/>
    <w:rsid w:val="00B8656A"/>
  </w:style>
  <w:style w:type="character" w:customStyle="1" w:styleId="NormalUnderlineChar1">
    <w:name w:val="Normal Underline Char1"/>
    <w:locked/>
    <w:rsid w:val="00B8656A"/>
  </w:style>
  <w:style w:type="paragraph" w:customStyle="1" w:styleId="byline1">
    <w:name w:val="byline1"/>
    <w:basedOn w:val="Normal"/>
    <w:qFormat/>
    <w:rsid w:val="00B8656A"/>
  </w:style>
  <w:style w:type="paragraph" w:customStyle="1" w:styleId="PlaceholderText1">
    <w:name w:val="Placeholder Text1"/>
    <w:basedOn w:val="Normal"/>
    <w:next w:val="ImportantText"/>
    <w:qFormat/>
    <w:rsid w:val="00B8656A"/>
  </w:style>
  <w:style w:type="paragraph" w:customStyle="1" w:styleId="NoteLevel31">
    <w:name w:val="Note Level 31"/>
    <w:basedOn w:val="Normal"/>
    <w:qFormat/>
    <w:rsid w:val="00B8656A"/>
  </w:style>
  <w:style w:type="paragraph" w:customStyle="1" w:styleId="NoteLevel41">
    <w:name w:val="Note Level 41"/>
    <w:basedOn w:val="Normal"/>
    <w:next w:val="StyleBodyText11ptBlackUnderline"/>
    <w:qFormat/>
    <w:rsid w:val="00B8656A"/>
  </w:style>
  <w:style w:type="paragraph" w:customStyle="1" w:styleId="NoteLevel51">
    <w:name w:val="Note Level 51"/>
    <w:basedOn w:val="Normal"/>
    <w:qFormat/>
    <w:rsid w:val="00B8656A"/>
  </w:style>
  <w:style w:type="paragraph" w:customStyle="1" w:styleId="NoteLevel61">
    <w:name w:val="Note Level 61"/>
    <w:basedOn w:val="Normal"/>
    <w:next w:val="StyleBodyText11ptBoldBlack"/>
    <w:qFormat/>
    <w:rsid w:val="00B8656A"/>
  </w:style>
  <w:style w:type="paragraph" w:customStyle="1" w:styleId="NoteLevel71">
    <w:name w:val="Note Level 71"/>
    <w:basedOn w:val="Normal"/>
    <w:qFormat/>
    <w:rsid w:val="00B8656A"/>
  </w:style>
  <w:style w:type="paragraph" w:customStyle="1" w:styleId="NoteLevel81">
    <w:name w:val="Note Level 81"/>
    <w:basedOn w:val="Normal"/>
    <w:next w:val="StyletinyBold"/>
    <w:qFormat/>
    <w:rsid w:val="00B8656A"/>
  </w:style>
  <w:style w:type="paragraph" w:customStyle="1" w:styleId="NoteLevel91">
    <w:name w:val="Note Level 91"/>
    <w:basedOn w:val="Normal"/>
    <w:qFormat/>
    <w:rsid w:val="00B8656A"/>
  </w:style>
  <w:style w:type="character" w:customStyle="1" w:styleId="ImportantTextChar">
    <w:name w:val="Important Text Char"/>
    <w:locked/>
    <w:rsid w:val="00B8656A"/>
  </w:style>
  <w:style w:type="paragraph" w:customStyle="1" w:styleId="ImportantText">
    <w:name w:val="Important Text"/>
    <w:basedOn w:val="Normal"/>
    <w:next w:val="Normal"/>
    <w:qFormat/>
    <w:rsid w:val="00B8656A"/>
  </w:style>
  <w:style w:type="character" w:customStyle="1" w:styleId="StyleBodyText11ptBlackUnderlineChar">
    <w:name w:val="Style Body Text + 11 pt Black Underline Char"/>
    <w:locked/>
    <w:rsid w:val="00B8656A"/>
  </w:style>
  <w:style w:type="paragraph" w:customStyle="1" w:styleId="StyleBodyText11ptBlackUnderline">
    <w:name w:val="Style Body Text + 11 pt Black Underline"/>
    <w:basedOn w:val="Normal"/>
    <w:next w:val="ListContents"/>
    <w:qFormat/>
    <w:rsid w:val="00B8656A"/>
  </w:style>
  <w:style w:type="character" w:customStyle="1" w:styleId="StyleBodyText11ptBoldBlackChar">
    <w:name w:val="Style Body Text + 11 pt Bold Black Char"/>
    <w:locked/>
    <w:rsid w:val="00B8656A"/>
  </w:style>
  <w:style w:type="paragraph" w:customStyle="1" w:styleId="StyleBodyText11ptBoldBlack">
    <w:name w:val="Style Body Text + 11 pt Bold Black"/>
    <w:basedOn w:val="Normal"/>
    <w:next w:val="StyleListContents11ptCustomColorRGB353132Underline"/>
    <w:qFormat/>
    <w:rsid w:val="00B8656A"/>
  </w:style>
  <w:style w:type="character" w:customStyle="1" w:styleId="StyletinyBoldChar">
    <w:name w:val="Style tiny + Bold Char"/>
    <w:locked/>
    <w:rsid w:val="00B8656A"/>
  </w:style>
  <w:style w:type="paragraph" w:customStyle="1" w:styleId="StyletinyBold">
    <w:name w:val="Style tiny + Bold"/>
    <w:basedOn w:val="TagF3"/>
    <w:qFormat/>
    <w:rsid w:val="00B8656A"/>
  </w:style>
  <w:style w:type="character" w:customStyle="1" w:styleId="Heading5SizeDownChar">
    <w:name w:val="Heading 5 Size Down Char"/>
    <w:locked/>
    <w:rsid w:val="00B8656A"/>
  </w:style>
  <w:style w:type="character" w:customStyle="1" w:styleId="Normal2BoldChar">
    <w:name w:val="Normal2 + Bold Char"/>
    <w:locked/>
    <w:rsid w:val="00B8656A"/>
  </w:style>
  <w:style w:type="paragraph" w:customStyle="1" w:styleId="Normal2Bold">
    <w:name w:val="Normal2 + Bold"/>
    <w:basedOn w:val="Normal"/>
    <w:next w:val="Unimportant"/>
    <w:qFormat/>
    <w:rsid w:val="00B8656A"/>
  </w:style>
  <w:style w:type="character" w:customStyle="1" w:styleId="ListContentsChar">
    <w:name w:val="List Contents Char"/>
    <w:locked/>
    <w:rsid w:val="00B8656A"/>
  </w:style>
  <w:style w:type="paragraph" w:customStyle="1" w:styleId="ListContents">
    <w:name w:val="List Contents"/>
    <w:basedOn w:val="Normal"/>
    <w:next w:val="Ununderlined"/>
    <w:qFormat/>
    <w:rsid w:val="00B8656A"/>
  </w:style>
  <w:style w:type="character" w:customStyle="1" w:styleId="StyleListContents11ptCustomColorRGB353132UnderlineChar">
    <w:name w:val="Style List Contents + 11 pt Custom Color(RGB(353132)) Underline Char"/>
    <w:locked/>
    <w:rsid w:val="00B8656A"/>
  </w:style>
  <w:style w:type="paragraph" w:customStyle="1" w:styleId="StyleListContents11ptCustomColorRGB353132Underline">
    <w:name w:val="Style List Contents + 11 pt Custom Color(RGB(353132)) Underline"/>
    <w:basedOn w:val="Ununderlined"/>
    <w:qFormat/>
    <w:rsid w:val="00B8656A"/>
    <w:pPr>
      <w:jc w:val="left"/>
    </w:pPr>
    <w:rPr>
      <w:rFonts w:eastAsiaTheme="minorHAnsi"/>
      <w:sz w:val="20"/>
    </w:rPr>
  </w:style>
  <w:style w:type="character" w:customStyle="1" w:styleId="StyleCards12ptThickunderlineChar2">
    <w:name w:val="Style Cards + 12 pt Thick underline Char2"/>
    <w:locked/>
    <w:rsid w:val="00B8656A"/>
  </w:style>
  <w:style w:type="paragraph" w:customStyle="1" w:styleId="StyleCards12ptThickunderline">
    <w:name w:val="Style Cards + 12 pt Thick underline"/>
    <w:basedOn w:val="Normal"/>
    <w:qFormat/>
    <w:rsid w:val="00B8656A"/>
  </w:style>
  <w:style w:type="character" w:customStyle="1" w:styleId="UnimportantCharChar">
    <w:name w:val="Unimportant Char Char"/>
    <w:locked/>
    <w:rsid w:val="00B8656A"/>
  </w:style>
  <w:style w:type="paragraph" w:customStyle="1" w:styleId="Unimportant">
    <w:name w:val="Unimportant"/>
    <w:basedOn w:val="Normal"/>
    <w:next w:val="DebateCite"/>
    <w:qFormat/>
    <w:rsid w:val="00B8656A"/>
  </w:style>
  <w:style w:type="paragraph" w:customStyle="1" w:styleId="StyleHeading1Justified">
    <w:name w:val="Style Heading 1 + Justified"/>
    <w:basedOn w:val="Normal"/>
    <w:next w:val="Normal"/>
    <w:qFormat/>
    <w:rsid w:val="00B8656A"/>
  </w:style>
  <w:style w:type="paragraph" w:customStyle="1" w:styleId="textunderline0">
    <w:name w:val="text underline"/>
    <w:basedOn w:val="Normal"/>
    <w:next w:val="Heading4Cite"/>
    <w:autoRedefine/>
    <w:qFormat/>
    <w:rsid w:val="00B8656A"/>
  </w:style>
  <w:style w:type="character" w:customStyle="1" w:styleId="DebateTagChar">
    <w:name w:val="Debate Tag Char"/>
    <w:locked/>
    <w:rsid w:val="00B8656A"/>
  </w:style>
  <w:style w:type="paragraph" w:customStyle="1" w:styleId="DebateTag">
    <w:name w:val="Debate Tag"/>
    <w:basedOn w:val="Normal"/>
    <w:autoRedefine/>
    <w:qFormat/>
    <w:rsid w:val="00B8656A"/>
  </w:style>
  <w:style w:type="paragraph" w:customStyle="1" w:styleId="DebateCite">
    <w:name w:val="Debate Cite"/>
    <w:basedOn w:val="Normal"/>
    <w:next w:val="Normaltag"/>
    <w:autoRedefine/>
    <w:qFormat/>
    <w:rsid w:val="00B8656A"/>
  </w:style>
  <w:style w:type="paragraph" w:customStyle="1" w:styleId="PreformattedText">
    <w:name w:val="Preformatted Text"/>
    <w:basedOn w:val="Normal"/>
    <w:next w:val="Cardnon-underlined"/>
    <w:qFormat/>
    <w:rsid w:val="00B8656A"/>
  </w:style>
  <w:style w:type="paragraph" w:customStyle="1" w:styleId="MaggieTag">
    <w:name w:val="MaggieTag"/>
    <w:basedOn w:val="Heading2"/>
    <w:next w:val="BlockTitle4"/>
    <w:qFormat/>
    <w:rsid w:val="00B8656A"/>
    <w:rPr>
      <w:bCs/>
      <w:caps/>
    </w:rPr>
  </w:style>
  <w:style w:type="paragraph" w:customStyle="1" w:styleId="4">
    <w:name w:val="4"/>
    <w:basedOn w:val="Normal"/>
    <w:next w:val="DottedUnderline1"/>
    <w:qFormat/>
    <w:rsid w:val="00B8656A"/>
  </w:style>
  <w:style w:type="paragraph" w:customStyle="1" w:styleId="BlockTitle4">
    <w:name w:val="%Block Title"/>
    <w:basedOn w:val="Heading1"/>
    <w:next w:val="PageNumber4"/>
    <w:qFormat/>
    <w:rsid w:val="00B8656A"/>
    <w:rPr>
      <w:bCs/>
      <w:caps/>
    </w:rPr>
  </w:style>
  <w:style w:type="paragraph" w:customStyle="1" w:styleId="HiddenBlockHeader">
    <w:name w:val="Hidden Block Header"/>
    <w:basedOn w:val="Normal"/>
    <w:next w:val="Cardtext4"/>
    <w:link w:val="HiddenBlockHeaderChar"/>
    <w:qFormat/>
    <w:rsid w:val="00B8656A"/>
  </w:style>
  <w:style w:type="paragraph" w:customStyle="1" w:styleId="ThickUnderline">
    <w:name w:val="ThickUnderline"/>
    <w:qFormat/>
    <w:rsid w:val="00B8656A"/>
    <w:pPr>
      <w:spacing w:after="200" w:line="276" w:lineRule="auto"/>
    </w:pPr>
  </w:style>
  <w:style w:type="paragraph" w:customStyle="1" w:styleId="DottedUnderline1">
    <w:name w:val="DottedUnderline"/>
    <w:basedOn w:val="Normal"/>
    <w:qFormat/>
    <w:rsid w:val="00B8656A"/>
  </w:style>
  <w:style w:type="character" w:customStyle="1" w:styleId="Card-UnderlineChar">
    <w:name w:val="Card-Underline Char"/>
    <w:locked/>
    <w:rsid w:val="00B8656A"/>
  </w:style>
  <w:style w:type="paragraph" w:customStyle="1" w:styleId="Card-Underline0">
    <w:name w:val="Card-Underline"/>
    <w:basedOn w:val="Normal"/>
    <w:next w:val="read"/>
    <w:qFormat/>
    <w:rsid w:val="00B8656A"/>
  </w:style>
  <w:style w:type="paragraph" w:customStyle="1" w:styleId="PageNumber3">
    <w:name w:val="Page Number3"/>
    <w:basedOn w:val="Normal"/>
    <w:next w:val="Normal"/>
    <w:qFormat/>
    <w:rsid w:val="00B8656A"/>
  </w:style>
  <w:style w:type="paragraph" w:customStyle="1" w:styleId="PageNumber4">
    <w:name w:val="Page Number4"/>
    <w:basedOn w:val="Normal"/>
    <w:next w:val="Normal"/>
    <w:qFormat/>
    <w:rsid w:val="00B8656A"/>
  </w:style>
  <w:style w:type="paragraph" w:customStyle="1" w:styleId="PageNumber5">
    <w:name w:val="Page Number5"/>
    <w:basedOn w:val="Normal"/>
    <w:next w:val="Normal"/>
    <w:qFormat/>
    <w:rsid w:val="00B8656A"/>
  </w:style>
  <w:style w:type="paragraph" w:customStyle="1" w:styleId="smalltext1">
    <w:name w:val="small text1"/>
    <w:basedOn w:val="Normal"/>
    <w:next w:val="Normal"/>
    <w:uiPriority w:val="4"/>
    <w:qFormat/>
    <w:rsid w:val="00B8656A"/>
  </w:style>
  <w:style w:type="character" w:customStyle="1" w:styleId="CircleChar">
    <w:name w:val="Circle Char"/>
    <w:locked/>
    <w:rsid w:val="00B8656A"/>
  </w:style>
  <w:style w:type="paragraph" w:customStyle="1" w:styleId="PageNumber6">
    <w:name w:val="Page Number6"/>
    <w:basedOn w:val="Normal"/>
    <w:next w:val="Normal"/>
    <w:qFormat/>
    <w:rsid w:val="00B8656A"/>
  </w:style>
  <w:style w:type="paragraph" w:customStyle="1" w:styleId="lastupdated">
    <w:name w:val="lastupdated"/>
    <w:basedOn w:val="Normal"/>
    <w:qFormat/>
    <w:rsid w:val="00B8656A"/>
  </w:style>
  <w:style w:type="paragraph" w:customStyle="1" w:styleId="hn-byline">
    <w:name w:val="hn-byline"/>
    <w:basedOn w:val="Normal"/>
    <w:next w:val="bodyintro"/>
    <w:qFormat/>
    <w:rsid w:val="00B8656A"/>
  </w:style>
  <w:style w:type="paragraph" w:customStyle="1" w:styleId="articleinfo">
    <w:name w:val="articleinfo"/>
    <w:basedOn w:val="Normal"/>
    <w:next w:val="indent"/>
    <w:qFormat/>
    <w:rsid w:val="00B8656A"/>
  </w:style>
  <w:style w:type="character" w:customStyle="1" w:styleId="StyleStyle16ptChar">
    <w:name w:val="Style Style1 + 6 pt Char"/>
    <w:locked/>
    <w:rsid w:val="00B8656A"/>
  </w:style>
  <w:style w:type="paragraph" w:customStyle="1" w:styleId="StyleStyle16pt">
    <w:name w:val="Style Style1 + 6 pt"/>
    <w:basedOn w:val="Normal"/>
    <w:qFormat/>
    <w:rsid w:val="00B8656A"/>
  </w:style>
  <w:style w:type="paragraph" w:customStyle="1" w:styleId="PageNumber7">
    <w:name w:val="Page Number7"/>
    <w:basedOn w:val="Normal"/>
    <w:next w:val="Normal"/>
    <w:qFormat/>
    <w:rsid w:val="00B8656A"/>
  </w:style>
  <w:style w:type="paragraph" w:customStyle="1" w:styleId="OmniPage4">
    <w:name w:val="OmniPage #4"/>
    <w:basedOn w:val="Normal"/>
    <w:qFormat/>
    <w:rsid w:val="00B8656A"/>
  </w:style>
  <w:style w:type="paragraph" w:customStyle="1" w:styleId="OmniPage10">
    <w:name w:val="OmniPage #10"/>
    <w:basedOn w:val="Normal"/>
    <w:qFormat/>
    <w:rsid w:val="00B8656A"/>
  </w:style>
  <w:style w:type="paragraph" w:customStyle="1" w:styleId="PageNumber8">
    <w:name w:val="Page Number8"/>
    <w:basedOn w:val="Normal"/>
    <w:next w:val="Normal"/>
    <w:qFormat/>
    <w:rsid w:val="00B8656A"/>
  </w:style>
  <w:style w:type="paragraph" w:customStyle="1" w:styleId="bodyintro">
    <w:name w:val="bodyintro"/>
    <w:basedOn w:val="Normal"/>
    <w:uiPriority w:val="99"/>
    <w:qFormat/>
    <w:rsid w:val="00B8656A"/>
  </w:style>
  <w:style w:type="paragraph" w:customStyle="1" w:styleId="indent">
    <w:name w:val="indent"/>
    <w:basedOn w:val="Normal"/>
    <w:uiPriority w:val="99"/>
    <w:qFormat/>
    <w:rsid w:val="00B8656A"/>
  </w:style>
  <w:style w:type="paragraph" w:customStyle="1" w:styleId="center">
    <w:name w:val="center"/>
    <w:basedOn w:val="Normal"/>
    <w:uiPriority w:val="99"/>
    <w:qFormat/>
    <w:rsid w:val="00B8656A"/>
  </w:style>
  <w:style w:type="character" w:customStyle="1" w:styleId="Style8ptChar">
    <w:name w:val="Style 8 pt Char"/>
    <w:rsid w:val="00B8656A"/>
  </w:style>
  <w:style w:type="character" w:customStyle="1" w:styleId="message-item">
    <w:name w:val="message-item"/>
    <w:rsid w:val="00B8656A"/>
  </w:style>
  <w:style w:type="character" w:customStyle="1" w:styleId="datestamp">
    <w:name w:val="datestamp"/>
    <w:rsid w:val="00B8656A"/>
  </w:style>
  <w:style w:type="character" w:customStyle="1" w:styleId="i">
    <w:name w:val="i"/>
    <w:rsid w:val="00B8656A"/>
  </w:style>
  <w:style w:type="character" w:customStyle="1" w:styleId="forenames">
    <w:name w:val="forenames"/>
    <w:rsid w:val="00B8656A"/>
  </w:style>
  <w:style w:type="character" w:customStyle="1" w:styleId="surname">
    <w:name w:val="surname"/>
    <w:rsid w:val="00B8656A"/>
  </w:style>
  <w:style w:type="character" w:customStyle="1" w:styleId="medium-font">
    <w:name w:val="medium-font"/>
    <w:rsid w:val="00B8656A"/>
  </w:style>
  <w:style w:type="character" w:customStyle="1" w:styleId="title-link-wrapper">
    <w:name w:val="title-link-wrapper"/>
    <w:rsid w:val="00B8656A"/>
  </w:style>
  <w:style w:type="character" w:customStyle="1" w:styleId="refpreview">
    <w:name w:val="refpreview"/>
    <w:rsid w:val="00B8656A"/>
  </w:style>
  <w:style w:type="character" w:customStyle="1" w:styleId="loose1">
    <w:name w:val="loose1"/>
    <w:rsid w:val="00B8656A"/>
  </w:style>
  <w:style w:type="character" w:customStyle="1" w:styleId="email">
    <w:name w:val="email"/>
    <w:rsid w:val="00B8656A"/>
  </w:style>
  <w:style w:type="character" w:customStyle="1" w:styleId="gsa">
    <w:name w:val="gs_a"/>
    <w:rsid w:val="00B8656A"/>
  </w:style>
  <w:style w:type="character" w:customStyle="1" w:styleId="mainarttitle">
    <w:name w:val="mainarttitle"/>
    <w:rsid w:val="00B8656A"/>
  </w:style>
  <w:style w:type="character" w:customStyle="1" w:styleId="mainartauthor">
    <w:name w:val="mainartauthor"/>
    <w:rsid w:val="00B8656A"/>
  </w:style>
  <w:style w:type="character" w:customStyle="1" w:styleId="mainartdate">
    <w:name w:val="mainartdate"/>
    <w:rsid w:val="00B8656A"/>
  </w:style>
  <w:style w:type="character" w:customStyle="1" w:styleId="gsggs">
    <w:name w:val="gs_ggs"/>
    <w:rsid w:val="00B8656A"/>
  </w:style>
  <w:style w:type="character" w:customStyle="1" w:styleId="ahead">
    <w:name w:val="a_head"/>
    <w:rsid w:val="00B8656A"/>
  </w:style>
  <w:style w:type="character" w:customStyle="1" w:styleId="footnote">
    <w:name w:val="footnote"/>
    <w:rsid w:val="00B8656A"/>
  </w:style>
  <w:style w:type="character" w:customStyle="1" w:styleId="docbody">
    <w:name w:val="docbody"/>
    <w:rsid w:val="00B8656A"/>
  </w:style>
  <w:style w:type="character" w:customStyle="1" w:styleId="superscript">
    <w:name w:val="superscript"/>
    <w:rsid w:val="00B8656A"/>
  </w:style>
  <w:style w:type="character" w:customStyle="1" w:styleId="bwxsm">
    <w:name w:val="b w xsm"/>
    <w:rsid w:val="00B8656A"/>
  </w:style>
  <w:style w:type="character" w:customStyle="1" w:styleId="fstd">
    <w:name w:val="f std"/>
    <w:rsid w:val="00B8656A"/>
  </w:style>
  <w:style w:type="character" w:customStyle="1" w:styleId="gl">
    <w:name w:val="gl"/>
    <w:rsid w:val="00B8656A"/>
  </w:style>
  <w:style w:type="character" w:customStyle="1" w:styleId="bio1">
    <w:name w:val="bio1"/>
    <w:rsid w:val="00B8656A"/>
  </w:style>
  <w:style w:type="character" w:customStyle="1" w:styleId="cardCharCharCharCharCharChar">
    <w:name w:val="card Char Char Char Char Char Char"/>
    <w:rsid w:val="00B8656A"/>
  </w:style>
  <w:style w:type="character" w:customStyle="1" w:styleId="Style24ptBoldUnderlineCenteredCharChar">
    <w:name w:val="Style 24 pt Bold Underline Centered Char Char"/>
    <w:rsid w:val="00B8656A"/>
  </w:style>
  <w:style w:type="character" w:customStyle="1" w:styleId="TagCiteCharChar0">
    <w:name w:val="Tag / Cite Char Char"/>
    <w:rsid w:val="00B8656A"/>
  </w:style>
  <w:style w:type="character" w:customStyle="1" w:styleId="CardTextUnderlinedCharChar">
    <w:name w:val="Card Text Underlined Char Char"/>
    <w:rsid w:val="00B8656A"/>
  </w:style>
  <w:style w:type="character" w:customStyle="1" w:styleId="CardTagCharCharChar">
    <w:name w:val="Card Tag Char Char Char"/>
    <w:rsid w:val="00B8656A"/>
  </w:style>
  <w:style w:type="character" w:customStyle="1" w:styleId="mainbody">
    <w:name w:val="mainbody"/>
    <w:basedOn w:val="DefaultParagraphFont"/>
    <w:rsid w:val="00B8656A"/>
  </w:style>
  <w:style w:type="character" w:customStyle="1" w:styleId="UnderlineStyleChar2">
    <w:name w:val="Underline Style Char2"/>
    <w:rsid w:val="00B8656A"/>
  </w:style>
  <w:style w:type="character" w:customStyle="1" w:styleId="t13">
    <w:name w:val="t13"/>
    <w:basedOn w:val="DefaultParagraphFont"/>
    <w:rsid w:val="00B8656A"/>
  </w:style>
  <w:style w:type="character" w:customStyle="1" w:styleId="SmallFont7pt">
    <w:name w:val="Small Font (7 pt)"/>
    <w:qFormat/>
    <w:rsid w:val="00B8656A"/>
  </w:style>
  <w:style w:type="character" w:customStyle="1" w:styleId="CharChar17">
    <w:name w:val="Char Char17"/>
    <w:locked/>
    <w:rsid w:val="00B8656A"/>
  </w:style>
  <w:style w:type="character" w:customStyle="1" w:styleId="ilspan">
    <w:name w:val="il_span"/>
    <w:basedOn w:val="DefaultParagraphFont"/>
    <w:rsid w:val="00B8656A"/>
  </w:style>
  <w:style w:type="character" w:customStyle="1" w:styleId="leftidx1">
    <w:name w:val="leftidx1"/>
    <w:rsid w:val="00B8656A"/>
  </w:style>
  <w:style w:type="character" w:customStyle="1" w:styleId="blue1">
    <w:name w:val="blue1"/>
    <w:rsid w:val="00B8656A"/>
  </w:style>
  <w:style w:type="character" w:customStyle="1" w:styleId="author-link1">
    <w:name w:val="author-link1"/>
    <w:rsid w:val="00B8656A"/>
  </w:style>
  <w:style w:type="character" w:customStyle="1" w:styleId="black1">
    <w:name w:val="black1"/>
    <w:rsid w:val="00B8656A"/>
  </w:style>
  <w:style w:type="character" w:customStyle="1" w:styleId="StyleunderlinedCharBold">
    <w:name w:val="Style underlined Char + Bold"/>
    <w:rsid w:val="00B8656A"/>
  </w:style>
  <w:style w:type="character" w:customStyle="1" w:styleId="CardUnderline0">
    <w:name w:val="Card Underline"/>
    <w:rsid w:val="00B8656A"/>
  </w:style>
  <w:style w:type="character" w:customStyle="1" w:styleId="lingoregion">
    <w:name w:val="lingo_region"/>
    <w:basedOn w:val="DefaultParagraphFont"/>
    <w:rsid w:val="00B8656A"/>
  </w:style>
  <w:style w:type="character" w:customStyle="1" w:styleId="cite3">
    <w:name w:val="%cite"/>
    <w:rsid w:val="00B8656A"/>
  </w:style>
  <w:style w:type="character" w:customStyle="1" w:styleId="Emphasis21">
    <w:name w:val="%Emphasis2"/>
    <w:rsid w:val="00B8656A"/>
  </w:style>
  <w:style w:type="character" w:customStyle="1" w:styleId="bodycontentlink">
    <w:name w:val="bodycontentlink"/>
    <w:basedOn w:val="DefaultParagraphFont"/>
    <w:rsid w:val="00B8656A"/>
  </w:style>
  <w:style w:type="character" w:customStyle="1" w:styleId="AAAcite">
    <w:name w:val="AAAcite"/>
    <w:rsid w:val="00B8656A"/>
  </w:style>
  <w:style w:type="character" w:customStyle="1" w:styleId="tmplheaderlink">
    <w:name w:val="tmplheaderlink"/>
    <w:rsid w:val="00B8656A"/>
  </w:style>
  <w:style w:type="character" w:customStyle="1" w:styleId="StyleStyleUnderlineUnderlineStyleBoldUnderlineIntenseEmphas">
    <w:name w:val="Style Style UnderlineUnderlineStyle Bold UnderlineIntense Emphas..."/>
    <w:basedOn w:val="DefaultParagraphFont"/>
    <w:rsid w:val="00B8656A"/>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8656A"/>
    <w:rPr>
      <w:b w:val="0"/>
      <w:sz w:val="24"/>
      <w:u w:val="single"/>
      <w:bdr w:val="none" w:sz="0" w:space="0" w:color="auto"/>
    </w:rPr>
  </w:style>
  <w:style w:type="character" w:customStyle="1" w:styleId="Bodytext11">
    <w:name w:val="Body text (11)"/>
    <w:rsid w:val="00B8656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8656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8656A"/>
  </w:style>
  <w:style w:type="paragraph" w:customStyle="1" w:styleId="StyleJustified">
    <w:name w:val="Style Justified"/>
    <w:basedOn w:val="Normal"/>
    <w:qFormat/>
    <w:rsid w:val="00B8656A"/>
    <w:rPr>
      <w:rFonts w:eastAsia="Times New Roman"/>
      <w:szCs w:val="20"/>
    </w:rPr>
  </w:style>
  <w:style w:type="paragraph" w:customStyle="1" w:styleId="Style5">
    <w:name w:val="Style5"/>
    <w:basedOn w:val="Normal"/>
    <w:link w:val="Style5Char"/>
    <w:uiPriority w:val="99"/>
    <w:qFormat/>
    <w:rsid w:val="00B8656A"/>
    <w:pPr>
      <w:ind w:left="432" w:right="432"/>
      <w:jc w:val="both"/>
    </w:pPr>
    <w:rPr>
      <w:rFonts w:eastAsia="Times New Roman"/>
    </w:rPr>
  </w:style>
  <w:style w:type="character" w:customStyle="1" w:styleId="Style5Char">
    <w:name w:val="Style5 Char"/>
    <w:link w:val="Style5"/>
    <w:uiPriority w:val="99"/>
    <w:rsid w:val="00B8656A"/>
    <w:rPr>
      <w:rFonts w:ascii="Calibri" w:eastAsia="Times New Roman" w:hAnsi="Calibri" w:cs="Calibri"/>
      <w:sz w:val="24"/>
    </w:rPr>
  </w:style>
  <w:style w:type="paragraph" w:customStyle="1" w:styleId="Style100">
    <w:name w:val="Style10"/>
    <w:basedOn w:val="Normal"/>
    <w:link w:val="Style10Char"/>
    <w:uiPriority w:val="99"/>
    <w:qFormat/>
    <w:rsid w:val="00B8656A"/>
    <w:pPr>
      <w:ind w:right="432"/>
    </w:pPr>
    <w:rPr>
      <w:rFonts w:eastAsia="Times New Roman"/>
      <w:b/>
    </w:rPr>
  </w:style>
  <w:style w:type="character" w:customStyle="1" w:styleId="Style10Char">
    <w:name w:val="Style10 Char"/>
    <w:link w:val="Style100"/>
    <w:uiPriority w:val="99"/>
    <w:rsid w:val="00B8656A"/>
    <w:rPr>
      <w:rFonts w:ascii="Calibri" w:eastAsia="Times New Roman" w:hAnsi="Calibri" w:cs="Calibri"/>
      <w:b/>
      <w:sz w:val="24"/>
    </w:rPr>
  </w:style>
  <w:style w:type="character" w:customStyle="1" w:styleId="StyleStyleBoldUnderlineUnderlineapple-style-span6ptBoldK">
    <w:name w:val="Style Style Bold UnderlineUnderlineapple-style-span + 6 ptBoldK..."/>
    <w:basedOn w:val="DefaultParagraphFont"/>
    <w:rsid w:val="00B8656A"/>
    <w:rPr>
      <w:b w:val="0"/>
      <w:bCs w:val="0"/>
      <w:sz w:val="22"/>
      <w:u w:val="single"/>
      <w:bdr w:val="none" w:sz="0" w:space="0" w:color="auto"/>
    </w:rPr>
  </w:style>
  <w:style w:type="paragraph" w:customStyle="1" w:styleId="UnderlinedEv">
    <w:name w:val="Underlined Ev"/>
    <w:basedOn w:val="Normal"/>
    <w:next w:val="Normal"/>
    <w:link w:val="UnderlinedEvChar"/>
    <w:qFormat/>
    <w:rsid w:val="00B8656A"/>
    <w:rPr>
      <w:rFonts w:ascii="Times New Roman" w:eastAsia="Times New Roman" w:hAnsi="Times New Roman" w:cstheme="minorBidi"/>
      <w:sz w:val="22"/>
      <w:szCs w:val="24"/>
      <w:u w:val="single"/>
    </w:rPr>
  </w:style>
  <w:style w:type="character" w:customStyle="1" w:styleId="StyleUnderlineBorderSinglesolidlineAuto225ptLine">
    <w:name w:val="Style Underline Border: : (Single solid line Auto  2.25 pt Line ..."/>
    <w:basedOn w:val="DefaultParagraphFont"/>
    <w:rsid w:val="00B8656A"/>
    <w:rPr>
      <w:u w:val="single"/>
      <w:bdr w:val="none" w:sz="0" w:space="0" w:color="auto"/>
    </w:rPr>
  </w:style>
  <w:style w:type="character" w:customStyle="1" w:styleId="UnderlinedEvidenceCharChar">
    <w:name w:val="Underlined Evidence Char Char"/>
    <w:rsid w:val="00B8656A"/>
    <w:rPr>
      <w:rFonts w:ascii="Verdana" w:hAnsi="Verdana" w:hint="default"/>
      <w:sz w:val="21"/>
      <w:szCs w:val="21"/>
      <w:u w:val="thick"/>
      <w:lang w:val="en-US" w:eastAsia="en-US" w:bidi="ar-SA"/>
    </w:rPr>
  </w:style>
  <w:style w:type="character" w:customStyle="1" w:styleId="role">
    <w:name w:val="role"/>
    <w:rsid w:val="00B8656A"/>
  </w:style>
  <w:style w:type="character" w:customStyle="1" w:styleId="pagination0">
    <w:name w:val="pagination"/>
    <w:basedOn w:val="DefaultParagraphFont"/>
    <w:rsid w:val="00B8656A"/>
  </w:style>
  <w:style w:type="character" w:customStyle="1" w:styleId="doi">
    <w:name w:val="doi"/>
    <w:basedOn w:val="DefaultParagraphFont"/>
    <w:rsid w:val="00B8656A"/>
  </w:style>
  <w:style w:type="character" w:customStyle="1" w:styleId="bodycontents">
    <w:name w:val="bodycontents"/>
    <w:basedOn w:val="DefaultParagraphFont"/>
    <w:rsid w:val="00B8656A"/>
  </w:style>
  <w:style w:type="character" w:customStyle="1" w:styleId="comma">
    <w:name w:val="comma"/>
    <w:basedOn w:val="DefaultParagraphFont"/>
    <w:rsid w:val="00B8656A"/>
  </w:style>
  <w:style w:type="character" w:customStyle="1" w:styleId="pad5right">
    <w:name w:val="pad5right"/>
    <w:basedOn w:val="DefaultParagraphFont"/>
    <w:rsid w:val="00B8656A"/>
  </w:style>
  <w:style w:type="character" w:customStyle="1" w:styleId="divider">
    <w:name w:val="divider"/>
    <w:basedOn w:val="DefaultParagraphFont"/>
    <w:rsid w:val="00B8656A"/>
  </w:style>
  <w:style w:type="character" w:customStyle="1" w:styleId="blogdate">
    <w:name w:val="blogdate"/>
    <w:basedOn w:val="DefaultParagraphFont"/>
    <w:rsid w:val="00B8656A"/>
  </w:style>
  <w:style w:type="character" w:customStyle="1" w:styleId="ticker">
    <w:name w:val="ticker"/>
    <w:basedOn w:val="DefaultParagraphFont"/>
    <w:rsid w:val="00B8656A"/>
  </w:style>
  <w:style w:type="character" w:customStyle="1" w:styleId="posted">
    <w:name w:val="posted"/>
    <w:basedOn w:val="DefaultParagraphFont"/>
    <w:rsid w:val="00B8656A"/>
  </w:style>
  <w:style w:type="character" w:customStyle="1" w:styleId="time">
    <w:name w:val="time"/>
    <w:basedOn w:val="DefaultParagraphFont"/>
    <w:rsid w:val="00B8656A"/>
  </w:style>
  <w:style w:type="character" w:customStyle="1" w:styleId="dot">
    <w:name w:val="dot"/>
    <w:basedOn w:val="DefaultParagraphFont"/>
    <w:rsid w:val="00B8656A"/>
  </w:style>
  <w:style w:type="character" w:customStyle="1" w:styleId="hn-date">
    <w:name w:val="hn-date"/>
    <w:basedOn w:val="DefaultParagraphFont"/>
    <w:rsid w:val="00B8656A"/>
  </w:style>
  <w:style w:type="character" w:customStyle="1" w:styleId="location">
    <w:name w:val="location"/>
    <w:basedOn w:val="DefaultParagraphFont"/>
    <w:rsid w:val="00B8656A"/>
  </w:style>
  <w:style w:type="character" w:customStyle="1" w:styleId="dropcap-letter">
    <w:name w:val="dropcap-letter"/>
    <w:basedOn w:val="DefaultParagraphFont"/>
    <w:rsid w:val="00B8656A"/>
  </w:style>
  <w:style w:type="character" w:customStyle="1" w:styleId="offscreen">
    <w:name w:val="offscreen"/>
    <w:basedOn w:val="DefaultParagraphFont"/>
    <w:rsid w:val="00B8656A"/>
  </w:style>
  <w:style w:type="character" w:customStyle="1" w:styleId="linked-in">
    <w:name w:val="linked-in"/>
    <w:basedOn w:val="DefaultParagraphFont"/>
    <w:rsid w:val="00B8656A"/>
  </w:style>
  <w:style w:type="character" w:customStyle="1" w:styleId="divs">
    <w:name w:val="divs"/>
    <w:basedOn w:val="DefaultParagraphFont"/>
    <w:rsid w:val="00B8656A"/>
  </w:style>
  <w:style w:type="character" w:customStyle="1" w:styleId="h4">
    <w:name w:val="h4"/>
    <w:rsid w:val="00B8656A"/>
  </w:style>
  <w:style w:type="character" w:customStyle="1" w:styleId="postheader">
    <w:name w:val="postheader"/>
    <w:basedOn w:val="DefaultParagraphFont"/>
    <w:rsid w:val="00B8656A"/>
  </w:style>
  <w:style w:type="numbering" w:customStyle="1" w:styleId="1ai1">
    <w:name w:val="1 / a / i1"/>
    <w:rsid w:val="00B8656A"/>
    <w:pPr>
      <w:numPr>
        <w:numId w:val="23"/>
      </w:numPr>
    </w:pPr>
  </w:style>
  <w:style w:type="numbering" w:styleId="1ai">
    <w:name w:val="Outline List 1"/>
    <w:basedOn w:val="NoList"/>
    <w:unhideWhenUsed/>
    <w:rsid w:val="00B8656A"/>
    <w:pPr>
      <w:numPr>
        <w:numId w:val="24"/>
      </w:numPr>
    </w:pPr>
  </w:style>
  <w:style w:type="paragraph" w:styleId="Index2">
    <w:name w:val="index 2"/>
    <w:basedOn w:val="Normal"/>
    <w:next w:val="Normal"/>
    <w:autoRedefine/>
    <w:rsid w:val="00B8656A"/>
    <w:pPr>
      <w:spacing w:after="200" w:line="276" w:lineRule="auto"/>
      <w:ind w:left="400" w:hanging="200"/>
    </w:pPr>
    <w:rPr>
      <w:bCs/>
    </w:rPr>
  </w:style>
  <w:style w:type="paragraph" w:styleId="Index3">
    <w:name w:val="index 3"/>
    <w:basedOn w:val="Normal"/>
    <w:next w:val="Normal"/>
    <w:autoRedefine/>
    <w:rsid w:val="00B8656A"/>
    <w:pPr>
      <w:spacing w:after="200" w:line="276" w:lineRule="auto"/>
      <w:ind w:left="600" w:hanging="200"/>
    </w:pPr>
    <w:rPr>
      <w:bCs/>
    </w:rPr>
  </w:style>
  <w:style w:type="paragraph" w:styleId="Index4">
    <w:name w:val="index 4"/>
    <w:basedOn w:val="Normal"/>
    <w:next w:val="Normal"/>
    <w:autoRedefine/>
    <w:rsid w:val="00B8656A"/>
    <w:pPr>
      <w:spacing w:after="200" w:line="276" w:lineRule="auto"/>
      <w:ind w:left="800" w:hanging="200"/>
    </w:pPr>
    <w:rPr>
      <w:bCs/>
    </w:rPr>
  </w:style>
  <w:style w:type="paragraph" w:styleId="Index5">
    <w:name w:val="index 5"/>
    <w:basedOn w:val="Normal"/>
    <w:next w:val="Normal"/>
    <w:autoRedefine/>
    <w:rsid w:val="00B8656A"/>
    <w:pPr>
      <w:spacing w:after="200" w:line="276" w:lineRule="auto"/>
      <w:ind w:left="1000" w:hanging="200"/>
    </w:pPr>
    <w:rPr>
      <w:bCs/>
    </w:rPr>
  </w:style>
  <w:style w:type="paragraph" w:styleId="Index6">
    <w:name w:val="index 6"/>
    <w:basedOn w:val="Normal"/>
    <w:next w:val="Normal"/>
    <w:autoRedefine/>
    <w:rsid w:val="00B8656A"/>
    <w:pPr>
      <w:spacing w:after="200" w:line="276" w:lineRule="auto"/>
      <w:ind w:left="1200" w:hanging="200"/>
    </w:pPr>
    <w:rPr>
      <w:bCs/>
    </w:rPr>
  </w:style>
  <w:style w:type="paragraph" w:styleId="Index7">
    <w:name w:val="index 7"/>
    <w:basedOn w:val="Normal"/>
    <w:next w:val="Normal"/>
    <w:autoRedefine/>
    <w:rsid w:val="00B8656A"/>
    <w:pPr>
      <w:spacing w:after="200" w:line="276" w:lineRule="auto"/>
      <w:ind w:left="1400" w:hanging="200"/>
    </w:pPr>
    <w:rPr>
      <w:bCs/>
    </w:rPr>
  </w:style>
  <w:style w:type="paragraph" w:styleId="Index8">
    <w:name w:val="index 8"/>
    <w:basedOn w:val="Normal"/>
    <w:next w:val="Normal"/>
    <w:autoRedefine/>
    <w:rsid w:val="00B8656A"/>
    <w:pPr>
      <w:spacing w:after="200" w:line="276" w:lineRule="auto"/>
      <w:ind w:left="1600" w:hanging="200"/>
    </w:pPr>
    <w:rPr>
      <w:bCs/>
    </w:rPr>
  </w:style>
  <w:style w:type="paragraph" w:styleId="Index9">
    <w:name w:val="index 9"/>
    <w:basedOn w:val="Normal"/>
    <w:next w:val="Normal"/>
    <w:autoRedefine/>
    <w:rsid w:val="00B8656A"/>
    <w:pPr>
      <w:spacing w:after="200" w:line="276" w:lineRule="auto"/>
      <w:ind w:left="1800" w:hanging="200"/>
    </w:pPr>
    <w:rPr>
      <w:bCs/>
    </w:rPr>
  </w:style>
  <w:style w:type="paragraph" w:styleId="IndexHeading">
    <w:name w:val="index heading"/>
    <w:basedOn w:val="Normal"/>
    <w:next w:val="Index1"/>
    <w:rsid w:val="00B8656A"/>
    <w:pPr>
      <w:spacing w:after="200" w:line="276" w:lineRule="auto"/>
    </w:pPr>
    <w:rPr>
      <w:bCs/>
    </w:rPr>
  </w:style>
  <w:style w:type="numbering" w:customStyle="1" w:styleId="NoList8">
    <w:name w:val="No List8"/>
    <w:next w:val="NoList"/>
    <w:semiHidden/>
    <w:unhideWhenUsed/>
    <w:rsid w:val="00B8656A"/>
  </w:style>
  <w:style w:type="numbering" w:customStyle="1" w:styleId="NoList9">
    <w:name w:val="No List9"/>
    <w:next w:val="NoList"/>
    <w:semiHidden/>
    <w:unhideWhenUsed/>
    <w:rsid w:val="00B8656A"/>
  </w:style>
  <w:style w:type="numbering" w:customStyle="1" w:styleId="NoList10">
    <w:name w:val="No List10"/>
    <w:next w:val="NoList"/>
    <w:semiHidden/>
    <w:unhideWhenUsed/>
    <w:rsid w:val="00B8656A"/>
  </w:style>
  <w:style w:type="numbering" w:customStyle="1" w:styleId="NoList13">
    <w:name w:val="No List13"/>
    <w:next w:val="NoList"/>
    <w:semiHidden/>
    <w:unhideWhenUsed/>
    <w:rsid w:val="00B8656A"/>
  </w:style>
  <w:style w:type="numbering" w:customStyle="1" w:styleId="NoList14">
    <w:name w:val="No List14"/>
    <w:next w:val="NoList"/>
    <w:semiHidden/>
    <w:unhideWhenUsed/>
    <w:rsid w:val="00B8656A"/>
  </w:style>
  <w:style w:type="numbering" w:customStyle="1" w:styleId="NoList15">
    <w:name w:val="No List15"/>
    <w:next w:val="NoList"/>
    <w:uiPriority w:val="99"/>
    <w:semiHidden/>
    <w:unhideWhenUsed/>
    <w:rsid w:val="00B8656A"/>
  </w:style>
  <w:style w:type="numbering" w:customStyle="1" w:styleId="NoList16">
    <w:name w:val="No List16"/>
    <w:next w:val="NoList"/>
    <w:uiPriority w:val="99"/>
    <w:semiHidden/>
    <w:unhideWhenUsed/>
    <w:rsid w:val="00B8656A"/>
  </w:style>
  <w:style w:type="numbering" w:customStyle="1" w:styleId="NoList17">
    <w:name w:val="No List17"/>
    <w:next w:val="NoList"/>
    <w:semiHidden/>
    <w:unhideWhenUsed/>
    <w:rsid w:val="00B8656A"/>
  </w:style>
  <w:style w:type="numbering" w:customStyle="1" w:styleId="NoList18">
    <w:name w:val="No List18"/>
    <w:next w:val="NoList"/>
    <w:uiPriority w:val="99"/>
    <w:semiHidden/>
    <w:unhideWhenUsed/>
    <w:rsid w:val="00B8656A"/>
  </w:style>
  <w:style w:type="numbering" w:customStyle="1" w:styleId="NoList19">
    <w:name w:val="No List19"/>
    <w:next w:val="NoList"/>
    <w:uiPriority w:val="99"/>
    <w:semiHidden/>
    <w:unhideWhenUsed/>
    <w:rsid w:val="00B8656A"/>
  </w:style>
  <w:style w:type="numbering" w:customStyle="1" w:styleId="NoList20">
    <w:name w:val="No List20"/>
    <w:next w:val="NoList"/>
    <w:semiHidden/>
    <w:unhideWhenUsed/>
    <w:rsid w:val="00B8656A"/>
  </w:style>
  <w:style w:type="numbering" w:customStyle="1" w:styleId="NoList31">
    <w:name w:val="No List31"/>
    <w:next w:val="NoList"/>
    <w:semiHidden/>
    <w:unhideWhenUsed/>
    <w:rsid w:val="00B8656A"/>
  </w:style>
  <w:style w:type="numbering" w:customStyle="1" w:styleId="NoList41">
    <w:name w:val="No List41"/>
    <w:next w:val="NoList"/>
    <w:semiHidden/>
    <w:unhideWhenUsed/>
    <w:rsid w:val="00B8656A"/>
  </w:style>
  <w:style w:type="numbering" w:customStyle="1" w:styleId="NoList51">
    <w:name w:val="No List51"/>
    <w:next w:val="NoList"/>
    <w:semiHidden/>
    <w:unhideWhenUsed/>
    <w:rsid w:val="00B8656A"/>
  </w:style>
  <w:style w:type="numbering" w:customStyle="1" w:styleId="NoList61">
    <w:name w:val="No List61"/>
    <w:next w:val="NoList"/>
    <w:semiHidden/>
    <w:unhideWhenUsed/>
    <w:rsid w:val="00B8656A"/>
  </w:style>
  <w:style w:type="numbering" w:customStyle="1" w:styleId="NoList71">
    <w:name w:val="No List71"/>
    <w:next w:val="NoList"/>
    <w:semiHidden/>
    <w:unhideWhenUsed/>
    <w:rsid w:val="00B8656A"/>
  </w:style>
  <w:style w:type="numbering" w:customStyle="1" w:styleId="NoList81">
    <w:name w:val="No List81"/>
    <w:next w:val="NoList"/>
    <w:semiHidden/>
    <w:unhideWhenUsed/>
    <w:rsid w:val="00B8656A"/>
  </w:style>
  <w:style w:type="numbering" w:customStyle="1" w:styleId="NoList91">
    <w:name w:val="No List91"/>
    <w:next w:val="NoList"/>
    <w:semiHidden/>
    <w:unhideWhenUsed/>
    <w:rsid w:val="00B8656A"/>
  </w:style>
  <w:style w:type="numbering" w:customStyle="1" w:styleId="NoList101">
    <w:name w:val="No List101"/>
    <w:next w:val="NoList"/>
    <w:uiPriority w:val="99"/>
    <w:semiHidden/>
    <w:unhideWhenUsed/>
    <w:rsid w:val="00B8656A"/>
  </w:style>
  <w:style w:type="numbering" w:customStyle="1" w:styleId="NoList121">
    <w:name w:val="No List121"/>
    <w:next w:val="NoList"/>
    <w:semiHidden/>
    <w:unhideWhenUsed/>
    <w:rsid w:val="00B8656A"/>
  </w:style>
  <w:style w:type="numbering" w:customStyle="1" w:styleId="NoList131">
    <w:name w:val="No List131"/>
    <w:next w:val="NoList"/>
    <w:semiHidden/>
    <w:unhideWhenUsed/>
    <w:rsid w:val="00B8656A"/>
  </w:style>
  <w:style w:type="numbering" w:customStyle="1" w:styleId="NoList141">
    <w:name w:val="No List141"/>
    <w:next w:val="NoList"/>
    <w:semiHidden/>
    <w:unhideWhenUsed/>
    <w:rsid w:val="00B8656A"/>
  </w:style>
  <w:style w:type="paragraph" w:customStyle="1" w:styleId="Quote20">
    <w:name w:val="Quote2"/>
    <w:basedOn w:val="Default"/>
    <w:next w:val="Default"/>
    <w:qFormat/>
    <w:rsid w:val="00B8656A"/>
    <w:rPr>
      <w:rFonts w:eastAsia="Calibri"/>
      <w:color w:val="auto"/>
      <w:szCs w:val="22"/>
    </w:rPr>
  </w:style>
  <w:style w:type="character" w:customStyle="1" w:styleId="StyleLatinBaskervilleUnderline">
    <w:name w:val="Style (Latin) Baskerville Underline"/>
    <w:rsid w:val="00B8656A"/>
    <w:rPr>
      <w:rFonts w:ascii="Baskerville" w:hAnsi="Baskerville"/>
      <w:sz w:val="26"/>
      <w:u w:val="single"/>
    </w:rPr>
  </w:style>
  <w:style w:type="numbering" w:customStyle="1" w:styleId="NoList22">
    <w:name w:val="No List22"/>
    <w:next w:val="NoList"/>
    <w:semiHidden/>
    <w:unhideWhenUsed/>
    <w:rsid w:val="00B8656A"/>
  </w:style>
  <w:style w:type="numbering" w:customStyle="1" w:styleId="NoList23">
    <w:name w:val="No List23"/>
    <w:next w:val="NoList"/>
    <w:semiHidden/>
    <w:unhideWhenUsed/>
    <w:rsid w:val="00B8656A"/>
  </w:style>
  <w:style w:type="numbering" w:customStyle="1" w:styleId="NoList24">
    <w:name w:val="No List24"/>
    <w:next w:val="NoList"/>
    <w:semiHidden/>
    <w:unhideWhenUsed/>
    <w:rsid w:val="00B8656A"/>
  </w:style>
  <w:style w:type="numbering" w:customStyle="1" w:styleId="NoList25">
    <w:name w:val="No List25"/>
    <w:next w:val="NoList"/>
    <w:semiHidden/>
    <w:unhideWhenUsed/>
    <w:rsid w:val="00B8656A"/>
  </w:style>
  <w:style w:type="character" w:customStyle="1" w:styleId="dropcap1">
    <w:name w:val="dropcap1"/>
    <w:rsid w:val="00B8656A"/>
  </w:style>
  <w:style w:type="character" w:customStyle="1" w:styleId="HighlightedUnderlineEmphasis">
    <w:name w:val="Highlighted Underline Emphasis"/>
    <w:rsid w:val="00B8656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8656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8656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8656A"/>
    <w:rPr>
      <w:rFonts w:ascii="Georgia" w:hAnsi="Georgia"/>
      <w:u w:val="single"/>
    </w:rPr>
  </w:style>
  <w:style w:type="paragraph" w:customStyle="1" w:styleId="StyleCardsGeorgia12ptBoldThickunderlineBorderSin">
    <w:name w:val="Style Cards + Georgia 12 pt Bold Thick underline Border: : (Sin..."/>
    <w:basedOn w:val="Normal"/>
    <w:qFormat/>
    <w:rsid w:val="00B8656A"/>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B8656A"/>
    <w:rPr>
      <w:rFonts w:ascii="Georgia" w:hAnsi="Georgia"/>
      <w:sz w:val="24"/>
      <w:u w:val="single"/>
    </w:rPr>
  </w:style>
  <w:style w:type="paragraph" w:customStyle="1" w:styleId="StyleCardsGeorgia">
    <w:name w:val="Style Cards + Georgia"/>
    <w:basedOn w:val="Normal"/>
    <w:qFormat/>
    <w:rsid w:val="00B8656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B8656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8656A"/>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B8656A"/>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8656A"/>
    <w:rPr>
      <w:b w:val="0"/>
      <w:bCs w:val="0"/>
      <w:sz w:val="22"/>
      <w:u w:val="single"/>
      <w:bdr w:val="none" w:sz="0" w:space="0" w:color="auto"/>
    </w:rPr>
  </w:style>
  <w:style w:type="character" w:customStyle="1" w:styleId="maintitle">
    <w:name w:val="maintitle"/>
    <w:basedOn w:val="DefaultParagraphFont"/>
    <w:rsid w:val="00B8656A"/>
  </w:style>
  <w:style w:type="character" w:customStyle="1" w:styleId="cit-title">
    <w:name w:val="cit-title"/>
    <w:basedOn w:val="DefaultParagraphFont"/>
    <w:rsid w:val="00B8656A"/>
  </w:style>
  <w:style w:type="paragraph" w:customStyle="1" w:styleId="txttitle">
    <w:name w:val="txttitle"/>
    <w:basedOn w:val="Normal"/>
    <w:rsid w:val="00B8656A"/>
    <w:pPr>
      <w:spacing w:before="100" w:beforeAutospacing="1" w:after="100" w:afterAutospacing="1"/>
    </w:pPr>
  </w:style>
  <w:style w:type="character" w:customStyle="1" w:styleId="volume">
    <w:name w:val="volume"/>
    <w:basedOn w:val="DefaultParagraphFont"/>
    <w:rsid w:val="00B8656A"/>
  </w:style>
  <w:style w:type="character" w:customStyle="1" w:styleId="z3988">
    <w:name w:val="z3988"/>
    <w:basedOn w:val="DefaultParagraphFont"/>
    <w:rsid w:val="00B8656A"/>
  </w:style>
  <w:style w:type="character" w:customStyle="1" w:styleId="nowrap">
    <w:name w:val="nowrap"/>
    <w:basedOn w:val="DefaultParagraphFont"/>
    <w:rsid w:val="00B8656A"/>
  </w:style>
  <w:style w:type="paragraph" w:customStyle="1" w:styleId="SmallCards">
    <w:name w:val="Small Cards"/>
    <w:basedOn w:val="Normal"/>
    <w:link w:val="SmallCardsChar"/>
    <w:autoRedefine/>
    <w:rsid w:val="00B8656A"/>
    <w:rPr>
      <w:rFonts w:eastAsia="Times New Roman"/>
      <w:sz w:val="16"/>
      <w:szCs w:val="20"/>
    </w:rPr>
  </w:style>
  <w:style w:type="character" w:customStyle="1" w:styleId="freeaccess">
    <w:name w:val="freeaccess"/>
    <w:basedOn w:val="DefaultParagraphFont"/>
    <w:rsid w:val="00B8656A"/>
  </w:style>
  <w:style w:type="character" w:customStyle="1" w:styleId="articoloinside">
    <w:name w:val="articolo_inside"/>
    <w:rsid w:val="00B8656A"/>
  </w:style>
  <w:style w:type="paragraph" w:customStyle="1" w:styleId="pagetools">
    <w:name w:val="pagetools"/>
    <w:basedOn w:val="Normal"/>
    <w:qFormat/>
    <w:rsid w:val="00B8656A"/>
    <w:pPr>
      <w:spacing w:before="100" w:beforeAutospacing="1" w:after="100" w:afterAutospacing="1"/>
    </w:pPr>
    <w:rPr>
      <w:rFonts w:eastAsia="Times New Roman"/>
    </w:rPr>
  </w:style>
  <w:style w:type="character" w:customStyle="1" w:styleId="job">
    <w:name w:val="job"/>
    <w:basedOn w:val="DefaultParagraphFont"/>
    <w:rsid w:val="00B8656A"/>
  </w:style>
  <w:style w:type="character" w:customStyle="1" w:styleId="publisher">
    <w:name w:val="publisher"/>
    <w:basedOn w:val="DefaultParagraphFont"/>
    <w:rsid w:val="00B8656A"/>
  </w:style>
  <w:style w:type="character" w:customStyle="1" w:styleId="pubyear">
    <w:name w:val="pubyear"/>
    <w:basedOn w:val="DefaultParagraphFont"/>
    <w:rsid w:val="00B8656A"/>
  </w:style>
  <w:style w:type="character" w:customStyle="1" w:styleId="pubcity">
    <w:name w:val="pubcity"/>
    <w:basedOn w:val="DefaultParagraphFont"/>
    <w:rsid w:val="00B8656A"/>
  </w:style>
  <w:style w:type="paragraph" w:customStyle="1" w:styleId="C-Text">
    <w:name w:val="C-Text"/>
    <w:basedOn w:val="Normal"/>
    <w:qFormat/>
    <w:rsid w:val="00B8656A"/>
    <w:pPr>
      <w:tabs>
        <w:tab w:val="num" w:pos="720"/>
      </w:tabs>
      <w:ind w:left="720" w:hanging="360"/>
    </w:pPr>
    <w:rPr>
      <w:rFonts w:ascii="Garamond" w:hAnsi="Garamond"/>
    </w:rPr>
  </w:style>
  <w:style w:type="character" w:customStyle="1" w:styleId="ecdate">
    <w:name w:val="ec_date"/>
    <w:basedOn w:val="DefaultParagraphFont"/>
    <w:rsid w:val="00B8656A"/>
    <w:rPr>
      <w:rFonts w:ascii="Verdana" w:hAnsi="Verdana" w:hint="default"/>
      <w:sz w:val="20"/>
      <w:szCs w:val="20"/>
      <w:shd w:val="clear" w:color="auto" w:fill="FFFFFF"/>
    </w:rPr>
  </w:style>
  <w:style w:type="paragraph" w:customStyle="1" w:styleId="ecmsonormal">
    <w:name w:val="ec_msonormal"/>
    <w:basedOn w:val="Normal"/>
    <w:qFormat/>
    <w:rsid w:val="00B8656A"/>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B8656A"/>
  </w:style>
  <w:style w:type="character" w:customStyle="1" w:styleId="articleheadline">
    <w:name w:val="articleheadline"/>
    <w:basedOn w:val="DefaultParagraphFont"/>
    <w:rsid w:val="00B8656A"/>
  </w:style>
  <w:style w:type="paragraph" w:customStyle="1" w:styleId="u-intro">
    <w:name w:val="u-intro"/>
    <w:basedOn w:val="Normal"/>
    <w:qFormat/>
    <w:rsid w:val="00B8656A"/>
    <w:pPr>
      <w:spacing w:before="100" w:beforeAutospacing="1" w:after="100" w:afterAutospacing="1"/>
    </w:pPr>
  </w:style>
  <w:style w:type="character" w:customStyle="1" w:styleId="u-byline">
    <w:name w:val="u-byline"/>
    <w:basedOn w:val="DefaultParagraphFont"/>
    <w:rsid w:val="00B8656A"/>
  </w:style>
  <w:style w:type="character" w:customStyle="1" w:styleId="articlebya">
    <w:name w:val="articleby_a"/>
    <w:basedOn w:val="DefaultParagraphFont"/>
    <w:rsid w:val="00B8656A"/>
  </w:style>
  <w:style w:type="character" w:customStyle="1" w:styleId="popupwinby">
    <w:name w:val="popupwinby"/>
    <w:basedOn w:val="DefaultParagraphFont"/>
    <w:rsid w:val="00B8656A"/>
  </w:style>
  <w:style w:type="character" w:customStyle="1" w:styleId="storyheader">
    <w:name w:val="storyheader"/>
    <w:basedOn w:val="DefaultParagraphFont"/>
    <w:rsid w:val="00B8656A"/>
  </w:style>
  <w:style w:type="character" w:customStyle="1" w:styleId="marron">
    <w:name w:val="marron"/>
    <w:basedOn w:val="DefaultParagraphFont"/>
    <w:rsid w:val="00B8656A"/>
  </w:style>
  <w:style w:type="character" w:customStyle="1" w:styleId="StyleNormalWeb10ptChar">
    <w:name w:val="Style Normal (Web) + 10 pt Char"/>
    <w:basedOn w:val="DefaultParagraphFont"/>
    <w:rsid w:val="00B8656A"/>
    <w:rPr>
      <w:szCs w:val="24"/>
      <w:lang w:val="en-US" w:eastAsia="en-US" w:bidi="ar-SA"/>
    </w:rPr>
  </w:style>
  <w:style w:type="paragraph" w:customStyle="1" w:styleId="TagCiteShells">
    <w:name w:val="Tag/Cite/Shells"/>
    <w:basedOn w:val="Normal"/>
    <w:qFormat/>
    <w:rsid w:val="00B8656A"/>
    <w:rPr>
      <w:b/>
    </w:rPr>
  </w:style>
  <w:style w:type="paragraph" w:customStyle="1" w:styleId="DefinitionTerm">
    <w:name w:val="Definition Term"/>
    <w:basedOn w:val="Normal"/>
    <w:next w:val="Normal"/>
    <w:qFormat/>
    <w:rsid w:val="00B8656A"/>
    <w:rPr>
      <w:snapToGrid w:val="0"/>
    </w:rPr>
  </w:style>
  <w:style w:type="character" w:customStyle="1" w:styleId="Style3CharChar">
    <w:name w:val="Style3 Char Char"/>
    <w:basedOn w:val="DefaultParagraphFont"/>
    <w:rsid w:val="00B8656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8656A"/>
    <w:pPr>
      <w:spacing w:after="60"/>
    </w:pPr>
    <w:rPr>
      <w:rFonts w:eastAsia="SimSun" w:cs="Times New Roman"/>
      <w:bCs/>
      <w:sz w:val="20"/>
      <w:lang w:eastAsia="zh-CN"/>
    </w:rPr>
  </w:style>
  <w:style w:type="character" w:customStyle="1" w:styleId="NormalChar0">
    <w:name w:val="Normal Char"/>
    <w:basedOn w:val="DefaultParagraphFont"/>
    <w:rsid w:val="00B8656A"/>
    <w:rPr>
      <w:lang w:eastAsia="en-US"/>
    </w:rPr>
  </w:style>
  <w:style w:type="character" w:customStyle="1" w:styleId="BoldUnderlineChar4">
    <w:name w:val="Bold + Underline Char"/>
    <w:basedOn w:val="DefaultParagraphFont"/>
    <w:rsid w:val="00B8656A"/>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8656A"/>
  </w:style>
  <w:style w:type="character" w:customStyle="1" w:styleId="CharacterStyle7">
    <w:name w:val="Character Style 7"/>
    <w:rsid w:val="00B8656A"/>
    <w:rPr>
      <w:rFonts w:ascii="Arial Narrow" w:hAnsi="Arial Narrow" w:cs="Arial Narrow"/>
      <w:sz w:val="20"/>
      <w:szCs w:val="20"/>
      <w:u w:val="single"/>
    </w:rPr>
  </w:style>
  <w:style w:type="character" w:customStyle="1" w:styleId="StyleStyle4Char">
    <w:name w:val="Style Style4 + Char"/>
    <w:basedOn w:val="DefaultParagraphFont"/>
    <w:rsid w:val="00B8656A"/>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8656A"/>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8656A"/>
    <w:rPr>
      <w:rFonts w:ascii="Verdana" w:hAnsi="Verdana"/>
      <w:sz w:val="21"/>
      <w:szCs w:val="21"/>
      <w:u w:val="thick"/>
    </w:rPr>
  </w:style>
  <w:style w:type="paragraph" w:customStyle="1" w:styleId="Cite8">
    <w:name w:val="Cite8"/>
    <w:basedOn w:val="Normal"/>
    <w:autoRedefine/>
    <w:uiPriority w:val="99"/>
    <w:qFormat/>
    <w:rsid w:val="00B8656A"/>
    <w:rPr>
      <w:rFonts w:eastAsia="Calibri"/>
      <w:sz w:val="16"/>
    </w:rPr>
  </w:style>
  <w:style w:type="character" w:customStyle="1" w:styleId="BoxX2">
    <w:name w:val="BoxX2"/>
    <w:qFormat/>
    <w:rsid w:val="00B8656A"/>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8656A"/>
    <w:rPr>
      <w:rFonts w:ascii="Garamond" w:hAnsi="Garamond" w:hint="default"/>
      <w:sz w:val="16"/>
    </w:rPr>
  </w:style>
  <w:style w:type="paragraph" w:customStyle="1" w:styleId="StyleStyle49pt9">
    <w:name w:val="Style Style4 + 9 pt9"/>
    <w:basedOn w:val="Style4"/>
    <w:link w:val="StyleStyle49pt9Char"/>
    <w:rsid w:val="00B8656A"/>
    <w:rPr>
      <w:rFonts w:eastAsia="SimSun"/>
      <w:lang w:eastAsia="zh-CN"/>
    </w:rPr>
  </w:style>
  <w:style w:type="character" w:customStyle="1" w:styleId="StyleStyle49pt9Char">
    <w:name w:val="Style Style4 + 9 pt9 Char"/>
    <w:link w:val="StyleStyle49pt9"/>
    <w:rsid w:val="00B8656A"/>
    <w:rPr>
      <w:rFonts w:ascii="Calibri" w:eastAsia="SimSun" w:hAnsi="Calibri" w:cs="Calibri"/>
      <w:sz w:val="24"/>
      <w:u w:val="single"/>
      <w:lang w:eastAsia="zh-CN"/>
    </w:rPr>
  </w:style>
  <w:style w:type="character" w:customStyle="1" w:styleId="UnderlineCard1">
    <w:name w:val="Underline Card"/>
    <w:uiPriority w:val="6"/>
    <w:qFormat/>
    <w:rsid w:val="00B8656A"/>
    <w:rPr>
      <w:rFonts w:ascii="Arial" w:hAnsi="Arial"/>
      <w:b w:val="0"/>
      <w:bCs/>
      <w:sz w:val="20"/>
      <w:u w:val="single"/>
    </w:rPr>
  </w:style>
  <w:style w:type="paragraph" w:customStyle="1" w:styleId="DebateBlocking">
    <w:name w:val="DebateBlocking"/>
    <w:basedOn w:val="Normal"/>
    <w:next w:val="Nothing"/>
    <w:uiPriority w:val="99"/>
    <w:qFormat/>
    <w:rsid w:val="00B8656A"/>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8656A"/>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8656A"/>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B8656A"/>
    <w:pPr>
      <w:spacing w:before="100" w:beforeAutospacing="1" w:after="100" w:afterAutospacing="1"/>
    </w:pPr>
    <w:rPr>
      <w:rFonts w:eastAsia="Times New Roman"/>
    </w:rPr>
  </w:style>
  <w:style w:type="character" w:customStyle="1" w:styleId="created">
    <w:name w:val="created"/>
    <w:basedOn w:val="DefaultParagraphFont"/>
    <w:rsid w:val="00B8656A"/>
  </w:style>
  <w:style w:type="paragraph" w:customStyle="1" w:styleId="8font">
    <w:name w:val="8font"/>
    <w:basedOn w:val="Normal"/>
    <w:next w:val="Normal"/>
    <w:autoRedefine/>
    <w:qFormat/>
    <w:rsid w:val="00B8656A"/>
    <w:rPr>
      <w:rFonts w:eastAsia="Cambria"/>
      <w:sz w:val="16"/>
      <w:szCs w:val="16"/>
    </w:rPr>
  </w:style>
  <w:style w:type="paragraph" w:customStyle="1" w:styleId="CiteLittle">
    <w:name w:val="Cite Little"/>
    <w:next w:val="Normal"/>
    <w:qFormat/>
    <w:rsid w:val="00B8656A"/>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8656A"/>
    <w:rPr>
      <w:rFonts w:ascii="Times New Roman" w:eastAsia="MS Mincho" w:hAnsi="Times New Roman"/>
      <w:b/>
      <w:bCs/>
      <w:u w:val="thick"/>
    </w:rPr>
  </w:style>
  <w:style w:type="character" w:customStyle="1" w:styleId="StyleAsianMSMincho">
    <w:name w:val="Style (Asian) MS Mincho"/>
    <w:rsid w:val="00B8656A"/>
    <w:rPr>
      <w:rFonts w:ascii="Times New Roman" w:eastAsia="MS Mincho" w:hAnsi="Times New Roman"/>
      <w:u w:val="thick"/>
    </w:rPr>
  </w:style>
  <w:style w:type="paragraph" w:customStyle="1" w:styleId="docheader">
    <w:name w:val="doc header"/>
    <w:autoRedefine/>
    <w:qFormat/>
    <w:rsid w:val="00B8656A"/>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8656A"/>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B8656A"/>
  </w:style>
  <w:style w:type="character" w:customStyle="1" w:styleId="CardCharChar1">
    <w:name w:val="Card Char Char1"/>
    <w:rsid w:val="00B8656A"/>
    <w:rPr>
      <w:b/>
      <w:bCs/>
      <w:sz w:val="28"/>
      <w:szCs w:val="28"/>
    </w:rPr>
  </w:style>
  <w:style w:type="paragraph" w:customStyle="1" w:styleId="bloctitles">
    <w:name w:val="bloc titles"/>
    <w:basedOn w:val="Heading1"/>
    <w:next w:val="Normal"/>
    <w:link w:val="bloctitlesChar"/>
    <w:autoRedefine/>
    <w:qFormat/>
    <w:rsid w:val="00B8656A"/>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B8656A"/>
    <w:rPr>
      <w:rFonts w:ascii="Calibri" w:eastAsia="Times New Roman" w:hAnsi="Calibri" w:cs="Times New Roman"/>
      <w:b/>
      <w:bCs/>
      <w:caps/>
      <w:sz w:val="28"/>
      <w:szCs w:val="32"/>
      <w:u w:val="single"/>
    </w:rPr>
  </w:style>
  <w:style w:type="paragraph" w:customStyle="1" w:styleId="blocorganizer">
    <w:name w:val="bloc organizer"/>
    <w:basedOn w:val="Heading1"/>
    <w:next w:val="bloctitles"/>
    <w:link w:val="blocorganizerChar"/>
    <w:autoRedefine/>
    <w:qFormat/>
    <w:rsid w:val="00B8656A"/>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B8656A"/>
    <w:rPr>
      <w:rFonts w:ascii="Calibri" w:eastAsia="Times New Roman" w:hAnsi="Calibri" w:cs="Times New Roman"/>
      <w:b/>
      <w:bCs/>
      <w:caps/>
      <w:sz w:val="4"/>
      <w:szCs w:val="32"/>
      <w:u w:val="single"/>
    </w:rPr>
  </w:style>
  <w:style w:type="character" w:customStyle="1" w:styleId="UnderlineBoldChar">
    <w:name w:val="Underline Bold Char"/>
    <w:locked/>
    <w:rsid w:val="00B8656A"/>
    <w:rPr>
      <w:rFonts w:ascii="Times New Roman" w:eastAsia="Times New Roman" w:hAnsi="Times New Roman" w:cs="Calibri"/>
      <w:b/>
      <w:sz w:val="24"/>
      <w:szCs w:val="20"/>
      <w:u w:val="single"/>
    </w:rPr>
  </w:style>
  <w:style w:type="character" w:customStyle="1" w:styleId="tagChar">
    <w:name w:val="%tag Char"/>
    <w:link w:val="tag"/>
    <w:uiPriority w:val="99"/>
    <w:rsid w:val="00B8656A"/>
    <w:rPr>
      <w:rFonts w:ascii="Garamond" w:eastAsia="Calibri" w:hAnsi="Garamond" w:cs="Calibri"/>
      <w:bCs/>
      <w:sz w:val="18"/>
    </w:rPr>
  </w:style>
  <w:style w:type="character" w:customStyle="1" w:styleId="AAAcardChar">
    <w:name w:val="AAAcard Char"/>
    <w:link w:val="AAAcard"/>
    <w:uiPriority w:val="99"/>
    <w:rsid w:val="00B8656A"/>
    <w:rPr>
      <w:rFonts w:ascii="Calibri" w:eastAsia="Times New Roman" w:hAnsi="Calibri" w:cs="Calibri"/>
      <w:sz w:val="24"/>
    </w:rPr>
  </w:style>
  <w:style w:type="character" w:customStyle="1" w:styleId="underlineCharChar2">
    <w:name w:val="underline Char Char"/>
    <w:rsid w:val="00B8656A"/>
    <w:rPr>
      <w:rFonts w:ascii="Arial Narrow" w:eastAsia="Times New Roman" w:hAnsi="Arial Narrow" w:cs="Calibri"/>
      <w:sz w:val="24"/>
      <w:u w:val="single"/>
    </w:rPr>
  </w:style>
  <w:style w:type="paragraph" w:customStyle="1" w:styleId="tagstyle0">
    <w:name w:val="tagstyle"/>
    <w:basedOn w:val="Normal"/>
    <w:rsid w:val="00B8656A"/>
    <w:pPr>
      <w:spacing w:before="100" w:beforeAutospacing="1" w:after="100" w:afterAutospacing="1"/>
    </w:pPr>
    <w:rPr>
      <w:rFonts w:eastAsia="Times New Roman"/>
    </w:rPr>
  </w:style>
  <w:style w:type="character" w:customStyle="1" w:styleId="newsstorytitle">
    <w:name w:val="news_story_title"/>
    <w:rsid w:val="00B8656A"/>
  </w:style>
  <w:style w:type="character" w:customStyle="1" w:styleId="yqlink">
    <w:name w:val="yqlink"/>
    <w:rsid w:val="00B8656A"/>
  </w:style>
  <w:style w:type="character" w:customStyle="1" w:styleId="clbody">
    <w:name w:val="clbody"/>
    <w:rsid w:val="00B8656A"/>
  </w:style>
  <w:style w:type="character" w:customStyle="1" w:styleId="Boxing">
    <w:name w:val="Boxing"/>
    <w:rsid w:val="00B8656A"/>
    <w:rPr>
      <w:rFonts w:ascii="Arial Narrow" w:hAnsi="Arial Narrow"/>
      <w:dstrike w:val="0"/>
      <w:sz w:val="20"/>
      <w:bdr w:val="single" w:sz="2" w:space="0" w:color="auto"/>
      <w:vertAlign w:val="baseline"/>
    </w:rPr>
  </w:style>
  <w:style w:type="paragraph" w:customStyle="1" w:styleId="Analyticals">
    <w:name w:val="Analyticals"/>
    <w:basedOn w:val="Normal"/>
    <w:rsid w:val="00B8656A"/>
    <w:rPr>
      <w:rFonts w:eastAsia="Times New Roman"/>
    </w:rPr>
  </w:style>
  <w:style w:type="character" w:customStyle="1" w:styleId="norm">
    <w:name w:val="norm"/>
    <w:rsid w:val="00B8656A"/>
  </w:style>
  <w:style w:type="character" w:customStyle="1" w:styleId="boldandunderlinecharcharcharcharcharcharcharcharcharcharcharcharcharcharcharchar0">
    <w:name w:val="boldandunderlinecharcharcharcharcharcharcharcharcharcharcharcharcharcharcharchar"/>
    <w:rsid w:val="00B8656A"/>
  </w:style>
  <w:style w:type="character" w:customStyle="1" w:styleId="underlinecharcharcharcharcharcharcharcharcharcharcharcharcharchar0">
    <w:name w:val="underlinecharcharcharcharcharcharcharcharcharcharcharcharcharchar"/>
    <w:rsid w:val="00B8656A"/>
  </w:style>
  <w:style w:type="character" w:customStyle="1" w:styleId="CharCharCharCharCharChar1Char">
    <w:name w:val="Char Char Char Char Char Char1 Char"/>
    <w:rsid w:val="00B8656A"/>
    <w:rPr>
      <w:rFonts w:ascii="Times New Roman" w:eastAsia="Times New Roman" w:hAnsi="Times New Roman" w:cs="Times New Roman"/>
      <w:b/>
      <w:sz w:val="24"/>
      <w:szCs w:val="24"/>
    </w:rPr>
  </w:style>
  <w:style w:type="character" w:customStyle="1" w:styleId="emphasis22">
    <w:name w:val="emphasis2"/>
    <w:rsid w:val="00B8656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8656A"/>
    <w:rPr>
      <w:sz w:val="24"/>
      <w:szCs w:val="24"/>
      <w:lang w:val="en-US" w:eastAsia="en-US" w:bidi="ar-SA"/>
    </w:rPr>
  </w:style>
  <w:style w:type="character" w:customStyle="1" w:styleId="NewTag">
    <w:name w:val="NewTag"/>
    <w:uiPriority w:val="1"/>
    <w:qFormat/>
    <w:rsid w:val="00B8656A"/>
    <w:rPr>
      <w:rFonts w:ascii="Georgia" w:hAnsi="Georgia"/>
      <w:b/>
      <w:sz w:val="24"/>
    </w:rPr>
  </w:style>
  <w:style w:type="character" w:customStyle="1" w:styleId="searchtools-record-title">
    <w:name w:val="searchtools-record-title"/>
    <w:basedOn w:val="DefaultParagraphFont"/>
    <w:rsid w:val="00B8656A"/>
  </w:style>
  <w:style w:type="character" w:customStyle="1" w:styleId="rightside">
    <w:name w:val="rightside"/>
    <w:rsid w:val="00B8656A"/>
  </w:style>
  <w:style w:type="character" w:customStyle="1" w:styleId="flourish">
    <w:name w:val="flourish"/>
    <w:rsid w:val="00B8656A"/>
  </w:style>
  <w:style w:type="character" w:customStyle="1" w:styleId="style150">
    <w:name w:val="style150"/>
    <w:rsid w:val="00B8656A"/>
  </w:style>
  <w:style w:type="character" w:customStyle="1" w:styleId="head">
    <w:name w:val="head"/>
    <w:rsid w:val="00B8656A"/>
  </w:style>
  <w:style w:type="character" w:customStyle="1" w:styleId="apturelink">
    <w:name w:val="apturelink"/>
    <w:rsid w:val="00B8656A"/>
  </w:style>
  <w:style w:type="character" w:customStyle="1" w:styleId="apturelinkicon">
    <w:name w:val="apturelinkicon"/>
    <w:rsid w:val="00B8656A"/>
  </w:style>
  <w:style w:type="character" w:customStyle="1" w:styleId="titletxt">
    <w:name w:val="titletxt"/>
    <w:rsid w:val="00B8656A"/>
  </w:style>
  <w:style w:type="character" w:customStyle="1" w:styleId="colbcopy">
    <w:name w:val="colbcopy"/>
    <w:rsid w:val="00B8656A"/>
  </w:style>
  <w:style w:type="character" w:customStyle="1" w:styleId="hcard">
    <w:name w:val="hcard"/>
    <w:rsid w:val="00B8656A"/>
  </w:style>
  <w:style w:type="table" w:styleId="MediumGrid2">
    <w:name w:val="Medium Grid 2"/>
    <w:basedOn w:val="TableNormal"/>
    <w:uiPriority w:val="68"/>
    <w:rsid w:val="00B8656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8656A"/>
    <w:pPr>
      <w:widowControl/>
      <w:autoSpaceDE/>
      <w:autoSpaceDN/>
      <w:adjustRightInd/>
    </w:pPr>
    <w:rPr>
      <w:rFonts w:ascii="Courier" w:eastAsia="Cambria" w:hAnsi="Courier"/>
      <w:sz w:val="21"/>
      <w:szCs w:val="21"/>
    </w:rPr>
  </w:style>
  <w:style w:type="paragraph" w:customStyle="1" w:styleId="hotroute2">
    <w:name w:val="hotroute"/>
    <w:basedOn w:val="Normal"/>
    <w:qFormat/>
    <w:rsid w:val="00B8656A"/>
    <w:pPr>
      <w:ind w:left="288"/>
    </w:pPr>
  </w:style>
  <w:style w:type="paragraph" w:customStyle="1" w:styleId="DeleteAnalytics">
    <w:name w:val="Delete Analytics"/>
    <w:basedOn w:val="Heading4"/>
    <w:qFormat/>
    <w:rsid w:val="00B8656A"/>
    <w:rPr>
      <w:bCs/>
      <w:color w:val="800000"/>
    </w:rPr>
  </w:style>
  <w:style w:type="paragraph" w:customStyle="1" w:styleId="ReallyFuckingSmall0">
    <w:name w:val="Really Fucking Small"/>
    <w:basedOn w:val="Normal"/>
    <w:link w:val="ReallyFuckingSmallChar0"/>
    <w:rsid w:val="00B8656A"/>
    <w:pPr>
      <w:ind w:left="144"/>
    </w:pPr>
    <w:rPr>
      <w:rFonts w:eastAsia="Times New Roman"/>
      <w:sz w:val="12"/>
    </w:rPr>
  </w:style>
  <w:style w:type="character" w:customStyle="1" w:styleId="ReallyFuckingSmallChar0">
    <w:name w:val="Really Fucking Small Char"/>
    <w:link w:val="ReallyFuckingSmall0"/>
    <w:rsid w:val="00B8656A"/>
    <w:rPr>
      <w:rFonts w:ascii="Calibri" w:eastAsia="Times New Roman" w:hAnsi="Calibri" w:cs="Calibri"/>
      <w:sz w:val="12"/>
    </w:rPr>
  </w:style>
  <w:style w:type="paragraph" w:customStyle="1" w:styleId="Boxempahsis">
    <w:name w:val="Box empahsis"/>
    <w:basedOn w:val="Normal"/>
    <w:link w:val="BoxempahsisChar"/>
    <w:qFormat/>
    <w:rsid w:val="00B8656A"/>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B8656A"/>
    <w:rPr>
      <w:rFonts w:ascii="Franklin Gothic Heavy" w:hAnsi="Franklin Gothic Heavy" w:cs="Calibri"/>
      <w:sz w:val="24"/>
      <w:u w:val="single"/>
      <w:bdr w:val="single" w:sz="4" w:space="0" w:color="auto"/>
    </w:rPr>
  </w:style>
  <w:style w:type="character" w:customStyle="1" w:styleId="Qualified">
    <w:name w:val="Qualified"/>
    <w:rsid w:val="00B8656A"/>
    <w:rPr>
      <w:rFonts w:asciiTheme="majorHAnsi" w:hAnsiTheme="majorHAnsi"/>
      <w:b/>
      <w:bCs/>
      <w:sz w:val="16"/>
    </w:rPr>
  </w:style>
  <w:style w:type="character" w:customStyle="1" w:styleId="Underline-Highlighted-WFU">
    <w:name w:val="Underline-Highlighted-WFU"/>
    <w:basedOn w:val="DefaultParagraphFont"/>
    <w:uiPriority w:val="1"/>
    <w:qFormat/>
    <w:rsid w:val="00B8656A"/>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8656A"/>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8656A"/>
    <w:rPr>
      <w:rFonts w:ascii="Arial" w:eastAsia="Times New Roman" w:hAnsi="Arial" w:cs="Arial"/>
      <w:b/>
      <w:bCs/>
      <w:kern w:val="32"/>
      <w:sz w:val="28"/>
      <w:szCs w:val="32"/>
    </w:rPr>
  </w:style>
  <w:style w:type="character" w:customStyle="1" w:styleId="columntexthead">
    <w:name w:val="columntexthead"/>
    <w:rsid w:val="00B8656A"/>
  </w:style>
  <w:style w:type="character" w:customStyle="1" w:styleId="instruction">
    <w:name w:val="instruction"/>
    <w:rsid w:val="00B8656A"/>
  </w:style>
  <w:style w:type="character" w:customStyle="1" w:styleId="listpipe">
    <w:name w:val="listpipe"/>
    <w:rsid w:val="00B8656A"/>
  </w:style>
  <w:style w:type="character" w:customStyle="1" w:styleId="imagelink">
    <w:name w:val="imagelink"/>
    <w:rsid w:val="00B8656A"/>
  </w:style>
  <w:style w:type="character" w:customStyle="1" w:styleId="leadin">
    <w:name w:val="leadin"/>
    <w:rsid w:val="00B8656A"/>
  </w:style>
  <w:style w:type="character" w:customStyle="1" w:styleId="noticiabyline">
    <w:name w:val="noticia_byline"/>
    <w:rsid w:val="00B8656A"/>
  </w:style>
  <w:style w:type="character" w:customStyle="1" w:styleId="rightnowyahoo">
    <w:name w:val="right_now_yahoo"/>
    <w:rsid w:val="00B8656A"/>
  </w:style>
  <w:style w:type="character" w:customStyle="1" w:styleId="submittedmeta">
    <w:name w:val="submitted meta"/>
    <w:rsid w:val="00B8656A"/>
  </w:style>
  <w:style w:type="character" w:customStyle="1" w:styleId="A10">
    <w:name w:val="A10"/>
    <w:uiPriority w:val="99"/>
    <w:rsid w:val="00B8656A"/>
    <w:rPr>
      <w:color w:val="000000"/>
      <w:sz w:val="12"/>
      <w:szCs w:val="12"/>
    </w:rPr>
  </w:style>
  <w:style w:type="paragraph" w:customStyle="1" w:styleId="Pa7">
    <w:name w:val="Pa7"/>
    <w:basedOn w:val="Default"/>
    <w:next w:val="Default"/>
    <w:uiPriority w:val="99"/>
    <w:qFormat/>
    <w:rsid w:val="00B8656A"/>
    <w:pPr>
      <w:spacing w:before="280" w:line="221" w:lineRule="atLeast"/>
    </w:pPr>
    <w:rPr>
      <w:rFonts w:ascii="Baskerville" w:hAnsi="Baskerville"/>
      <w:color w:val="auto"/>
    </w:rPr>
  </w:style>
  <w:style w:type="character" w:customStyle="1" w:styleId="AAAunderline">
    <w:name w:val="AAAunderline"/>
    <w:qFormat/>
    <w:rsid w:val="00B8656A"/>
    <w:rPr>
      <w:b/>
      <w:u w:val="single"/>
    </w:rPr>
  </w:style>
  <w:style w:type="paragraph" w:customStyle="1" w:styleId="IndexHeader">
    <w:name w:val="Index Header"/>
    <w:basedOn w:val="Normal"/>
    <w:rsid w:val="00B8656A"/>
    <w:pPr>
      <w:ind w:left="-720"/>
      <w:outlineLvl w:val="0"/>
    </w:pPr>
    <w:rPr>
      <w:rFonts w:eastAsia="Times New Roman"/>
      <w:b/>
      <w:bCs/>
      <w:sz w:val="36"/>
      <w:szCs w:val="20"/>
    </w:rPr>
  </w:style>
  <w:style w:type="character" w:customStyle="1" w:styleId="IndexHeaderChar">
    <w:name w:val="Index Header Char"/>
    <w:rsid w:val="00B8656A"/>
    <w:rPr>
      <w:rFonts w:ascii="Times New Roman" w:eastAsia="Times New Roman" w:hAnsi="Times New Roman"/>
      <w:b/>
      <w:bCs/>
      <w:sz w:val="36"/>
    </w:rPr>
  </w:style>
  <w:style w:type="paragraph" w:customStyle="1" w:styleId="CardRead">
    <w:name w:val="Card_Read"/>
    <w:basedOn w:val="Normal"/>
    <w:rsid w:val="00B8656A"/>
    <w:rPr>
      <w:rFonts w:ascii="Times" w:eastAsia="Times" w:hAnsi="Times"/>
      <w:szCs w:val="20"/>
    </w:rPr>
  </w:style>
  <w:style w:type="paragraph" w:customStyle="1" w:styleId="CardNU">
    <w:name w:val="CardNU"/>
    <w:basedOn w:val="Normal"/>
    <w:rsid w:val="00B8656A"/>
    <w:rPr>
      <w:rFonts w:ascii="Times" w:eastAsia="Times" w:hAnsi="Times"/>
      <w:sz w:val="14"/>
      <w:szCs w:val="20"/>
    </w:rPr>
  </w:style>
  <w:style w:type="paragraph" w:customStyle="1" w:styleId="StyleHeading310pt">
    <w:name w:val="Style Heading 3 + 10 pt"/>
    <w:basedOn w:val="Heading3"/>
    <w:rsid w:val="00B8656A"/>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B8656A"/>
    <w:rPr>
      <w:rFonts w:ascii="Times New Roman" w:eastAsia="Times New Roman" w:hAnsi="Times New Roman" w:cs="Arial"/>
      <w:b/>
      <w:bCs/>
      <w:sz w:val="26"/>
      <w:szCs w:val="26"/>
    </w:rPr>
  </w:style>
  <w:style w:type="paragraph" w:customStyle="1" w:styleId="Style30">
    <w:name w:val="Style 3"/>
    <w:basedOn w:val="Normal"/>
    <w:rsid w:val="00B8656A"/>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B8656A"/>
    <w:pPr>
      <w:spacing w:after="60"/>
    </w:pPr>
    <w:rPr>
      <w:rFonts w:eastAsia="Times New Roman"/>
      <w:sz w:val="18"/>
    </w:rPr>
  </w:style>
  <w:style w:type="paragraph" w:customStyle="1" w:styleId="OmniPage8">
    <w:name w:val="OmniPage #8"/>
    <w:basedOn w:val="Normal"/>
    <w:rsid w:val="00B8656A"/>
    <w:rPr>
      <w:rFonts w:eastAsia="Times New Roman"/>
      <w:color w:val="000000"/>
      <w:szCs w:val="20"/>
    </w:rPr>
  </w:style>
  <w:style w:type="paragraph" w:customStyle="1" w:styleId="OmniPage2">
    <w:name w:val="OmniPage #2"/>
    <w:basedOn w:val="Normal"/>
    <w:rsid w:val="00B8656A"/>
    <w:rPr>
      <w:rFonts w:eastAsia="Times New Roman"/>
      <w:color w:val="000000"/>
      <w:szCs w:val="20"/>
    </w:rPr>
  </w:style>
  <w:style w:type="paragraph" w:customStyle="1" w:styleId="OmniPage6">
    <w:name w:val="OmniPage #6"/>
    <w:basedOn w:val="Normal"/>
    <w:rsid w:val="00B8656A"/>
    <w:rPr>
      <w:rFonts w:eastAsia="Times New Roman"/>
      <w:color w:val="000000"/>
      <w:szCs w:val="20"/>
    </w:rPr>
  </w:style>
  <w:style w:type="paragraph" w:customStyle="1" w:styleId="OmniPage7">
    <w:name w:val="OmniPage #7"/>
    <w:basedOn w:val="Normal"/>
    <w:rsid w:val="00B8656A"/>
    <w:rPr>
      <w:rFonts w:eastAsia="Times New Roman"/>
      <w:color w:val="000000"/>
      <w:szCs w:val="20"/>
    </w:rPr>
  </w:style>
  <w:style w:type="paragraph" w:customStyle="1" w:styleId="OmniPage11">
    <w:name w:val="OmniPage #11"/>
    <w:basedOn w:val="Normal"/>
    <w:rsid w:val="00B8656A"/>
    <w:rPr>
      <w:rFonts w:eastAsia="Times New Roman"/>
      <w:color w:val="000000"/>
      <w:szCs w:val="20"/>
    </w:rPr>
  </w:style>
  <w:style w:type="paragraph" w:customStyle="1" w:styleId="OmniPage12">
    <w:name w:val="OmniPage #12"/>
    <w:basedOn w:val="Normal"/>
    <w:rsid w:val="00B8656A"/>
    <w:rPr>
      <w:rFonts w:eastAsia="Times New Roman"/>
      <w:color w:val="000000"/>
      <w:szCs w:val="20"/>
    </w:rPr>
  </w:style>
  <w:style w:type="paragraph" w:customStyle="1" w:styleId="OmniPage13">
    <w:name w:val="OmniPage #13"/>
    <w:basedOn w:val="Normal"/>
    <w:rsid w:val="00B8656A"/>
    <w:rPr>
      <w:rFonts w:eastAsia="Times New Roman"/>
      <w:color w:val="000000"/>
      <w:szCs w:val="20"/>
    </w:rPr>
  </w:style>
  <w:style w:type="paragraph" w:customStyle="1" w:styleId="OmniPage14">
    <w:name w:val="OmniPage #14"/>
    <w:basedOn w:val="Normal"/>
    <w:rsid w:val="00B8656A"/>
    <w:rPr>
      <w:rFonts w:eastAsia="Times New Roman"/>
      <w:color w:val="000000"/>
      <w:szCs w:val="20"/>
    </w:rPr>
  </w:style>
  <w:style w:type="paragraph" w:customStyle="1" w:styleId="OmniPage15">
    <w:name w:val="OmniPage #15"/>
    <w:basedOn w:val="Normal"/>
    <w:rsid w:val="00B8656A"/>
    <w:rPr>
      <w:rFonts w:eastAsia="Times New Roman"/>
      <w:color w:val="000000"/>
      <w:szCs w:val="20"/>
    </w:rPr>
  </w:style>
  <w:style w:type="paragraph" w:customStyle="1" w:styleId="OmniPage17">
    <w:name w:val="OmniPage #17"/>
    <w:basedOn w:val="Normal"/>
    <w:rsid w:val="00B8656A"/>
    <w:rPr>
      <w:rFonts w:eastAsia="Times New Roman"/>
      <w:color w:val="000000"/>
      <w:szCs w:val="20"/>
    </w:rPr>
  </w:style>
  <w:style w:type="paragraph" w:customStyle="1" w:styleId="OmniPage19">
    <w:name w:val="OmniPage #19"/>
    <w:basedOn w:val="Normal"/>
    <w:rsid w:val="00B8656A"/>
    <w:rPr>
      <w:rFonts w:eastAsia="Times New Roman"/>
      <w:color w:val="000000"/>
      <w:szCs w:val="20"/>
    </w:rPr>
  </w:style>
  <w:style w:type="paragraph" w:customStyle="1" w:styleId="OmniPage20">
    <w:name w:val="OmniPage #20"/>
    <w:basedOn w:val="Normal"/>
    <w:rsid w:val="00B8656A"/>
    <w:rPr>
      <w:rFonts w:eastAsia="Times New Roman"/>
      <w:color w:val="000000"/>
      <w:szCs w:val="20"/>
    </w:rPr>
  </w:style>
  <w:style w:type="paragraph" w:customStyle="1" w:styleId="OmniPage21">
    <w:name w:val="OmniPage #21"/>
    <w:basedOn w:val="Normal"/>
    <w:rsid w:val="00B8656A"/>
    <w:rPr>
      <w:rFonts w:eastAsia="Times New Roman"/>
      <w:color w:val="000000"/>
      <w:szCs w:val="20"/>
    </w:rPr>
  </w:style>
  <w:style w:type="paragraph" w:customStyle="1" w:styleId="OmniPage22">
    <w:name w:val="OmniPage #22"/>
    <w:basedOn w:val="Normal"/>
    <w:rsid w:val="00B8656A"/>
    <w:rPr>
      <w:rFonts w:eastAsia="Times New Roman"/>
      <w:color w:val="000000"/>
      <w:szCs w:val="20"/>
    </w:rPr>
  </w:style>
  <w:style w:type="paragraph" w:customStyle="1" w:styleId="OmniPage25">
    <w:name w:val="OmniPage #25"/>
    <w:basedOn w:val="Normal"/>
    <w:rsid w:val="00B8656A"/>
    <w:rPr>
      <w:rFonts w:eastAsia="Times New Roman"/>
      <w:color w:val="000000"/>
      <w:szCs w:val="20"/>
    </w:rPr>
  </w:style>
  <w:style w:type="paragraph" w:customStyle="1" w:styleId="OmniPage18">
    <w:name w:val="OmniPage #18"/>
    <w:basedOn w:val="Normal"/>
    <w:rsid w:val="00B8656A"/>
    <w:rPr>
      <w:rFonts w:eastAsia="Times New Roman"/>
      <w:color w:val="000000"/>
      <w:szCs w:val="20"/>
    </w:rPr>
  </w:style>
  <w:style w:type="paragraph" w:customStyle="1" w:styleId="OmniPage26">
    <w:name w:val="OmniPage #26"/>
    <w:basedOn w:val="Normal"/>
    <w:rsid w:val="00B8656A"/>
    <w:rPr>
      <w:rFonts w:eastAsia="Times New Roman"/>
      <w:color w:val="000000"/>
      <w:szCs w:val="20"/>
    </w:rPr>
  </w:style>
  <w:style w:type="character" w:customStyle="1" w:styleId="iagsheaderlarge">
    <w:name w:val="iags_header_large"/>
    <w:rsid w:val="00B8656A"/>
  </w:style>
  <w:style w:type="paragraph" w:customStyle="1" w:styleId="OmniPage9">
    <w:name w:val="OmniPage #9"/>
    <w:basedOn w:val="Normal"/>
    <w:rsid w:val="00B8656A"/>
    <w:rPr>
      <w:rFonts w:eastAsia="Times New Roman"/>
      <w:color w:val="000000"/>
      <w:szCs w:val="20"/>
    </w:rPr>
  </w:style>
  <w:style w:type="paragraph" w:customStyle="1" w:styleId="OmniPage5">
    <w:name w:val="OmniPage #5"/>
    <w:basedOn w:val="Normal"/>
    <w:rsid w:val="00B8656A"/>
    <w:rPr>
      <w:rFonts w:eastAsia="Times New Roman"/>
      <w:color w:val="000000"/>
      <w:szCs w:val="20"/>
    </w:rPr>
  </w:style>
  <w:style w:type="character" w:customStyle="1" w:styleId="style12char0">
    <w:name w:val="style12char"/>
    <w:rsid w:val="00B8656A"/>
  </w:style>
  <w:style w:type="character" w:customStyle="1" w:styleId="charchar2">
    <w:name w:val="charchar2"/>
    <w:rsid w:val="00B8656A"/>
  </w:style>
  <w:style w:type="character" w:customStyle="1" w:styleId="style11char0">
    <w:name w:val="style11char"/>
    <w:rsid w:val="00B8656A"/>
  </w:style>
  <w:style w:type="paragraph" w:customStyle="1" w:styleId="CitesandCardText">
    <w:name w:val="Cites and Card Text"/>
    <w:basedOn w:val="Normal"/>
    <w:rsid w:val="00B8656A"/>
    <w:rPr>
      <w:rFonts w:eastAsia="Times New Roman"/>
    </w:rPr>
  </w:style>
  <w:style w:type="paragraph" w:styleId="List2">
    <w:name w:val="List 2"/>
    <w:basedOn w:val="Default"/>
    <w:next w:val="Default"/>
    <w:rsid w:val="00B8656A"/>
    <w:rPr>
      <w:color w:val="auto"/>
    </w:rPr>
  </w:style>
  <w:style w:type="paragraph" w:customStyle="1" w:styleId="Style16">
    <w:name w:val="Style 16"/>
    <w:basedOn w:val="Normal"/>
    <w:rsid w:val="00B8656A"/>
    <w:pPr>
      <w:autoSpaceDE w:val="0"/>
      <w:autoSpaceDN w:val="0"/>
      <w:adjustRightInd w:val="0"/>
    </w:pPr>
    <w:rPr>
      <w:rFonts w:eastAsia="Times New Roman"/>
    </w:rPr>
  </w:style>
  <w:style w:type="paragraph" w:customStyle="1" w:styleId="smalltext2">
    <w:name w:val="smalltext"/>
    <w:basedOn w:val="Normal"/>
    <w:link w:val="smalltextChar0"/>
    <w:rsid w:val="00B8656A"/>
    <w:rPr>
      <w:rFonts w:eastAsia="Times New Roman"/>
      <w:sz w:val="16"/>
    </w:rPr>
  </w:style>
  <w:style w:type="character" w:customStyle="1" w:styleId="smalltextChar0">
    <w:name w:val="smalltext Char"/>
    <w:link w:val="smalltext2"/>
    <w:rsid w:val="00B8656A"/>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B8656A"/>
    <w:pPr>
      <w:spacing w:after="120"/>
    </w:pPr>
    <w:rPr>
      <w:color w:val="auto"/>
    </w:rPr>
  </w:style>
  <w:style w:type="paragraph" w:customStyle="1" w:styleId="headingChar">
    <w:name w:val="heading Char"/>
    <w:basedOn w:val="Normal"/>
    <w:rsid w:val="00B8656A"/>
    <w:pPr>
      <w:jc w:val="center"/>
    </w:pPr>
    <w:rPr>
      <w:rFonts w:ascii="Arial Black" w:eastAsia="Times New Roman" w:hAnsi="Arial Black"/>
      <w:b/>
      <w:sz w:val="36"/>
      <w:u w:val="single"/>
    </w:rPr>
  </w:style>
  <w:style w:type="character" w:customStyle="1" w:styleId="boldunderlineCharChar0">
    <w:name w:val="boldunderline Char Char"/>
    <w:rsid w:val="00B8656A"/>
    <w:rPr>
      <w:b/>
      <w:sz w:val="22"/>
      <w:szCs w:val="24"/>
      <w:u w:val="single"/>
      <w:lang w:val="en-US" w:eastAsia="en-US" w:bidi="ar-SA"/>
    </w:rPr>
  </w:style>
  <w:style w:type="paragraph" w:customStyle="1" w:styleId="Bullets-squares">
    <w:name w:val="Bullets - squares"/>
    <w:basedOn w:val="Normal"/>
    <w:next w:val="Normal"/>
    <w:rsid w:val="00B8656A"/>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B8656A"/>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8656A"/>
    <w:rPr>
      <w:rFonts w:ascii="Times New Roman" w:eastAsia="Times New Roman" w:hAnsi="Times New Roman" w:cs="Times New Roman"/>
      <w:sz w:val="16"/>
    </w:rPr>
  </w:style>
  <w:style w:type="paragraph" w:customStyle="1" w:styleId="RegularCite">
    <w:name w:val="Regular Cite"/>
    <w:qFormat/>
    <w:rsid w:val="00B8656A"/>
    <w:pPr>
      <w:spacing w:after="0" w:line="240" w:lineRule="auto"/>
    </w:pPr>
    <w:rPr>
      <w:rFonts w:ascii="Times New Roman" w:eastAsia="Times New Roman" w:hAnsi="Times New Roman" w:cs="Times New Roman"/>
      <w:sz w:val="20"/>
    </w:rPr>
  </w:style>
  <w:style w:type="character" w:customStyle="1" w:styleId="eudoraheader">
    <w:name w:val="eudoraheader"/>
    <w:rsid w:val="00B8656A"/>
  </w:style>
  <w:style w:type="character" w:customStyle="1" w:styleId="emailstyle26">
    <w:name w:val="emailstyle26"/>
    <w:rsid w:val="00B8656A"/>
  </w:style>
  <w:style w:type="paragraph" w:customStyle="1" w:styleId="context">
    <w:name w:val="context"/>
    <w:basedOn w:val="Normal"/>
    <w:rsid w:val="00B8656A"/>
    <w:pPr>
      <w:spacing w:before="100" w:beforeAutospacing="1" w:after="100" w:afterAutospacing="1"/>
    </w:pPr>
    <w:rPr>
      <w:rFonts w:eastAsia="Times New Roman"/>
    </w:rPr>
  </w:style>
  <w:style w:type="character" w:customStyle="1" w:styleId="sendtofriend">
    <w:name w:val="sendtofriend"/>
    <w:rsid w:val="00B8656A"/>
  </w:style>
  <w:style w:type="character" w:customStyle="1" w:styleId="pagetype">
    <w:name w:val="pagetype"/>
    <w:rsid w:val="00B8656A"/>
  </w:style>
  <w:style w:type="character" w:customStyle="1" w:styleId="byl">
    <w:name w:val="byl"/>
    <w:rsid w:val="00B8656A"/>
  </w:style>
  <w:style w:type="character" w:customStyle="1" w:styleId="byd">
    <w:name w:val="byd"/>
    <w:rsid w:val="00B8656A"/>
  </w:style>
  <w:style w:type="paragraph" w:customStyle="1" w:styleId="Size6">
    <w:name w:val="Size 6"/>
    <w:link w:val="Size6Char"/>
    <w:qFormat/>
    <w:rsid w:val="00B8656A"/>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8656A"/>
    <w:rPr>
      <w:rFonts w:ascii="Times New Roman" w:eastAsia="Times New Roman" w:hAnsi="Times New Roman" w:cs="Times New Roman"/>
      <w:sz w:val="16"/>
    </w:rPr>
  </w:style>
  <w:style w:type="character" w:customStyle="1" w:styleId="underliningchar0">
    <w:name w:val="underliningchar"/>
    <w:rsid w:val="00B8656A"/>
  </w:style>
  <w:style w:type="paragraph" w:customStyle="1" w:styleId="TxBrp11">
    <w:name w:val="TxBr_p11"/>
    <w:basedOn w:val="Normal"/>
    <w:rsid w:val="00B8656A"/>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B8656A"/>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B8656A"/>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B8656A"/>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B8656A"/>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B8656A"/>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B8656A"/>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B8656A"/>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B8656A"/>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B8656A"/>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B8656A"/>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B8656A"/>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B8656A"/>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B8656A"/>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B8656A"/>
    <w:rPr>
      <w:vanish w:val="0"/>
      <w:webHidden w:val="0"/>
      <w:color w:val="999999"/>
      <w:sz w:val="12"/>
      <w:szCs w:val="12"/>
      <w:specVanish/>
    </w:rPr>
  </w:style>
  <w:style w:type="paragraph" w:customStyle="1" w:styleId="CardsFont8pt">
    <w:name w:val="Cards + Font: 8 pt"/>
    <w:basedOn w:val="Normal"/>
    <w:rsid w:val="00B8656A"/>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B8656A"/>
    <w:rPr>
      <w:sz w:val="16"/>
    </w:rPr>
  </w:style>
  <w:style w:type="character" w:customStyle="1" w:styleId="TagLineCharChar">
    <w:name w:val="Tag Line Char Char"/>
    <w:rsid w:val="00B8656A"/>
    <w:rPr>
      <w:rFonts w:cs="Arial"/>
      <w:b/>
      <w:bCs/>
      <w:iCs/>
      <w:sz w:val="24"/>
      <w:szCs w:val="28"/>
      <w:lang w:val="en-US" w:eastAsia="en-US" w:bidi="ar-SA"/>
    </w:rPr>
  </w:style>
  <w:style w:type="paragraph" w:customStyle="1" w:styleId="published">
    <w:name w:val="published"/>
    <w:basedOn w:val="Normal"/>
    <w:rsid w:val="00B8656A"/>
    <w:pPr>
      <w:spacing w:before="100" w:beforeAutospacing="1" w:after="100" w:afterAutospacing="1"/>
    </w:pPr>
    <w:rPr>
      <w:rFonts w:eastAsia="Times New Roman"/>
    </w:rPr>
  </w:style>
  <w:style w:type="character" w:customStyle="1" w:styleId="articlecommentcount">
    <w:name w:val="article_comment_count"/>
    <w:rsid w:val="00B8656A"/>
  </w:style>
  <w:style w:type="character" w:customStyle="1" w:styleId="articlerecommendcount">
    <w:name w:val="article_recommend_count"/>
    <w:rsid w:val="00B8656A"/>
  </w:style>
  <w:style w:type="character" w:customStyle="1" w:styleId="normaltext1">
    <w:name w:val="normal_text"/>
    <w:rsid w:val="00B8656A"/>
  </w:style>
  <w:style w:type="paragraph" w:customStyle="1" w:styleId="storytimestamp">
    <w:name w:val="storytimestamp"/>
    <w:basedOn w:val="Normal"/>
    <w:rsid w:val="00B8656A"/>
    <w:pPr>
      <w:spacing w:before="100" w:beforeAutospacing="1" w:after="100" w:afterAutospacing="1"/>
    </w:pPr>
    <w:rPr>
      <w:rFonts w:eastAsia="Times New Roman"/>
    </w:rPr>
  </w:style>
  <w:style w:type="character" w:customStyle="1" w:styleId="story-byline">
    <w:name w:val="story-byline"/>
    <w:rsid w:val="00B8656A"/>
  </w:style>
  <w:style w:type="character" w:customStyle="1" w:styleId="story-titleline">
    <w:name w:val="story-titleline"/>
    <w:rsid w:val="00B8656A"/>
  </w:style>
  <w:style w:type="paragraph" w:styleId="ListBullet2">
    <w:name w:val="List Bullet 2"/>
    <w:basedOn w:val="Normal"/>
    <w:rsid w:val="00B8656A"/>
    <w:pPr>
      <w:tabs>
        <w:tab w:val="num" w:pos="1440"/>
      </w:tabs>
      <w:ind w:left="1440" w:hanging="360"/>
    </w:pPr>
    <w:rPr>
      <w:rFonts w:eastAsia="Times New Roman"/>
      <w:b/>
      <w:szCs w:val="44"/>
    </w:rPr>
  </w:style>
  <w:style w:type="paragraph" w:customStyle="1" w:styleId="Cardnotunderlined0">
    <w:name w:val="Card not underlined"/>
    <w:basedOn w:val="Normal"/>
    <w:rsid w:val="00B8656A"/>
    <w:rPr>
      <w:rFonts w:eastAsia="Times New Roman"/>
      <w:color w:val="000000"/>
      <w:sz w:val="10"/>
    </w:rPr>
  </w:style>
  <w:style w:type="character" w:customStyle="1" w:styleId="UnderlineCardChar1">
    <w:name w:val="Underline Card Char"/>
    <w:rsid w:val="00B8656A"/>
    <w:rPr>
      <w:sz w:val="22"/>
      <w:szCs w:val="24"/>
      <w:u w:val="single"/>
      <w:lang w:val="en-US" w:eastAsia="en-US" w:bidi="ar-SA"/>
    </w:rPr>
  </w:style>
  <w:style w:type="character" w:customStyle="1" w:styleId="SourcesCharChar1">
    <w:name w:val="Sources Char Char1"/>
    <w:rsid w:val="00B8656A"/>
    <w:rPr>
      <w:rFonts w:cs="Arial"/>
      <w:b/>
      <w:bCs/>
      <w:iCs/>
      <w:sz w:val="24"/>
      <w:szCs w:val="28"/>
      <w:lang w:val="en-US" w:eastAsia="en-US" w:bidi="ar-SA"/>
    </w:rPr>
  </w:style>
  <w:style w:type="paragraph" w:customStyle="1" w:styleId="OmniPage3">
    <w:name w:val="OmniPage #3"/>
    <w:basedOn w:val="Normal"/>
    <w:rsid w:val="00B8656A"/>
    <w:rPr>
      <w:rFonts w:eastAsia="Times New Roman"/>
      <w:color w:val="000000"/>
      <w:szCs w:val="20"/>
    </w:rPr>
  </w:style>
  <w:style w:type="paragraph" w:customStyle="1" w:styleId="OmniPage16">
    <w:name w:val="OmniPage #16"/>
    <w:basedOn w:val="Normal"/>
    <w:rsid w:val="00B8656A"/>
    <w:rPr>
      <w:rFonts w:eastAsia="Times New Roman"/>
      <w:color w:val="000000"/>
      <w:szCs w:val="20"/>
    </w:rPr>
  </w:style>
  <w:style w:type="paragraph" w:customStyle="1" w:styleId="OmniPage23">
    <w:name w:val="OmniPage #23"/>
    <w:basedOn w:val="Normal"/>
    <w:rsid w:val="00B8656A"/>
    <w:rPr>
      <w:rFonts w:eastAsia="Times New Roman"/>
      <w:color w:val="000000"/>
      <w:szCs w:val="20"/>
    </w:rPr>
  </w:style>
  <w:style w:type="paragraph" w:customStyle="1" w:styleId="OmniPage24">
    <w:name w:val="OmniPage #24"/>
    <w:basedOn w:val="Normal"/>
    <w:rsid w:val="00B8656A"/>
    <w:rPr>
      <w:rFonts w:eastAsia="Times New Roman"/>
      <w:color w:val="000000"/>
      <w:szCs w:val="20"/>
    </w:rPr>
  </w:style>
  <w:style w:type="paragraph" w:customStyle="1" w:styleId="OmniPage27">
    <w:name w:val="OmniPage #27"/>
    <w:basedOn w:val="Normal"/>
    <w:rsid w:val="00B8656A"/>
    <w:rPr>
      <w:rFonts w:eastAsia="Times New Roman"/>
      <w:color w:val="000000"/>
      <w:szCs w:val="20"/>
    </w:rPr>
  </w:style>
  <w:style w:type="paragraph" w:customStyle="1" w:styleId="OmniPage28">
    <w:name w:val="OmniPage #28"/>
    <w:basedOn w:val="Normal"/>
    <w:rsid w:val="00B8656A"/>
    <w:rPr>
      <w:rFonts w:eastAsia="Times New Roman"/>
      <w:color w:val="000000"/>
      <w:szCs w:val="20"/>
    </w:rPr>
  </w:style>
  <w:style w:type="paragraph" w:customStyle="1" w:styleId="OmniPage29">
    <w:name w:val="OmniPage #29"/>
    <w:basedOn w:val="Normal"/>
    <w:rsid w:val="00B8656A"/>
    <w:rPr>
      <w:rFonts w:eastAsia="Times New Roman"/>
      <w:color w:val="000000"/>
      <w:szCs w:val="20"/>
    </w:rPr>
  </w:style>
  <w:style w:type="paragraph" w:customStyle="1" w:styleId="OmniPage30">
    <w:name w:val="OmniPage #30"/>
    <w:basedOn w:val="Normal"/>
    <w:rsid w:val="00B8656A"/>
    <w:rPr>
      <w:rFonts w:eastAsia="Times New Roman"/>
      <w:color w:val="000000"/>
      <w:szCs w:val="20"/>
    </w:rPr>
  </w:style>
  <w:style w:type="paragraph" w:customStyle="1" w:styleId="OmniPage31">
    <w:name w:val="OmniPage #31"/>
    <w:basedOn w:val="Normal"/>
    <w:rsid w:val="00B8656A"/>
    <w:rPr>
      <w:rFonts w:eastAsia="Times New Roman"/>
      <w:color w:val="000000"/>
      <w:szCs w:val="20"/>
    </w:rPr>
  </w:style>
  <w:style w:type="paragraph" w:customStyle="1" w:styleId="OmniPage32">
    <w:name w:val="OmniPage #32"/>
    <w:basedOn w:val="Normal"/>
    <w:rsid w:val="00B8656A"/>
    <w:rPr>
      <w:rFonts w:eastAsia="Times New Roman"/>
      <w:color w:val="000000"/>
      <w:szCs w:val="20"/>
    </w:rPr>
  </w:style>
  <w:style w:type="paragraph" w:customStyle="1" w:styleId="OmniPage33">
    <w:name w:val="OmniPage #33"/>
    <w:basedOn w:val="Normal"/>
    <w:rsid w:val="00B8656A"/>
    <w:rPr>
      <w:rFonts w:eastAsia="Times New Roman"/>
      <w:color w:val="000000"/>
      <w:szCs w:val="20"/>
    </w:rPr>
  </w:style>
  <w:style w:type="paragraph" w:customStyle="1" w:styleId="OmniPage34">
    <w:name w:val="OmniPage #34"/>
    <w:basedOn w:val="Normal"/>
    <w:rsid w:val="00B8656A"/>
    <w:rPr>
      <w:rFonts w:eastAsia="Times New Roman"/>
      <w:color w:val="000000"/>
      <w:szCs w:val="20"/>
    </w:rPr>
  </w:style>
  <w:style w:type="paragraph" w:customStyle="1" w:styleId="OmniPage35">
    <w:name w:val="OmniPage #35"/>
    <w:basedOn w:val="Normal"/>
    <w:rsid w:val="00B8656A"/>
    <w:rPr>
      <w:rFonts w:eastAsia="Times New Roman"/>
      <w:color w:val="000000"/>
      <w:szCs w:val="20"/>
    </w:rPr>
  </w:style>
  <w:style w:type="paragraph" w:customStyle="1" w:styleId="OmniPage36">
    <w:name w:val="OmniPage #36"/>
    <w:basedOn w:val="Normal"/>
    <w:rsid w:val="00B8656A"/>
    <w:rPr>
      <w:rFonts w:eastAsia="Times New Roman"/>
      <w:color w:val="000000"/>
      <w:szCs w:val="20"/>
    </w:rPr>
  </w:style>
  <w:style w:type="paragraph" w:customStyle="1" w:styleId="OmniPage37">
    <w:name w:val="OmniPage #37"/>
    <w:basedOn w:val="Normal"/>
    <w:rsid w:val="00B8656A"/>
    <w:rPr>
      <w:rFonts w:eastAsia="Times New Roman"/>
      <w:color w:val="000000"/>
      <w:szCs w:val="20"/>
    </w:rPr>
  </w:style>
  <w:style w:type="paragraph" w:customStyle="1" w:styleId="OmniPage38">
    <w:name w:val="OmniPage #38"/>
    <w:basedOn w:val="Normal"/>
    <w:rsid w:val="00B8656A"/>
    <w:rPr>
      <w:rFonts w:eastAsia="Times New Roman"/>
      <w:color w:val="000000"/>
      <w:szCs w:val="20"/>
    </w:rPr>
  </w:style>
  <w:style w:type="paragraph" w:customStyle="1" w:styleId="OmniPage39">
    <w:name w:val="OmniPage #39"/>
    <w:basedOn w:val="Normal"/>
    <w:rsid w:val="00B8656A"/>
    <w:rPr>
      <w:rFonts w:eastAsia="Times New Roman"/>
      <w:color w:val="000000"/>
      <w:szCs w:val="20"/>
    </w:rPr>
  </w:style>
  <w:style w:type="paragraph" w:customStyle="1" w:styleId="OmniPage40">
    <w:name w:val="OmniPage #40"/>
    <w:basedOn w:val="Normal"/>
    <w:rsid w:val="00B8656A"/>
    <w:rPr>
      <w:rFonts w:eastAsia="Times New Roman"/>
      <w:color w:val="000000"/>
      <w:szCs w:val="20"/>
    </w:rPr>
  </w:style>
  <w:style w:type="paragraph" w:customStyle="1" w:styleId="OmniPage41">
    <w:name w:val="OmniPage #41"/>
    <w:basedOn w:val="Normal"/>
    <w:rsid w:val="00B8656A"/>
    <w:rPr>
      <w:rFonts w:eastAsia="Times New Roman"/>
      <w:color w:val="000000"/>
      <w:szCs w:val="20"/>
    </w:rPr>
  </w:style>
  <w:style w:type="paragraph" w:customStyle="1" w:styleId="OmniPage42">
    <w:name w:val="OmniPage #42"/>
    <w:basedOn w:val="Normal"/>
    <w:rsid w:val="00B8656A"/>
    <w:rPr>
      <w:rFonts w:eastAsia="Times New Roman"/>
      <w:color w:val="000000"/>
      <w:szCs w:val="20"/>
    </w:rPr>
  </w:style>
  <w:style w:type="paragraph" w:customStyle="1" w:styleId="OmniPage43">
    <w:name w:val="OmniPage #43"/>
    <w:basedOn w:val="Normal"/>
    <w:rsid w:val="00B8656A"/>
    <w:rPr>
      <w:rFonts w:eastAsia="Times New Roman"/>
      <w:color w:val="000000"/>
      <w:szCs w:val="20"/>
    </w:rPr>
  </w:style>
  <w:style w:type="paragraph" w:customStyle="1" w:styleId="OmniPage44">
    <w:name w:val="OmniPage #44"/>
    <w:basedOn w:val="Normal"/>
    <w:rsid w:val="00B8656A"/>
    <w:rPr>
      <w:rFonts w:eastAsia="Times New Roman"/>
      <w:color w:val="000000"/>
      <w:szCs w:val="20"/>
    </w:rPr>
  </w:style>
  <w:style w:type="paragraph" w:customStyle="1" w:styleId="OmniPage45">
    <w:name w:val="OmniPage #45"/>
    <w:basedOn w:val="Normal"/>
    <w:rsid w:val="00B8656A"/>
    <w:rPr>
      <w:rFonts w:eastAsia="Times New Roman"/>
      <w:color w:val="000000"/>
      <w:szCs w:val="20"/>
    </w:rPr>
  </w:style>
  <w:style w:type="paragraph" w:customStyle="1" w:styleId="OmniPage46">
    <w:name w:val="OmniPage #46"/>
    <w:basedOn w:val="Normal"/>
    <w:rsid w:val="00B8656A"/>
    <w:rPr>
      <w:rFonts w:eastAsia="Times New Roman"/>
      <w:color w:val="000000"/>
      <w:szCs w:val="20"/>
    </w:rPr>
  </w:style>
  <w:style w:type="paragraph" w:customStyle="1" w:styleId="OmniPage47">
    <w:name w:val="OmniPage #47"/>
    <w:basedOn w:val="Normal"/>
    <w:rsid w:val="00B8656A"/>
    <w:rPr>
      <w:rFonts w:eastAsia="Times New Roman"/>
      <w:color w:val="000000"/>
      <w:szCs w:val="20"/>
    </w:rPr>
  </w:style>
  <w:style w:type="paragraph" w:customStyle="1" w:styleId="OmniPage48">
    <w:name w:val="OmniPage #48"/>
    <w:basedOn w:val="Normal"/>
    <w:rsid w:val="00B8656A"/>
    <w:rPr>
      <w:rFonts w:eastAsia="Times New Roman"/>
      <w:color w:val="000000"/>
      <w:szCs w:val="20"/>
    </w:rPr>
  </w:style>
  <w:style w:type="paragraph" w:customStyle="1" w:styleId="OmniPage49">
    <w:name w:val="OmniPage #49"/>
    <w:basedOn w:val="Normal"/>
    <w:rsid w:val="00B8656A"/>
    <w:rPr>
      <w:rFonts w:eastAsia="Times New Roman"/>
      <w:color w:val="000000"/>
      <w:szCs w:val="20"/>
    </w:rPr>
  </w:style>
  <w:style w:type="paragraph" w:customStyle="1" w:styleId="OmniPage50">
    <w:name w:val="OmniPage #50"/>
    <w:basedOn w:val="Normal"/>
    <w:rsid w:val="00B8656A"/>
    <w:rPr>
      <w:rFonts w:eastAsia="Times New Roman"/>
      <w:color w:val="000000"/>
      <w:szCs w:val="20"/>
    </w:rPr>
  </w:style>
  <w:style w:type="paragraph" w:customStyle="1" w:styleId="OmniPage51">
    <w:name w:val="OmniPage #51"/>
    <w:basedOn w:val="Normal"/>
    <w:rsid w:val="00B8656A"/>
    <w:rPr>
      <w:rFonts w:eastAsia="Times New Roman"/>
      <w:color w:val="000000"/>
      <w:szCs w:val="20"/>
    </w:rPr>
  </w:style>
  <w:style w:type="paragraph" w:customStyle="1" w:styleId="OmniPage52">
    <w:name w:val="OmniPage #52"/>
    <w:basedOn w:val="Normal"/>
    <w:rsid w:val="00B8656A"/>
    <w:rPr>
      <w:rFonts w:eastAsia="Times New Roman"/>
      <w:color w:val="000000"/>
      <w:szCs w:val="20"/>
    </w:rPr>
  </w:style>
  <w:style w:type="paragraph" w:customStyle="1" w:styleId="OmniPage53">
    <w:name w:val="OmniPage #53"/>
    <w:basedOn w:val="Normal"/>
    <w:rsid w:val="00B8656A"/>
    <w:rPr>
      <w:rFonts w:eastAsia="Times New Roman"/>
      <w:color w:val="000000"/>
      <w:szCs w:val="20"/>
    </w:rPr>
  </w:style>
  <w:style w:type="paragraph" w:customStyle="1" w:styleId="OmniPage54">
    <w:name w:val="OmniPage #54"/>
    <w:basedOn w:val="Normal"/>
    <w:rsid w:val="00B8656A"/>
    <w:rPr>
      <w:rFonts w:eastAsia="Times New Roman"/>
      <w:color w:val="000000"/>
      <w:szCs w:val="20"/>
    </w:rPr>
  </w:style>
  <w:style w:type="paragraph" w:customStyle="1" w:styleId="OmniPage55">
    <w:name w:val="OmniPage #55"/>
    <w:basedOn w:val="Normal"/>
    <w:rsid w:val="00B8656A"/>
    <w:rPr>
      <w:rFonts w:eastAsia="Times New Roman"/>
      <w:color w:val="000000"/>
      <w:szCs w:val="20"/>
    </w:rPr>
  </w:style>
  <w:style w:type="paragraph" w:customStyle="1" w:styleId="OmniPage56">
    <w:name w:val="OmniPage #56"/>
    <w:basedOn w:val="Normal"/>
    <w:rsid w:val="00B8656A"/>
    <w:rPr>
      <w:rFonts w:eastAsia="Times New Roman"/>
      <w:color w:val="000000"/>
      <w:szCs w:val="20"/>
    </w:rPr>
  </w:style>
  <w:style w:type="paragraph" w:customStyle="1" w:styleId="OmniPage57">
    <w:name w:val="OmniPage #57"/>
    <w:basedOn w:val="Normal"/>
    <w:rsid w:val="00B8656A"/>
    <w:rPr>
      <w:rFonts w:eastAsia="Times New Roman"/>
      <w:color w:val="000000"/>
      <w:szCs w:val="20"/>
    </w:rPr>
  </w:style>
  <w:style w:type="paragraph" w:customStyle="1" w:styleId="OmniPage58">
    <w:name w:val="OmniPage #58"/>
    <w:basedOn w:val="Normal"/>
    <w:rsid w:val="00B8656A"/>
    <w:rPr>
      <w:rFonts w:eastAsia="Times New Roman"/>
      <w:color w:val="000000"/>
      <w:szCs w:val="20"/>
    </w:rPr>
  </w:style>
  <w:style w:type="paragraph" w:customStyle="1" w:styleId="OmniPage59">
    <w:name w:val="OmniPage #59"/>
    <w:basedOn w:val="Normal"/>
    <w:rsid w:val="00B8656A"/>
    <w:rPr>
      <w:rFonts w:eastAsia="Times New Roman"/>
      <w:color w:val="000000"/>
      <w:szCs w:val="20"/>
    </w:rPr>
  </w:style>
  <w:style w:type="paragraph" w:customStyle="1" w:styleId="OmniPage60">
    <w:name w:val="OmniPage #60"/>
    <w:basedOn w:val="Normal"/>
    <w:rsid w:val="00B8656A"/>
    <w:rPr>
      <w:rFonts w:eastAsia="Times New Roman"/>
      <w:color w:val="000000"/>
      <w:szCs w:val="20"/>
    </w:rPr>
  </w:style>
  <w:style w:type="paragraph" w:customStyle="1" w:styleId="OmniPage61">
    <w:name w:val="OmniPage #61"/>
    <w:basedOn w:val="Normal"/>
    <w:rsid w:val="00B8656A"/>
    <w:rPr>
      <w:rFonts w:eastAsia="Times New Roman"/>
      <w:color w:val="000000"/>
      <w:szCs w:val="20"/>
    </w:rPr>
  </w:style>
  <w:style w:type="paragraph" w:customStyle="1" w:styleId="OmniPage62">
    <w:name w:val="OmniPage #62"/>
    <w:basedOn w:val="Normal"/>
    <w:rsid w:val="00B8656A"/>
    <w:rPr>
      <w:rFonts w:eastAsia="Times New Roman"/>
      <w:color w:val="000000"/>
      <w:szCs w:val="20"/>
    </w:rPr>
  </w:style>
  <w:style w:type="paragraph" w:customStyle="1" w:styleId="OmniPage63">
    <w:name w:val="OmniPage #63"/>
    <w:basedOn w:val="Normal"/>
    <w:rsid w:val="00B8656A"/>
    <w:rPr>
      <w:rFonts w:eastAsia="Times New Roman"/>
      <w:color w:val="000000"/>
      <w:szCs w:val="20"/>
    </w:rPr>
  </w:style>
  <w:style w:type="paragraph" w:customStyle="1" w:styleId="OmniPage64">
    <w:name w:val="OmniPage #64"/>
    <w:basedOn w:val="Normal"/>
    <w:rsid w:val="00B8656A"/>
    <w:rPr>
      <w:rFonts w:eastAsia="Times New Roman"/>
      <w:color w:val="000000"/>
      <w:szCs w:val="20"/>
    </w:rPr>
  </w:style>
  <w:style w:type="paragraph" w:customStyle="1" w:styleId="OmniPage65">
    <w:name w:val="OmniPage #65"/>
    <w:basedOn w:val="Normal"/>
    <w:rsid w:val="00B8656A"/>
    <w:rPr>
      <w:rFonts w:eastAsia="Times New Roman"/>
      <w:color w:val="000000"/>
      <w:szCs w:val="20"/>
    </w:rPr>
  </w:style>
  <w:style w:type="paragraph" w:customStyle="1" w:styleId="OmniPage66">
    <w:name w:val="OmniPage #66"/>
    <w:basedOn w:val="Normal"/>
    <w:rsid w:val="00B8656A"/>
    <w:rPr>
      <w:rFonts w:eastAsia="Times New Roman"/>
      <w:color w:val="000000"/>
      <w:szCs w:val="20"/>
    </w:rPr>
  </w:style>
  <w:style w:type="paragraph" w:customStyle="1" w:styleId="OmniPage67">
    <w:name w:val="OmniPage #67"/>
    <w:basedOn w:val="Normal"/>
    <w:rsid w:val="00B8656A"/>
    <w:rPr>
      <w:rFonts w:eastAsia="Times New Roman"/>
      <w:color w:val="000000"/>
      <w:szCs w:val="20"/>
    </w:rPr>
  </w:style>
  <w:style w:type="paragraph" w:customStyle="1" w:styleId="OmniPage68">
    <w:name w:val="OmniPage #68"/>
    <w:basedOn w:val="Normal"/>
    <w:rsid w:val="00B8656A"/>
    <w:rPr>
      <w:rFonts w:eastAsia="Times New Roman"/>
      <w:color w:val="000000"/>
      <w:szCs w:val="20"/>
    </w:rPr>
  </w:style>
  <w:style w:type="paragraph" w:customStyle="1" w:styleId="OmniPage69">
    <w:name w:val="OmniPage #69"/>
    <w:basedOn w:val="Normal"/>
    <w:rsid w:val="00B8656A"/>
    <w:rPr>
      <w:rFonts w:eastAsia="Times New Roman"/>
      <w:color w:val="000000"/>
      <w:szCs w:val="20"/>
    </w:rPr>
  </w:style>
  <w:style w:type="paragraph" w:customStyle="1" w:styleId="OmniPage70">
    <w:name w:val="OmniPage #70"/>
    <w:basedOn w:val="Normal"/>
    <w:rsid w:val="00B8656A"/>
    <w:rPr>
      <w:rFonts w:eastAsia="Times New Roman"/>
      <w:color w:val="000000"/>
      <w:szCs w:val="20"/>
    </w:rPr>
  </w:style>
  <w:style w:type="paragraph" w:customStyle="1" w:styleId="OmniPage71">
    <w:name w:val="OmniPage #71"/>
    <w:basedOn w:val="Normal"/>
    <w:rsid w:val="00B8656A"/>
    <w:rPr>
      <w:rFonts w:eastAsia="Times New Roman"/>
      <w:color w:val="000000"/>
      <w:szCs w:val="20"/>
    </w:rPr>
  </w:style>
  <w:style w:type="table" w:customStyle="1" w:styleId="MediumGrid22">
    <w:name w:val="Medium Grid 22"/>
    <w:basedOn w:val="TableNormal"/>
    <w:uiPriority w:val="68"/>
    <w:rsid w:val="00B8656A"/>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8656A"/>
    <w:rPr>
      <w:rFonts w:ascii="Times New Roman" w:eastAsia="Times New Roman" w:hAnsi="Times New Roman" w:cs="Calibri"/>
      <w:sz w:val="16"/>
      <w:szCs w:val="20"/>
    </w:rPr>
  </w:style>
  <w:style w:type="character" w:customStyle="1" w:styleId="createby">
    <w:name w:val="createby"/>
    <w:rsid w:val="00B8656A"/>
  </w:style>
  <w:style w:type="character" w:customStyle="1" w:styleId="quote-right">
    <w:name w:val="quote-right"/>
    <w:rsid w:val="00B8656A"/>
  </w:style>
  <w:style w:type="character" w:customStyle="1" w:styleId="smallcase">
    <w:name w:val="smallcase"/>
    <w:rsid w:val="00B8656A"/>
  </w:style>
  <w:style w:type="character" w:customStyle="1" w:styleId="ft0">
    <w:name w:val="ft0"/>
    <w:rsid w:val="00B8656A"/>
  </w:style>
  <w:style w:type="character" w:customStyle="1" w:styleId="ft2">
    <w:name w:val="ft2"/>
    <w:rsid w:val="00B8656A"/>
  </w:style>
  <w:style w:type="character" w:customStyle="1" w:styleId="ft3">
    <w:name w:val="ft3"/>
    <w:rsid w:val="00B8656A"/>
  </w:style>
  <w:style w:type="character" w:customStyle="1" w:styleId="StyleTimesNewRoman12ptBold1">
    <w:name w:val="Style Times New Roman 12 pt Bold1"/>
    <w:rsid w:val="00B8656A"/>
    <w:rPr>
      <w:b/>
      <w:bCs/>
      <w:sz w:val="24"/>
    </w:rPr>
  </w:style>
  <w:style w:type="character" w:customStyle="1" w:styleId="CircledChar2">
    <w:name w:val="Circled Char2"/>
    <w:rsid w:val="00B8656A"/>
    <w:rPr>
      <w:rFonts w:eastAsia="MS Mincho"/>
      <w:b/>
      <w:szCs w:val="24"/>
      <w:u w:val="single"/>
      <w:lang w:val="en-US" w:eastAsia="ja-JP" w:bidi="ar-SA"/>
    </w:rPr>
  </w:style>
  <w:style w:type="character" w:customStyle="1" w:styleId="SmallTextChar2">
    <w:name w:val="Small Text Char2"/>
    <w:rsid w:val="00B8656A"/>
    <w:rPr>
      <w:rFonts w:eastAsia="MS Mincho"/>
      <w:sz w:val="15"/>
      <w:szCs w:val="24"/>
      <w:lang w:val="en-US" w:eastAsia="ja-JP" w:bidi="ar-SA"/>
    </w:rPr>
  </w:style>
  <w:style w:type="character" w:customStyle="1" w:styleId="BoldandUnderlineCharCharCharCharChar1">
    <w:name w:val="Bold and Underline Char Char Char Char Char1"/>
    <w:rsid w:val="00B8656A"/>
    <w:rPr>
      <w:b/>
      <w:szCs w:val="24"/>
      <w:u w:val="single"/>
      <w:lang w:val="en-US" w:eastAsia="en-US" w:bidi="ar-SA"/>
    </w:rPr>
  </w:style>
  <w:style w:type="character" w:customStyle="1" w:styleId="SmallCardChar">
    <w:name w:val="Small Card Char"/>
    <w:rsid w:val="00B8656A"/>
    <w:rPr>
      <w:rFonts w:ascii="Palatino Linotype" w:eastAsia="Times New Roman" w:hAnsi="Palatino Linotype"/>
      <w:sz w:val="12"/>
      <w:szCs w:val="24"/>
    </w:rPr>
  </w:style>
  <w:style w:type="character" w:customStyle="1" w:styleId="StyleBoldUnderline10ptBold">
    <w:name w:val="Style Bold Underline + 10 pt Bold"/>
    <w:rsid w:val="00B8656A"/>
    <w:rPr>
      <w:b/>
      <w:bCs/>
      <w:sz w:val="20"/>
      <w:u w:val="thick"/>
    </w:rPr>
  </w:style>
  <w:style w:type="character" w:customStyle="1" w:styleId="separator">
    <w:name w:val="separator"/>
    <w:rsid w:val="00B8656A"/>
  </w:style>
  <w:style w:type="character" w:customStyle="1" w:styleId="PageHeaderChar">
    <w:name w:val="Page Header Char"/>
    <w:link w:val="PageHeader"/>
    <w:rsid w:val="00B8656A"/>
    <w:rPr>
      <w:rFonts w:ascii="Calibri" w:hAnsi="Calibri" w:cs="Calibri"/>
      <w:sz w:val="24"/>
    </w:rPr>
  </w:style>
  <w:style w:type="paragraph" w:customStyle="1" w:styleId="NormalUnderline0">
    <w:name w:val="Normal + Underline"/>
    <w:basedOn w:val="Normal"/>
    <w:link w:val="NormalUnderlineChar0"/>
    <w:qFormat/>
    <w:rsid w:val="00B8656A"/>
    <w:pPr>
      <w:ind w:left="720"/>
    </w:pPr>
    <w:rPr>
      <w:rFonts w:eastAsia="Times New Roman"/>
      <w:b/>
      <w:u w:val="single"/>
    </w:rPr>
  </w:style>
  <w:style w:type="paragraph" w:customStyle="1" w:styleId="NormalNoUnderline">
    <w:name w:val="Normal + No Underline"/>
    <w:basedOn w:val="Normal"/>
    <w:link w:val="NormalNoUnderlineChar"/>
    <w:rsid w:val="00B8656A"/>
    <w:pPr>
      <w:ind w:left="720"/>
    </w:pPr>
    <w:rPr>
      <w:rFonts w:eastAsia="Times New Roman"/>
      <w:sz w:val="12"/>
    </w:rPr>
  </w:style>
  <w:style w:type="character" w:customStyle="1" w:styleId="NormalUnderlineChar0">
    <w:name w:val="Normal + Underline Char"/>
    <w:link w:val="NormalUnderline0"/>
    <w:rsid w:val="00B8656A"/>
    <w:rPr>
      <w:rFonts w:ascii="Calibri" w:eastAsia="Times New Roman" w:hAnsi="Calibri" w:cs="Calibri"/>
      <w:b/>
      <w:sz w:val="24"/>
      <w:u w:val="single"/>
    </w:rPr>
  </w:style>
  <w:style w:type="character" w:customStyle="1" w:styleId="NormalNoUnderlineChar">
    <w:name w:val="Normal + No Underline Char"/>
    <w:link w:val="NormalNoUnderline"/>
    <w:rsid w:val="00B8656A"/>
    <w:rPr>
      <w:rFonts w:ascii="Calibri" w:eastAsia="Times New Roman" w:hAnsi="Calibri" w:cs="Calibri"/>
      <w:sz w:val="12"/>
    </w:rPr>
  </w:style>
  <w:style w:type="paragraph" w:customStyle="1" w:styleId="TagCite3">
    <w:name w:val="Tag Cite"/>
    <w:basedOn w:val="PageHeader"/>
    <w:link w:val="TagCiteChar5"/>
    <w:qFormat/>
    <w:rsid w:val="00B8656A"/>
    <w:rPr>
      <w:rFonts w:eastAsia="SimSun"/>
      <w:b/>
      <w:lang w:eastAsia="zh-CN"/>
    </w:rPr>
  </w:style>
  <w:style w:type="character" w:customStyle="1" w:styleId="TagCiteChar5">
    <w:name w:val="Tag Cite Char"/>
    <w:link w:val="TagCite3"/>
    <w:rsid w:val="00B8656A"/>
    <w:rPr>
      <w:rFonts w:ascii="Calibri" w:eastAsia="SimSun" w:hAnsi="Calibri" w:cs="Calibri"/>
      <w:b/>
      <w:sz w:val="24"/>
      <w:lang w:eastAsia="zh-CN"/>
    </w:rPr>
  </w:style>
  <w:style w:type="character" w:customStyle="1" w:styleId="smalllink">
    <w:name w:val="smalllink"/>
    <w:rsid w:val="00B8656A"/>
  </w:style>
  <w:style w:type="character" w:customStyle="1" w:styleId="bighead1">
    <w:name w:val="bighead1"/>
    <w:rsid w:val="00B8656A"/>
    <w:rPr>
      <w:rFonts w:ascii="Verdana" w:hAnsi="Verdana" w:hint="default"/>
      <w:b/>
      <w:bCs/>
      <w:sz w:val="27"/>
      <w:szCs w:val="27"/>
    </w:rPr>
  </w:style>
  <w:style w:type="character" w:customStyle="1" w:styleId="Underline-WFU">
    <w:name w:val="Underline-WFU"/>
    <w:uiPriority w:val="1"/>
    <w:qFormat/>
    <w:rsid w:val="00B8656A"/>
    <w:rPr>
      <w:rFonts w:ascii="Cambria" w:hAnsi="Cambria"/>
      <w:sz w:val="21"/>
      <w:u w:val="single"/>
    </w:rPr>
  </w:style>
  <w:style w:type="paragraph" w:customStyle="1" w:styleId="Tiny-WFU">
    <w:name w:val="Tiny-WFU"/>
    <w:basedOn w:val="Normal"/>
    <w:qFormat/>
    <w:rsid w:val="00B8656A"/>
    <w:rPr>
      <w:rFonts w:ascii="Cambria" w:eastAsia="Malgun Gothic" w:hAnsi="Cambria"/>
      <w:sz w:val="12"/>
      <w:lang w:eastAsia="ko-KR"/>
    </w:rPr>
  </w:style>
  <w:style w:type="character" w:customStyle="1" w:styleId="b">
    <w:name w:val="b"/>
    <w:rsid w:val="00B8656A"/>
  </w:style>
  <w:style w:type="paragraph" w:customStyle="1" w:styleId="Indentation">
    <w:name w:val="Indentation"/>
    <w:basedOn w:val="Normal"/>
    <w:qFormat/>
    <w:rsid w:val="00B8656A"/>
    <w:pPr>
      <w:ind w:left="288" w:right="288"/>
    </w:pPr>
    <w:rPr>
      <w:rFonts w:eastAsia="Calibri"/>
    </w:rPr>
  </w:style>
  <w:style w:type="character" w:customStyle="1" w:styleId="left-date1">
    <w:name w:val="left-date1"/>
    <w:rsid w:val="00B8656A"/>
    <w:rPr>
      <w:rFonts w:ascii="Verdana" w:hAnsi="Verdana" w:hint="default"/>
      <w:color w:val="666666"/>
      <w:sz w:val="14"/>
      <w:szCs w:val="14"/>
    </w:rPr>
  </w:style>
  <w:style w:type="character" w:customStyle="1" w:styleId="org">
    <w:name w:val="org"/>
    <w:basedOn w:val="DefaultParagraphFont"/>
    <w:rsid w:val="00B8656A"/>
  </w:style>
  <w:style w:type="paragraph" w:customStyle="1" w:styleId="seeall">
    <w:name w:val="seeall"/>
    <w:basedOn w:val="Normal"/>
    <w:rsid w:val="00B8656A"/>
    <w:pPr>
      <w:spacing w:before="100" w:beforeAutospacing="1" w:after="100" w:afterAutospacing="1"/>
    </w:pPr>
    <w:rPr>
      <w:rFonts w:eastAsia="Times New Roman"/>
    </w:rPr>
  </w:style>
  <w:style w:type="character" w:customStyle="1" w:styleId="list-comma">
    <w:name w:val="list-comma"/>
    <w:basedOn w:val="DefaultParagraphFont"/>
    <w:rsid w:val="00B8656A"/>
  </w:style>
  <w:style w:type="character" w:customStyle="1" w:styleId="livefyre-commentcount">
    <w:name w:val="livefyre-commentcount"/>
    <w:basedOn w:val="DefaultParagraphFont"/>
    <w:rsid w:val="00B8656A"/>
  </w:style>
  <w:style w:type="character" w:customStyle="1" w:styleId="rednegchange">
    <w:name w:val="red_neg_change"/>
    <w:basedOn w:val="DefaultParagraphFont"/>
    <w:rsid w:val="00B8656A"/>
  </w:style>
  <w:style w:type="character" w:customStyle="1" w:styleId="wsodqchgshow">
    <w:name w:val="wsodq_chgshow"/>
    <w:basedOn w:val="DefaultParagraphFont"/>
    <w:rsid w:val="00B8656A"/>
  </w:style>
  <w:style w:type="character" w:customStyle="1" w:styleId="greenposchange">
    <w:name w:val="green_pos_change"/>
    <w:basedOn w:val="DefaultParagraphFont"/>
    <w:rsid w:val="00B8656A"/>
  </w:style>
  <w:style w:type="character" w:customStyle="1" w:styleId="image-credit">
    <w:name w:val="image-credit"/>
    <w:basedOn w:val="DefaultParagraphFont"/>
    <w:rsid w:val="00B8656A"/>
  </w:style>
  <w:style w:type="paragraph" w:customStyle="1" w:styleId="gascontcredit">
    <w:name w:val="gas_cont_credit"/>
    <w:basedOn w:val="Normal"/>
    <w:rsid w:val="00B8656A"/>
    <w:pPr>
      <w:spacing w:before="100" w:beforeAutospacing="1" w:after="100" w:afterAutospacing="1"/>
    </w:pPr>
    <w:rPr>
      <w:rFonts w:eastAsia="Times New Roman"/>
    </w:rPr>
  </w:style>
  <w:style w:type="character" w:customStyle="1" w:styleId="BoldandUnderlineChar6">
    <w:name w:val="Bold and Underline Char6"/>
    <w:basedOn w:val="DefaultParagraphFont"/>
    <w:rsid w:val="00B8656A"/>
    <w:rPr>
      <w:b/>
      <w:szCs w:val="24"/>
      <w:u w:val="single"/>
      <w:lang w:val="en-US" w:eastAsia="en-US" w:bidi="ar-SA"/>
    </w:rPr>
  </w:style>
  <w:style w:type="paragraph" w:customStyle="1" w:styleId="endarticle">
    <w:name w:val="endarticle"/>
    <w:basedOn w:val="Normal"/>
    <w:uiPriority w:val="99"/>
    <w:qFormat/>
    <w:rsid w:val="00B8656A"/>
    <w:pPr>
      <w:spacing w:before="100" w:beforeAutospacing="1" w:after="100" w:afterAutospacing="1"/>
    </w:pPr>
    <w:rPr>
      <w:rFonts w:eastAsia="Times New Roman"/>
    </w:rPr>
  </w:style>
  <w:style w:type="paragraph" w:customStyle="1" w:styleId="a-body-text">
    <w:name w:val="a-body-text"/>
    <w:basedOn w:val="Normal"/>
    <w:uiPriority w:val="99"/>
    <w:qFormat/>
    <w:rsid w:val="00B8656A"/>
    <w:pPr>
      <w:spacing w:before="100" w:beforeAutospacing="1" w:after="100" w:afterAutospacing="1"/>
    </w:pPr>
    <w:rPr>
      <w:rFonts w:eastAsia="Times New Roman"/>
    </w:rPr>
  </w:style>
  <w:style w:type="paragraph" w:customStyle="1" w:styleId="obgpara">
    <w:name w:val="obg_para"/>
    <w:basedOn w:val="Normal"/>
    <w:uiPriority w:val="99"/>
    <w:qFormat/>
    <w:rsid w:val="00B8656A"/>
    <w:pPr>
      <w:spacing w:before="100" w:beforeAutospacing="1" w:after="100" w:afterAutospacing="1"/>
    </w:pPr>
    <w:rPr>
      <w:rFonts w:eastAsia="Times New Roman"/>
    </w:rPr>
  </w:style>
  <w:style w:type="character" w:customStyle="1" w:styleId="caption4">
    <w:name w:val="caption4"/>
    <w:basedOn w:val="DefaultParagraphFont"/>
    <w:rsid w:val="00B8656A"/>
  </w:style>
  <w:style w:type="character" w:customStyle="1" w:styleId="honorific-prefix">
    <w:name w:val="honorific-prefix"/>
    <w:basedOn w:val="DefaultParagraphFont"/>
    <w:rsid w:val="00B8656A"/>
  </w:style>
  <w:style w:type="character" w:customStyle="1" w:styleId="given-name">
    <w:name w:val="given-name"/>
    <w:basedOn w:val="DefaultParagraphFont"/>
    <w:rsid w:val="00B8656A"/>
  </w:style>
  <w:style w:type="character" w:customStyle="1" w:styleId="family-name">
    <w:name w:val="family-name"/>
    <w:basedOn w:val="DefaultParagraphFont"/>
    <w:rsid w:val="00B8656A"/>
  </w:style>
  <w:style w:type="character" w:customStyle="1" w:styleId="chead">
    <w:name w:val="chead"/>
    <w:basedOn w:val="DefaultParagraphFont"/>
    <w:rsid w:val="00B8656A"/>
  </w:style>
  <w:style w:type="character" w:customStyle="1" w:styleId="obgcapsstart">
    <w:name w:val="obg_caps_start"/>
    <w:basedOn w:val="DefaultParagraphFont"/>
    <w:rsid w:val="00B8656A"/>
  </w:style>
  <w:style w:type="character" w:customStyle="1" w:styleId="pmtermsel">
    <w:name w:val="pmtermsel"/>
    <w:basedOn w:val="DefaultParagraphFont"/>
    <w:rsid w:val="00B8656A"/>
  </w:style>
  <w:style w:type="character" w:customStyle="1" w:styleId="showipapr">
    <w:name w:val="show_ipapr"/>
    <w:basedOn w:val="DefaultParagraphFont"/>
    <w:rsid w:val="00B8656A"/>
  </w:style>
  <w:style w:type="character" w:customStyle="1" w:styleId="dnindex">
    <w:name w:val="dnindex"/>
    <w:basedOn w:val="DefaultParagraphFont"/>
    <w:rsid w:val="00B8656A"/>
  </w:style>
  <w:style w:type="character" w:customStyle="1" w:styleId="althead">
    <w:name w:val="althead"/>
    <w:basedOn w:val="DefaultParagraphFont"/>
    <w:rsid w:val="00B8656A"/>
  </w:style>
  <w:style w:type="character" w:customStyle="1" w:styleId="arbd1">
    <w:name w:val="arbd1"/>
    <w:basedOn w:val="DefaultParagraphFont"/>
    <w:rsid w:val="00B8656A"/>
  </w:style>
  <w:style w:type="character" w:customStyle="1" w:styleId="unx">
    <w:name w:val="unx"/>
    <w:basedOn w:val="DefaultParagraphFont"/>
    <w:rsid w:val="00B8656A"/>
  </w:style>
  <w:style w:type="character" w:customStyle="1" w:styleId="lrdctph">
    <w:name w:val="lr_dct_ph"/>
    <w:basedOn w:val="DefaultParagraphFont"/>
    <w:rsid w:val="00B8656A"/>
  </w:style>
  <w:style w:type="paragraph" w:customStyle="1" w:styleId="TxBr41p1">
    <w:name w:val="TxBr_41p1"/>
    <w:basedOn w:val="Normal"/>
    <w:qFormat/>
    <w:rsid w:val="00B8656A"/>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B8656A"/>
    <w:rPr>
      <w:sz w:val="18"/>
      <w:szCs w:val="24"/>
      <w:lang w:val="en-US" w:eastAsia="en-US" w:bidi="ar-SA"/>
    </w:rPr>
  </w:style>
  <w:style w:type="paragraph" w:customStyle="1" w:styleId="003Cite">
    <w:name w:val="003Cite"/>
    <w:basedOn w:val="Normal"/>
    <w:qFormat/>
    <w:rsid w:val="00B8656A"/>
    <w:rPr>
      <w:rFonts w:eastAsia="Calibri"/>
      <w:sz w:val="16"/>
      <w:szCs w:val="16"/>
    </w:rPr>
  </w:style>
  <w:style w:type="paragraph" w:customStyle="1" w:styleId="NormalBold">
    <w:name w:val="Normal + Bold"/>
    <w:aliases w:val="Double Underline"/>
    <w:basedOn w:val="Normal"/>
    <w:link w:val="NormalBoldChar"/>
    <w:qFormat/>
    <w:rsid w:val="00B8656A"/>
    <w:pPr>
      <w:jc w:val="both"/>
    </w:pPr>
    <w:rPr>
      <w:b/>
      <w:color w:val="000000"/>
      <w:u w:val="single"/>
    </w:rPr>
  </w:style>
  <w:style w:type="character" w:customStyle="1" w:styleId="NormalBoldChar">
    <w:name w:val="Normal + Bold Char"/>
    <w:aliases w:val="Double Underline Char"/>
    <w:basedOn w:val="DefaultParagraphFont"/>
    <w:link w:val="NormalBold"/>
    <w:rsid w:val="00B8656A"/>
    <w:rPr>
      <w:rFonts w:ascii="Calibri" w:hAnsi="Calibri" w:cs="Calibri"/>
      <w:b/>
      <w:color w:val="000000"/>
      <w:sz w:val="24"/>
      <w:u w:val="single"/>
    </w:rPr>
  </w:style>
  <w:style w:type="character" w:customStyle="1" w:styleId="BlockHeadingsChar1">
    <w:name w:val="Block Headings Char1"/>
    <w:rsid w:val="00B8656A"/>
    <w:rPr>
      <w:b/>
      <w:caps/>
    </w:rPr>
  </w:style>
  <w:style w:type="character" w:customStyle="1" w:styleId="FontStyle170">
    <w:name w:val="Font Style170"/>
    <w:uiPriority w:val="99"/>
    <w:rsid w:val="00B8656A"/>
    <w:rPr>
      <w:rFonts w:ascii="Bookman Old Style" w:hAnsi="Bookman Old Style" w:cs="Bookman Old Style"/>
      <w:sz w:val="16"/>
      <w:szCs w:val="16"/>
    </w:rPr>
  </w:style>
  <w:style w:type="character" w:customStyle="1" w:styleId="Styleunderline12pt">
    <w:name w:val="Style underline + 12 pt"/>
    <w:rsid w:val="00B8656A"/>
    <w:rPr>
      <w:rFonts w:ascii="Times New Roman" w:hAnsi="Times New Roman"/>
      <w:bCs/>
      <w:sz w:val="20"/>
      <w:u w:val="single"/>
    </w:rPr>
  </w:style>
  <w:style w:type="character" w:customStyle="1" w:styleId="StyleUnderlineChar19pt">
    <w:name w:val="Style Underline Char1 + 9 pt"/>
    <w:basedOn w:val="UnderlineChar1"/>
    <w:rsid w:val="00B8656A"/>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B8656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8656A"/>
    <w:rPr>
      <w:rFonts w:ascii="Times New Roman" w:hAnsi="Times New Roman"/>
      <w:sz w:val="20"/>
      <w:u w:val="single"/>
      <w:lang w:val="en-US" w:eastAsia="en-US" w:bidi="ar-SA"/>
    </w:rPr>
  </w:style>
  <w:style w:type="paragraph" w:customStyle="1" w:styleId="StyleUnderline9pt10">
    <w:name w:val="Style Underline + 9 pt1"/>
    <w:rsid w:val="00B8656A"/>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8656A"/>
    <w:rPr>
      <w:sz w:val="20"/>
      <w:u w:val="single"/>
    </w:rPr>
  </w:style>
  <w:style w:type="character" w:customStyle="1" w:styleId="StyleUnderlineChar19pt2">
    <w:name w:val="Style Underline Char1 + 9 pt2"/>
    <w:basedOn w:val="UnderlineChar1"/>
    <w:rsid w:val="00B8656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8656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8656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8656A"/>
    <w:rPr>
      <w:rFonts w:ascii="Times New Roman" w:hAnsi="Times New Roman"/>
      <w:b/>
      <w:bCs/>
      <w:sz w:val="20"/>
      <w:szCs w:val="24"/>
      <w:u w:val="single"/>
      <w:lang w:val="en-US" w:eastAsia="en-US" w:bidi="ar-SA"/>
    </w:rPr>
  </w:style>
  <w:style w:type="character" w:customStyle="1" w:styleId="content">
    <w:name w:val="content"/>
    <w:basedOn w:val="DefaultParagraphFont"/>
    <w:rsid w:val="00B8656A"/>
  </w:style>
  <w:style w:type="character" w:customStyle="1" w:styleId="tagCharCharCharChar">
    <w:name w:val="tag Char Char Char Char"/>
    <w:rsid w:val="00B8656A"/>
    <w:rPr>
      <w:rFonts w:ascii="Georgia" w:eastAsia="Calibri" w:hAnsi="Georgia" w:cs="Calibri"/>
      <w:b/>
      <w:sz w:val="24"/>
    </w:rPr>
  </w:style>
  <w:style w:type="character" w:customStyle="1" w:styleId="3">
    <w:name w:val="3"/>
    <w:rsid w:val="00B8656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8656A"/>
    <w:rPr>
      <w:rFonts w:cs="Arial"/>
      <w:b/>
      <w:bCs/>
      <w:iCs/>
      <w:szCs w:val="28"/>
      <w:lang w:val="en-US" w:eastAsia="en-US" w:bidi="ar-SA"/>
    </w:rPr>
  </w:style>
  <w:style w:type="paragraph" w:customStyle="1" w:styleId="EmphasisText">
    <w:name w:val="Emphasis Text"/>
    <w:basedOn w:val="UnderlinedText"/>
    <w:link w:val="EmphasisTextChar"/>
    <w:rsid w:val="00B8656A"/>
    <w:pPr>
      <w:jc w:val="left"/>
    </w:pPr>
    <w:rPr>
      <w:rFonts w:eastAsia="SimSun"/>
      <w:u w:val="single"/>
    </w:rPr>
  </w:style>
  <w:style w:type="character" w:customStyle="1" w:styleId="EmphasisTextChar">
    <w:name w:val="Emphasis Text Char"/>
    <w:link w:val="EmphasisText"/>
    <w:rsid w:val="00B8656A"/>
    <w:rPr>
      <w:rFonts w:ascii="Calibri" w:eastAsia="SimSun" w:hAnsi="Calibri" w:cs="Calibri"/>
      <w:b/>
      <w:sz w:val="24"/>
      <w:u w:val="single"/>
    </w:rPr>
  </w:style>
  <w:style w:type="character" w:customStyle="1" w:styleId="7">
    <w:name w:val="7"/>
    <w:rsid w:val="00B8656A"/>
    <w:rPr>
      <w:rFonts w:cs="Arial"/>
      <w:bCs/>
      <w:sz w:val="20"/>
      <w:u w:val="single"/>
      <w:lang w:val="en-US" w:eastAsia="en-US" w:bidi="ar-SA"/>
    </w:rPr>
  </w:style>
  <w:style w:type="character" w:customStyle="1" w:styleId="StyleUnderlineChar19pt4">
    <w:name w:val="Style Underline Char1 + 9 pt4"/>
    <w:basedOn w:val="UnderlineChar1"/>
    <w:rsid w:val="00B8656A"/>
    <w:rPr>
      <w:rFonts w:ascii="Times New Roman" w:hAnsi="Times New Roman"/>
      <w:sz w:val="20"/>
      <w:szCs w:val="24"/>
      <w:u w:val="single"/>
      <w:lang w:val="en-US" w:eastAsia="en-US" w:bidi="ar-SA"/>
    </w:rPr>
  </w:style>
  <w:style w:type="character" w:customStyle="1" w:styleId="StyleUnderlineChar19ptBold1">
    <w:name w:val="Style Underline Char1 + 9 pt Bold1"/>
    <w:rsid w:val="00B8656A"/>
    <w:rPr>
      <w:rFonts w:ascii="Times New Roman" w:hAnsi="Times New Roman"/>
      <w:b/>
      <w:bCs/>
      <w:sz w:val="20"/>
      <w:szCs w:val="24"/>
      <w:u w:val="single"/>
      <w:lang w:val="en-US" w:eastAsia="en-US" w:bidi="ar-SA"/>
    </w:rPr>
  </w:style>
  <w:style w:type="character" w:customStyle="1" w:styleId="Style9ptUnderline3">
    <w:name w:val="Style 9 pt Underline3"/>
    <w:rsid w:val="00B8656A"/>
    <w:rPr>
      <w:sz w:val="20"/>
      <w:u w:val="single"/>
    </w:rPr>
  </w:style>
  <w:style w:type="character" w:customStyle="1" w:styleId="Style9ptUnderline4">
    <w:name w:val="Style 9 pt Underline4"/>
    <w:rsid w:val="00B8656A"/>
    <w:rPr>
      <w:sz w:val="20"/>
      <w:u w:val="single"/>
    </w:rPr>
  </w:style>
  <w:style w:type="character" w:customStyle="1" w:styleId="55">
    <w:name w:val="55"/>
    <w:rsid w:val="00B8656A"/>
    <w:rPr>
      <w:rFonts w:cs="Arial"/>
      <w:bCs/>
      <w:sz w:val="20"/>
      <w:u w:val="single"/>
      <w:lang w:val="en-US" w:eastAsia="en-US" w:bidi="ar-SA"/>
    </w:rPr>
  </w:style>
  <w:style w:type="paragraph" w:customStyle="1" w:styleId="CardBody">
    <w:name w:val="Card Body"/>
    <w:basedOn w:val="Normal"/>
    <w:link w:val="CardBodyChar"/>
    <w:qFormat/>
    <w:rsid w:val="00B8656A"/>
    <w:rPr>
      <w:rFonts w:eastAsia="Calibri"/>
      <w:sz w:val="16"/>
    </w:rPr>
  </w:style>
  <w:style w:type="character" w:customStyle="1" w:styleId="CardBodyChar">
    <w:name w:val="Card Body Char"/>
    <w:link w:val="CardBody"/>
    <w:rsid w:val="00B8656A"/>
    <w:rPr>
      <w:rFonts w:ascii="Calibri" w:eastAsia="Calibri" w:hAnsi="Calibri" w:cs="Calibri"/>
      <w:sz w:val="16"/>
    </w:rPr>
  </w:style>
  <w:style w:type="character" w:customStyle="1" w:styleId="Styleunderline9ptBold">
    <w:name w:val="Style underline + 9 pt Bold"/>
    <w:rsid w:val="00B8656A"/>
    <w:rPr>
      <w:b/>
      <w:bCs/>
      <w:sz w:val="20"/>
      <w:u w:val="single"/>
    </w:rPr>
  </w:style>
  <w:style w:type="character" w:customStyle="1" w:styleId="StyleUnderliningChar9ptBold">
    <w:name w:val="Style Underlining Char + 9 pt Bold"/>
    <w:rsid w:val="00B8656A"/>
    <w:rPr>
      <w:rFonts w:ascii="Times New Roman" w:hAnsi="Times New Roman"/>
      <w:b/>
      <w:bCs/>
      <w:sz w:val="20"/>
      <w:szCs w:val="24"/>
      <w:u w:val="single"/>
      <w:lang w:val="en-US" w:eastAsia="en-US" w:bidi="ar-SA"/>
    </w:rPr>
  </w:style>
  <w:style w:type="character" w:customStyle="1" w:styleId="StyleUnderliningChar9pt">
    <w:name w:val="Style Underlining Char + 9 pt"/>
    <w:rsid w:val="00B8656A"/>
    <w:rPr>
      <w:rFonts w:ascii="Times New Roman" w:hAnsi="Times New Roman"/>
      <w:sz w:val="20"/>
      <w:szCs w:val="24"/>
      <w:u w:val="single"/>
      <w:lang w:val="en-US" w:eastAsia="en-US" w:bidi="ar-SA"/>
    </w:rPr>
  </w:style>
  <w:style w:type="character" w:customStyle="1" w:styleId="34">
    <w:name w:val="34"/>
    <w:rsid w:val="00B8656A"/>
    <w:rPr>
      <w:rFonts w:ascii="Times New Roman" w:hAnsi="Times New Roman" w:cs="Arial"/>
      <w:bCs/>
      <w:sz w:val="20"/>
      <w:u w:val="single"/>
      <w:lang w:val="en-US" w:eastAsia="en-US" w:bidi="ar-SA"/>
    </w:rPr>
  </w:style>
  <w:style w:type="character" w:customStyle="1" w:styleId="45">
    <w:name w:val="45"/>
    <w:rsid w:val="00B8656A"/>
    <w:rPr>
      <w:rFonts w:ascii="Times New Roman" w:hAnsi="Times New Roman" w:cs="Arial"/>
      <w:b/>
      <w:bCs/>
      <w:sz w:val="20"/>
      <w:u w:val="single"/>
      <w:lang w:val="en-US" w:eastAsia="en-US" w:bidi="ar-SA"/>
    </w:rPr>
  </w:style>
  <w:style w:type="character" w:customStyle="1" w:styleId="Style9ptUnderline5">
    <w:name w:val="Style 9 pt Underline5"/>
    <w:rsid w:val="00B8656A"/>
    <w:rPr>
      <w:rFonts w:ascii="Times New Roman" w:hAnsi="Times New Roman"/>
      <w:sz w:val="20"/>
      <w:u w:val="single"/>
    </w:rPr>
  </w:style>
  <w:style w:type="character" w:customStyle="1" w:styleId="Style9ptBoldUnderline2">
    <w:name w:val="Style 9 pt Bold Underline2"/>
    <w:rsid w:val="00B8656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8656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8656A"/>
    <w:rPr>
      <w:lang w:eastAsia="zh-CN"/>
    </w:rPr>
  </w:style>
  <w:style w:type="character" w:customStyle="1" w:styleId="StyleStyle49pt1Char">
    <w:name w:val="Style Style4 + 9 pt1 Char"/>
    <w:basedOn w:val="Style4Char"/>
    <w:link w:val="StyleStyle49pt1"/>
    <w:rsid w:val="00B8656A"/>
    <w:rPr>
      <w:rFonts w:ascii="Calibri" w:eastAsia="Times New Roman" w:hAnsi="Calibri" w:cs="Calibri"/>
      <w:sz w:val="24"/>
      <w:u w:val="single"/>
      <w:lang w:eastAsia="zh-CN"/>
    </w:rPr>
  </w:style>
  <w:style w:type="paragraph" w:customStyle="1" w:styleId="StyleStyle49ptBold1">
    <w:name w:val="Style Style4 + 9 pt Bold1"/>
    <w:basedOn w:val="Style4"/>
    <w:link w:val="StyleStyle49ptBold1Char"/>
    <w:rsid w:val="00B8656A"/>
    <w:rPr>
      <w:rFonts w:eastAsiaTheme="minorHAnsi"/>
      <w:b/>
      <w:bCs/>
    </w:rPr>
  </w:style>
  <w:style w:type="character" w:customStyle="1" w:styleId="StyleStyle49ptBold1Char">
    <w:name w:val="Style Style4 + 9 pt Bold1 Char"/>
    <w:link w:val="StyleStyle49ptBold1"/>
    <w:rsid w:val="00B8656A"/>
    <w:rPr>
      <w:rFonts w:ascii="Calibri" w:hAnsi="Calibri" w:cs="Calibri"/>
      <w:b/>
      <w:bCs/>
      <w:sz w:val="24"/>
      <w:u w:val="single"/>
    </w:rPr>
  </w:style>
  <w:style w:type="paragraph" w:customStyle="1" w:styleId="StyleStyle49pt2">
    <w:name w:val="Style Style4 + 9 pt2"/>
    <w:basedOn w:val="Style4"/>
    <w:link w:val="StyleStyle49pt2Char"/>
    <w:rsid w:val="00B8656A"/>
    <w:rPr>
      <w:lang w:eastAsia="zh-CN"/>
    </w:rPr>
  </w:style>
  <w:style w:type="character" w:customStyle="1" w:styleId="StyleStyle49pt2Char">
    <w:name w:val="Style Style4 + 9 pt2 Char"/>
    <w:basedOn w:val="Style4Char"/>
    <w:link w:val="StyleStyle49pt2"/>
    <w:rsid w:val="00B8656A"/>
    <w:rPr>
      <w:rFonts w:ascii="Calibri" w:eastAsia="Times New Roman" w:hAnsi="Calibri" w:cs="Calibri"/>
      <w:sz w:val="24"/>
      <w:u w:val="single"/>
      <w:lang w:eastAsia="zh-CN"/>
    </w:rPr>
  </w:style>
  <w:style w:type="paragraph" w:customStyle="1" w:styleId="StyleStyle49ptBold2">
    <w:name w:val="Style Style4 + 9 pt Bold2"/>
    <w:basedOn w:val="Style4"/>
    <w:link w:val="StyleStyle49ptBold2Char"/>
    <w:rsid w:val="00B8656A"/>
    <w:rPr>
      <w:rFonts w:eastAsiaTheme="minorHAnsi"/>
      <w:b/>
      <w:bCs/>
    </w:rPr>
  </w:style>
  <w:style w:type="character" w:customStyle="1" w:styleId="StyleStyle49ptBold2Char">
    <w:name w:val="Style Style4 + 9 pt Bold2 Char"/>
    <w:link w:val="StyleStyle49ptBold2"/>
    <w:rsid w:val="00B8656A"/>
    <w:rPr>
      <w:rFonts w:ascii="Calibri" w:hAnsi="Calibri" w:cs="Calibri"/>
      <w:b/>
      <w:bCs/>
      <w:sz w:val="24"/>
      <w:u w:val="single"/>
    </w:rPr>
  </w:style>
  <w:style w:type="character" w:customStyle="1" w:styleId="23">
    <w:name w:val="23"/>
    <w:rsid w:val="00B8656A"/>
    <w:rPr>
      <w:rFonts w:ascii="Times New Roman" w:hAnsi="Times New Roman" w:cs="Arial"/>
      <w:bCs/>
      <w:sz w:val="20"/>
      <w:u w:val="single"/>
      <w:lang w:val="en-US" w:eastAsia="en-US" w:bidi="ar-SA"/>
    </w:rPr>
  </w:style>
  <w:style w:type="character" w:customStyle="1" w:styleId="33">
    <w:name w:val="33"/>
    <w:rsid w:val="00B8656A"/>
    <w:rPr>
      <w:rFonts w:ascii="Times New Roman" w:hAnsi="Times New Roman" w:cs="Arial"/>
      <w:b/>
      <w:bCs/>
      <w:sz w:val="20"/>
      <w:u w:val="single"/>
      <w:lang w:val="en-US" w:eastAsia="en-US" w:bidi="ar-SA"/>
    </w:rPr>
  </w:style>
  <w:style w:type="character" w:customStyle="1" w:styleId="StyleArialNarrow9pt">
    <w:name w:val="Style Arial Narrow 9 pt"/>
    <w:rsid w:val="00B8656A"/>
    <w:rPr>
      <w:rFonts w:ascii="Times New Roman" w:hAnsi="Times New Roman"/>
      <w:sz w:val="20"/>
    </w:rPr>
  </w:style>
  <w:style w:type="paragraph" w:customStyle="1" w:styleId="CiteBody">
    <w:name w:val="Cite Body"/>
    <w:basedOn w:val="Normal"/>
    <w:link w:val="CiteBodyChar"/>
    <w:qFormat/>
    <w:rsid w:val="00B8656A"/>
    <w:rPr>
      <w:rFonts w:eastAsia="Calibri"/>
      <w:szCs w:val="16"/>
    </w:rPr>
  </w:style>
  <w:style w:type="paragraph" w:customStyle="1" w:styleId="CiteBold">
    <w:name w:val="Cite Bold"/>
    <w:basedOn w:val="CiteBody"/>
    <w:link w:val="CiteBoldChar"/>
    <w:qFormat/>
    <w:rsid w:val="00B8656A"/>
    <w:rPr>
      <w:b/>
    </w:rPr>
  </w:style>
  <w:style w:type="character" w:customStyle="1" w:styleId="CiteBodyChar">
    <w:name w:val="Cite Body Char"/>
    <w:link w:val="CiteBody"/>
    <w:rsid w:val="00B8656A"/>
    <w:rPr>
      <w:rFonts w:ascii="Calibri" w:eastAsia="Calibri" w:hAnsi="Calibri" w:cs="Calibri"/>
      <w:sz w:val="24"/>
      <w:szCs w:val="16"/>
    </w:rPr>
  </w:style>
  <w:style w:type="character" w:customStyle="1" w:styleId="CiteBoldChar">
    <w:name w:val="Cite Bold Char"/>
    <w:link w:val="CiteBold"/>
    <w:rsid w:val="00B8656A"/>
    <w:rPr>
      <w:rFonts w:ascii="Calibri" w:eastAsia="Calibri" w:hAnsi="Calibri" w:cs="Calibri"/>
      <w:b/>
      <w:sz w:val="24"/>
      <w:szCs w:val="16"/>
    </w:rPr>
  </w:style>
  <w:style w:type="paragraph" w:customStyle="1" w:styleId="StyleCardBody11ptUnderline">
    <w:name w:val="Style Card Body + 11 pt Underline"/>
    <w:basedOn w:val="CardBody"/>
    <w:link w:val="StyleCardBody11ptUnderlineChar"/>
    <w:rsid w:val="00B8656A"/>
    <w:rPr>
      <w:sz w:val="20"/>
      <w:u w:val="single"/>
    </w:rPr>
  </w:style>
  <w:style w:type="character" w:customStyle="1" w:styleId="StyleCardBody11ptUnderlineChar">
    <w:name w:val="Style Card Body + 11 pt Underline Char"/>
    <w:link w:val="StyleCardBody11ptUnderline"/>
    <w:rsid w:val="00B8656A"/>
    <w:rPr>
      <w:rFonts w:ascii="Calibri" w:eastAsia="Calibri" w:hAnsi="Calibri" w:cs="Calibri"/>
      <w:sz w:val="20"/>
      <w:u w:val="single"/>
    </w:rPr>
  </w:style>
  <w:style w:type="paragraph" w:customStyle="1" w:styleId="StyleStyle49pt4">
    <w:name w:val="Style Style4 + 9 pt4"/>
    <w:basedOn w:val="Style4"/>
    <w:link w:val="StyleStyle49pt4Char"/>
    <w:rsid w:val="00B8656A"/>
    <w:rPr>
      <w:lang w:eastAsia="zh-CN"/>
    </w:rPr>
  </w:style>
  <w:style w:type="character" w:customStyle="1" w:styleId="StyleStyle49pt4Char">
    <w:name w:val="Style Style4 + 9 pt4 Char"/>
    <w:basedOn w:val="Style4Char"/>
    <w:link w:val="StyleStyle49pt4"/>
    <w:rsid w:val="00B8656A"/>
    <w:rPr>
      <w:rFonts w:ascii="Calibri" w:eastAsia="Times New Roman" w:hAnsi="Calibri" w:cs="Calibri"/>
      <w:sz w:val="24"/>
      <w:u w:val="single"/>
      <w:lang w:eastAsia="zh-CN"/>
    </w:rPr>
  </w:style>
  <w:style w:type="paragraph" w:customStyle="1" w:styleId="StyleStyle49ptBold4">
    <w:name w:val="Style Style4 + 9 pt Bold4"/>
    <w:basedOn w:val="Style4"/>
    <w:link w:val="StyleStyle49ptBold4Char"/>
    <w:rsid w:val="00B8656A"/>
    <w:rPr>
      <w:rFonts w:eastAsiaTheme="minorHAnsi"/>
      <w:b/>
      <w:bCs/>
    </w:rPr>
  </w:style>
  <w:style w:type="character" w:customStyle="1" w:styleId="StyleStyle49ptBold4Char">
    <w:name w:val="Style Style4 + 9 pt Bold4 Char"/>
    <w:link w:val="StyleStyle49ptBold4"/>
    <w:rsid w:val="00B8656A"/>
    <w:rPr>
      <w:rFonts w:ascii="Calibri" w:hAnsi="Calibri" w:cs="Calibri"/>
      <w:b/>
      <w:bCs/>
      <w:sz w:val="24"/>
      <w:u w:val="single"/>
    </w:rPr>
  </w:style>
  <w:style w:type="character" w:customStyle="1" w:styleId="StyleUnderlineCharChar9pt2">
    <w:name w:val="Style Underline Char Char + 9 pt2"/>
    <w:basedOn w:val="DefaultParagraphFont"/>
    <w:rsid w:val="00B8656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8656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8656A"/>
    <w:rPr>
      <w:b/>
      <w:bCs/>
      <w:sz w:val="20"/>
      <w:u w:val="single"/>
      <w:bdr w:val="single" w:sz="4" w:space="0" w:color="auto"/>
    </w:rPr>
  </w:style>
  <w:style w:type="character" w:customStyle="1" w:styleId="Style9ptUnderline7">
    <w:name w:val="Style 9 pt Underline7"/>
    <w:rsid w:val="00B8656A"/>
    <w:rPr>
      <w:sz w:val="20"/>
      <w:u w:val="single"/>
    </w:rPr>
  </w:style>
  <w:style w:type="character" w:customStyle="1" w:styleId="Style9ptBoldUnderline3">
    <w:name w:val="Style 9 pt Bold Underline3"/>
    <w:rsid w:val="00B8656A"/>
    <w:rPr>
      <w:b/>
      <w:bCs/>
      <w:sz w:val="20"/>
      <w:u w:val="single"/>
    </w:rPr>
  </w:style>
  <w:style w:type="character" w:customStyle="1" w:styleId="Style9ptUnderline8">
    <w:name w:val="Style 9 pt Underline8"/>
    <w:rsid w:val="00B8656A"/>
    <w:rPr>
      <w:sz w:val="20"/>
      <w:u w:val="single"/>
    </w:rPr>
  </w:style>
  <w:style w:type="paragraph" w:customStyle="1" w:styleId="StyleStyle49pt5">
    <w:name w:val="Style Style4 + 9 pt5"/>
    <w:basedOn w:val="Style4"/>
    <w:link w:val="StyleStyle49pt5Char"/>
    <w:rsid w:val="00B8656A"/>
    <w:rPr>
      <w:lang w:eastAsia="zh-CN"/>
    </w:rPr>
  </w:style>
  <w:style w:type="character" w:customStyle="1" w:styleId="StyleStyle49pt5Char">
    <w:name w:val="Style Style4 + 9 pt5 Char"/>
    <w:basedOn w:val="Style4Char"/>
    <w:link w:val="StyleStyle49pt5"/>
    <w:rsid w:val="00B8656A"/>
    <w:rPr>
      <w:rFonts w:ascii="Calibri" w:eastAsia="Times New Roman" w:hAnsi="Calibri" w:cs="Calibri"/>
      <w:sz w:val="24"/>
      <w:u w:val="single"/>
      <w:lang w:eastAsia="zh-CN"/>
    </w:rPr>
  </w:style>
  <w:style w:type="character" w:customStyle="1" w:styleId="66">
    <w:name w:val="66"/>
    <w:rsid w:val="00B8656A"/>
    <w:rPr>
      <w:rFonts w:cs="Arial"/>
      <w:bCs/>
      <w:sz w:val="20"/>
      <w:u w:val="single"/>
      <w:lang w:val="en-US" w:eastAsia="en-US" w:bidi="ar-SA"/>
    </w:rPr>
  </w:style>
  <w:style w:type="character" w:customStyle="1" w:styleId="Style9ptUnderline9">
    <w:name w:val="Style 9 pt Underline9"/>
    <w:rsid w:val="00B8656A"/>
    <w:rPr>
      <w:sz w:val="20"/>
      <w:u w:val="single"/>
    </w:rPr>
  </w:style>
  <w:style w:type="paragraph" w:customStyle="1" w:styleId="StyleStyle49ptBold5">
    <w:name w:val="Style Style4 + 9 pt Bold5"/>
    <w:basedOn w:val="Style4"/>
    <w:link w:val="StyleStyle49ptBold5Char"/>
    <w:rsid w:val="00B8656A"/>
    <w:rPr>
      <w:rFonts w:eastAsiaTheme="minorHAnsi"/>
      <w:b/>
      <w:bCs/>
    </w:rPr>
  </w:style>
  <w:style w:type="character" w:customStyle="1" w:styleId="StyleStyle49ptBold5Char">
    <w:name w:val="Style Style4 + 9 pt Bold5 Char"/>
    <w:link w:val="StyleStyle49ptBold5"/>
    <w:rsid w:val="00B8656A"/>
    <w:rPr>
      <w:rFonts w:ascii="Calibri" w:hAnsi="Calibri" w:cs="Calibri"/>
      <w:b/>
      <w:bCs/>
      <w:sz w:val="24"/>
      <w:u w:val="single"/>
    </w:rPr>
  </w:style>
  <w:style w:type="character" w:customStyle="1" w:styleId="Style9ptBoldUnderline4">
    <w:name w:val="Style 9 pt Bold Underline4"/>
    <w:rsid w:val="00B8656A"/>
    <w:rPr>
      <w:b/>
      <w:bCs/>
      <w:sz w:val="20"/>
      <w:u w:val="single"/>
    </w:rPr>
  </w:style>
  <w:style w:type="paragraph" w:customStyle="1" w:styleId="StyleStyle49pt7">
    <w:name w:val="Style Style4 + 9 pt7"/>
    <w:basedOn w:val="Style4"/>
    <w:link w:val="StyleStyle49pt7Char"/>
    <w:rsid w:val="00B8656A"/>
    <w:rPr>
      <w:lang w:eastAsia="zh-CN"/>
    </w:rPr>
  </w:style>
  <w:style w:type="character" w:customStyle="1" w:styleId="StyleStyle49pt7Char">
    <w:name w:val="Style Style4 + 9 pt7 Char"/>
    <w:basedOn w:val="Style4Char"/>
    <w:link w:val="StyleStyle49pt7"/>
    <w:rsid w:val="00B8656A"/>
    <w:rPr>
      <w:rFonts w:ascii="Calibri" w:eastAsia="Times New Roman" w:hAnsi="Calibri" w:cs="Calibri"/>
      <w:sz w:val="24"/>
      <w:u w:val="single"/>
      <w:lang w:eastAsia="zh-CN"/>
    </w:rPr>
  </w:style>
  <w:style w:type="character" w:customStyle="1" w:styleId="titleblue14">
    <w:name w:val="titleblue14"/>
    <w:basedOn w:val="DefaultParagraphFont"/>
    <w:rsid w:val="00B8656A"/>
  </w:style>
  <w:style w:type="paragraph" w:customStyle="1" w:styleId="FONT7">
    <w:name w:val="FONT 7"/>
    <w:qFormat/>
    <w:rsid w:val="00B8656A"/>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B8656A"/>
    <w:rPr>
      <w:rFonts w:eastAsiaTheme="minorHAnsi"/>
    </w:rPr>
  </w:style>
  <w:style w:type="paragraph" w:customStyle="1" w:styleId="StyleHeading2Underline">
    <w:name w:val="Style Heading 2 + Underline"/>
    <w:basedOn w:val="Heading2"/>
    <w:link w:val="StyleHeading2UnderlineChar"/>
    <w:rsid w:val="00B8656A"/>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B8656A"/>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rsid w:val="00B8656A"/>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8656A"/>
    <w:rPr>
      <w:rFonts w:eastAsia="Calibri"/>
      <w:b/>
      <w:bCs/>
      <w:szCs w:val="24"/>
      <w:u w:val="single"/>
    </w:rPr>
  </w:style>
  <w:style w:type="paragraph" w:customStyle="1" w:styleId="StyleStyle49ptBold6">
    <w:name w:val="Style Style4 + 9 pt Bold6"/>
    <w:basedOn w:val="Style4"/>
    <w:link w:val="StyleStyle49ptBold6Char"/>
    <w:rsid w:val="00B8656A"/>
    <w:rPr>
      <w:rFonts w:eastAsiaTheme="minorHAnsi"/>
      <w:b/>
      <w:bCs/>
    </w:rPr>
  </w:style>
  <w:style w:type="character" w:customStyle="1" w:styleId="StyleStyle49ptBold6Char">
    <w:name w:val="Style Style4 + 9 pt Bold6 Char"/>
    <w:link w:val="StyleStyle49ptBold6"/>
    <w:rsid w:val="00B8656A"/>
    <w:rPr>
      <w:rFonts w:ascii="Calibri" w:hAnsi="Calibri" w:cs="Calibri"/>
      <w:b/>
      <w:bCs/>
      <w:sz w:val="24"/>
      <w:u w:val="single"/>
    </w:rPr>
  </w:style>
  <w:style w:type="paragraph" w:customStyle="1" w:styleId="StyleCircled11pt">
    <w:name w:val="Style Circled + 11 pt"/>
    <w:basedOn w:val="Circled"/>
    <w:link w:val="StyleCircled11ptChar"/>
    <w:rsid w:val="00B8656A"/>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B8656A"/>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8656A"/>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B8656A"/>
    <w:rPr>
      <w:rFonts w:eastAsia="Calibri"/>
      <w:b/>
      <w:bCs/>
      <w:szCs w:val="24"/>
      <w:u w:val="single"/>
      <w:bdr w:val="single" w:sz="4" w:space="0" w:color="auto"/>
    </w:rPr>
  </w:style>
  <w:style w:type="character" w:customStyle="1" w:styleId="StyleUnderlineCharChar9pt3">
    <w:name w:val="Style Underline Char Char + 9 pt3"/>
    <w:basedOn w:val="DefaultParagraphFont"/>
    <w:rsid w:val="00B8656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8656A"/>
    <w:rPr>
      <w:sz w:val="20"/>
      <w:u w:val="single"/>
    </w:rPr>
  </w:style>
  <w:style w:type="character" w:customStyle="1" w:styleId="BoldandUnderlineChar2CharCharChar">
    <w:name w:val="Bold and Underline Char2 Char Char Char"/>
    <w:rsid w:val="00B8656A"/>
    <w:rPr>
      <w:b/>
      <w:szCs w:val="24"/>
      <w:u w:val="single"/>
      <w:lang w:val="en-US" w:eastAsia="en-US" w:bidi="ar-SA"/>
    </w:rPr>
  </w:style>
  <w:style w:type="paragraph" w:customStyle="1" w:styleId="textboldChar">
    <w:name w:val="text bold Char"/>
    <w:basedOn w:val="Normal"/>
    <w:link w:val="textboldCharChar"/>
    <w:rsid w:val="00B8656A"/>
    <w:pPr>
      <w:ind w:left="720"/>
    </w:pPr>
    <w:rPr>
      <w:rFonts w:eastAsia="Calibri"/>
      <w:b/>
      <w:u w:val="thick"/>
    </w:rPr>
  </w:style>
  <w:style w:type="character" w:customStyle="1" w:styleId="textboldCharChar">
    <w:name w:val="text bold Char Char"/>
    <w:link w:val="textboldChar"/>
    <w:rsid w:val="00B8656A"/>
    <w:rPr>
      <w:rFonts w:ascii="Calibri" w:eastAsia="Calibri" w:hAnsi="Calibri" w:cs="Calibri"/>
      <w:b/>
      <w:sz w:val="24"/>
      <w:u w:val="thick"/>
    </w:rPr>
  </w:style>
  <w:style w:type="character" w:customStyle="1" w:styleId="snapnoshots">
    <w:name w:val="snap_noshots"/>
    <w:basedOn w:val="DefaultParagraphFont"/>
    <w:rsid w:val="00B8656A"/>
  </w:style>
  <w:style w:type="character" w:customStyle="1" w:styleId="cnbcsbhdcomp">
    <w:name w:val="cnbc_sbhd_comp"/>
    <w:rsid w:val="00B8656A"/>
  </w:style>
  <w:style w:type="character" w:customStyle="1" w:styleId="blox-headline">
    <w:name w:val="blox-headline"/>
    <w:rsid w:val="00B8656A"/>
  </w:style>
  <w:style w:type="character" w:customStyle="1" w:styleId="Heading2CharCharCharCharCharChar1CharChar">
    <w:name w:val="Heading 2 Char Char Char Char Char Char1 Char Char"/>
    <w:basedOn w:val="DefaultParagraphFont"/>
    <w:uiPriority w:val="99"/>
    <w:rsid w:val="00B8656A"/>
    <w:rPr>
      <w:rFonts w:cs="Arial"/>
      <w:b/>
      <w:bCs/>
      <w:iCs/>
      <w:sz w:val="28"/>
      <w:lang w:val="en-US" w:eastAsia="en-US"/>
    </w:rPr>
  </w:style>
  <w:style w:type="character" w:customStyle="1" w:styleId="postsubtitle">
    <w:name w:val="post_subtitle"/>
    <w:basedOn w:val="DefaultParagraphFont"/>
    <w:rsid w:val="00B8656A"/>
  </w:style>
  <w:style w:type="character" w:customStyle="1" w:styleId="NoterefInText">
    <w:name w:val="_NoterefInText"/>
    <w:uiPriority w:val="99"/>
    <w:rsid w:val="00B8656A"/>
    <w:rPr>
      <w:rFonts w:cs="New Baskerville"/>
      <w:color w:val="000000"/>
    </w:rPr>
  </w:style>
  <w:style w:type="character" w:customStyle="1" w:styleId="postauthor">
    <w:name w:val="postauthor"/>
    <w:basedOn w:val="DefaultParagraphFont"/>
    <w:rsid w:val="00B8656A"/>
  </w:style>
  <w:style w:type="paragraph" w:customStyle="1" w:styleId="notes-source-hasnotes">
    <w:name w:val="notes-source-hasnotes"/>
    <w:basedOn w:val="Normal"/>
    <w:qFormat/>
    <w:rsid w:val="00B8656A"/>
    <w:pPr>
      <w:spacing w:before="100" w:beforeAutospacing="1" w:after="100" w:afterAutospacing="1"/>
    </w:pPr>
    <w:rPr>
      <w:rFonts w:ascii="Times" w:hAnsi="Times"/>
      <w:szCs w:val="20"/>
    </w:rPr>
  </w:style>
  <w:style w:type="character" w:customStyle="1" w:styleId="span">
    <w:name w:val="span"/>
    <w:basedOn w:val="DefaultParagraphFont"/>
    <w:rsid w:val="00B8656A"/>
  </w:style>
  <w:style w:type="character" w:customStyle="1" w:styleId="thirdparty-logo">
    <w:name w:val="thirdparty-logo"/>
    <w:basedOn w:val="DefaultParagraphFont"/>
    <w:rsid w:val="00B8656A"/>
  </w:style>
  <w:style w:type="paragraph" w:customStyle="1" w:styleId="articlemeta">
    <w:name w:val="articlemeta"/>
    <w:basedOn w:val="Normal"/>
    <w:qFormat/>
    <w:rsid w:val="00B8656A"/>
    <w:pPr>
      <w:spacing w:before="100" w:beforeAutospacing="1" w:after="100" w:afterAutospacing="1"/>
    </w:pPr>
    <w:rPr>
      <w:rFonts w:ascii="Times" w:hAnsi="Times"/>
      <w:szCs w:val="20"/>
    </w:rPr>
  </w:style>
  <w:style w:type="character" w:customStyle="1" w:styleId="vcard">
    <w:name w:val="vcard"/>
    <w:basedOn w:val="DefaultParagraphFont"/>
    <w:rsid w:val="00B8656A"/>
  </w:style>
  <w:style w:type="character" w:customStyle="1" w:styleId="print-footnote">
    <w:name w:val="print-footnote"/>
    <w:basedOn w:val="DefaultParagraphFont"/>
    <w:rsid w:val="00B8656A"/>
  </w:style>
  <w:style w:type="character" w:customStyle="1" w:styleId="datestring">
    <w:name w:val="datestring"/>
    <w:basedOn w:val="DefaultParagraphFont"/>
    <w:rsid w:val="00B8656A"/>
  </w:style>
  <w:style w:type="paragraph" w:customStyle="1" w:styleId="left">
    <w:name w:val="left"/>
    <w:basedOn w:val="Normal"/>
    <w:qFormat/>
    <w:rsid w:val="00B8656A"/>
    <w:pPr>
      <w:spacing w:before="100" w:beforeAutospacing="1" w:after="100" w:afterAutospacing="1"/>
    </w:pPr>
    <w:rPr>
      <w:rFonts w:ascii="Times" w:hAnsi="Times"/>
      <w:szCs w:val="20"/>
    </w:rPr>
  </w:style>
  <w:style w:type="paragraph" w:customStyle="1" w:styleId="right">
    <w:name w:val="right"/>
    <w:basedOn w:val="Normal"/>
    <w:qFormat/>
    <w:rsid w:val="00B8656A"/>
    <w:pPr>
      <w:spacing w:before="100" w:beforeAutospacing="1" w:after="100" w:afterAutospacing="1"/>
    </w:pPr>
    <w:rPr>
      <w:rFonts w:ascii="Times" w:hAnsi="Times"/>
      <w:szCs w:val="20"/>
    </w:rPr>
  </w:style>
  <w:style w:type="character" w:customStyle="1" w:styleId="gptad">
    <w:name w:val="gptad"/>
    <w:basedOn w:val="DefaultParagraphFont"/>
    <w:rsid w:val="00B8656A"/>
  </w:style>
  <w:style w:type="paragraph" w:customStyle="1" w:styleId="creditpostedmodified">
    <w:name w:val="credit_posted_modified"/>
    <w:basedOn w:val="Normal"/>
    <w:qFormat/>
    <w:rsid w:val="00B8656A"/>
    <w:pPr>
      <w:spacing w:before="100" w:beforeAutospacing="1" w:after="100" w:afterAutospacing="1"/>
    </w:pPr>
    <w:rPr>
      <w:rFonts w:ascii="Times" w:hAnsi="Times"/>
      <w:szCs w:val="20"/>
    </w:rPr>
  </w:style>
  <w:style w:type="character" w:customStyle="1" w:styleId="creditline">
    <w:name w:val="creditline"/>
    <w:basedOn w:val="DefaultParagraphFont"/>
    <w:rsid w:val="00B8656A"/>
  </w:style>
  <w:style w:type="character" w:customStyle="1" w:styleId="grd">
    <w:name w:val="grd"/>
    <w:basedOn w:val="DefaultParagraphFont"/>
    <w:rsid w:val="00B8656A"/>
  </w:style>
  <w:style w:type="paragraph" w:customStyle="1" w:styleId="hs-text-container">
    <w:name w:val="hs-text-container"/>
    <w:basedOn w:val="Normal"/>
    <w:qFormat/>
    <w:rsid w:val="00B8656A"/>
    <w:pPr>
      <w:spacing w:before="100" w:beforeAutospacing="1" w:after="100" w:afterAutospacing="1"/>
    </w:pPr>
    <w:rPr>
      <w:rFonts w:ascii="Times" w:hAnsi="Times"/>
      <w:szCs w:val="20"/>
    </w:rPr>
  </w:style>
  <w:style w:type="character" w:customStyle="1" w:styleId="changed">
    <w:name w:val="changed"/>
    <w:basedOn w:val="DefaultParagraphFont"/>
    <w:rsid w:val="00B8656A"/>
  </w:style>
  <w:style w:type="character" w:customStyle="1" w:styleId="article-author-name">
    <w:name w:val="article-author-name"/>
    <w:basedOn w:val="DefaultParagraphFont"/>
    <w:rsid w:val="00B8656A"/>
  </w:style>
  <w:style w:type="character" w:customStyle="1" w:styleId="bioexcerpt">
    <w:name w:val="bio_excerpt"/>
    <w:basedOn w:val="DefaultParagraphFont"/>
    <w:rsid w:val="00B8656A"/>
  </w:style>
  <w:style w:type="character" w:customStyle="1" w:styleId="commentcount">
    <w:name w:val="comment_count"/>
    <w:basedOn w:val="DefaultParagraphFont"/>
    <w:rsid w:val="00B8656A"/>
  </w:style>
  <w:style w:type="character" w:customStyle="1" w:styleId="searchtermshighlighted">
    <w:name w:val="searchtermshighlighted"/>
    <w:basedOn w:val="DefaultParagraphFont"/>
    <w:rsid w:val="00B8656A"/>
  </w:style>
  <w:style w:type="character" w:customStyle="1" w:styleId="contributornametrigger">
    <w:name w:val="contributornametrigger"/>
    <w:basedOn w:val="DefaultParagraphFont"/>
    <w:rsid w:val="00B8656A"/>
  </w:style>
  <w:style w:type="character" w:customStyle="1" w:styleId="bylinepipe">
    <w:name w:val="bylinepipe"/>
    <w:basedOn w:val="DefaultParagraphFont"/>
    <w:rsid w:val="00B8656A"/>
  </w:style>
  <w:style w:type="character" w:customStyle="1" w:styleId="lucenesearchresulturlb">
    <w:name w:val="lucene_search_result_url_b"/>
    <w:basedOn w:val="DefaultParagraphFont"/>
    <w:rsid w:val="00B8656A"/>
  </w:style>
  <w:style w:type="character" w:customStyle="1" w:styleId="faculty-title">
    <w:name w:val="faculty-title"/>
    <w:basedOn w:val="DefaultParagraphFont"/>
    <w:rsid w:val="00B8656A"/>
  </w:style>
  <w:style w:type="character" w:customStyle="1" w:styleId="issue">
    <w:name w:val="issue"/>
    <w:basedOn w:val="DefaultParagraphFont"/>
    <w:rsid w:val="00B8656A"/>
  </w:style>
  <w:style w:type="character" w:customStyle="1" w:styleId="pages">
    <w:name w:val="pages"/>
    <w:basedOn w:val="DefaultParagraphFont"/>
    <w:rsid w:val="00B8656A"/>
  </w:style>
  <w:style w:type="character" w:customStyle="1" w:styleId="person">
    <w:name w:val="person"/>
    <w:basedOn w:val="DefaultParagraphFont"/>
    <w:rsid w:val="00B8656A"/>
  </w:style>
  <w:style w:type="character" w:customStyle="1" w:styleId="corresponding">
    <w:name w:val="corresponding"/>
    <w:basedOn w:val="DefaultParagraphFont"/>
    <w:rsid w:val="00B8656A"/>
  </w:style>
  <w:style w:type="paragraph" w:customStyle="1" w:styleId="entry-meta">
    <w:name w:val="entry-meta"/>
    <w:basedOn w:val="Normal"/>
    <w:qFormat/>
    <w:rsid w:val="00B8656A"/>
    <w:pPr>
      <w:spacing w:before="100" w:beforeAutospacing="1" w:after="100" w:afterAutospacing="1"/>
    </w:pPr>
    <w:rPr>
      <w:rFonts w:ascii="Times" w:hAnsi="Times"/>
      <w:szCs w:val="20"/>
    </w:rPr>
  </w:style>
  <w:style w:type="character" w:customStyle="1" w:styleId="post-time">
    <w:name w:val="post-time"/>
    <w:basedOn w:val="DefaultParagraphFont"/>
    <w:rsid w:val="00B8656A"/>
  </w:style>
  <w:style w:type="character" w:customStyle="1" w:styleId="post-category">
    <w:name w:val="post-category"/>
    <w:basedOn w:val="DefaultParagraphFont"/>
    <w:rsid w:val="00B8656A"/>
  </w:style>
  <w:style w:type="paragraph" w:customStyle="1" w:styleId="articledetails">
    <w:name w:val="articledetails"/>
    <w:basedOn w:val="Normal"/>
    <w:qFormat/>
    <w:rsid w:val="00B8656A"/>
    <w:pPr>
      <w:spacing w:before="100" w:beforeAutospacing="1" w:after="100" w:afterAutospacing="1"/>
    </w:pPr>
    <w:rPr>
      <w:rFonts w:ascii="Times" w:hAnsi="Times"/>
      <w:szCs w:val="20"/>
    </w:rPr>
  </w:style>
  <w:style w:type="character" w:customStyle="1" w:styleId="posted-and-updated">
    <w:name w:val="posted-and-updated"/>
    <w:basedOn w:val="DefaultParagraphFont"/>
    <w:rsid w:val="00B8656A"/>
  </w:style>
  <w:style w:type="paragraph" w:customStyle="1" w:styleId="aff">
    <w:name w:val="aff"/>
    <w:basedOn w:val="Normal"/>
    <w:qFormat/>
    <w:rsid w:val="00B8656A"/>
    <w:pPr>
      <w:spacing w:before="100" w:beforeAutospacing="1" w:after="100" w:afterAutospacing="1"/>
    </w:pPr>
    <w:rPr>
      <w:rFonts w:ascii="Times" w:hAnsi="Times"/>
      <w:szCs w:val="20"/>
    </w:rPr>
  </w:style>
  <w:style w:type="character" w:customStyle="1" w:styleId="entry-author">
    <w:name w:val="entry-author"/>
    <w:basedOn w:val="DefaultParagraphFont"/>
    <w:rsid w:val="00B8656A"/>
  </w:style>
  <w:style w:type="character" w:customStyle="1" w:styleId="entry-author-name">
    <w:name w:val="entry-author-name"/>
    <w:basedOn w:val="DefaultParagraphFont"/>
    <w:rsid w:val="00B8656A"/>
  </w:style>
  <w:style w:type="character" w:customStyle="1" w:styleId="contrib-degrees">
    <w:name w:val="contrib-degrees"/>
    <w:basedOn w:val="DefaultParagraphFont"/>
    <w:rsid w:val="00B8656A"/>
  </w:style>
  <w:style w:type="character" w:customStyle="1" w:styleId="contrib-on-behalf-of">
    <w:name w:val="contrib-on-behalf-of"/>
    <w:basedOn w:val="DefaultParagraphFont"/>
    <w:rsid w:val="00B8656A"/>
  </w:style>
  <w:style w:type="character" w:customStyle="1" w:styleId="pubtime">
    <w:name w:val="pubtime"/>
    <w:basedOn w:val="DefaultParagraphFont"/>
    <w:rsid w:val="00B8656A"/>
  </w:style>
  <w:style w:type="character" w:customStyle="1" w:styleId="fbcommentscount">
    <w:name w:val="fb_comments_count"/>
    <w:basedOn w:val="DefaultParagraphFont"/>
    <w:rsid w:val="00B8656A"/>
  </w:style>
  <w:style w:type="character" w:customStyle="1" w:styleId="stsharethiscustom">
    <w:name w:val="st_sharethis_custom"/>
    <w:basedOn w:val="DefaultParagraphFont"/>
    <w:rsid w:val="00B8656A"/>
  </w:style>
  <w:style w:type="paragraph" w:customStyle="1" w:styleId="permalinkable">
    <w:name w:val="permalinkable"/>
    <w:basedOn w:val="Normal"/>
    <w:qFormat/>
    <w:rsid w:val="00B8656A"/>
    <w:pPr>
      <w:spacing w:before="100" w:beforeAutospacing="1" w:after="100" w:afterAutospacing="1"/>
    </w:pPr>
    <w:rPr>
      <w:rFonts w:ascii="Times" w:hAnsi="Times"/>
      <w:szCs w:val="20"/>
    </w:rPr>
  </w:style>
  <w:style w:type="character" w:customStyle="1" w:styleId="post-date">
    <w:name w:val="post-date"/>
    <w:basedOn w:val="DefaultParagraphFont"/>
    <w:rsid w:val="00B8656A"/>
  </w:style>
  <w:style w:type="character" w:customStyle="1" w:styleId="articleauthor0">
    <w:name w:val="article_author"/>
    <w:basedOn w:val="DefaultParagraphFont"/>
    <w:rsid w:val="00B8656A"/>
  </w:style>
  <w:style w:type="character" w:customStyle="1" w:styleId="articleissue">
    <w:name w:val="article_issue"/>
    <w:basedOn w:val="DefaultParagraphFont"/>
    <w:rsid w:val="00B8656A"/>
  </w:style>
  <w:style w:type="character" w:customStyle="1" w:styleId="a-size-large">
    <w:name w:val="a-size-large"/>
    <w:basedOn w:val="DefaultParagraphFont"/>
    <w:rsid w:val="00B8656A"/>
  </w:style>
  <w:style w:type="character" w:customStyle="1" w:styleId="a-size-medium">
    <w:name w:val="a-size-medium"/>
    <w:basedOn w:val="DefaultParagraphFont"/>
    <w:rsid w:val="00B8656A"/>
  </w:style>
  <w:style w:type="character" w:customStyle="1" w:styleId="contribution">
    <w:name w:val="contribution"/>
    <w:basedOn w:val="DefaultParagraphFont"/>
    <w:rsid w:val="00B8656A"/>
  </w:style>
  <w:style w:type="character" w:customStyle="1" w:styleId="a-color-secondary">
    <w:name w:val="a-color-secondary"/>
    <w:basedOn w:val="DefaultParagraphFont"/>
    <w:rsid w:val="00B8656A"/>
  </w:style>
  <w:style w:type="paragraph" w:customStyle="1" w:styleId="sbyline">
    <w:name w:val="sbyline"/>
    <w:basedOn w:val="Normal"/>
    <w:qFormat/>
    <w:rsid w:val="00B8656A"/>
    <w:pPr>
      <w:spacing w:before="100" w:beforeAutospacing="1" w:after="100" w:afterAutospacing="1"/>
    </w:pPr>
    <w:rPr>
      <w:rFonts w:ascii="Times" w:hAnsi="Times"/>
      <w:szCs w:val="20"/>
    </w:rPr>
  </w:style>
  <w:style w:type="character" w:customStyle="1" w:styleId="ui-author">
    <w:name w:val="ui-author"/>
    <w:basedOn w:val="DefaultParagraphFont"/>
    <w:rsid w:val="00B8656A"/>
  </w:style>
  <w:style w:type="character" w:customStyle="1" w:styleId="ui-staffline">
    <w:name w:val="ui-staffline"/>
    <w:basedOn w:val="DefaultParagraphFont"/>
    <w:rsid w:val="00B8656A"/>
  </w:style>
  <w:style w:type="paragraph" w:customStyle="1" w:styleId="promotion-tag-p">
    <w:name w:val="promotion-tag-p"/>
    <w:basedOn w:val="Normal"/>
    <w:qFormat/>
    <w:rsid w:val="00B8656A"/>
    <w:pPr>
      <w:spacing w:before="100" w:beforeAutospacing="1" w:after="100" w:afterAutospacing="1"/>
    </w:pPr>
    <w:rPr>
      <w:rFonts w:ascii="Times" w:hAnsi="Times"/>
      <w:szCs w:val="20"/>
    </w:rPr>
  </w:style>
  <w:style w:type="character" w:customStyle="1" w:styleId="value">
    <w:name w:val="value"/>
    <w:basedOn w:val="DefaultParagraphFont"/>
    <w:rsid w:val="00B8656A"/>
  </w:style>
  <w:style w:type="character" w:customStyle="1" w:styleId="specialissuelabel">
    <w:name w:val="specialissuelabel"/>
    <w:basedOn w:val="DefaultParagraphFont"/>
    <w:rsid w:val="00B8656A"/>
  </w:style>
  <w:style w:type="character" w:customStyle="1" w:styleId="wp-smiley">
    <w:name w:val="wp-smiley"/>
    <w:basedOn w:val="DefaultParagraphFont"/>
    <w:rsid w:val="00B8656A"/>
  </w:style>
  <w:style w:type="character" w:customStyle="1" w:styleId="artjournal">
    <w:name w:val="art_journal"/>
    <w:basedOn w:val="DefaultParagraphFont"/>
    <w:rsid w:val="00B8656A"/>
  </w:style>
  <w:style w:type="character" w:customStyle="1" w:styleId="artdatevolumeissuepart">
    <w:name w:val="art_datevolumeissuepart"/>
    <w:basedOn w:val="DefaultParagraphFont"/>
    <w:rsid w:val="00B8656A"/>
  </w:style>
  <w:style w:type="character" w:customStyle="1" w:styleId="artpages">
    <w:name w:val="art_pages"/>
    <w:basedOn w:val="DefaultParagraphFont"/>
    <w:rsid w:val="00B8656A"/>
  </w:style>
  <w:style w:type="character" w:customStyle="1" w:styleId="singlehighlightclass">
    <w:name w:val="single_highlight_class"/>
    <w:basedOn w:val="DefaultParagraphFont"/>
    <w:rsid w:val="00B8656A"/>
  </w:style>
  <w:style w:type="character" w:customStyle="1" w:styleId="degree">
    <w:name w:val="degree"/>
    <w:basedOn w:val="DefaultParagraphFont"/>
    <w:rsid w:val="00B8656A"/>
  </w:style>
  <w:style w:type="character" w:customStyle="1" w:styleId="major">
    <w:name w:val="major"/>
    <w:basedOn w:val="DefaultParagraphFont"/>
    <w:rsid w:val="00B8656A"/>
  </w:style>
  <w:style w:type="character" w:customStyle="1" w:styleId="views">
    <w:name w:val="views"/>
    <w:basedOn w:val="DefaultParagraphFont"/>
    <w:rsid w:val="00B8656A"/>
  </w:style>
  <w:style w:type="character" w:customStyle="1" w:styleId="stmainservices">
    <w:name w:val="stmainservices"/>
    <w:basedOn w:val="DefaultParagraphFont"/>
    <w:rsid w:val="00B8656A"/>
  </w:style>
  <w:style w:type="character" w:customStyle="1" w:styleId="stbubblehcount">
    <w:name w:val="stbubble_hcount"/>
    <w:basedOn w:val="DefaultParagraphFont"/>
    <w:rsid w:val="00B8656A"/>
  </w:style>
  <w:style w:type="paragraph" w:customStyle="1" w:styleId="Document">
    <w:name w:val="_Document"/>
    <w:basedOn w:val="Default"/>
    <w:next w:val="Default"/>
    <w:uiPriority w:val="99"/>
    <w:qFormat/>
    <w:rsid w:val="00B8656A"/>
    <w:rPr>
      <w:rFonts w:ascii="New Baskerville" w:eastAsiaTheme="minorEastAsia" w:hAnsi="New Baskerville"/>
      <w:color w:val="auto"/>
    </w:rPr>
  </w:style>
  <w:style w:type="paragraph" w:customStyle="1" w:styleId="SubHead1">
    <w:name w:val="_SubHead1"/>
    <w:basedOn w:val="Default"/>
    <w:next w:val="Default"/>
    <w:uiPriority w:val="99"/>
    <w:qFormat/>
    <w:rsid w:val="00B8656A"/>
    <w:rPr>
      <w:rFonts w:ascii="New Baskerville" w:eastAsiaTheme="minorEastAsia" w:hAnsi="New Baskerville"/>
      <w:color w:val="auto"/>
    </w:rPr>
  </w:style>
  <w:style w:type="paragraph" w:customStyle="1" w:styleId="SubHead2">
    <w:name w:val="_SubHead2"/>
    <w:basedOn w:val="Default"/>
    <w:next w:val="Default"/>
    <w:uiPriority w:val="99"/>
    <w:qFormat/>
    <w:rsid w:val="00B8656A"/>
    <w:rPr>
      <w:rFonts w:ascii="New Baskerville" w:eastAsiaTheme="minorEastAsia" w:hAnsi="New Baskerville"/>
      <w:color w:val="auto"/>
    </w:rPr>
  </w:style>
  <w:style w:type="paragraph" w:customStyle="1" w:styleId="collapsed-hide">
    <w:name w:val="collapsed-hide"/>
    <w:basedOn w:val="Normal"/>
    <w:qFormat/>
    <w:rsid w:val="00B8656A"/>
    <w:pPr>
      <w:spacing w:before="100" w:beforeAutospacing="1" w:after="100" w:afterAutospacing="1"/>
    </w:pPr>
    <w:rPr>
      <w:rFonts w:ascii="Times" w:hAnsi="Times"/>
      <w:szCs w:val="20"/>
    </w:rPr>
  </w:style>
  <w:style w:type="paragraph" w:customStyle="1" w:styleId="odd">
    <w:name w:val="odd"/>
    <w:basedOn w:val="Normal"/>
    <w:qFormat/>
    <w:rsid w:val="00B8656A"/>
    <w:pPr>
      <w:spacing w:before="100" w:beforeAutospacing="1" w:after="100" w:afterAutospacing="1"/>
    </w:pPr>
    <w:rPr>
      <w:rFonts w:ascii="Times" w:hAnsi="Times"/>
      <w:szCs w:val="20"/>
    </w:rPr>
  </w:style>
  <w:style w:type="character" w:customStyle="1" w:styleId="article-author">
    <w:name w:val="article-author"/>
    <w:basedOn w:val="DefaultParagraphFont"/>
    <w:rsid w:val="00B8656A"/>
  </w:style>
  <w:style w:type="character" w:customStyle="1" w:styleId="tolocaltime">
    <w:name w:val="tolocaltime"/>
    <w:basedOn w:val="DefaultParagraphFont"/>
    <w:rsid w:val="00B8656A"/>
  </w:style>
  <w:style w:type="character" w:customStyle="1" w:styleId="pb-byline">
    <w:name w:val="pb-byline"/>
    <w:basedOn w:val="DefaultParagraphFont"/>
    <w:rsid w:val="00B8656A"/>
  </w:style>
  <w:style w:type="character" w:customStyle="1" w:styleId="pb-timestamp">
    <w:name w:val="pb-timestamp"/>
    <w:basedOn w:val="DefaultParagraphFont"/>
    <w:rsid w:val="00B8656A"/>
  </w:style>
  <w:style w:type="character" w:customStyle="1" w:styleId="posted-on">
    <w:name w:val="posted-on"/>
    <w:basedOn w:val="DefaultParagraphFont"/>
    <w:rsid w:val="00B8656A"/>
  </w:style>
  <w:style w:type="character" w:customStyle="1" w:styleId="even">
    <w:name w:val="even"/>
    <w:basedOn w:val="DefaultParagraphFont"/>
    <w:rsid w:val="00B8656A"/>
  </w:style>
  <w:style w:type="character" w:customStyle="1" w:styleId="foreground">
    <w:name w:val="foreground"/>
    <w:basedOn w:val="DefaultParagraphFont"/>
    <w:rsid w:val="00B8656A"/>
  </w:style>
  <w:style w:type="paragraph" w:customStyle="1" w:styleId="volissue">
    <w:name w:val="volissue"/>
    <w:basedOn w:val="Normal"/>
    <w:qFormat/>
    <w:rsid w:val="00B8656A"/>
    <w:pPr>
      <w:spacing w:before="100" w:beforeAutospacing="1" w:after="100" w:afterAutospacing="1"/>
    </w:pPr>
    <w:rPr>
      <w:rFonts w:ascii="Times" w:hAnsi="Times"/>
      <w:szCs w:val="20"/>
    </w:rPr>
  </w:style>
  <w:style w:type="character" w:customStyle="1" w:styleId="cat-date-line4">
    <w:name w:val="cat-date-line4"/>
    <w:basedOn w:val="DefaultParagraphFont"/>
    <w:rsid w:val="00B8656A"/>
  </w:style>
  <w:style w:type="character" w:customStyle="1" w:styleId="articledate">
    <w:name w:val="articledate"/>
    <w:basedOn w:val="DefaultParagraphFont"/>
    <w:rsid w:val="00B8656A"/>
  </w:style>
  <w:style w:type="character" w:customStyle="1" w:styleId="post-byline">
    <w:name w:val="post-byline"/>
    <w:basedOn w:val="DefaultParagraphFont"/>
    <w:rsid w:val="00B8656A"/>
  </w:style>
  <w:style w:type="character" w:customStyle="1" w:styleId="upper">
    <w:name w:val="upper"/>
    <w:basedOn w:val="DefaultParagraphFont"/>
    <w:rsid w:val="00B8656A"/>
  </w:style>
  <w:style w:type="character" w:customStyle="1" w:styleId="metadate">
    <w:name w:val="meta_date"/>
    <w:basedOn w:val="DefaultParagraphFont"/>
    <w:rsid w:val="00B8656A"/>
  </w:style>
  <w:style w:type="character" w:customStyle="1" w:styleId="fa">
    <w:name w:val="fa"/>
    <w:basedOn w:val="DefaultParagraphFont"/>
    <w:rsid w:val="00B8656A"/>
  </w:style>
  <w:style w:type="character" w:customStyle="1" w:styleId="longname">
    <w:name w:val="longname"/>
    <w:basedOn w:val="DefaultParagraphFont"/>
    <w:rsid w:val="00B8656A"/>
  </w:style>
  <w:style w:type="character" w:customStyle="1" w:styleId="echocontainer">
    <w:name w:val="echo_container"/>
    <w:basedOn w:val="DefaultParagraphFont"/>
    <w:rsid w:val="00B8656A"/>
  </w:style>
  <w:style w:type="character" w:customStyle="1" w:styleId="comment-display">
    <w:name w:val="comment-display"/>
    <w:basedOn w:val="DefaultParagraphFont"/>
    <w:rsid w:val="00B8656A"/>
  </w:style>
  <w:style w:type="paragraph" w:customStyle="1" w:styleId="comment-count-label">
    <w:name w:val="comment-count-label"/>
    <w:basedOn w:val="Normal"/>
    <w:rsid w:val="00B8656A"/>
    <w:pPr>
      <w:spacing w:before="100" w:beforeAutospacing="1" w:after="100" w:afterAutospacing="1"/>
    </w:pPr>
    <w:rPr>
      <w:rFonts w:ascii="Times" w:hAnsi="Times"/>
      <w:szCs w:val="20"/>
    </w:rPr>
  </w:style>
  <w:style w:type="character" w:customStyle="1" w:styleId="echo-counter">
    <w:name w:val="echo-counter"/>
    <w:basedOn w:val="DefaultParagraphFont"/>
    <w:rsid w:val="00B8656A"/>
  </w:style>
  <w:style w:type="character" w:customStyle="1" w:styleId="discussion-policy">
    <w:name w:val="discussion-policy"/>
    <w:basedOn w:val="DefaultParagraphFont"/>
    <w:rsid w:val="00B8656A"/>
  </w:style>
  <w:style w:type="character" w:customStyle="1" w:styleId="echo-apps-conversations-streamcaption">
    <w:name w:val="echo-apps-conversations-streamcaption"/>
    <w:basedOn w:val="DefaultParagraphFont"/>
    <w:rsid w:val="00B8656A"/>
  </w:style>
  <w:style w:type="character" w:customStyle="1" w:styleId="echo-streamserver-controls-stream-item-text">
    <w:name w:val="echo-streamserver-controls-stream-item-text"/>
    <w:basedOn w:val="DefaultParagraphFont"/>
    <w:rsid w:val="00B8656A"/>
  </w:style>
  <w:style w:type="character" w:customStyle="1" w:styleId="echo-streamserver-controls-facepile-more">
    <w:name w:val="echo-streamserver-controls-facepile-more"/>
    <w:basedOn w:val="DefaultParagraphFont"/>
    <w:rsid w:val="00B8656A"/>
  </w:style>
  <w:style w:type="character" w:customStyle="1" w:styleId="echo-primaryfont">
    <w:name w:val="echo-primaryfont"/>
    <w:basedOn w:val="DefaultParagraphFont"/>
    <w:rsid w:val="00B8656A"/>
  </w:style>
  <w:style w:type="character" w:customStyle="1" w:styleId="section">
    <w:name w:val="section"/>
    <w:basedOn w:val="DefaultParagraphFont"/>
    <w:rsid w:val="00B8656A"/>
  </w:style>
  <w:style w:type="character" w:customStyle="1" w:styleId="wpsr-txt-headline">
    <w:name w:val="wpsr-txt-headline"/>
    <w:basedOn w:val="DefaultParagraphFont"/>
    <w:rsid w:val="00B8656A"/>
  </w:style>
  <w:style w:type="character" w:customStyle="1" w:styleId="asset-metabar-author">
    <w:name w:val="asset-metabar-author"/>
    <w:basedOn w:val="DefaultParagraphFont"/>
    <w:rsid w:val="00B8656A"/>
  </w:style>
  <w:style w:type="character" w:customStyle="1" w:styleId="asset-metabar-time">
    <w:name w:val="asset-metabar-time"/>
    <w:basedOn w:val="DefaultParagraphFont"/>
    <w:rsid w:val="00B8656A"/>
  </w:style>
  <w:style w:type="character" w:customStyle="1" w:styleId="eza-dateline">
    <w:name w:val="eza-dateline"/>
    <w:basedOn w:val="DefaultParagraphFont"/>
    <w:rsid w:val="00B8656A"/>
  </w:style>
  <w:style w:type="character" w:customStyle="1" w:styleId="eza-authors">
    <w:name w:val="eza-authors"/>
    <w:basedOn w:val="DefaultParagraphFont"/>
    <w:rsid w:val="00B8656A"/>
  </w:style>
  <w:style w:type="character" w:customStyle="1" w:styleId="csmstaff">
    <w:name w:val="csm_staff"/>
    <w:basedOn w:val="DefaultParagraphFont"/>
    <w:rsid w:val="00B8656A"/>
  </w:style>
  <w:style w:type="paragraph" w:customStyle="1" w:styleId="mol-para-with-font">
    <w:name w:val="mol-para-with-font"/>
    <w:basedOn w:val="Normal"/>
    <w:rsid w:val="00B8656A"/>
    <w:pPr>
      <w:spacing w:before="100" w:beforeAutospacing="1" w:after="100" w:afterAutospacing="1"/>
    </w:pPr>
    <w:rPr>
      <w:rFonts w:ascii="Times" w:hAnsi="Times"/>
      <w:szCs w:val="20"/>
    </w:rPr>
  </w:style>
  <w:style w:type="character" w:customStyle="1" w:styleId="article-timestamp">
    <w:name w:val="article-timestamp"/>
    <w:basedOn w:val="DefaultParagraphFont"/>
    <w:rsid w:val="00B8656A"/>
  </w:style>
  <w:style w:type="character" w:customStyle="1" w:styleId="byline-text">
    <w:name w:val="byline-text"/>
    <w:basedOn w:val="DefaultParagraphFont"/>
    <w:rsid w:val="00B8656A"/>
  </w:style>
  <w:style w:type="character" w:customStyle="1" w:styleId="itemauthor">
    <w:name w:val="itemauthor"/>
    <w:basedOn w:val="DefaultParagraphFont"/>
    <w:rsid w:val="00B8656A"/>
  </w:style>
  <w:style w:type="character" w:customStyle="1" w:styleId="itemdatecreated">
    <w:name w:val="itemdatecreated"/>
    <w:basedOn w:val="DefaultParagraphFont"/>
    <w:rsid w:val="00B8656A"/>
  </w:style>
  <w:style w:type="character" w:customStyle="1" w:styleId="slug-metadata-note">
    <w:name w:val="slug-metadata-note"/>
    <w:basedOn w:val="DefaultParagraphFont"/>
    <w:rsid w:val="00B8656A"/>
  </w:style>
  <w:style w:type="character" w:customStyle="1" w:styleId="drop-capped">
    <w:name w:val="drop-capped"/>
    <w:basedOn w:val="DefaultParagraphFont"/>
    <w:rsid w:val="00B8656A"/>
  </w:style>
  <w:style w:type="paragraph" w:customStyle="1" w:styleId="articleopinion-standfirst">
    <w:name w:val="articleopinion-standfirst"/>
    <w:basedOn w:val="Normal"/>
    <w:rsid w:val="00B8656A"/>
    <w:pPr>
      <w:spacing w:before="100" w:beforeAutospacing="1" w:after="100" w:afterAutospacing="1"/>
    </w:pPr>
    <w:rPr>
      <w:rFonts w:ascii="Times" w:hAnsi="Times"/>
      <w:szCs w:val="20"/>
    </w:rPr>
  </w:style>
  <w:style w:type="paragraph" w:customStyle="1" w:styleId="snippet">
    <w:name w:val="snippet"/>
    <w:basedOn w:val="Normal"/>
    <w:rsid w:val="00B8656A"/>
    <w:pPr>
      <w:spacing w:before="100" w:beforeAutospacing="1" w:after="100" w:afterAutospacing="1"/>
    </w:pPr>
    <w:rPr>
      <w:rFonts w:ascii="Times" w:hAnsi="Times"/>
      <w:szCs w:val="20"/>
    </w:rPr>
  </w:style>
  <w:style w:type="character" w:customStyle="1" w:styleId="thetitle">
    <w:name w:val="the_title"/>
    <w:basedOn w:val="DefaultParagraphFont"/>
    <w:rsid w:val="00B8656A"/>
  </w:style>
  <w:style w:type="character" w:customStyle="1" w:styleId="view-count">
    <w:name w:val="view-count"/>
    <w:basedOn w:val="DefaultParagraphFont"/>
    <w:rsid w:val="00B8656A"/>
  </w:style>
  <w:style w:type="character" w:customStyle="1" w:styleId="rupee">
    <w:name w:val="rupee"/>
    <w:basedOn w:val="DefaultParagraphFont"/>
    <w:rsid w:val="00B8656A"/>
  </w:style>
  <w:style w:type="character" w:customStyle="1" w:styleId="grey1">
    <w:name w:val="grey1"/>
    <w:basedOn w:val="DefaultParagraphFont"/>
    <w:rsid w:val="00B8656A"/>
  </w:style>
  <w:style w:type="paragraph" w:customStyle="1" w:styleId="Pa13">
    <w:name w:val="Pa13"/>
    <w:basedOn w:val="Default"/>
    <w:next w:val="Default"/>
    <w:uiPriority w:val="99"/>
    <w:rsid w:val="00B8656A"/>
    <w:pPr>
      <w:spacing w:line="201" w:lineRule="atLeast"/>
    </w:pPr>
    <w:rPr>
      <w:rFonts w:eastAsiaTheme="minorEastAsia"/>
      <w:color w:val="auto"/>
    </w:rPr>
  </w:style>
  <w:style w:type="paragraph" w:customStyle="1" w:styleId="Pa14">
    <w:name w:val="Pa14"/>
    <w:basedOn w:val="Default"/>
    <w:next w:val="Default"/>
    <w:uiPriority w:val="99"/>
    <w:qFormat/>
    <w:rsid w:val="00B8656A"/>
    <w:pPr>
      <w:spacing w:line="241" w:lineRule="atLeast"/>
    </w:pPr>
    <w:rPr>
      <w:rFonts w:eastAsiaTheme="minorEastAsia"/>
      <w:color w:val="auto"/>
    </w:rPr>
  </w:style>
  <w:style w:type="paragraph" w:customStyle="1" w:styleId="Pa9">
    <w:name w:val="Pa9"/>
    <w:basedOn w:val="Default"/>
    <w:next w:val="Default"/>
    <w:uiPriority w:val="99"/>
    <w:rsid w:val="00B8656A"/>
    <w:pPr>
      <w:spacing w:line="241" w:lineRule="atLeast"/>
    </w:pPr>
    <w:rPr>
      <w:rFonts w:ascii="Gill Sans" w:eastAsiaTheme="minorEastAsia" w:hAnsi="Gill Sans"/>
      <w:color w:val="auto"/>
    </w:rPr>
  </w:style>
  <w:style w:type="character" w:customStyle="1" w:styleId="bureau">
    <w:name w:val="bureau"/>
    <w:basedOn w:val="DefaultParagraphFont"/>
    <w:rsid w:val="00B8656A"/>
  </w:style>
  <w:style w:type="character" w:customStyle="1" w:styleId="reporttitle">
    <w:name w:val="report_title"/>
    <w:basedOn w:val="DefaultParagraphFont"/>
    <w:rsid w:val="00B8656A"/>
  </w:style>
  <w:style w:type="character" w:customStyle="1" w:styleId="documenttype-longreleases">
    <w:name w:val="document_type_-_long_releases"/>
    <w:basedOn w:val="DefaultParagraphFont"/>
    <w:rsid w:val="00B8656A"/>
  </w:style>
  <w:style w:type="character" w:customStyle="1" w:styleId="alt-date">
    <w:name w:val="alt-date"/>
    <w:basedOn w:val="DefaultParagraphFont"/>
    <w:rsid w:val="00B8656A"/>
  </w:style>
  <w:style w:type="character" w:customStyle="1" w:styleId="entry-byline">
    <w:name w:val="entry-byline"/>
    <w:basedOn w:val="DefaultParagraphFont"/>
    <w:rsid w:val="00B8656A"/>
  </w:style>
  <w:style w:type="character" w:customStyle="1" w:styleId="taglinecontrib">
    <w:name w:val="tagline_contrib"/>
    <w:basedOn w:val="DefaultParagraphFont"/>
    <w:rsid w:val="00B8656A"/>
  </w:style>
  <w:style w:type="character" w:customStyle="1" w:styleId="articledate0">
    <w:name w:val="article_date"/>
    <w:basedOn w:val="DefaultParagraphFont"/>
    <w:rsid w:val="00B8656A"/>
  </w:style>
  <w:style w:type="paragraph" w:customStyle="1" w:styleId="hg-daily">
    <w:name w:val="hg-daily"/>
    <w:basedOn w:val="Normal"/>
    <w:rsid w:val="00B8656A"/>
    <w:pPr>
      <w:spacing w:before="100" w:beforeAutospacing="1" w:after="100" w:afterAutospacing="1"/>
    </w:pPr>
    <w:rPr>
      <w:rFonts w:ascii="Times" w:hAnsi="Times"/>
      <w:szCs w:val="20"/>
    </w:rPr>
  </w:style>
  <w:style w:type="character" w:customStyle="1" w:styleId="cit">
    <w:name w:val="cit"/>
    <w:basedOn w:val="DefaultParagraphFont"/>
    <w:rsid w:val="00B8656A"/>
  </w:style>
  <w:style w:type="paragraph" w:customStyle="1" w:styleId="buttonheading">
    <w:name w:val="buttonheading"/>
    <w:basedOn w:val="Normal"/>
    <w:rsid w:val="00B8656A"/>
    <w:pPr>
      <w:spacing w:before="100" w:beforeAutospacing="1" w:after="100" w:afterAutospacing="1"/>
    </w:pPr>
    <w:rPr>
      <w:rFonts w:ascii="Times" w:hAnsi="Times"/>
      <w:szCs w:val="20"/>
    </w:rPr>
  </w:style>
  <w:style w:type="character" w:customStyle="1" w:styleId="createdate">
    <w:name w:val="createdate"/>
    <w:basedOn w:val="DefaultParagraphFont"/>
    <w:rsid w:val="00B8656A"/>
  </w:style>
  <w:style w:type="character" w:customStyle="1" w:styleId="text-label">
    <w:name w:val="text-label"/>
    <w:basedOn w:val="DefaultParagraphFont"/>
    <w:rsid w:val="00B8656A"/>
  </w:style>
  <w:style w:type="paragraph" w:customStyle="1" w:styleId="TOC3Char">
    <w:name w:val="TOC 3 Char"/>
    <w:basedOn w:val="Normal"/>
    <w:next w:val="Normal"/>
    <w:rsid w:val="00B8656A"/>
    <w:rPr>
      <w:rFonts w:eastAsia="Times New Roman"/>
      <w:szCs w:val="20"/>
    </w:rPr>
  </w:style>
  <w:style w:type="paragraph" w:customStyle="1" w:styleId="TOC1Char">
    <w:name w:val="TOC 1 Char"/>
    <w:basedOn w:val="Normal"/>
    <w:next w:val="Normal"/>
    <w:rsid w:val="00B8656A"/>
    <w:rPr>
      <w:rFonts w:eastAsia="Times New Roman"/>
      <w:b/>
      <w:szCs w:val="20"/>
    </w:rPr>
  </w:style>
  <w:style w:type="paragraph" w:customStyle="1" w:styleId="ColorfulGrid-Accent11">
    <w:name w:val="Colorful Grid - Accent 11"/>
    <w:basedOn w:val="Normal"/>
    <w:next w:val="Normal"/>
    <w:uiPriority w:val="29"/>
    <w:qFormat/>
    <w:rsid w:val="00B8656A"/>
    <w:pPr>
      <w:jc w:val="both"/>
    </w:pPr>
    <w:rPr>
      <w:rFonts w:eastAsia="Times New Roman"/>
      <w:i/>
      <w:iCs/>
      <w:color w:val="000000"/>
    </w:rPr>
  </w:style>
  <w:style w:type="character" w:customStyle="1" w:styleId="MediumGrid11">
    <w:name w:val="Medium Grid 11"/>
    <w:uiPriority w:val="99"/>
    <w:rsid w:val="00B8656A"/>
    <w:rPr>
      <w:color w:val="808080"/>
    </w:rPr>
  </w:style>
  <w:style w:type="paragraph" w:customStyle="1" w:styleId="PlaceholderText2">
    <w:name w:val="Placeholder Text2"/>
    <w:basedOn w:val="Normal"/>
    <w:uiPriority w:val="99"/>
    <w:rsid w:val="00B8656A"/>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B8656A"/>
    <w:pPr>
      <w:keepNext/>
      <w:tabs>
        <w:tab w:val="num" w:pos="1440"/>
      </w:tabs>
      <w:ind w:left="1800" w:hanging="360"/>
      <w:outlineLvl w:val="2"/>
    </w:pPr>
    <w:rPr>
      <w:rFonts w:eastAsia="MS Gothic"/>
    </w:rPr>
  </w:style>
  <w:style w:type="paragraph" w:customStyle="1" w:styleId="LightList1">
    <w:name w:val="Light List1"/>
    <w:basedOn w:val="Normal"/>
    <w:rsid w:val="00B8656A"/>
    <w:pPr>
      <w:keepNext/>
      <w:tabs>
        <w:tab w:val="num" w:pos="2160"/>
      </w:tabs>
      <w:ind w:left="2520" w:hanging="360"/>
      <w:outlineLvl w:val="3"/>
    </w:pPr>
    <w:rPr>
      <w:rFonts w:eastAsia="MS Gothic"/>
    </w:rPr>
  </w:style>
  <w:style w:type="paragraph" w:customStyle="1" w:styleId="LightGrid1">
    <w:name w:val="Light Grid1"/>
    <w:basedOn w:val="Normal"/>
    <w:rsid w:val="00B8656A"/>
    <w:pPr>
      <w:keepNext/>
      <w:tabs>
        <w:tab w:val="num" w:pos="2880"/>
      </w:tabs>
      <w:ind w:left="3240" w:hanging="360"/>
      <w:outlineLvl w:val="4"/>
    </w:pPr>
    <w:rPr>
      <w:rFonts w:eastAsia="MS Gothic"/>
    </w:rPr>
  </w:style>
  <w:style w:type="paragraph" w:customStyle="1" w:styleId="MediumShading11">
    <w:name w:val="Medium Shading 11"/>
    <w:basedOn w:val="Normal"/>
    <w:rsid w:val="00B8656A"/>
    <w:pPr>
      <w:keepNext/>
      <w:tabs>
        <w:tab w:val="num" w:pos="3600"/>
      </w:tabs>
      <w:ind w:left="3960" w:hanging="360"/>
      <w:outlineLvl w:val="5"/>
    </w:pPr>
    <w:rPr>
      <w:rFonts w:eastAsia="MS Gothic"/>
    </w:rPr>
  </w:style>
  <w:style w:type="paragraph" w:customStyle="1" w:styleId="MediumShading21">
    <w:name w:val="Medium Shading 21"/>
    <w:basedOn w:val="Normal"/>
    <w:rsid w:val="00B8656A"/>
    <w:pPr>
      <w:keepNext/>
      <w:tabs>
        <w:tab w:val="num" w:pos="4320"/>
      </w:tabs>
      <w:ind w:left="4680" w:hanging="360"/>
      <w:outlineLvl w:val="6"/>
    </w:pPr>
    <w:rPr>
      <w:rFonts w:eastAsia="MS Gothic"/>
    </w:rPr>
  </w:style>
  <w:style w:type="paragraph" w:customStyle="1" w:styleId="MediumList11">
    <w:name w:val="Medium List 11"/>
    <w:basedOn w:val="Normal"/>
    <w:rsid w:val="00B8656A"/>
    <w:pPr>
      <w:keepNext/>
      <w:tabs>
        <w:tab w:val="num" w:pos="5040"/>
      </w:tabs>
      <w:ind w:left="5400" w:hanging="360"/>
      <w:outlineLvl w:val="7"/>
    </w:pPr>
    <w:rPr>
      <w:rFonts w:eastAsia="MS Gothic"/>
    </w:rPr>
  </w:style>
  <w:style w:type="paragraph" w:customStyle="1" w:styleId="MediumList21">
    <w:name w:val="Medium List 21"/>
    <w:basedOn w:val="Normal"/>
    <w:rsid w:val="00B8656A"/>
    <w:pPr>
      <w:keepNext/>
      <w:tabs>
        <w:tab w:val="num" w:pos="5760"/>
      </w:tabs>
      <w:ind w:left="6120" w:hanging="360"/>
      <w:outlineLvl w:val="8"/>
    </w:pPr>
    <w:rPr>
      <w:rFonts w:eastAsia="MS Gothic"/>
    </w:rPr>
  </w:style>
  <w:style w:type="paragraph" w:customStyle="1" w:styleId="bylinejb">
    <w:name w:val="bylinejb"/>
    <w:basedOn w:val="Normal"/>
    <w:rsid w:val="00B8656A"/>
    <w:pPr>
      <w:spacing w:before="100" w:beforeAutospacing="1" w:after="100" w:afterAutospacing="1"/>
    </w:pPr>
    <w:rPr>
      <w:rFonts w:ascii="Times" w:hAnsi="Times"/>
      <w:szCs w:val="20"/>
    </w:rPr>
  </w:style>
  <w:style w:type="paragraph" w:customStyle="1" w:styleId="bylineaffiliation">
    <w:name w:val="bylineaffiliation"/>
    <w:basedOn w:val="Normal"/>
    <w:rsid w:val="00B8656A"/>
    <w:pPr>
      <w:spacing w:before="100" w:beforeAutospacing="1" w:after="100" w:afterAutospacing="1"/>
    </w:pPr>
    <w:rPr>
      <w:rFonts w:ascii="Times" w:hAnsi="Times"/>
      <w:szCs w:val="20"/>
    </w:rPr>
  </w:style>
  <w:style w:type="character" w:customStyle="1" w:styleId="apple-tab-span">
    <w:name w:val="apple-tab-span"/>
    <w:basedOn w:val="DefaultParagraphFont"/>
    <w:rsid w:val="00B8656A"/>
  </w:style>
  <w:style w:type="character" w:customStyle="1" w:styleId="s1">
    <w:name w:val="s1"/>
    <w:basedOn w:val="DefaultParagraphFont"/>
    <w:rsid w:val="00B8656A"/>
  </w:style>
  <w:style w:type="character" w:customStyle="1" w:styleId="action-menu-toggled-item">
    <w:name w:val="action-menu-toggled-item"/>
    <w:basedOn w:val="DefaultParagraphFont"/>
    <w:rsid w:val="00B8656A"/>
    <w:rPr>
      <w:rFonts w:ascii="Times New Roman" w:hAnsi="Times New Roman"/>
    </w:rPr>
  </w:style>
  <w:style w:type="character" w:customStyle="1" w:styleId="1Tag">
    <w:name w:val="1) Tag"/>
    <w:rsid w:val="00B8656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8656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8656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8656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8656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8656A"/>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B8656A"/>
    <w:rPr>
      <w:rFonts w:ascii="Calibri" w:eastAsia="Times New Roman" w:hAnsi="Calibri" w:cs="Calibri"/>
      <w:b/>
      <w:caps/>
      <w:sz w:val="40"/>
      <w:szCs w:val="40"/>
    </w:rPr>
  </w:style>
  <w:style w:type="paragraph" w:customStyle="1" w:styleId="Strikethrough0">
    <w:name w:val="Strikethrough"/>
    <w:basedOn w:val="Normal"/>
    <w:link w:val="StrikethroughChar"/>
    <w:qFormat/>
    <w:rsid w:val="00B8656A"/>
    <w:rPr>
      <w:strike/>
    </w:rPr>
  </w:style>
  <w:style w:type="character" w:customStyle="1" w:styleId="StrikethroughChar">
    <w:name w:val="Strikethrough Char"/>
    <w:basedOn w:val="DefaultParagraphFont"/>
    <w:link w:val="Strikethrough0"/>
    <w:rsid w:val="00B8656A"/>
    <w:rPr>
      <w:rFonts w:ascii="Calibri" w:hAnsi="Calibri" w:cs="Calibri"/>
      <w:strike/>
      <w:sz w:val="24"/>
    </w:rPr>
  </w:style>
  <w:style w:type="character" w:styleId="SubtleReference">
    <w:name w:val="Subtle Reference"/>
    <w:basedOn w:val="DefaultParagraphFont"/>
    <w:uiPriority w:val="31"/>
    <w:rsid w:val="00B8656A"/>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8656A"/>
    <w:rPr>
      <w:rFonts w:asciiTheme="minorHAnsi" w:hAnsiTheme="minorHAnsi"/>
      <w:bCs/>
      <w:sz w:val="16"/>
    </w:rPr>
  </w:style>
  <w:style w:type="character" w:customStyle="1" w:styleId="BoxBoldUnderline">
    <w:name w:val="Box Bold Underline"/>
    <w:rsid w:val="00B8656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8656A"/>
    <w:rPr>
      <w:rFonts w:eastAsia="Times New Roman"/>
    </w:rPr>
  </w:style>
  <w:style w:type="character" w:customStyle="1" w:styleId="NormalF6Char">
    <w:name w:val="Normal F6 Char"/>
    <w:link w:val="NormalF6"/>
    <w:rsid w:val="00B8656A"/>
    <w:rPr>
      <w:rFonts w:ascii="Calibri" w:eastAsia="Times New Roman" w:hAnsi="Calibri" w:cs="Calibri"/>
      <w:sz w:val="24"/>
    </w:rPr>
  </w:style>
  <w:style w:type="paragraph" w:customStyle="1" w:styleId="TagNew">
    <w:name w:val="Tag New"/>
    <w:qFormat/>
    <w:rsid w:val="00B8656A"/>
    <w:pPr>
      <w:spacing w:after="0" w:line="240" w:lineRule="auto"/>
    </w:pPr>
    <w:rPr>
      <w:rFonts w:ascii="Times New Roman" w:eastAsiaTheme="minorEastAsia" w:hAnsi="Times New Roman" w:cs="Times New Roman"/>
      <w:b/>
      <w:sz w:val="24"/>
      <w:szCs w:val="20"/>
    </w:rPr>
  </w:style>
  <w:style w:type="character" w:customStyle="1" w:styleId="moretop">
    <w:name w:val="more_top"/>
    <w:rsid w:val="00B8656A"/>
  </w:style>
  <w:style w:type="paragraph" w:customStyle="1" w:styleId="TagNew0">
    <w:name w:val="Tag_New"/>
    <w:qFormat/>
    <w:rsid w:val="00B8656A"/>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8656A"/>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B8656A"/>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B8656A"/>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B8656A"/>
  </w:style>
  <w:style w:type="character" w:customStyle="1" w:styleId="yshortcutscs4-ndcor">
    <w:name w:val="yshortcuts cs4-ndcor"/>
    <w:rsid w:val="00B8656A"/>
  </w:style>
  <w:style w:type="character" w:customStyle="1" w:styleId="price">
    <w:name w:val="price"/>
    <w:rsid w:val="00B8656A"/>
  </w:style>
  <w:style w:type="character" w:customStyle="1" w:styleId="price-change">
    <w:name w:val="price-change"/>
    <w:rsid w:val="00B8656A"/>
  </w:style>
  <w:style w:type="character" w:customStyle="1" w:styleId="percent-change">
    <w:name w:val="percent-change"/>
    <w:rsid w:val="00B8656A"/>
  </w:style>
  <w:style w:type="character" w:customStyle="1" w:styleId="bibfont">
    <w:name w:val="bibfont"/>
    <w:rsid w:val="00B8656A"/>
    <w:rPr>
      <w:rFonts w:cs="Times New Roman"/>
    </w:rPr>
  </w:style>
  <w:style w:type="paragraph" w:customStyle="1" w:styleId="underlined1">
    <w:name w:val="underlined1"/>
    <w:next w:val="Normal"/>
    <w:autoRedefine/>
    <w:rsid w:val="00B8656A"/>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B8656A"/>
    <w:pPr>
      <w:ind w:left="0"/>
    </w:pPr>
    <w:rPr>
      <w:rFonts w:eastAsia="Times New Roman"/>
      <w:b/>
      <w:color w:val="auto"/>
      <w:sz w:val="24"/>
      <w:szCs w:val="24"/>
    </w:rPr>
  </w:style>
  <w:style w:type="character" w:customStyle="1" w:styleId="SourceBoldedChar">
    <w:name w:val="Source Bolded Char"/>
    <w:link w:val="SourceBolded"/>
    <w:rsid w:val="00B8656A"/>
    <w:rPr>
      <w:rFonts w:ascii="Calibri" w:eastAsia="Times New Roman" w:hAnsi="Calibri" w:cs="Calibri"/>
      <w:b/>
      <w:sz w:val="24"/>
      <w:szCs w:val="24"/>
      <w:lang w:val="x-none" w:eastAsia="x-none"/>
    </w:rPr>
  </w:style>
  <w:style w:type="paragraph" w:customStyle="1" w:styleId="CardDownSize">
    <w:name w:val="CardDownSize"/>
    <w:basedOn w:val="Normal"/>
    <w:link w:val="CardDownSizeChar"/>
    <w:rsid w:val="00B8656A"/>
    <w:rPr>
      <w:rFonts w:eastAsia="Calibri"/>
      <w:sz w:val="16"/>
      <w:szCs w:val="20"/>
      <w:lang w:val="x-none" w:eastAsia="x-none"/>
    </w:rPr>
  </w:style>
  <w:style w:type="character" w:customStyle="1" w:styleId="CardDownSizeChar">
    <w:name w:val="CardDownSize Char"/>
    <w:link w:val="CardDownSize"/>
    <w:rsid w:val="00B8656A"/>
    <w:rPr>
      <w:rFonts w:ascii="Calibri" w:eastAsia="Calibri" w:hAnsi="Calibri" w:cs="Calibri"/>
      <w:sz w:val="16"/>
      <w:szCs w:val="20"/>
      <w:lang w:val="x-none" w:eastAsia="x-none"/>
    </w:rPr>
  </w:style>
  <w:style w:type="paragraph" w:customStyle="1" w:styleId="Citation10">
    <w:name w:val="Citation1"/>
    <w:basedOn w:val="Normal"/>
    <w:link w:val="Citation1Char"/>
    <w:qFormat/>
    <w:rsid w:val="00B8656A"/>
    <w:rPr>
      <w:rFonts w:eastAsia="Calibri"/>
      <w:b/>
      <w:u w:val="single"/>
      <w:lang w:val="x-none" w:eastAsia="x-none"/>
    </w:rPr>
  </w:style>
  <w:style w:type="character" w:customStyle="1" w:styleId="Citation1Char">
    <w:name w:val="Citation1 Char"/>
    <w:link w:val="Citation10"/>
    <w:rsid w:val="00B8656A"/>
    <w:rPr>
      <w:rFonts w:ascii="Calibri" w:eastAsia="Calibri" w:hAnsi="Calibri" w:cs="Calibri"/>
      <w:b/>
      <w:sz w:val="24"/>
      <w:u w:val="single"/>
      <w:lang w:val="x-none" w:eastAsia="x-none"/>
    </w:rPr>
  </w:style>
  <w:style w:type="character" w:customStyle="1" w:styleId="TaglineChar">
    <w:name w:val="Tagline Char"/>
    <w:link w:val="Tagline0"/>
    <w:rsid w:val="00B8656A"/>
    <w:rPr>
      <w:rFonts w:ascii="Calibri" w:hAnsi="Calibri" w:cs="Calibri"/>
      <w:b/>
      <w:sz w:val="26"/>
    </w:rPr>
  </w:style>
  <w:style w:type="character" w:customStyle="1" w:styleId="boldciteChar1">
    <w:name w:val="bold cite Char1"/>
    <w:rsid w:val="00B8656A"/>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8656A"/>
  </w:style>
  <w:style w:type="character" w:customStyle="1" w:styleId="leveluptitle">
    <w:name w:val="leveluptitle"/>
    <w:basedOn w:val="DefaultParagraphFont"/>
    <w:rsid w:val="00B8656A"/>
  </w:style>
  <w:style w:type="character" w:customStyle="1" w:styleId="Irrelevant6fontChar">
    <w:name w:val="Irrelevant (6 font) Char"/>
    <w:basedOn w:val="DefaultParagraphFont"/>
    <w:link w:val="Irrelevant6font"/>
    <w:rsid w:val="00B8656A"/>
    <w:rPr>
      <w:rFonts w:ascii="Calibri" w:eastAsia="Calibri" w:hAnsi="Calibri" w:cs="Calibri"/>
      <w:sz w:val="12"/>
      <w:szCs w:val="12"/>
    </w:rPr>
  </w:style>
  <w:style w:type="paragraph" w:customStyle="1" w:styleId="Non-NavPanelTag">
    <w:name w:val="Non-Nav Panel Tag"/>
    <w:basedOn w:val="Normal"/>
    <w:qFormat/>
    <w:rsid w:val="00B8656A"/>
    <w:rPr>
      <w:b/>
      <w:sz w:val="26"/>
    </w:rPr>
  </w:style>
  <w:style w:type="character" w:customStyle="1" w:styleId="Hyperlink3">
    <w:name w:val="Hyperlink.3"/>
    <w:basedOn w:val="DefaultParagraphFont"/>
    <w:rsid w:val="00B8656A"/>
    <w:rPr>
      <w:sz w:val="18"/>
      <w:szCs w:val="18"/>
    </w:rPr>
  </w:style>
  <w:style w:type="character" w:customStyle="1" w:styleId="Hyperlink40">
    <w:name w:val="Hyperlink.4"/>
    <w:basedOn w:val="DefaultParagraphFont"/>
    <w:rsid w:val="00B8656A"/>
    <w:rPr>
      <w:sz w:val="18"/>
      <w:szCs w:val="18"/>
    </w:rPr>
  </w:style>
  <w:style w:type="character" w:customStyle="1" w:styleId="SmallCharChar">
    <w:name w:val="Small Char Char"/>
    <w:basedOn w:val="DefaultParagraphFont"/>
    <w:rsid w:val="00B8656A"/>
    <w:rPr>
      <w:sz w:val="17"/>
      <w:szCs w:val="24"/>
      <w:lang w:val="en-US" w:eastAsia="en-US" w:bidi="ar-SA"/>
    </w:rPr>
  </w:style>
  <w:style w:type="paragraph" w:customStyle="1" w:styleId="TagsFutura">
    <w:name w:val="TagsFutura"/>
    <w:basedOn w:val="Normal"/>
    <w:next w:val="Heading3"/>
    <w:rsid w:val="00B8656A"/>
    <w:rPr>
      <w:rFonts w:ascii="Futura" w:eastAsia="Times" w:hAnsi="Futura"/>
      <w:b/>
      <w:caps/>
      <w:sz w:val="18"/>
      <w:szCs w:val="20"/>
    </w:rPr>
  </w:style>
  <w:style w:type="paragraph" w:customStyle="1" w:styleId="DebateTag0">
    <w:name w:val="DebateTag"/>
    <w:basedOn w:val="Normal"/>
    <w:qFormat/>
    <w:rsid w:val="00B8656A"/>
    <w:rPr>
      <w:rFonts w:eastAsia="Calibri"/>
      <w:b/>
    </w:rPr>
  </w:style>
  <w:style w:type="paragraph" w:customStyle="1" w:styleId="UnderlineBoldIndent">
    <w:name w:val="Underline + Bold Indent"/>
    <w:basedOn w:val="Normal"/>
    <w:link w:val="UnderlineBoldIndentCharChar"/>
    <w:qFormat/>
    <w:rsid w:val="00B8656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8656A"/>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B8656A"/>
    <w:rPr>
      <w:u w:val="single"/>
    </w:rPr>
  </w:style>
  <w:style w:type="character" w:customStyle="1" w:styleId="StyleUnderlineBoldIndent11ptChar">
    <w:name w:val="Style Underline + Bold Indent + 11 pt Char"/>
    <w:link w:val="StyleUnderlineBoldIndent11pt"/>
    <w:rsid w:val="00B8656A"/>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B8656A"/>
    <w:rPr>
      <w:b/>
      <w:bCs/>
      <w:u w:val="single"/>
    </w:rPr>
  </w:style>
  <w:style w:type="character" w:customStyle="1" w:styleId="StyleUnderlineBoldIndent11ptBoldChar">
    <w:name w:val="Style Underline + Bold Indent + 11 pt Bold Char"/>
    <w:link w:val="StyleUnderlineBoldIndent11ptBold"/>
    <w:rsid w:val="00B8656A"/>
    <w:rPr>
      <w:rFonts w:ascii="Calibri" w:eastAsia="Times New Roman" w:hAnsi="Calibri" w:cs="Calibri"/>
      <w:b/>
      <w:bCs/>
      <w:sz w:val="24"/>
      <w:szCs w:val="20"/>
      <w:u w:val="single"/>
    </w:rPr>
  </w:style>
  <w:style w:type="character" w:customStyle="1" w:styleId="FontStyle177">
    <w:name w:val="Font Style177"/>
    <w:basedOn w:val="DefaultParagraphFont"/>
    <w:uiPriority w:val="99"/>
    <w:rsid w:val="00B8656A"/>
    <w:rPr>
      <w:rFonts w:ascii="Times New Roman" w:hAnsi="Times New Roman" w:cs="Times New Roman"/>
      <w:sz w:val="20"/>
      <w:szCs w:val="20"/>
    </w:rPr>
  </w:style>
  <w:style w:type="character" w:customStyle="1" w:styleId="FontStyle173">
    <w:name w:val="Font Style173"/>
    <w:basedOn w:val="DefaultParagraphFont"/>
    <w:uiPriority w:val="99"/>
    <w:rsid w:val="00B8656A"/>
    <w:rPr>
      <w:rFonts w:ascii="Times New Roman" w:hAnsi="Times New Roman" w:cs="Times New Roman"/>
      <w:sz w:val="14"/>
      <w:szCs w:val="14"/>
    </w:rPr>
  </w:style>
  <w:style w:type="character" w:customStyle="1" w:styleId="FontStyle151">
    <w:name w:val="Font Style151"/>
    <w:basedOn w:val="DefaultParagraphFont"/>
    <w:uiPriority w:val="99"/>
    <w:rsid w:val="00B8656A"/>
    <w:rPr>
      <w:rFonts w:ascii="Arial Narrow" w:hAnsi="Arial Narrow" w:cs="Arial Narrow"/>
      <w:b/>
      <w:bCs/>
      <w:sz w:val="12"/>
      <w:szCs w:val="12"/>
    </w:rPr>
  </w:style>
  <w:style w:type="character" w:customStyle="1" w:styleId="FontStyle156">
    <w:name w:val="Font Style156"/>
    <w:basedOn w:val="DefaultParagraphFont"/>
    <w:uiPriority w:val="99"/>
    <w:rsid w:val="00B8656A"/>
    <w:rPr>
      <w:rFonts w:ascii="Arial Narrow" w:hAnsi="Arial Narrow" w:cs="Arial Narrow"/>
      <w:sz w:val="8"/>
      <w:szCs w:val="8"/>
    </w:rPr>
  </w:style>
  <w:style w:type="character" w:customStyle="1" w:styleId="FontStyle160">
    <w:name w:val="Font Style160"/>
    <w:basedOn w:val="DefaultParagraphFont"/>
    <w:uiPriority w:val="99"/>
    <w:rsid w:val="00B8656A"/>
    <w:rPr>
      <w:rFonts w:ascii="Times New Roman" w:hAnsi="Times New Roman" w:cs="Times New Roman"/>
      <w:b/>
      <w:bCs/>
      <w:sz w:val="20"/>
      <w:szCs w:val="20"/>
    </w:rPr>
  </w:style>
  <w:style w:type="character" w:customStyle="1" w:styleId="FontStyle178">
    <w:name w:val="Font Style178"/>
    <w:basedOn w:val="DefaultParagraphFont"/>
    <w:uiPriority w:val="99"/>
    <w:rsid w:val="00B8656A"/>
    <w:rPr>
      <w:rFonts w:ascii="Times New Roman" w:hAnsi="Times New Roman" w:cs="Times New Roman"/>
      <w:sz w:val="18"/>
      <w:szCs w:val="18"/>
    </w:rPr>
  </w:style>
  <w:style w:type="paragraph" w:customStyle="1" w:styleId="Style140">
    <w:name w:val="Style14"/>
    <w:basedOn w:val="Normal"/>
    <w:uiPriority w:val="99"/>
    <w:rsid w:val="00B8656A"/>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B8656A"/>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8656A"/>
    <w:rPr>
      <w:rFonts w:ascii="Times New Roman" w:hAnsi="Times New Roman" w:cs="Times New Roman"/>
      <w:sz w:val="12"/>
      <w:szCs w:val="12"/>
    </w:rPr>
  </w:style>
  <w:style w:type="paragraph" w:customStyle="1" w:styleId="Style90">
    <w:name w:val="Style9"/>
    <w:basedOn w:val="Normal"/>
    <w:uiPriority w:val="99"/>
    <w:rsid w:val="00B8656A"/>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B8656A"/>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B8656A"/>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8656A"/>
    <w:rPr>
      <w:rFonts w:ascii="Times New Roman" w:hAnsi="Times New Roman" w:cs="Times New Roman"/>
      <w:sz w:val="16"/>
      <w:szCs w:val="16"/>
    </w:rPr>
  </w:style>
  <w:style w:type="character" w:customStyle="1" w:styleId="newscontent">
    <w:name w:val="newscontent"/>
    <w:rsid w:val="00B8656A"/>
  </w:style>
  <w:style w:type="character" w:customStyle="1" w:styleId="FontStyle172">
    <w:name w:val="Font Style172"/>
    <w:basedOn w:val="DefaultParagraphFont"/>
    <w:uiPriority w:val="99"/>
    <w:rsid w:val="00B8656A"/>
    <w:rPr>
      <w:rFonts w:ascii="Times New Roman" w:hAnsi="Times New Roman" w:cs="Times New Roman"/>
      <w:b/>
      <w:bCs/>
      <w:sz w:val="16"/>
      <w:szCs w:val="16"/>
    </w:rPr>
  </w:style>
  <w:style w:type="paragraph" w:customStyle="1" w:styleId="Style180">
    <w:name w:val="Style18"/>
    <w:basedOn w:val="Normal"/>
    <w:uiPriority w:val="99"/>
    <w:rsid w:val="00B8656A"/>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8656A"/>
    <w:rPr>
      <w:rFonts w:ascii="Times New Roman" w:hAnsi="Times New Roman" w:cs="Times New Roman"/>
      <w:i/>
      <w:iCs/>
      <w:sz w:val="16"/>
      <w:szCs w:val="16"/>
    </w:rPr>
  </w:style>
  <w:style w:type="character" w:customStyle="1" w:styleId="FontStyle162">
    <w:name w:val="Font Style162"/>
    <w:basedOn w:val="DefaultParagraphFont"/>
    <w:uiPriority w:val="99"/>
    <w:rsid w:val="00B8656A"/>
    <w:rPr>
      <w:rFonts w:ascii="Times New Roman" w:hAnsi="Times New Roman" w:cs="Times New Roman"/>
      <w:b/>
      <w:bCs/>
      <w:sz w:val="18"/>
      <w:szCs w:val="18"/>
    </w:rPr>
  </w:style>
  <w:style w:type="character" w:customStyle="1" w:styleId="FontStyle167">
    <w:name w:val="Font Style167"/>
    <w:basedOn w:val="DefaultParagraphFont"/>
    <w:uiPriority w:val="99"/>
    <w:rsid w:val="00B8656A"/>
    <w:rPr>
      <w:rFonts w:ascii="Times New Roman" w:hAnsi="Times New Roman" w:cs="Times New Roman"/>
      <w:sz w:val="10"/>
      <w:szCs w:val="10"/>
    </w:rPr>
  </w:style>
  <w:style w:type="character" w:customStyle="1" w:styleId="FontStyle174">
    <w:name w:val="Font Style174"/>
    <w:basedOn w:val="DefaultParagraphFont"/>
    <w:uiPriority w:val="99"/>
    <w:rsid w:val="00B8656A"/>
    <w:rPr>
      <w:rFonts w:ascii="Arial Narrow" w:hAnsi="Arial Narrow" w:cs="Arial Narrow"/>
      <w:b/>
      <w:bCs/>
      <w:sz w:val="18"/>
      <w:szCs w:val="18"/>
    </w:rPr>
  </w:style>
  <w:style w:type="paragraph" w:customStyle="1" w:styleId="Style47">
    <w:name w:val="Style47"/>
    <w:basedOn w:val="Normal"/>
    <w:uiPriority w:val="99"/>
    <w:rsid w:val="00B8656A"/>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8656A"/>
    <w:rPr>
      <w:rFonts w:ascii="Times New Roman" w:hAnsi="Times New Roman" w:cs="Times New Roman"/>
      <w:sz w:val="12"/>
      <w:szCs w:val="12"/>
    </w:rPr>
  </w:style>
  <w:style w:type="paragraph" w:customStyle="1" w:styleId="Style24">
    <w:name w:val="Style24"/>
    <w:basedOn w:val="Normal"/>
    <w:uiPriority w:val="99"/>
    <w:rsid w:val="00B8656A"/>
    <w:pPr>
      <w:autoSpaceDE w:val="0"/>
      <w:autoSpaceDN w:val="0"/>
      <w:adjustRightInd w:val="0"/>
      <w:spacing w:line="276" w:lineRule="exact"/>
    </w:pPr>
    <w:rPr>
      <w:rFonts w:eastAsia="Times New Roman"/>
    </w:rPr>
  </w:style>
  <w:style w:type="paragraph" w:customStyle="1" w:styleId="Style99">
    <w:name w:val="Style99"/>
    <w:basedOn w:val="Normal"/>
    <w:uiPriority w:val="99"/>
    <w:rsid w:val="00B8656A"/>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B8656A"/>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8656A"/>
    <w:rPr>
      <w:rFonts w:ascii="Times New Roman" w:hAnsi="Times New Roman" w:cs="Times New Roman"/>
      <w:b/>
      <w:bCs/>
      <w:sz w:val="18"/>
      <w:szCs w:val="18"/>
    </w:rPr>
  </w:style>
  <w:style w:type="paragraph" w:customStyle="1" w:styleId="Style210">
    <w:name w:val="Style21"/>
    <w:basedOn w:val="Normal"/>
    <w:uiPriority w:val="99"/>
    <w:rsid w:val="00B8656A"/>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B8656A"/>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B8656A"/>
    <w:rPr>
      <w:iCs w:val="0"/>
    </w:rPr>
  </w:style>
  <w:style w:type="paragraph" w:customStyle="1" w:styleId="Aa">
    <w:name w:val="A"/>
    <w:basedOn w:val="Default"/>
    <w:next w:val="Default"/>
    <w:rsid w:val="00B8656A"/>
    <w:rPr>
      <w:color w:val="auto"/>
      <w:lang w:bidi="en-US"/>
    </w:rPr>
  </w:style>
  <w:style w:type="character" w:customStyle="1" w:styleId="ac">
    <w:name w:val="••••"/>
    <w:rsid w:val="00B8656A"/>
    <w:rPr>
      <w:color w:val="000000"/>
    </w:rPr>
  </w:style>
  <w:style w:type="character" w:customStyle="1" w:styleId="UL-Bold">
    <w:name w:val="UL-Bold"/>
    <w:basedOn w:val="DefaultParagraphFont"/>
    <w:rsid w:val="00B8656A"/>
    <w:rPr>
      <w:u w:val="thick"/>
    </w:rPr>
  </w:style>
  <w:style w:type="character" w:customStyle="1" w:styleId="UL-None">
    <w:name w:val="UL-None"/>
    <w:basedOn w:val="DefaultParagraphFont"/>
    <w:rsid w:val="00B8656A"/>
    <w:rPr>
      <w:u w:val="none"/>
    </w:rPr>
  </w:style>
  <w:style w:type="character" w:customStyle="1" w:styleId="styletimesnewroman12ptbold0">
    <w:name w:val="styletimesnewroman12ptbold"/>
    <w:basedOn w:val="DefaultParagraphFont"/>
    <w:rsid w:val="00B8656A"/>
  </w:style>
  <w:style w:type="character" w:customStyle="1" w:styleId="FontStyle19">
    <w:name w:val="Font Style19"/>
    <w:basedOn w:val="DefaultParagraphFont"/>
    <w:uiPriority w:val="99"/>
    <w:rsid w:val="00B8656A"/>
    <w:rPr>
      <w:rFonts w:ascii="Times New Roman" w:hAnsi="Times New Roman" w:cs="Times New Roman"/>
      <w:sz w:val="18"/>
      <w:szCs w:val="18"/>
    </w:rPr>
  </w:style>
  <w:style w:type="character" w:customStyle="1" w:styleId="UnderlineBox">
    <w:name w:val="Underline + Box"/>
    <w:uiPriority w:val="1"/>
    <w:qFormat/>
    <w:rsid w:val="00B8656A"/>
    <w:rPr>
      <w:rFonts w:ascii="Georgia" w:hAnsi="Georgia"/>
      <w:b w:val="0"/>
      <w:sz w:val="22"/>
      <w:u w:val="single"/>
      <w:bdr w:val="single" w:sz="4" w:space="0" w:color="auto"/>
    </w:rPr>
  </w:style>
  <w:style w:type="character" w:customStyle="1" w:styleId="10ptnotbold">
    <w:name w:val="10ptnotbold"/>
    <w:basedOn w:val="DefaultParagraphFont"/>
    <w:rsid w:val="00B8656A"/>
    <w:rPr>
      <w:sz w:val="20"/>
    </w:rPr>
  </w:style>
  <w:style w:type="paragraph" w:customStyle="1" w:styleId="ALLCAPS">
    <w:name w:val="ALL CAPS"/>
    <w:basedOn w:val="Normal"/>
    <w:rsid w:val="00B8656A"/>
    <w:rPr>
      <w:rFonts w:eastAsia="Times New Roman"/>
      <w:b/>
      <w:caps/>
      <w:szCs w:val="20"/>
    </w:rPr>
  </w:style>
  <w:style w:type="character" w:customStyle="1" w:styleId="kn">
    <w:name w:val="kn"/>
    <w:basedOn w:val="DefaultParagraphFont"/>
    <w:rsid w:val="00B8656A"/>
  </w:style>
  <w:style w:type="paragraph" w:customStyle="1" w:styleId="StyleCardworksLinespacingsingle">
    <w:name w:val="Style Card works + Line spacing:  single"/>
    <w:basedOn w:val="Normal"/>
    <w:link w:val="StyleCardworksLinespacingsingleChar"/>
    <w:qFormat/>
    <w:rsid w:val="00B8656A"/>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8656A"/>
    <w:rPr>
      <w:rFonts w:ascii="Calibri" w:eastAsia="Times New Roman" w:hAnsi="Calibri" w:cs="Calibri"/>
      <w:spacing w:val="-3"/>
      <w:sz w:val="24"/>
      <w:szCs w:val="20"/>
    </w:rPr>
  </w:style>
  <w:style w:type="paragraph" w:customStyle="1" w:styleId="BriefTitleWorks">
    <w:name w:val="Brief Title Works"/>
    <w:basedOn w:val="Heading1"/>
    <w:link w:val="BriefTitleWorksChar"/>
    <w:qFormat/>
    <w:rsid w:val="00B865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B8656A"/>
    <w:rPr>
      <w:rFonts w:ascii="Calibri" w:eastAsia="Times New Roman" w:hAnsi="Calibri" w:cs="Arial"/>
      <w:b/>
      <w:bCs/>
      <w:caps/>
      <w:kern w:val="32"/>
      <w:sz w:val="24"/>
      <w:szCs w:val="32"/>
      <w:u w:val="single"/>
    </w:rPr>
  </w:style>
  <w:style w:type="character" w:customStyle="1" w:styleId="twelptblackblack1">
    <w:name w:val="twelptblackblack1"/>
    <w:basedOn w:val="DefaultParagraphFont"/>
    <w:rsid w:val="00B8656A"/>
    <w:rPr>
      <w:rFonts w:ascii="Verdana" w:hAnsi="Verdana" w:hint="default"/>
      <w:color w:val="000000"/>
      <w:sz w:val="16"/>
      <w:szCs w:val="16"/>
    </w:rPr>
  </w:style>
  <w:style w:type="character" w:customStyle="1" w:styleId="TagCharCharCharChar0">
    <w:name w:val="Tag Char Char Char Char"/>
    <w:basedOn w:val="DefaultParagraphFont"/>
    <w:rsid w:val="00B8656A"/>
    <w:rPr>
      <w:rFonts w:ascii="Times New Roman" w:eastAsia="Times New Roman" w:hAnsi="Times New Roman" w:cs="Times New Roman"/>
      <w:b/>
      <w:sz w:val="24"/>
      <w:szCs w:val="20"/>
    </w:rPr>
  </w:style>
  <w:style w:type="character" w:customStyle="1" w:styleId="CharacterStyle14">
    <w:name w:val="Character Style 14"/>
    <w:rsid w:val="00B8656A"/>
    <w:rPr>
      <w:sz w:val="30"/>
      <w:szCs w:val="30"/>
    </w:rPr>
  </w:style>
  <w:style w:type="character" w:customStyle="1" w:styleId="CharacterStyle13">
    <w:name w:val="Character Style 13"/>
    <w:rsid w:val="00B8656A"/>
    <w:rPr>
      <w:i/>
      <w:iCs/>
      <w:sz w:val="17"/>
      <w:szCs w:val="17"/>
    </w:rPr>
  </w:style>
  <w:style w:type="character" w:customStyle="1" w:styleId="CardsNotUnderlined">
    <w:name w:val="Cards Not Underlined"/>
    <w:rsid w:val="00B8656A"/>
    <w:rPr>
      <w:rFonts w:ascii="Times New Roman" w:hAnsi="Times New Roman"/>
      <w:sz w:val="16"/>
    </w:rPr>
  </w:style>
  <w:style w:type="character" w:customStyle="1" w:styleId="a13">
    <w:name w:val="a1"/>
    <w:rsid w:val="00B8656A"/>
    <w:rPr>
      <w:color w:val="008000"/>
    </w:rPr>
  </w:style>
  <w:style w:type="character" w:customStyle="1" w:styleId="FifthChar">
    <w:name w:val="Fifth Char"/>
    <w:link w:val="Fifth"/>
    <w:uiPriority w:val="99"/>
    <w:rsid w:val="00B8656A"/>
    <w:rPr>
      <w:rFonts w:ascii="Calibri" w:eastAsia="Calibri" w:hAnsi="Calibri" w:cs="Calibri"/>
      <w:sz w:val="24"/>
    </w:rPr>
  </w:style>
  <w:style w:type="paragraph" w:customStyle="1" w:styleId="Repeatblockheading0">
    <w:name w:val="Repeat block heading"/>
    <w:basedOn w:val="Normal"/>
    <w:rsid w:val="00B8656A"/>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B8656A"/>
  </w:style>
  <w:style w:type="character" w:customStyle="1" w:styleId="hps">
    <w:name w:val="hps"/>
    <w:rsid w:val="00B8656A"/>
  </w:style>
  <w:style w:type="paragraph" w:customStyle="1" w:styleId="TashmaHeader2">
    <w:name w:val="Tashma_Header2"/>
    <w:basedOn w:val="Heading2"/>
    <w:uiPriority w:val="99"/>
    <w:qFormat/>
    <w:rsid w:val="00B8656A"/>
    <w:pPr>
      <w:spacing w:after="160"/>
    </w:pPr>
    <w:rPr>
      <w:rFonts w:eastAsia="SimSun" w:cstheme="minorBidi"/>
      <w:sz w:val="28"/>
    </w:rPr>
  </w:style>
  <w:style w:type="paragraph" w:customStyle="1" w:styleId="TashmaHeading1">
    <w:name w:val="Tashma_Heading1"/>
    <w:basedOn w:val="Heading1"/>
    <w:uiPriority w:val="99"/>
    <w:qFormat/>
    <w:rsid w:val="00B8656A"/>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B8656A"/>
    <w:rPr>
      <w:rFonts w:cs="Calibri"/>
    </w:rPr>
  </w:style>
  <w:style w:type="paragraph" w:customStyle="1" w:styleId="CitationCharCharCharCharCharCharChar">
    <w:name w:val="Citation Char Char Char Char Char Char Char"/>
    <w:basedOn w:val="Normal"/>
    <w:link w:val="CitationCharCharCharCharCharCharCharChar"/>
    <w:rsid w:val="00B8656A"/>
    <w:pPr>
      <w:ind w:left="1440" w:right="1440"/>
    </w:pPr>
    <w:rPr>
      <w:rFonts w:asciiTheme="minorHAnsi" w:hAnsiTheme="minorHAnsi"/>
      <w:sz w:val="22"/>
    </w:rPr>
  </w:style>
  <w:style w:type="paragraph" w:customStyle="1" w:styleId="pagpag1">
    <w:name w:val="pagpag1"/>
    <w:basedOn w:val="Normal"/>
    <w:uiPriority w:val="99"/>
    <w:qFormat/>
    <w:rsid w:val="00B8656A"/>
    <w:pPr>
      <w:spacing w:before="100" w:beforeAutospacing="1" w:after="100" w:afterAutospacing="1"/>
    </w:pPr>
    <w:rPr>
      <w:rFonts w:eastAsia="Times New Roman"/>
    </w:rPr>
  </w:style>
  <w:style w:type="paragraph" w:customStyle="1" w:styleId="pagpag2">
    <w:name w:val="pagpag2"/>
    <w:basedOn w:val="Normal"/>
    <w:uiPriority w:val="99"/>
    <w:qFormat/>
    <w:rsid w:val="00B8656A"/>
    <w:pPr>
      <w:spacing w:before="100" w:beforeAutospacing="1" w:after="100" w:afterAutospacing="1"/>
    </w:pPr>
    <w:rPr>
      <w:rFonts w:eastAsia="Times New Roman"/>
    </w:rPr>
  </w:style>
  <w:style w:type="paragraph" w:customStyle="1" w:styleId="BodyText311">
    <w:name w:val="Body Text 31"/>
    <w:basedOn w:val="Normal"/>
    <w:next w:val="BodyText3"/>
    <w:unhideWhenUsed/>
    <w:rsid w:val="00B8656A"/>
    <w:pPr>
      <w:spacing w:after="120"/>
    </w:pPr>
    <w:rPr>
      <w:bCs/>
      <w:color w:val="000000"/>
    </w:rPr>
  </w:style>
  <w:style w:type="paragraph" w:customStyle="1" w:styleId="BodyText210">
    <w:name w:val="Body Text 21"/>
    <w:basedOn w:val="Normal"/>
    <w:next w:val="BodyText2"/>
    <w:unhideWhenUsed/>
    <w:rsid w:val="00B8656A"/>
    <w:pPr>
      <w:spacing w:after="120" w:line="480" w:lineRule="auto"/>
    </w:pPr>
    <w:rPr>
      <w:sz w:val="12"/>
    </w:rPr>
  </w:style>
  <w:style w:type="paragraph" w:customStyle="1" w:styleId="BodyTextIndent1">
    <w:name w:val="Body Text Indent1"/>
    <w:basedOn w:val="Normal"/>
    <w:next w:val="BodyTextIndent"/>
    <w:unhideWhenUsed/>
    <w:rsid w:val="00B8656A"/>
    <w:pPr>
      <w:spacing w:after="120"/>
      <w:ind w:left="360"/>
    </w:pPr>
    <w:rPr>
      <w:sz w:val="16"/>
    </w:rPr>
  </w:style>
  <w:style w:type="paragraph" w:customStyle="1" w:styleId="BodyTextIndent31">
    <w:name w:val="Body Text Indent 31"/>
    <w:basedOn w:val="Normal"/>
    <w:next w:val="BodyTextIndent3"/>
    <w:semiHidden/>
    <w:unhideWhenUsed/>
    <w:rsid w:val="00B8656A"/>
    <w:pPr>
      <w:spacing w:after="120"/>
      <w:ind w:left="360"/>
    </w:pPr>
    <w:rPr>
      <w:sz w:val="14"/>
    </w:rPr>
  </w:style>
  <w:style w:type="paragraph" w:customStyle="1" w:styleId="BodyTextIndent21">
    <w:name w:val="Body Text Indent 21"/>
    <w:basedOn w:val="Normal"/>
    <w:next w:val="BodyTextIndent2"/>
    <w:unhideWhenUsed/>
    <w:rsid w:val="00B8656A"/>
    <w:pPr>
      <w:spacing w:after="120" w:line="480" w:lineRule="auto"/>
      <w:ind w:left="360"/>
    </w:pPr>
    <w:rPr>
      <w:sz w:val="16"/>
    </w:rPr>
  </w:style>
  <w:style w:type="character" w:customStyle="1" w:styleId="Caption11">
    <w:name w:val="Caption11"/>
    <w:rsid w:val="00B8656A"/>
  </w:style>
  <w:style w:type="paragraph" w:customStyle="1" w:styleId="z-BottomofForm1">
    <w:name w:val="z-Bottom of Form1"/>
    <w:basedOn w:val="Normal"/>
    <w:next w:val="Normal"/>
    <w:hidden/>
    <w:unhideWhenUsed/>
    <w:rsid w:val="00B8656A"/>
    <w:pPr>
      <w:pBdr>
        <w:top w:val="single" w:sz="6" w:space="1" w:color="auto"/>
      </w:pBdr>
      <w:jc w:val="center"/>
    </w:pPr>
    <w:rPr>
      <w:rFonts w:eastAsia="Times New Roman"/>
      <w:vanish/>
      <w:sz w:val="16"/>
      <w:szCs w:val="16"/>
    </w:rPr>
  </w:style>
  <w:style w:type="paragraph" w:customStyle="1" w:styleId="arcticletext">
    <w:name w:val="arcticle_text"/>
    <w:basedOn w:val="Normal"/>
    <w:rsid w:val="00B8656A"/>
    <w:pPr>
      <w:spacing w:before="100" w:beforeAutospacing="1" w:after="100" w:afterAutospacing="1"/>
    </w:pPr>
    <w:rPr>
      <w:rFonts w:eastAsia="Times New Roman"/>
    </w:rPr>
  </w:style>
  <w:style w:type="paragraph" w:customStyle="1" w:styleId="cptchblock">
    <w:name w:val="cptch_block"/>
    <w:basedOn w:val="Normal"/>
    <w:rsid w:val="00B8656A"/>
    <w:pPr>
      <w:spacing w:before="100" w:beforeAutospacing="1" w:after="100" w:afterAutospacing="1"/>
    </w:pPr>
    <w:rPr>
      <w:rFonts w:eastAsia="Times New Roman"/>
    </w:rPr>
  </w:style>
  <w:style w:type="paragraph" w:customStyle="1" w:styleId="publisheddate">
    <w:name w:val="published_date"/>
    <w:basedOn w:val="Normal"/>
    <w:rsid w:val="00B8656A"/>
    <w:pPr>
      <w:spacing w:before="100" w:beforeAutospacing="1" w:after="100" w:afterAutospacing="1"/>
    </w:pPr>
    <w:rPr>
      <w:rFonts w:eastAsia="Times New Roman"/>
    </w:rPr>
  </w:style>
  <w:style w:type="paragraph" w:customStyle="1" w:styleId="headline-title">
    <w:name w:val="headline-title"/>
    <w:basedOn w:val="Normal"/>
    <w:qFormat/>
    <w:rsid w:val="00B8656A"/>
    <w:pPr>
      <w:spacing w:before="100" w:beforeAutospacing="1" w:after="100" w:afterAutospacing="1"/>
    </w:pPr>
    <w:rPr>
      <w:rFonts w:eastAsia="Times New Roman"/>
    </w:rPr>
  </w:style>
  <w:style w:type="character" w:customStyle="1" w:styleId="StyleCards12ptThickunderlineChar1">
    <w:name w:val="Style Cards + 12 pt Thick underline Char1"/>
    <w:rsid w:val="00B8656A"/>
    <w:rPr>
      <w:sz w:val="24"/>
      <w:szCs w:val="24"/>
      <w:u w:val="thick"/>
    </w:rPr>
  </w:style>
  <w:style w:type="character" w:customStyle="1" w:styleId="BodyTextIndentChar2">
    <w:name w:val="Body Text Indent Char2"/>
    <w:basedOn w:val="DefaultParagraphFont"/>
    <w:uiPriority w:val="99"/>
    <w:semiHidden/>
    <w:rsid w:val="00B8656A"/>
    <w:rPr>
      <w:rFonts w:ascii="Georgia" w:hAnsi="Georgia"/>
      <w:sz w:val="22"/>
      <w:szCs w:val="22"/>
    </w:rPr>
  </w:style>
  <w:style w:type="character" w:customStyle="1" w:styleId="BodyText2Char2">
    <w:name w:val="Body Text 2 Char2"/>
    <w:basedOn w:val="DefaultParagraphFont"/>
    <w:uiPriority w:val="99"/>
    <w:semiHidden/>
    <w:rsid w:val="00B8656A"/>
    <w:rPr>
      <w:rFonts w:ascii="Georgia" w:hAnsi="Georgia"/>
      <w:sz w:val="22"/>
      <w:szCs w:val="22"/>
    </w:rPr>
  </w:style>
  <w:style w:type="character" w:customStyle="1" w:styleId="BodyText3Char2">
    <w:name w:val="Body Text 3 Char2"/>
    <w:basedOn w:val="DefaultParagraphFont"/>
    <w:uiPriority w:val="99"/>
    <w:semiHidden/>
    <w:rsid w:val="00B8656A"/>
    <w:rPr>
      <w:rFonts w:ascii="Georgia" w:hAnsi="Georgia"/>
      <w:sz w:val="16"/>
      <w:szCs w:val="16"/>
    </w:rPr>
  </w:style>
  <w:style w:type="character" w:customStyle="1" w:styleId="BodyTextIndent2Char2">
    <w:name w:val="Body Text Indent 2 Char2"/>
    <w:basedOn w:val="DefaultParagraphFont"/>
    <w:uiPriority w:val="99"/>
    <w:semiHidden/>
    <w:rsid w:val="00B8656A"/>
    <w:rPr>
      <w:rFonts w:ascii="Georgia" w:hAnsi="Georgia"/>
      <w:sz w:val="22"/>
      <w:szCs w:val="22"/>
    </w:rPr>
  </w:style>
  <w:style w:type="character" w:customStyle="1" w:styleId="BodyTextIndent3Char2">
    <w:name w:val="Body Text Indent 3 Char2"/>
    <w:basedOn w:val="DefaultParagraphFont"/>
    <w:uiPriority w:val="99"/>
    <w:semiHidden/>
    <w:rsid w:val="00B8656A"/>
    <w:rPr>
      <w:rFonts w:ascii="Georgia" w:hAnsi="Georgia"/>
      <w:sz w:val="16"/>
      <w:szCs w:val="16"/>
    </w:rPr>
  </w:style>
  <w:style w:type="character" w:customStyle="1" w:styleId="z-BottomofFormChar2">
    <w:name w:val="z-Bottom of Form Char2"/>
    <w:basedOn w:val="DefaultParagraphFont"/>
    <w:uiPriority w:val="99"/>
    <w:semiHidden/>
    <w:rsid w:val="00B8656A"/>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B8656A"/>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B8656A"/>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B8656A"/>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B8656A"/>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B8656A"/>
  </w:style>
  <w:style w:type="character" w:customStyle="1" w:styleId="m5686307894942199640gmail-styleunderline">
    <w:name w:val="m_5686307894942199640gmail-styleunderline"/>
    <w:basedOn w:val="DefaultParagraphFont"/>
    <w:rsid w:val="00B8656A"/>
  </w:style>
  <w:style w:type="paragraph" w:customStyle="1" w:styleId="Hyperlink2">
    <w:name w:val="Hyperlink2"/>
    <w:basedOn w:val="Normal"/>
    <w:qFormat/>
    <w:rsid w:val="00B8656A"/>
    <w:rPr>
      <w:rFonts w:eastAsia="Calibri"/>
      <w:color w:val="00B0F0"/>
      <w:u w:val="single" w:color="00B0F0"/>
    </w:rPr>
  </w:style>
  <w:style w:type="character" w:customStyle="1" w:styleId="messagecontent">
    <w:name w:val="message_content"/>
    <w:rsid w:val="00B8656A"/>
  </w:style>
  <w:style w:type="paragraph" w:customStyle="1" w:styleId="UnderlineCharCharCharCharCharCharCharCharChar">
    <w:name w:val="Underline Char Char Char Char Char Char Char Char Char"/>
    <w:link w:val="UnderlineCharCharCharCharCharCharCharCharCharChar"/>
    <w:rsid w:val="00B8656A"/>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B8656A"/>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8656A"/>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8656A"/>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8656A"/>
    <w:rPr>
      <w:rFonts w:ascii="Times New Roman" w:eastAsia="SimSun" w:hAnsi="Times New Roman" w:cs="Times New Roman"/>
      <w:sz w:val="24"/>
      <w:szCs w:val="24"/>
      <w:lang w:eastAsia="zh-CN"/>
    </w:rPr>
  </w:style>
  <w:style w:type="character" w:customStyle="1" w:styleId="Char1Char1">
    <w:name w:val="Char1 Char1"/>
    <w:rsid w:val="00B8656A"/>
    <w:rPr>
      <w:rFonts w:ascii="Arial" w:hAnsi="Arial" w:cs="Arial"/>
      <w:b/>
      <w:bCs/>
      <w:kern w:val="32"/>
      <w:sz w:val="28"/>
      <w:szCs w:val="32"/>
      <w:lang w:val="en-US" w:eastAsia="en-US" w:bidi="ar-SA"/>
    </w:rPr>
  </w:style>
  <w:style w:type="paragraph" w:customStyle="1" w:styleId="Style31">
    <w:name w:val="Style31"/>
    <w:basedOn w:val="Normal"/>
    <w:uiPriority w:val="99"/>
    <w:qFormat/>
    <w:rsid w:val="00B8656A"/>
    <w:pPr>
      <w:spacing w:line="197" w:lineRule="exact"/>
      <w:jc w:val="both"/>
    </w:pPr>
  </w:style>
  <w:style w:type="paragraph" w:customStyle="1" w:styleId="Style42">
    <w:name w:val="Style42"/>
    <w:basedOn w:val="Normal"/>
    <w:uiPriority w:val="99"/>
    <w:qFormat/>
    <w:rsid w:val="00B8656A"/>
    <w:pPr>
      <w:spacing w:line="202" w:lineRule="exact"/>
      <w:jc w:val="both"/>
    </w:pPr>
  </w:style>
  <w:style w:type="paragraph" w:customStyle="1" w:styleId="Style51">
    <w:name w:val="Style51"/>
    <w:basedOn w:val="Normal"/>
    <w:uiPriority w:val="99"/>
    <w:qFormat/>
    <w:rsid w:val="00B8656A"/>
    <w:pPr>
      <w:spacing w:line="200" w:lineRule="exact"/>
      <w:jc w:val="both"/>
    </w:pPr>
  </w:style>
  <w:style w:type="character" w:customStyle="1" w:styleId="FontStyle72">
    <w:name w:val="Font Style72"/>
    <w:rsid w:val="00B8656A"/>
    <w:rPr>
      <w:rFonts w:ascii="Times New Roman" w:hAnsi="Times New Roman" w:cs="Times New Roman" w:hint="default"/>
      <w:sz w:val="16"/>
      <w:szCs w:val="16"/>
    </w:rPr>
  </w:style>
  <w:style w:type="character" w:customStyle="1" w:styleId="FontStyle73">
    <w:name w:val="Font Style73"/>
    <w:uiPriority w:val="99"/>
    <w:rsid w:val="00B8656A"/>
    <w:rPr>
      <w:rFonts w:ascii="Times New Roman" w:hAnsi="Times New Roman" w:cs="Times New Roman" w:hint="default"/>
      <w:i/>
      <w:iCs/>
      <w:sz w:val="16"/>
      <w:szCs w:val="16"/>
    </w:rPr>
  </w:style>
  <w:style w:type="character" w:customStyle="1" w:styleId="UnderlinestyleChar20">
    <w:name w:val="Underline style Char2"/>
    <w:rsid w:val="00B8656A"/>
    <w:rPr>
      <w:sz w:val="22"/>
      <w:szCs w:val="24"/>
      <w:u w:val="single"/>
      <w:lang w:val="en-US" w:eastAsia="en-US" w:bidi="ar-SA"/>
    </w:rPr>
  </w:style>
  <w:style w:type="character" w:customStyle="1" w:styleId="FontStyle49">
    <w:name w:val="Font Style49"/>
    <w:uiPriority w:val="99"/>
    <w:rsid w:val="00B8656A"/>
    <w:rPr>
      <w:rFonts w:ascii="Times New Roman" w:hAnsi="Times New Roman" w:cs="Times New Roman"/>
      <w:sz w:val="20"/>
      <w:szCs w:val="20"/>
    </w:rPr>
  </w:style>
  <w:style w:type="character" w:customStyle="1" w:styleId="FontStyle50">
    <w:name w:val="Font Style50"/>
    <w:uiPriority w:val="99"/>
    <w:rsid w:val="00B8656A"/>
    <w:rPr>
      <w:rFonts w:ascii="Times New Roman" w:hAnsi="Times New Roman" w:cs="Times New Roman"/>
      <w:b/>
      <w:bCs/>
      <w:sz w:val="20"/>
      <w:szCs w:val="20"/>
    </w:rPr>
  </w:style>
  <w:style w:type="paragraph" w:customStyle="1" w:styleId="msonormal0">
    <w:name w:val="msonormal"/>
    <w:basedOn w:val="Normal"/>
    <w:uiPriority w:val="99"/>
    <w:qFormat/>
    <w:rsid w:val="00B8656A"/>
    <w:pPr>
      <w:spacing w:before="100" w:beforeAutospacing="1" w:after="100" w:afterAutospacing="1"/>
    </w:pPr>
    <w:rPr>
      <w:rFonts w:eastAsia="Times New Roman"/>
    </w:rPr>
  </w:style>
  <w:style w:type="character" w:customStyle="1" w:styleId="ListBulletChar">
    <w:name w:val="List Bullet Char"/>
    <w:link w:val="ListBullet"/>
    <w:uiPriority w:val="99"/>
    <w:locked/>
    <w:rsid w:val="00B8656A"/>
    <w:rPr>
      <w:rFonts w:ascii="Calibri" w:hAnsi="Calibri" w:cs="Calibri"/>
      <w:sz w:val="24"/>
    </w:rPr>
  </w:style>
  <w:style w:type="character" w:customStyle="1" w:styleId="BoldUnderlineChar2Char">
    <w:name w:val="BoldUnderline Char2 Char"/>
    <w:link w:val="BoldUnderlineChar20"/>
    <w:locked/>
    <w:rsid w:val="00B8656A"/>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B8656A"/>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B8656A"/>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B8656A"/>
    <w:pPr>
      <w:spacing w:line="256" w:lineRule="auto"/>
    </w:pPr>
    <w:rPr>
      <w:rFonts w:eastAsia="Times New Roman"/>
    </w:rPr>
  </w:style>
  <w:style w:type="paragraph" w:customStyle="1" w:styleId="Normal20pt">
    <w:name w:val="Normal  + 20 pt"/>
    <w:basedOn w:val="Normal"/>
    <w:uiPriority w:val="6"/>
    <w:qFormat/>
    <w:rsid w:val="00B8656A"/>
    <w:pPr>
      <w:spacing w:line="256" w:lineRule="auto"/>
    </w:pPr>
    <w:rPr>
      <w:rFonts w:asciiTheme="minorHAnsi" w:hAnsiTheme="minorHAnsi"/>
      <w:bCs/>
      <w:u w:val="single"/>
    </w:rPr>
  </w:style>
  <w:style w:type="paragraph" w:customStyle="1" w:styleId="conintrotext">
    <w:name w:val="conintrotext"/>
    <w:basedOn w:val="Normal"/>
    <w:uiPriority w:val="99"/>
    <w:qFormat/>
    <w:rsid w:val="00B8656A"/>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8656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8656A"/>
    <w:pPr>
      <w:spacing w:line="256" w:lineRule="auto"/>
    </w:pPr>
    <w:rPr>
      <w:rFonts w:ascii="MS Mincho" w:eastAsia="MS Mincho" w:hAnsiTheme="minorHAnsi" w:cstheme="minorBidi"/>
      <w:b/>
      <w:sz w:val="22"/>
      <w:u w:val="single"/>
    </w:rPr>
  </w:style>
  <w:style w:type="paragraph" w:customStyle="1" w:styleId="assert">
    <w:name w:val="assert"/>
    <w:basedOn w:val="Normal"/>
    <w:uiPriority w:val="99"/>
    <w:qFormat/>
    <w:rsid w:val="00B8656A"/>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8656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8656A"/>
    <w:pPr>
      <w:spacing w:line="256" w:lineRule="auto"/>
    </w:pPr>
    <w:rPr>
      <w:rFonts w:ascii="MS Mincho"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8656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8656A"/>
    <w:pPr>
      <w:spacing w:line="256" w:lineRule="auto"/>
    </w:pPr>
    <w:rPr>
      <w:rFonts w:ascii="MS Mincho" w:eastAsia="MS Mincho" w:hAnsiTheme="minorHAnsi" w:cstheme="minorBidi"/>
      <w:b/>
      <w:sz w:val="22"/>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8656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8656A"/>
    <w:pPr>
      <w:spacing w:line="256" w:lineRule="auto"/>
    </w:pPr>
    <w:rPr>
      <w:rFonts w:ascii="MS Mincho" w:eastAsia="MS Mincho" w:hAnsiTheme="minorHAnsi" w:cstheme="minorBidi"/>
      <w:b/>
      <w:sz w:val="22"/>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8656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8656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B8656A"/>
    <w:rPr>
      <w:rFonts w:eastAsia="Times New Roman"/>
      <w:szCs w:val="24"/>
      <w:u w:val="single"/>
    </w:rPr>
  </w:style>
  <w:style w:type="paragraph" w:customStyle="1" w:styleId="StyleStyle4ArialNarrow9pt">
    <w:name w:val="Style Style4 + Arial Narrow 9 pt"/>
    <w:basedOn w:val="Normal"/>
    <w:link w:val="StyleStyle4ArialNarrow9ptChar"/>
    <w:qFormat/>
    <w:rsid w:val="00B8656A"/>
    <w:pPr>
      <w:spacing w:line="256" w:lineRule="auto"/>
    </w:pPr>
    <w:rPr>
      <w:rFonts w:asciiTheme="minorHAnsi" w:eastAsia="Times New Roman" w:hAnsiTheme="minorHAnsi" w:cstheme="minorBidi"/>
      <w:sz w:val="22"/>
      <w:szCs w:val="24"/>
      <w:u w:val="single"/>
    </w:rPr>
  </w:style>
  <w:style w:type="character" w:customStyle="1" w:styleId="StyleStyle4ArialNarrow9ptBoldChar">
    <w:name w:val="Style Style4 + Arial Narrow 9 pt Bold Char"/>
    <w:link w:val="StyleStyle4ArialNarrow9ptBold"/>
    <w:locked/>
    <w:rsid w:val="00B8656A"/>
    <w:rPr>
      <w:rFonts w:eastAsia="Times New Roman"/>
      <w:b/>
      <w:bCs/>
      <w:szCs w:val="24"/>
      <w:u w:val="single"/>
    </w:rPr>
  </w:style>
  <w:style w:type="paragraph" w:customStyle="1" w:styleId="StyleStyle4ArialNarrow9ptBold">
    <w:name w:val="Style Style4 + Arial Narrow 9 pt Bold"/>
    <w:basedOn w:val="Normal"/>
    <w:link w:val="StyleStyle4ArialNarrow9ptBoldChar"/>
    <w:qFormat/>
    <w:rsid w:val="00B8656A"/>
    <w:pPr>
      <w:spacing w:line="256" w:lineRule="auto"/>
    </w:pPr>
    <w:rPr>
      <w:rFonts w:asciiTheme="minorHAnsi" w:eastAsia="Times New Roman" w:hAnsiTheme="minorHAnsi" w:cstheme="minorBidi"/>
      <w:b/>
      <w:bCs/>
      <w:sz w:val="22"/>
      <w:szCs w:val="24"/>
      <w:u w:val="single"/>
    </w:rPr>
  </w:style>
  <w:style w:type="character" w:customStyle="1" w:styleId="Citation-AuthorDateChar">
    <w:name w:val="Citation - Author/Date Char"/>
    <w:locked/>
    <w:rsid w:val="00B8656A"/>
    <w:rPr>
      <w:rFonts w:eastAsia="Times New Roman"/>
      <w:b/>
      <w:smallCaps/>
      <w:sz w:val="24"/>
      <w:szCs w:val="24"/>
      <w:u w:val="single"/>
    </w:rPr>
  </w:style>
  <w:style w:type="character" w:customStyle="1" w:styleId="HiddenBlockHeaderChar">
    <w:name w:val="Hidden Block Header Char"/>
    <w:link w:val="HiddenBlockHeader"/>
    <w:locked/>
    <w:rsid w:val="00B8656A"/>
    <w:rPr>
      <w:rFonts w:ascii="Calibri" w:hAnsi="Calibri" w:cs="Calibri"/>
      <w:sz w:val="24"/>
    </w:rPr>
  </w:style>
  <w:style w:type="character" w:customStyle="1" w:styleId="ThirdChar">
    <w:name w:val="Third Char"/>
    <w:link w:val="Third"/>
    <w:locked/>
    <w:rsid w:val="00B8656A"/>
    <w:rPr>
      <w:rFonts w:eastAsia="Times New Roman"/>
      <w:b/>
      <w:szCs w:val="24"/>
      <w:u w:val="single"/>
      <w:lang w:val="x-none" w:eastAsia="x-none"/>
    </w:rPr>
  </w:style>
  <w:style w:type="paragraph" w:customStyle="1" w:styleId="Third">
    <w:name w:val="Third"/>
    <w:basedOn w:val="Normal"/>
    <w:link w:val="ThirdChar"/>
    <w:qFormat/>
    <w:rsid w:val="00B8656A"/>
    <w:pPr>
      <w:spacing w:line="256" w:lineRule="auto"/>
    </w:pPr>
    <w:rPr>
      <w:rFonts w:asciiTheme="minorHAnsi" w:eastAsia="Times New Roman" w:hAnsiTheme="minorHAnsi" w:cstheme="minorBidi"/>
      <w:b/>
      <w:sz w:val="22"/>
      <w:szCs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B8656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B8656A"/>
    <w:rPr>
      <w:rFonts w:eastAsia="Times New Roman"/>
      <w:b/>
      <w:szCs w:val="24"/>
      <w:u w:val="thick"/>
    </w:rPr>
  </w:style>
  <w:style w:type="paragraph" w:customStyle="1" w:styleId="CiteSmallText">
    <w:name w:val="Cite Small Text"/>
    <w:basedOn w:val="Normal"/>
    <w:uiPriority w:val="99"/>
    <w:qFormat/>
    <w:rsid w:val="00B8656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8656A"/>
    <w:rPr>
      <w:lang w:val="x-none"/>
    </w:rPr>
  </w:style>
  <w:style w:type="paragraph" w:customStyle="1" w:styleId="Cards1CharChar">
    <w:name w:val="Cards1 Char Char"/>
    <w:basedOn w:val="Normal"/>
    <w:link w:val="Cards1CharCharChar"/>
    <w:qFormat/>
    <w:rsid w:val="00B8656A"/>
    <w:pPr>
      <w:autoSpaceDE w:val="0"/>
      <w:autoSpaceDN w:val="0"/>
      <w:adjustRightInd w:val="0"/>
      <w:spacing w:line="256" w:lineRule="auto"/>
      <w:ind w:left="432" w:right="432"/>
      <w:jc w:val="both"/>
    </w:pPr>
    <w:rPr>
      <w:rFonts w:asciiTheme="minorHAnsi" w:hAnsiTheme="minorHAnsi" w:cstheme="minorBidi"/>
      <w:sz w:val="22"/>
      <w:lang w:val="x-none"/>
    </w:rPr>
  </w:style>
  <w:style w:type="character" w:customStyle="1" w:styleId="SwagChar">
    <w:name w:val="Swag Char"/>
    <w:link w:val="Swag"/>
    <w:locked/>
    <w:rsid w:val="00B8656A"/>
    <w:rPr>
      <w:color w:val="0000FF"/>
      <w:sz w:val="12"/>
      <w:u w:val="single"/>
    </w:rPr>
  </w:style>
  <w:style w:type="paragraph" w:customStyle="1" w:styleId="Swag">
    <w:name w:val="Swag"/>
    <w:basedOn w:val="Normal"/>
    <w:link w:val="SwagChar"/>
    <w:qFormat/>
    <w:rsid w:val="00B8656A"/>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B8656A"/>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B8656A"/>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B8656A"/>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B8656A"/>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B8656A"/>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B8656A"/>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B8656A"/>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B8656A"/>
    <w:pPr>
      <w:spacing w:line="256" w:lineRule="auto"/>
    </w:pPr>
    <w:rPr>
      <w:rFonts w:asciiTheme="minorHAnsi" w:eastAsia="Times New Roman" w:hAnsiTheme="minorHAnsi" w:cstheme="minorBidi"/>
      <w:b/>
      <w:bCs/>
      <w:sz w:val="22"/>
      <w:szCs w:val="24"/>
      <w:u w:val="single"/>
    </w:rPr>
  </w:style>
  <w:style w:type="character" w:customStyle="1" w:styleId="StyleStyleUnderlineTimesNewRoman11ptChar">
    <w:name w:val="Style Style Underline + Times New Roman + 11 pt Char"/>
    <w:link w:val="StyleStyleUnderlineTimesNewRoman11pt"/>
    <w:locked/>
    <w:rsid w:val="00B8656A"/>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B8656A"/>
    <w:pPr>
      <w:spacing w:line="256" w:lineRule="auto"/>
    </w:pPr>
    <w:rPr>
      <w:rFonts w:asciiTheme="minorHAnsi" w:eastAsia="Times New Roman" w:hAnsiTheme="minorHAnsi" w:cstheme="minorBidi"/>
      <w:sz w:val="22"/>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B8656A"/>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8656A"/>
    <w:pPr>
      <w:spacing w:line="256" w:lineRule="auto"/>
    </w:pPr>
    <w:rPr>
      <w:rFonts w:asciiTheme="minorHAnsi" w:eastAsia="Times New Roman" w:hAnsiTheme="minorHAnsi" w:cstheme="minorBidi"/>
      <w:sz w:val="22"/>
      <w:szCs w:val="24"/>
      <w:u w:val="single"/>
    </w:rPr>
  </w:style>
  <w:style w:type="character" w:customStyle="1" w:styleId="TagsCharCharCharChar">
    <w:name w:val="Tags Char Char Char Char"/>
    <w:locked/>
    <w:rsid w:val="00B8656A"/>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8656A"/>
    <w:rPr>
      <w:szCs w:val="24"/>
    </w:rPr>
  </w:style>
  <w:style w:type="paragraph" w:customStyle="1" w:styleId="NothingCharCharChar">
    <w:name w:val="Nothing Char Char Char"/>
    <w:link w:val="NothingCharChar"/>
    <w:qFormat/>
    <w:rsid w:val="00B8656A"/>
    <w:pPr>
      <w:spacing w:after="0" w:line="240" w:lineRule="auto"/>
      <w:jc w:val="both"/>
    </w:pPr>
    <w:rPr>
      <w:szCs w:val="24"/>
    </w:rPr>
  </w:style>
  <w:style w:type="paragraph" w:customStyle="1" w:styleId="StyleLeft021">
    <w:name w:val="Style Left:  0.2&quot;1"/>
    <w:basedOn w:val="Normal"/>
    <w:uiPriority w:val="99"/>
    <w:qFormat/>
    <w:rsid w:val="00B8656A"/>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8656A"/>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8656A"/>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8656A"/>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8656A"/>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paragraph" w:customStyle="1" w:styleId="BlockTitle20">
    <w:name w:val="Block Title #2"/>
    <w:basedOn w:val="Normal"/>
    <w:uiPriority w:val="99"/>
    <w:qFormat/>
    <w:rsid w:val="00B8656A"/>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B8656A"/>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B8656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B8656A"/>
    <w:rPr>
      <w:szCs w:val="24"/>
      <w:u w:val="single"/>
      <w:lang w:val="en-US" w:eastAsia="en-US" w:bidi="ar-SA"/>
    </w:rPr>
  </w:style>
  <w:style w:type="character" w:customStyle="1" w:styleId="BoldUnderlineCharChar3">
    <w:name w:val="BoldUnderline Char Char3"/>
    <w:rsid w:val="00B8656A"/>
    <w:rPr>
      <w:b/>
      <w:bCs w:val="0"/>
      <w:szCs w:val="24"/>
      <w:u w:val="single"/>
      <w:lang w:val="en-US" w:eastAsia="en-US" w:bidi="ar-SA"/>
    </w:rPr>
  </w:style>
  <w:style w:type="character" w:customStyle="1" w:styleId="UnderlineCharChar3">
    <w:name w:val="Underline Char Char3"/>
    <w:rsid w:val="00B8656A"/>
    <w:rPr>
      <w:szCs w:val="24"/>
      <w:u w:val="single"/>
      <w:lang w:val="en-US" w:eastAsia="en-US" w:bidi="ar-SA"/>
    </w:rPr>
  </w:style>
  <w:style w:type="character" w:customStyle="1" w:styleId="BoldUnderlineCharChar2">
    <w:name w:val="BoldUnderline Char Char2"/>
    <w:rsid w:val="00B8656A"/>
    <w:rPr>
      <w:b/>
      <w:bCs w:val="0"/>
      <w:szCs w:val="24"/>
      <w:u w:val="single"/>
      <w:lang w:val="en-US" w:eastAsia="en-US" w:bidi="ar-SA"/>
    </w:rPr>
  </w:style>
  <w:style w:type="character" w:customStyle="1" w:styleId="volume-issue">
    <w:name w:val="volume-issue"/>
    <w:rsid w:val="00B8656A"/>
    <w:rPr>
      <w:rFonts w:ascii="Times New Roman" w:hAnsi="Times New Roman" w:cs="Times New Roman" w:hint="default"/>
    </w:rPr>
  </w:style>
  <w:style w:type="character" w:customStyle="1" w:styleId="boldness1">
    <w:name w:val="boldness1"/>
    <w:rsid w:val="00B8656A"/>
  </w:style>
  <w:style w:type="character" w:customStyle="1" w:styleId="story-author">
    <w:name w:val="story-author"/>
    <w:basedOn w:val="DefaultParagraphFont"/>
    <w:rsid w:val="00B8656A"/>
  </w:style>
  <w:style w:type="character" w:customStyle="1" w:styleId="StyleEmphasisArial12ptBoldNotItalic">
    <w:name w:val="Style Emphasis + Arial 12 pt Bold Not Italic"/>
    <w:basedOn w:val="Emphasis"/>
    <w:rsid w:val="00B8656A"/>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B8656A"/>
  </w:style>
  <w:style w:type="character" w:customStyle="1" w:styleId="StyleStyle4CharTimesNewRoman11ptItalic">
    <w:name w:val="Style Style4 Char + Times New Roman 11 pt Italic"/>
    <w:basedOn w:val="DefaultParagraphFont"/>
    <w:rsid w:val="00B8656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8656A"/>
  </w:style>
  <w:style w:type="character" w:customStyle="1" w:styleId="ad">
    <w:name w:val="_"/>
    <w:basedOn w:val="DefaultParagraphFont"/>
    <w:rsid w:val="00B8656A"/>
  </w:style>
  <w:style w:type="character" w:customStyle="1" w:styleId="Heading3CharCharCharChar1">
    <w:name w:val="Heading 3 Char Char Char Char1"/>
    <w:rsid w:val="00B8656A"/>
    <w:rPr>
      <w:rFonts w:ascii="Arial" w:hAnsi="Arial" w:cs="Arial" w:hint="default"/>
      <w:bCs/>
      <w:szCs w:val="26"/>
      <w:u w:val="single"/>
      <w:lang w:val="en-US" w:eastAsia="en-US" w:bidi="ar-SA"/>
    </w:rPr>
  </w:style>
  <w:style w:type="character" w:customStyle="1" w:styleId="comment-body">
    <w:name w:val="comment-body"/>
    <w:rsid w:val="00B8656A"/>
  </w:style>
  <w:style w:type="character" w:customStyle="1" w:styleId="UnderlineCharCharChar1">
    <w:name w:val="Underline Char Char Char1"/>
    <w:rsid w:val="00B8656A"/>
    <w:rPr>
      <w:u w:val="single"/>
      <w:lang w:val="en-US" w:eastAsia="en-US" w:bidi="ar-SA"/>
    </w:rPr>
  </w:style>
  <w:style w:type="character" w:customStyle="1" w:styleId="UnderlineChar1Char">
    <w:name w:val="Underline Char1 Char"/>
    <w:rsid w:val="00B8656A"/>
    <w:rPr>
      <w:rFonts w:ascii="Calibri" w:eastAsia="MS Mincho" w:hAnsi="Calibri" w:cs="Calibri" w:hint="default"/>
      <w:szCs w:val="20"/>
      <w:u w:val="single"/>
    </w:rPr>
  </w:style>
  <w:style w:type="character" w:customStyle="1" w:styleId="StyleBoldandUnderlineCharChar29pt">
    <w:name w:val="Style Bold and Underline Char Char2 + 9 pt"/>
    <w:rsid w:val="00B8656A"/>
    <w:rPr>
      <w:rFonts w:ascii="Times New Roman" w:hAnsi="Times New Roman" w:cs="Times New Roman" w:hint="default"/>
      <w:b/>
      <w:bCs/>
      <w:noProof w:val="0"/>
      <w:sz w:val="20"/>
      <w:u w:val="single"/>
    </w:rPr>
  </w:style>
  <w:style w:type="character" w:customStyle="1" w:styleId="StyleUnderlineCharChar19pt">
    <w:name w:val="Style Underline Char Char1 + 9 pt"/>
    <w:rsid w:val="00B8656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8656A"/>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B8656A"/>
  </w:style>
  <w:style w:type="character" w:customStyle="1" w:styleId="resultbodyblack">
    <w:name w:val="resultbodyblack"/>
    <w:rsid w:val="00B8656A"/>
    <w:rPr>
      <w:rFonts w:ascii="Times New Roman" w:hAnsi="Times New Roman" w:cs="Times New Roman" w:hint="default"/>
    </w:rPr>
  </w:style>
  <w:style w:type="character" w:customStyle="1" w:styleId="3TagCite">
    <w:name w:val="3 Tag/Cite"/>
    <w:rsid w:val="00B8656A"/>
    <w:rPr>
      <w:rFonts w:ascii="Times New Roman" w:hAnsi="Times New Roman" w:cs="Times New Roman" w:hint="default"/>
      <w:b/>
      <w:bCs w:val="0"/>
    </w:rPr>
  </w:style>
  <w:style w:type="character" w:customStyle="1" w:styleId="4Qualifications">
    <w:name w:val="4 Qualifications"/>
    <w:rsid w:val="00B8656A"/>
    <w:rPr>
      <w:rFonts w:ascii="Times New Roman" w:hAnsi="Times New Roman" w:cs="Times New Roman" w:hint="default"/>
      <w:sz w:val="19"/>
    </w:rPr>
  </w:style>
  <w:style w:type="character" w:customStyle="1" w:styleId="6Underlined">
    <w:name w:val="6 Underlined"/>
    <w:rsid w:val="00B8656A"/>
    <w:rPr>
      <w:rFonts w:ascii="Times New Roman" w:hAnsi="Times New Roman" w:cs="Times New Roman" w:hint="default"/>
      <w:b/>
      <w:bCs w:val="0"/>
      <w:sz w:val="21"/>
      <w:u w:val="single"/>
    </w:rPr>
  </w:style>
  <w:style w:type="character" w:customStyle="1" w:styleId="nohighlighting">
    <w:name w:val="no highlighting"/>
    <w:rsid w:val="00B8656A"/>
    <w:rPr>
      <w:rFonts w:ascii="Times New Roman" w:hAnsi="Times New Roman" w:cs="Times New Roman" w:hint="default"/>
      <w:color w:val="auto"/>
      <w:sz w:val="20"/>
      <w:u w:val="thick"/>
      <w:bdr w:val="none" w:sz="0" w:space="0" w:color="auto" w:frame="1"/>
    </w:rPr>
  </w:style>
  <w:style w:type="character" w:customStyle="1" w:styleId="CharChar61">
    <w:name w:val="Char Char61"/>
    <w:rsid w:val="00B8656A"/>
    <w:rPr>
      <w:rFonts w:ascii="Arial" w:hAnsi="Arial" w:cs="Arial" w:hint="default"/>
      <w:bCs/>
      <w:sz w:val="16"/>
      <w:szCs w:val="26"/>
      <w:lang w:val="en-US" w:eastAsia="en-US" w:bidi="ar-SA"/>
    </w:rPr>
  </w:style>
  <w:style w:type="character" w:customStyle="1" w:styleId="styledate">
    <w:name w:val="styledate"/>
    <w:rsid w:val="00B8656A"/>
  </w:style>
  <w:style w:type="character" w:customStyle="1" w:styleId="StyleUnderlineChar9ptChar">
    <w:name w:val="Style Underline Char + 9 pt Char"/>
    <w:rsid w:val="00B8656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8656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8656A"/>
    <w:rPr>
      <w:b/>
      <w:bCs w:val="0"/>
      <w:szCs w:val="24"/>
      <w:u w:val="single"/>
      <w:lang w:val="en-US" w:eastAsia="en-US" w:bidi="ar-SA"/>
    </w:rPr>
  </w:style>
  <w:style w:type="character" w:customStyle="1" w:styleId="BoldandUnderlineChar1Char2">
    <w:name w:val="Bold and Underline Char1 Char2"/>
    <w:rsid w:val="00B8656A"/>
    <w:rPr>
      <w:b/>
      <w:bCs w:val="0"/>
      <w:szCs w:val="24"/>
      <w:u w:val="single"/>
      <w:lang w:val="en-US" w:eastAsia="en-US" w:bidi="ar-SA"/>
    </w:rPr>
  </w:style>
  <w:style w:type="character" w:customStyle="1" w:styleId="BoldandUnderlineCharChar1">
    <w:name w:val="Bold and Underline Char Char1"/>
    <w:rsid w:val="00B8656A"/>
    <w:rPr>
      <w:b/>
      <w:bCs w:val="0"/>
      <w:szCs w:val="24"/>
      <w:u w:val="single"/>
      <w:lang w:val="en-US" w:eastAsia="en-US" w:bidi="ar-SA"/>
    </w:rPr>
  </w:style>
  <w:style w:type="character" w:customStyle="1" w:styleId="authoraffil">
    <w:name w:val="authoraffil"/>
    <w:rsid w:val="00B8656A"/>
  </w:style>
  <w:style w:type="character" w:customStyle="1" w:styleId="CharChar8">
    <w:name w:val="Char Char8"/>
    <w:rsid w:val="00B8656A"/>
    <w:rPr>
      <w:rFonts w:ascii="Georgia" w:eastAsia="Times New Roman" w:hAnsi="Georgia" w:hint="default"/>
      <w:b/>
      <w:bCs/>
      <w:sz w:val="30"/>
      <w:szCs w:val="28"/>
      <w:u w:val="single"/>
    </w:rPr>
  </w:style>
  <w:style w:type="character" w:customStyle="1" w:styleId="boldcitationChar">
    <w:name w:val="bold citation Char"/>
    <w:rsid w:val="00B8656A"/>
    <w:rPr>
      <w:rFonts w:ascii="Arial" w:hAnsi="Arial" w:cs="Arial" w:hint="default"/>
      <w:b/>
      <w:bCs w:val="0"/>
      <w:sz w:val="28"/>
      <w:szCs w:val="24"/>
      <w:u w:val="thick"/>
      <w:lang w:val="en-US" w:eastAsia="en-US" w:bidi="ar-SA"/>
    </w:rPr>
  </w:style>
  <w:style w:type="character" w:customStyle="1" w:styleId="BoldunderlineChar5">
    <w:name w:val="Bold/underline Char"/>
    <w:rsid w:val="00B8656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8656A"/>
  </w:style>
  <w:style w:type="character" w:customStyle="1" w:styleId="tagCharCharChar1">
    <w:name w:val="tag Char Char Char1"/>
    <w:rsid w:val="00B8656A"/>
    <w:rPr>
      <w:b/>
      <w:bCs w:val="0"/>
      <w:sz w:val="24"/>
      <w:lang w:val="en-US" w:eastAsia="en-US" w:bidi="ar-SA"/>
    </w:rPr>
  </w:style>
  <w:style w:type="character" w:customStyle="1" w:styleId="bylines">
    <w:name w:val="bylines"/>
    <w:basedOn w:val="DefaultParagraphFont"/>
    <w:rsid w:val="00B8656A"/>
  </w:style>
  <w:style w:type="character" w:customStyle="1" w:styleId="StyleStyleBoldUnderlineUnderlineIntenseEmphasis1apple-style-2">
    <w:name w:val="Style Style Bold UnderlineUnderlineIntense Emphasis1apple-style-...2"/>
    <w:basedOn w:val="DefaultParagraphFont"/>
    <w:rsid w:val="00B8656A"/>
    <w:rPr>
      <w:b w:val="0"/>
      <w:bCs/>
      <w:sz w:val="22"/>
      <w:u w:val="single"/>
    </w:rPr>
  </w:style>
  <w:style w:type="character" w:customStyle="1" w:styleId="FontStyle57">
    <w:name w:val="Font Style57"/>
    <w:rsid w:val="00B8656A"/>
    <w:rPr>
      <w:rFonts w:ascii="Georgia" w:hAnsi="Georgia" w:cs="Georgia" w:hint="default"/>
      <w:b/>
      <w:bCs/>
      <w:sz w:val="14"/>
      <w:szCs w:val="14"/>
    </w:rPr>
  </w:style>
  <w:style w:type="character" w:customStyle="1" w:styleId="FontStyle89">
    <w:name w:val="Font Style89"/>
    <w:rsid w:val="00B8656A"/>
    <w:rPr>
      <w:rFonts w:ascii="Times New Roman" w:hAnsi="Times New Roman" w:cs="Times New Roman" w:hint="default"/>
      <w:b/>
      <w:bCs/>
      <w:smallCaps/>
      <w:spacing w:val="40"/>
      <w:sz w:val="16"/>
      <w:szCs w:val="16"/>
    </w:rPr>
  </w:style>
  <w:style w:type="character" w:customStyle="1" w:styleId="hvr">
    <w:name w:val="hvr"/>
    <w:basedOn w:val="DefaultParagraphFont"/>
    <w:rsid w:val="00B8656A"/>
  </w:style>
  <w:style w:type="character" w:customStyle="1" w:styleId="cardChar20">
    <w:name w:val="card Char2"/>
    <w:basedOn w:val="DefaultParagraphFont"/>
    <w:uiPriority w:val="6"/>
    <w:rsid w:val="00B8656A"/>
    <w:rPr>
      <w:rFonts w:ascii="Times New Roman" w:hAnsi="Times New Roman" w:cs="Calibri"/>
      <w:szCs w:val="20"/>
    </w:rPr>
  </w:style>
  <w:style w:type="paragraph" w:customStyle="1" w:styleId="Pol">
    <w:name w:val="Pol"/>
    <w:basedOn w:val="Heading2"/>
    <w:uiPriority w:val="99"/>
    <w:qFormat/>
    <w:rsid w:val="00B8656A"/>
  </w:style>
  <w:style w:type="paragraph" w:customStyle="1" w:styleId="Style70">
    <w:name w:val="Style7"/>
    <w:basedOn w:val="Normal"/>
    <w:uiPriority w:val="99"/>
    <w:qFormat/>
    <w:rsid w:val="00B8656A"/>
    <w:pPr>
      <w:widowControl w:val="0"/>
      <w:autoSpaceDE w:val="0"/>
      <w:autoSpaceDN w:val="0"/>
      <w:adjustRightInd w:val="0"/>
      <w:spacing w:line="229" w:lineRule="exact"/>
    </w:pPr>
  </w:style>
  <w:style w:type="character" w:customStyle="1" w:styleId="red">
    <w:name w:val="red"/>
    <w:basedOn w:val="DefaultParagraphFont"/>
    <w:rsid w:val="00B8656A"/>
  </w:style>
  <w:style w:type="character" w:customStyle="1" w:styleId="Footnote2Char">
    <w:name w:val="Footnote2 Char"/>
    <w:link w:val="Footnote2"/>
    <w:locked/>
    <w:rsid w:val="00B8656A"/>
  </w:style>
  <w:style w:type="paragraph" w:customStyle="1" w:styleId="Footnote2">
    <w:name w:val="Footnote2"/>
    <w:basedOn w:val="Normal"/>
    <w:next w:val="Normal"/>
    <w:link w:val="Footnote2Char"/>
    <w:autoRedefine/>
    <w:qFormat/>
    <w:rsid w:val="00B8656A"/>
    <w:pPr>
      <w:spacing w:after="120" w:line="480" w:lineRule="auto"/>
    </w:pPr>
    <w:rPr>
      <w:rFonts w:asciiTheme="minorHAnsi" w:hAnsiTheme="minorHAnsi" w:cstheme="minorBidi"/>
      <w:sz w:val="22"/>
    </w:rPr>
  </w:style>
  <w:style w:type="character" w:customStyle="1" w:styleId="link">
    <w:name w:val="link"/>
    <w:basedOn w:val="DefaultParagraphFont"/>
    <w:rsid w:val="00B8656A"/>
  </w:style>
  <w:style w:type="paragraph" w:customStyle="1" w:styleId="xhead">
    <w:name w:val="xhead"/>
    <w:basedOn w:val="Normal"/>
    <w:uiPriority w:val="99"/>
    <w:qFormat/>
    <w:rsid w:val="00B8656A"/>
    <w:pPr>
      <w:spacing w:before="100" w:beforeAutospacing="1" w:after="100" w:afterAutospacing="1"/>
    </w:pPr>
  </w:style>
  <w:style w:type="paragraph" w:customStyle="1" w:styleId="headlinemeta">
    <w:name w:val="headline_meta"/>
    <w:basedOn w:val="Normal"/>
    <w:uiPriority w:val="99"/>
    <w:qFormat/>
    <w:rsid w:val="00B8656A"/>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B8656A"/>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B8656A"/>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B8656A"/>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B8656A"/>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B8656A"/>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B8656A"/>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B8656A"/>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B8656A"/>
    <w:rPr>
      <w:rFonts w:ascii="Lucida Grande" w:eastAsia="Cambria" w:hAnsi="Lucida Grande"/>
    </w:rPr>
  </w:style>
  <w:style w:type="paragraph" w:customStyle="1" w:styleId="Pa16">
    <w:name w:val="Pa16"/>
    <w:basedOn w:val="Default"/>
    <w:next w:val="Default"/>
    <w:uiPriority w:val="99"/>
    <w:qFormat/>
    <w:rsid w:val="00B8656A"/>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B8656A"/>
    <w:pPr>
      <w:spacing w:before="100" w:beforeAutospacing="1" w:after="100" w:afterAutospacing="1"/>
    </w:pPr>
  </w:style>
  <w:style w:type="paragraph" w:customStyle="1" w:styleId="Pa22">
    <w:name w:val="Pa2+2"/>
    <w:basedOn w:val="Default"/>
    <w:next w:val="Default"/>
    <w:uiPriority w:val="99"/>
    <w:qFormat/>
    <w:rsid w:val="00B8656A"/>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B8656A"/>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B8656A"/>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B8656A"/>
  </w:style>
  <w:style w:type="character" w:customStyle="1" w:styleId="meta-sep">
    <w:name w:val="meta-sep"/>
    <w:basedOn w:val="DefaultParagraphFont"/>
    <w:rsid w:val="00B8656A"/>
  </w:style>
  <w:style w:type="character" w:customStyle="1" w:styleId="A19">
    <w:name w:val="A19"/>
    <w:uiPriority w:val="99"/>
    <w:rsid w:val="00B8656A"/>
    <w:rPr>
      <w:rFonts w:ascii="Georgia" w:hAnsi="Georgia" w:cs="Georgia" w:hint="default"/>
      <w:color w:val="000000"/>
      <w:sz w:val="20"/>
      <w:szCs w:val="20"/>
      <w:u w:val="single"/>
    </w:rPr>
  </w:style>
  <w:style w:type="character" w:customStyle="1" w:styleId="A130">
    <w:name w:val="A13"/>
    <w:uiPriority w:val="99"/>
    <w:rsid w:val="00B8656A"/>
    <w:rPr>
      <w:rFonts w:ascii="Georgia" w:hAnsi="Georgia" w:cs="Georgia" w:hint="default"/>
      <w:color w:val="000000"/>
      <w:sz w:val="11"/>
      <w:szCs w:val="11"/>
    </w:rPr>
  </w:style>
  <w:style w:type="character" w:customStyle="1" w:styleId="ontext">
    <w:name w:val="ontext"/>
    <w:basedOn w:val="DefaultParagraphFont"/>
    <w:rsid w:val="00B8656A"/>
  </w:style>
  <w:style w:type="character" w:customStyle="1" w:styleId="archive-title">
    <w:name w:val="archive-title"/>
    <w:basedOn w:val="DefaultParagraphFont"/>
    <w:rsid w:val="00B8656A"/>
  </w:style>
  <w:style w:type="character" w:customStyle="1" w:styleId="imgleft">
    <w:name w:val="imgleft"/>
    <w:basedOn w:val="DefaultParagraphFont"/>
    <w:rsid w:val="00B8656A"/>
  </w:style>
  <w:style w:type="character" w:customStyle="1" w:styleId="imgcenter">
    <w:name w:val="imgcenter"/>
    <w:basedOn w:val="DefaultParagraphFont"/>
    <w:rsid w:val="00B8656A"/>
  </w:style>
  <w:style w:type="character" w:customStyle="1" w:styleId="A42">
    <w:name w:val="A4+2"/>
    <w:uiPriority w:val="99"/>
    <w:rsid w:val="00B8656A"/>
    <w:rPr>
      <w:rFonts w:ascii="Helvetica LT Std" w:hAnsi="Helvetica LT Std" w:cs="Helvetica LT Std" w:hint="default"/>
      <w:color w:val="000000"/>
      <w:sz w:val="11"/>
      <w:szCs w:val="11"/>
    </w:rPr>
  </w:style>
  <w:style w:type="character" w:customStyle="1" w:styleId="fstitle">
    <w:name w:val="fs_title"/>
    <w:basedOn w:val="DefaultParagraphFont"/>
    <w:rsid w:val="00B8656A"/>
  </w:style>
  <w:style w:type="character" w:customStyle="1" w:styleId="reportbody1">
    <w:name w:val="reportbody1"/>
    <w:basedOn w:val="DefaultParagraphFont"/>
    <w:rsid w:val="00B8656A"/>
    <w:rPr>
      <w:rFonts w:ascii="Tahoma" w:hAnsi="Tahoma" w:cs="Tahoma" w:hint="default"/>
      <w:color w:val="000000"/>
      <w:sz w:val="14"/>
      <w:szCs w:val="14"/>
    </w:rPr>
  </w:style>
  <w:style w:type="character" w:customStyle="1" w:styleId="dateday">
    <w:name w:val="date_day"/>
    <w:basedOn w:val="DefaultParagraphFont"/>
    <w:rsid w:val="00B8656A"/>
  </w:style>
  <w:style w:type="character" w:customStyle="1" w:styleId="datemonth">
    <w:name w:val="date_month"/>
    <w:basedOn w:val="DefaultParagraphFont"/>
    <w:rsid w:val="00B8656A"/>
  </w:style>
  <w:style w:type="character" w:customStyle="1" w:styleId="dateyear">
    <w:name w:val="date_year"/>
    <w:basedOn w:val="DefaultParagraphFont"/>
    <w:rsid w:val="00B8656A"/>
  </w:style>
  <w:style w:type="character" w:customStyle="1" w:styleId="Heading3CharCharCharCharCharChar">
    <w:name w:val="Heading 3 Char Char Char Char Char Char"/>
    <w:basedOn w:val="DefaultParagraphFont"/>
    <w:rsid w:val="00B8656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8656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8656A"/>
    <w:rPr>
      <w:sz w:val="24"/>
      <w:szCs w:val="24"/>
      <w:lang w:val="en-US" w:eastAsia="en-US" w:bidi="ar-SA"/>
    </w:rPr>
  </w:style>
  <w:style w:type="character" w:customStyle="1" w:styleId="insideitro">
    <w:name w:val="insideitro"/>
    <w:basedOn w:val="DefaultParagraphFont"/>
    <w:rsid w:val="00B8656A"/>
  </w:style>
  <w:style w:type="character" w:customStyle="1" w:styleId="wcfont">
    <w:name w:val="wcfont"/>
    <w:basedOn w:val="DefaultParagraphFont"/>
    <w:rsid w:val="00B8656A"/>
  </w:style>
  <w:style w:type="character" w:customStyle="1" w:styleId="style65">
    <w:name w:val="style65"/>
    <w:basedOn w:val="DefaultParagraphFont"/>
    <w:rsid w:val="00B8656A"/>
  </w:style>
  <w:style w:type="character" w:customStyle="1" w:styleId="qftext">
    <w:name w:val="qftext"/>
    <w:basedOn w:val="DefaultParagraphFont"/>
    <w:rsid w:val="00B8656A"/>
  </w:style>
  <w:style w:type="character" w:customStyle="1" w:styleId="leftidx">
    <w:name w:val="leftidx"/>
    <w:basedOn w:val="DefaultParagraphFont"/>
    <w:rsid w:val="00B8656A"/>
  </w:style>
  <w:style w:type="paragraph" w:customStyle="1" w:styleId="width100">
    <w:name w:val="width100"/>
    <w:basedOn w:val="Normal"/>
    <w:uiPriority w:val="99"/>
    <w:qFormat/>
    <w:rsid w:val="00B8656A"/>
    <w:pPr>
      <w:spacing w:before="100" w:beforeAutospacing="1" w:after="100" w:afterAutospacing="1"/>
    </w:pPr>
  </w:style>
  <w:style w:type="character" w:customStyle="1" w:styleId="eventtitle">
    <w:name w:val="eventtitle"/>
    <w:basedOn w:val="DefaultParagraphFont"/>
    <w:rsid w:val="00B8656A"/>
  </w:style>
  <w:style w:type="character" w:customStyle="1" w:styleId="eventsubtitle">
    <w:name w:val="eventsubtitle"/>
    <w:basedOn w:val="DefaultParagraphFont"/>
    <w:rsid w:val="00B8656A"/>
  </w:style>
  <w:style w:type="character" w:customStyle="1" w:styleId="eventdate">
    <w:name w:val="eventdate"/>
    <w:basedOn w:val="DefaultParagraphFont"/>
    <w:rsid w:val="00B8656A"/>
  </w:style>
  <w:style w:type="character" w:customStyle="1" w:styleId="legend">
    <w:name w:val="legend"/>
    <w:basedOn w:val="DefaultParagraphFont"/>
    <w:rsid w:val="00B8656A"/>
  </w:style>
  <w:style w:type="character" w:customStyle="1" w:styleId="Bold12">
    <w:name w:val="Bold12"/>
    <w:uiPriority w:val="1"/>
    <w:qFormat/>
    <w:rsid w:val="00B8656A"/>
    <w:rPr>
      <w:rFonts w:ascii="Times New Roman" w:hAnsi="Times New Roman"/>
      <w:b/>
      <w:sz w:val="24"/>
    </w:rPr>
  </w:style>
  <w:style w:type="character" w:customStyle="1" w:styleId="NotBold10Final">
    <w:name w:val="NotBold10Final"/>
    <w:uiPriority w:val="1"/>
    <w:qFormat/>
    <w:rsid w:val="00B8656A"/>
    <w:rPr>
      <w:rFonts w:ascii="Times New Roman" w:hAnsi="Times New Roman"/>
      <w:b w:val="0"/>
      <w:i w:val="0"/>
      <w:sz w:val="20"/>
    </w:rPr>
  </w:style>
  <w:style w:type="character" w:customStyle="1" w:styleId="slug-elocation">
    <w:name w:val="slug-elocation"/>
    <w:basedOn w:val="DefaultParagraphFont"/>
    <w:rsid w:val="00B8656A"/>
  </w:style>
  <w:style w:type="character" w:customStyle="1" w:styleId="fu-autorenangabe-fu-beschreibung">
    <w:name w:val="fu-autorenangabe-fu-beschreibung"/>
    <w:rsid w:val="00B8656A"/>
  </w:style>
  <w:style w:type="paragraph" w:customStyle="1" w:styleId="introshadow">
    <w:name w:val="intro_shadow"/>
    <w:basedOn w:val="Normal"/>
    <w:uiPriority w:val="99"/>
    <w:qFormat/>
    <w:rsid w:val="00B8656A"/>
    <w:pPr>
      <w:spacing w:before="100" w:beforeAutospacing="1" w:after="100" w:afterAutospacing="1"/>
    </w:pPr>
  </w:style>
  <w:style w:type="paragraph" w:customStyle="1" w:styleId="articleintro">
    <w:name w:val="articleintro"/>
    <w:basedOn w:val="Normal"/>
    <w:uiPriority w:val="99"/>
    <w:qFormat/>
    <w:rsid w:val="00B8656A"/>
    <w:pPr>
      <w:spacing w:before="100" w:beforeAutospacing="1" w:after="100" w:afterAutospacing="1"/>
    </w:pPr>
  </w:style>
  <w:style w:type="character" w:customStyle="1" w:styleId="commentscontainer">
    <w:name w:val="comments_container"/>
    <w:basedOn w:val="DefaultParagraphFont"/>
    <w:rsid w:val="00B8656A"/>
  </w:style>
  <w:style w:type="paragraph" w:customStyle="1" w:styleId="Caption40">
    <w:name w:val="Caption4"/>
    <w:basedOn w:val="Normal"/>
    <w:uiPriority w:val="99"/>
    <w:qFormat/>
    <w:rsid w:val="00B8656A"/>
    <w:pPr>
      <w:spacing w:before="100" w:beforeAutospacing="1" w:after="100" w:afterAutospacing="1"/>
    </w:pPr>
  </w:style>
  <w:style w:type="paragraph" w:customStyle="1" w:styleId="publishedon">
    <w:name w:val="published_on"/>
    <w:basedOn w:val="Normal"/>
    <w:uiPriority w:val="99"/>
    <w:qFormat/>
    <w:rsid w:val="00B8656A"/>
    <w:pPr>
      <w:spacing w:before="100" w:beforeAutospacing="1" w:after="100" w:afterAutospacing="1"/>
    </w:pPr>
  </w:style>
  <w:style w:type="character" w:customStyle="1" w:styleId="hparticlefooter">
    <w:name w:val="hparticlefooter"/>
    <w:basedOn w:val="DefaultParagraphFont"/>
    <w:rsid w:val="00B8656A"/>
  </w:style>
  <w:style w:type="table" w:customStyle="1" w:styleId="TableGrid2">
    <w:name w:val="Table Grid2"/>
    <w:basedOn w:val="TableNormal"/>
    <w:next w:val="TableGrid"/>
    <w:rsid w:val="00B865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8656A"/>
  </w:style>
  <w:style w:type="character" w:customStyle="1" w:styleId="BlockCharCharCharCharChar">
    <w:name w:val="Block Char Char Char Char Char"/>
    <w:aliases w:val="Block Char Char Char Char Char Char Char Char,Block Char Char Char Char Char Char Char1"/>
    <w:basedOn w:val="DefaultParagraphFont"/>
    <w:rsid w:val="00B8656A"/>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8656A"/>
    <w:rPr>
      <w:b/>
      <w:color w:val="000000"/>
      <w:u w:val="single"/>
    </w:rPr>
  </w:style>
  <w:style w:type="character" w:customStyle="1" w:styleId="CiteEmphasisChar">
    <w:name w:val="Cite/Emphasis Char"/>
    <w:basedOn w:val="DefaultParagraphFont"/>
    <w:link w:val="CiteEmphasis"/>
    <w:rsid w:val="00B8656A"/>
    <w:rPr>
      <w:rFonts w:ascii="Calibri" w:hAnsi="Calibri" w:cs="Calibri"/>
      <w:b/>
      <w:color w:val="000000"/>
      <w:sz w:val="24"/>
      <w:u w:val="single"/>
    </w:rPr>
  </w:style>
  <w:style w:type="character" w:customStyle="1" w:styleId="ReadText">
    <w:name w:val="Read Text"/>
    <w:basedOn w:val="DefaultParagraphFont"/>
    <w:rsid w:val="00B8656A"/>
    <w:rPr>
      <w:rFonts w:ascii="Times New Roman" w:hAnsi="Times New Roman"/>
      <w:b/>
      <w:bCs/>
      <w:sz w:val="24"/>
      <w:u w:val="single"/>
    </w:rPr>
  </w:style>
  <w:style w:type="paragraph" w:customStyle="1" w:styleId="Styleunread8pt">
    <w:name w:val="Style unread + 8 pt"/>
    <w:basedOn w:val="Normal"/>
    <w:link w:val="Styleunread8ptChar"/>
    <w:qFormat/>
    <w:rsid w:val="00B8656A"/>
    <w:rPr>
      <w:color w:val="000000"/>
      <w:sz w:val="16"/>
    </w:rPr>
  </w:style>
  <w:style w:type="character" w:customStyle="1" w:styleId="Styleunread8ptChar">
    <w:name w:val="Style unread + 8 pt Char"/>
    <w:basedOn w:val="DefaultParagraphFont"/>
    <w:link w:val="Styleunread8pt"/>
    <w:rsid w:val="00B8656A"/>
    <w:rPr>
      <w:rFonts w:ascii="Calibri" w:hAnsi="Calibri" w:cs="Calibri"/>
      <w:color w:val="000000"/>
      <w:sz w:val="16"/>
    </w:rPr>
  </w:style>
  <w:style w:type="character" w:customStyle="1" w:styleId="main">
    <w:name w:val="main"/>
    <w:basedOn w:val="DefaultParagraphFont"/>
    <w:rsid w:val="00B8656A"/>
  </w:style>
  <w:style w:type="character" w:customStyle="1" w:styleId="textunderlineCharChar">
    <w:name w:val="text underline Char Char"/>
    <w:basedOn w:val="DefaultParagraphFont"/>
    <w:rsid w:val="00B8656A"/>
    <w:rPr>
      <w:rFonts w:ascii="Garamond" w:hAnsi="Garamond"/>
      <w:color w:val="000000"/>
      <w:u w:val="single"/>
    </w:rPr>
  </w:style>
  <w:style w:type="paragraph" w:customStyle="1" w:styleId="ekprop-p">
    <w:name w:val="ekprop-p"/>
    <w:basedOn w:val="Normal"/>
    <w:uiPriority w:val="99"/>
    <w:qFormat/>
    <w:rsid w:val="00B8656A"/>
    <w:pPr>
      <w:spacing w:before="100" w:beforeAutospacing="1" w:after="100" w:afterAutospacing="1"/>
    </w:pPr>
    <w:rPr>
      <w:color w:val="58585B"/>
      <w:sz w:val="16"/>
      <w:szCs w:val="16"/>
    </w:rPr>
  </w:style>
  <w:style w:type="paragraph" w:customStyle="1" w:styleId="ShrinkCharChar">
    <w:name w:val="Shrink Char Char"/>
    <w:link w:val="ShrinkCharCharChar"/>
    <w:qFormat/>
    <w:rsid w:val="00B8656A"/>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B8656A"/>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B8656A"/>
    <w:rPr>
      <w:color w:val="000000"/>
      <w:sz w:val="16"/>
    </w:rPr>
  </w:style>
  <w:style w:type="character" w:customStyle="1" w:styleId="SmalltextCharChar">
    <w:name w:val="Smalltext Char Char"/>
    <w:basedOn w:val="DefaultParagraphFont"/>
    <w:link w:val="SmalltextChar1"/>
    <w:rsid w:val="00B8656A"/>
    <w:rPr>
      <w:rFonts w:ascii="Calibri" w:hAnsi="Calibri" w:cs="Calibri"/>
      <w:color w:val="000000"/>
      <w:sz w:val="16"/>
    </w:rPr>
  </w:style>
  <w:style w:type="character" w:customStyle="1" w:styleId="FullCiteCharChar">
    <w:name w:val="Full Cite Char Char"/>
    <w:basedOn w:val="DefaultParagraphFont"/>
    <w:rsid w:val="00B8656A"/>
    <w:rPr>
      <w:rFonts w:ascii="Georgia" w:hAnsi="Georgia" w:cs="Calibri"/>
      <w:color w:val="000000"/>
      <w:sz w:val="20"/>
      <w:szCs w:val="24"/>
    </w:rPr>
  </w:style>
  <w:style w:type="character" w:customStyle="1" w:styleId="submitted-wrapper">
    <w:name w:val="submitted-wrapper"/>
    <w:basedOn w:val="DefaultParagraphFont"/>
    <w:rsid w:val="00B8656A"/>
  </w:style>
  <w:style w:type="paragraph" w:customStyle="1" w:styleId="Spacer">
    <w:name w:val="Spacer"/>
    <w:basedOn w:val="Heading1"/>
    <w:link w:val="SpacerChar"/>
    <w:autoRedefine/>
    <w:uiPriority w:val="4"/>
    <w:qFormat/>
    <w:rsid w:val="00B8656A"/>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8656A"/>
    <w:rPr>
      <w:rFonts w:ascii="Calibri" w:eastAsiaTheme="majorEastAsia" w:hAnsi="Calibri" w:cstheme="majorBidi"/>
      <w:b/>
      <w:sz w:val="24"/>
      <w:szCs w:val="32"/>
    </w:rPr>
  </w:style>
  <w:style w:type="paragraph" w:customStyle="1" w:styleId="CardFormatCharCharCharCharCharChar">
    <w:name w:val="Card Format Char Char Char Char Char Char"/>
    <w:basedOn w:val="Normal"/>
    <w:uiPriority w:val="99"/>
    <w:qFormat/>
    <w:rsid w:val="00B8656A"/>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B8656A"/>
  </w:style>
  <w:style w:type="character" w:customStyle="1" w:styleId="top-publish">
    <w:name w:val="top-publish"/>
    <w:basedOn w:val="DefaultParagraphFont"/>
    <w:rsid w:val="00B8656A"/>
  </w:style>
  <w:style w:type="character" w:customStyle="1" w:styleId="byline-italic">
    <w:name w:val="byline-italic"/>
    <w:basedOn w:val="DefaultParagraphFont"/>
    <w:rsid w:val="00B8656A"/>
  </w:style>
  <w:style w:type="character" w:customStyle="1" w:styleId="CardUnderlinedCharChar0">
    <w:name w:val="Card Underlined Char Char"/>
    <w:rsid w:val="00B8656A"/>
    <w:rPr>
      <w:rFonts w:ascii="Arial Narrow" w:hAnsi="Arial Narrow"/>
      <w:sz w:val="22"/>
      <w:szCs w:val="24"/>
      <w:u w:val="single"/>
      <w:lang w:val="en-US" w:eastAsia="en-US" w:bidi="ar-SA"/>
    </w:rPr>
  </w:style>
  <w:style w:type="character" w:customStyle="1" w:styleId="gd">
    <w:name w:val="gd"/>
    <w:basedOn w:val="DefaultParagraphFont"/>
    <w:rsid w:val="00B8656A"/>
  </w:style>
  <w:style w:type="character" w:customStyle="1" w:styleId="g3">
    <w:name w:val="g3"/>
    <w:basedOn w:val="DefaultParagraphFont"/>
    <w:rsid w:val="00B8656A"/>
  </w:style>
  <w:style w:type="character" w:customStyle="1" w:styleId="hb">
    <w:name w:val="hb"/>
    <w:basedOn w:val="DefaultParagraphFont"/>
    <w:rsid w:val="00B8656A"/>
  </w:style>
  <w:style w:type="character" w:customStyle="1" w:styleId="g2">
    <w:name w:val="g2"/>
    <w:basedOn w:val="DefaultParagraphFont"/>
    <w:rsid w:val="00B8656A"/>
  </w:style>
  <w:style w:type="character" w:customStyle="1" w:styleId="nameplatehead">
    <w:name w:val="nameplatehead"/>
    <w:basedOn w:val="DefaultParagraphFont"/>
    <w:rsid w:val="00B8656A"/>
  </w:style>
  <w:style w:type="character" w:customStyle="1" w:styleId="nameplatelink">
    <w:name w:val="nameplatelink"/>
    <w:basedOn w:val="DefaultParagraphFont"/>
    <w:rsid w:val="00B8656A"/>
  </w:style>
  <w:style w:type="paragraph" w:customStyle="1" w:styleId="calibre8">
    <w:name w:val="calibre8"/>
    <w:basedOn w:val="Normal"/>
    <w:uiPriority w:val="99"/>
    <w:qFormat/>
    <w:rsid w:val="00B8656A"/>
    <w:pPr>
      <w:spacing w:before="30" w:after="30"/>
      <w:jc w:val="both"/>
    </w:pPr>
    <w:rPr>
      <w:rFonts w:eastAsia="Times New Roman"/>
      <w:sz w:val="17"/>
      <w:szCs w:val="17"/>
    </w:rPr>
  </w:style>
  <w:style w:type="paragraph" w:customStyle="1" w:styleId="paragraph">
    <w:name w:val="paragraph"/>
    <w:basedOn w:val="Normal"/>
    <w:uiPriority w:val="99"/>
    <w:qFormat/>
    <w:rsid w:val="00B8656A"/>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B8656A"/>
  </w:style>
  <w:style w:type="character" w:customStyle="1" w:styleId="djhat-arrow">
    <w:name w:val="djhat-arrow"/>
    <w:basedOn w:val="DefaultParagraphFont"/>
    <w:rsid w:val="00B8656A"/>
  </w:style>
  <w:style w:type="character" w:customStyle="1" w:styleId="mname">
    <w:name w:val="mname"/>
    <w:basedOn w:val="DefaultParagraphFont"/>
    <w:rsid w:val="00B8656A"/>
  </w:style>
  <w:style w:type="character" w:customStyle="1" w:styleId="mvalue">
    <w:name w:val="mvalue"/>
    <w:basedOn w:val="DefaultParagraphFont"/>
    <w:rsid w:val="00B8656A"/>
  </w:style>
  <w:style w:type="character" w:customStyle="1" w:styleId="mchange">
    <w:name w:val="mchange"/>
    <w:basedOn w:val="DefaultParagraphFont"/>
    <w:rsid w:val="00B8656A"/>
  </w:style>
  <w:style w:type="character" w:customStyle="1" w:styleId="categoryaside">
    <w:name w:val="category__aside"/>
    <w:basedOn w:val="DefaultParagraphFont"/>
    <w:rsid w:val="00B8656A"/>
  </w:style>
  <w:style w:type="character" w:customStyle="1" w:styleId="article-breadcrumb-wrapper">
    <w:name w:val="article-breadcrumb-wrapper"/>
    <w:basedOn w:val="DefaultParagraphFont"/>
    <w:rsid w:val="00B8656A"/>
  </w:style>
  <w:style w:type="character" w:customStyle="1" w:styleId="wsj-article-caption-content">
    <w:name w:val="wsj-article-caption-content"/>
    <w:basedOn w:val="DefaultParagraphFont"/>
    <w:rsid w:val="00B8656A"/>
  </w:style>
  <w:style w:type="character" w:customStyle="1" w:styleId="wsj-article-credit">
    <w:name w:val="wsj-article-credit"/>
    <w:basedOn w:val="DefaultParagraphFont"/>
    <w:rsid w:val="00B8656A"/>
  </w:style>
  <w:style w:type="character" w:customStyle="1" w:styleId="wsj-article-credit-tag">
    <w:name w:val="wsj-article-credit-tag"/>
    <w:basedOn w:val="DefaultParagraphFont"/>
    <w:rsid w:val="00B8656A"/>
  </w:style>
  <w:style w:type="character" w:customStyle="1" w:styleId="commentscounticon">
    <w:name w:val="comments_count_icon"/>
    <w:basedOn w:val="DefaultParagraphFont"/>
    <w:rsid w:val="00B8656A"/>
  </w:style>
  <w:style w:type="character" w:customStyle="1" w:styleId="comments-count-word">
    <w:name w:val="comments-count-word"/>
    <w:basedOn w:val="DefaultParagraphFont"/>
    <w:rsid w:val="00B8656A"/>
  </w:style>
  <w:style w:type="character" w:customStyle="1" w:styleId="company-name-type">
    <w:name w:val="company-name-type"/>
    <w:basedOn w:val="DefaultParagraphFont"/>
    <w:rsid w:val="00B8656A"/>
  </w:style>
  <w:style w:type="character" w:customStyle="1" w:styleId="nav-prevnext-lbl">
    <w:name w:val="nav-prevnext-lbl"/>
    <w:basedOn w:val="DefaultParagraphFont"/>
    <w:rsid w:val="00B8656A"/>
  </w:style>
  <w:style w:type="character" w:customStyle="1" w:styleId="nav-prevnext-hed">
    <w:name w:val="nav-prevnext-hed"/>
    <w:basedOn w:val="DefaultParagraphFont"/>
    <w:rsid w:val="00B8656A"/>
  </w:style>
  <w:style w:type="character" w:customStyle="1" w:styleId="readcomments">
    <w:name w:val="readcomments"/>
    <w:basedOn w:val="DefaultParagraphFont"/>
    <w:rsid w:val="00B8656A"/>
  </w:style>
  <w:style w:type="character" w:customStyle="1" w:styleId="selected-edition">
    <w:name w:val="selected-edition"/>
    <w:basedOn w:val="DefaultParagraphFont"/>
    <w:rsid w:val="00B8656A"/>
  </w:style>
  <w:style w:type="character" w:customStyle="1" w:styleId="rotate">
    <w:name w:val="rotate"/>
    <w:basedOn w:val="DefaultParagraphFont"/>
    <w:rsid w:val="00B8656A"/>
  </w:style>
  <w:style w:type="paragraph" w:customStyle="1" w:styleId="column-name">
    <w:name w:val="column-name"/>
    <w:basedOn w:val="Normal"/>
    <w:rsid w:val="00B8656A"/>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B8656A"/>
  </w:style>
  <w:style w:type="character" w:customStyle="1" w:styleId="UnresolvedMention31">
    <w:name w:val="Unresolved Mention31"/>
    <w:basedOn w:val="DefaultParagraphFont"/>
    <w:uiPriority w:val="99"/>
    <w:semiHidden/>
    <w:unhideWhenUsed/>
    <w:rsid w:val="00B8656A"/>
    <w:rPr>
      <w:color w:val="808080"/>
      <w:shd w:val="clear" w:color="auto" w:fill="E6E6E6"/>
    </w:rPr>
  </w:style>
  <w:style w:type="character" w:customStyle="1" w:styleId="m-765514100411602794gmail-style13ptbold">
    <w:name w:val="m_-765514100411602794gmail-style13ptbold"/>
    <w:basedOn w:val="DefaultParagraphFont"/>
    <w:rsid w:val="00B8656A"/>
  </w:style>
  <w:style w:type="character" w:customStyle="1" w:styleId="m-765514100411602794gmail-styleunderline">
    <w:name w:val="m_-765514100411602794gmail-styleunderline"/>
    <w:basedOn w:val="DefaultParagraphFont"/>
    <w:rsid w:val="00B8656A"/>
  </w:style>
  <w:style w:type="character" w:customStyle="1" w:styleId="FontStyle40">
    <w:name w:val="Font Style40"/>
    <w:basedOn w:val="DefaultParagraphFont"/>
    <w:uiPriority w:val="99"/>
    <w:rsid w:val="00B8656A"/>
    <w:rPr>
      <w:rFonts w:ascii="Cambria" w:hAnsi="Cambria" w:cs="Cambria"/>
      <w:i/>
      <w:iCs/>
      <w:sz w:val="22"/>
      <w:szCs w:val="22"/>
    </w:rPr>
  </w:style>
  <w:style w:type="character" w:customStyle="1" w:styleId="FontStyle42">
    <w:name w:val="Font Style42"/>
    <w:basedOn w:val="DefaultParagraphFont"/>
    <w:uiPriority w:val="99"/>
    <w:rsid w:val="00B8656A"/>
    <w:rPr>
      <w:rFonts w:ascii="Cambria" w:hAnsi="Cambria" w:cs="Cambria"/>
      <w:sz w:val="22"/>
      <w:szCs w:val="22"/>
    </w:rPr>
  </w:style>
  <w:style w:type="paragraph" w:customStyle="1" w:styleId="Style17">
    <w:name w:val="Style17"/>
    <w:basedOn w:val="Normal"/>
    <w:uiPriority w:val="99"/>
    <w:rsid w:val="00B8656A"/>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B8656A"/>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B8656A"/>
    <w:rPr>
      <w:rFonts w:ascii="Times New Roman" w:hAnsi="Times New Roman" w:cs="Times New Roman"/>
      <w:b/>
      <w:bCs/>
      <w:i/>
      <w:iCs/>
      <w:spacing w:val="-10"/>
      <w:sz w:val="18"/>
      <w:szCs w:val="18"/>
    </w:rPr>
  </w:style>
  <w:style w:type="character" w:customStyle="1" w:styleId="FontStyle370">
    <w:name w:val="Font Style370"/>
    <w:uiPriority w:val="99"/>
    <w:rsid w:val="00B8656A"/>
    <w:rPr>
      <w:rFonts w:ascii="Cambria" w:hAnsi="Cambria" w:cs="Cambria"/>
      <w:b/>
      <w:bCs/>
      <w:spacing w:val="-10"/>
      <w:sz w:val="18"/>
      <w:szCs w:val="18"/>
    </w:rPr>
  </w:style>
  <w:style w:type="character" w:customStyle="1" w:styleId="FontStyle302">
    <w:name w:val="Font Style302"/>
    <w:uiPriority w:val="99"/>
    <w:rsid w:val="00B8656A"/>
    <w:rPr>
      <w:rFonts w:ascii="Times New Roman" w:hAnsi="Times New Roman" w:cs="Times New Roman"/>
      <w:b/>
      <w:bCs/>
      <w:sz w:val="22"/>
      <w:szCs w:val="22"/>
    </w:rPr>
  </w:style>
  <w:style w:type="character" w:customStyle="1" w:styleId="FontStyle347">
    <w:name w:val="Font Style347"/>
    <w:uiPriority w:val="99"/>
    <w:rsid w:val="00B8656A"/>
    <w:rPr>
      <w:rFonts w:ascii="Times New Roman" w:hAnsi="Times New Roman" w:cs="Times New Roman"/>
      <w:b/>
      <w:bCs/>
      <w:spacing w:val="-10"/>
      <w:sz w:val="20"/>
      <w:szCs w:val="20"/>
    </w:rPr>
  </w:style>
  <w:style w:type="paragraph" w:customStyle="1" w:styleId="Style27">
    <w:name w:val="Style27"/>
    <w:basedOn w:val="Normal"/>
    <w:uiPriority w:val="99"/>
    <w:rsid w:val="00B8656A"/>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B8656A"/>
    <w:rPr>
      <w:rFonts w:ascii="Times New Roman" w:hAnsi="Times New Roman" w:cs="Times New Roman"/>
      <w:spacing w:val="-10"/>
      <w:sz w:val="18"/>
      <w:szCs w:val="18"/>
    </w:rPr>
  </w:style>
  <w:style w:type="character" w:customStyle="1" w:styleId="FontStyle312">
    <w:name w:val="Font Style312"/>
    <w:uiPriority w:val="99"/>
    <w:rsid w:val="00B8656A"/>
    <w:rPr>
      <w:rFonts w:ascii="Times New Roman" w:hAnsi="Times New Roman" w:cs="Times New Roman"/>
      <w:b/>
      <w:bCs/>
      <w:spacing w:val="-10"/>
      <w:sz w:val="16"/>
      <w:szCs w:val="16"/>
    </w:rPr>
  </w:style>
  <w:style w:type="character" w:customStyle="1" w:styleId="FontStyle346">
    <w:name w:val="Font Style346"/>
    <w:uiPriority w:val="99"/>
    <w:rsid w:val="00B8656A"/>
    <w:rPr>
      <w:rFonts w:ascii="Times New Roman" w:hAnsi="Times New Roman" w:cs="Times New Roman"/>
      <w:b/>
      <w:bCs/>
      <w:spacing w:val="-10"/>
      <w:sz w:val="18"/>
      <w:szCs w:val="18"/>
    </w:rPr>
  </w:style>
  <w:style w:type="character" w:customStyle="1" w:styleId="FontStyle330">
    <w:name w:val="Font Style330"/>
    <w:uiPriority w:val="99"/>
    <w:rsid w:val="00B8656A"/>
    <w:rPr>
      <w:rFonts w:ascii="Times New Roman" w:hAnsi="Times New Roman" w:cs="Times New Roman"/>
      <w:b/>
      <w:bCs/>
      <w:sz w:val="16"/>
      <w:szCs w:val="16"/>
    </w:rPr>
  </w:style>
  <w:style w:type="character" w:customStyle="1" w:styleId="FontStyle372">
    <w:name w:val="Font Style372"/>
    <w:uiPriority w:val="99"/>
    <w:rsid w:val="00B8656A"/>
    <w:rPr>
      <w:rFonts w:ascii="Times New Roman" w:hAnsi="Times New Roman" w:cs="Times New Roman"/>
      <w:b/>
      <w:bCs/>
      <w:sz w:val="16"/>
      <w:szCs w:val="16"/>
    </w:rPr>
  </w:style>
  <w:style w:type="paragraph" w:customStyle="1" w:styleId="Style59">
    <w:name w:val="Style59"/>
    <w:basedOn w:val="Normal"/>
    <w:uiPriority w:val="99"/>
    <w:rsid w:val="00B8656A"/>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B8656A"/>
    <w:rPr>
      <w:rFonts w:ascii="Times New Roman" w:hAnsi="Times New Roman" w:cs="Times New Roman"/>
      <w:b/>
      <w:bCs/>
      <w:i/>
      <w:iCs/>
      <w:sz w:val="16"/>
      <w:szCs w:val="16"/>
    </w:rPr>
  </w:style>
  <w:style w:type="paragraph" w:customStyle="1" w:styleId="Style200">
    <w:name w:val="Style20"/>
    <w:basedOn w:val="Normal"/>
    <w:uiPriority w:val="99"/>
    <w:rsid w:val="00B8656A"/>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B8656A"/>
    <w:rPr>
      <w:rFonts w:ascii="Times New Roman" w:hAnsi="Times New Roman" w:cs="Times New Roman"/>
      <w:smallCaps/>
      <w:sz w:val="14"/>
      <w:szCs w:val="14"/>
    </w:rPr>
  </w:style>
  <w:style w:type="paragraph" w:customStyle="1" w:styleId="Style89">
    <w:name w:val="Style89"/>
    <w:basedOn w:val="Normal"/>
    <w:uiPriority w:val="99"/>
    <w:rsid w:val="00B8656A"/>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B8656A"/>
    <w:rPr>
      <w:rFonts w:ascii="Times New Roman" w:hAnsi="Times New Roman" w:cs="Times New Roman"/>
      <w:b/>
      <w:bCs/>
      <w:spacing w:val="-10"/>
      <w:sz w:val="22"/>
      <w:szCs w:val="22"/>
    </w:rPr>
  </w:style>
  <w:style w:type="character" w:customStyle="1" w:styleId="FontStyle320">
    <w:name w:val="Font Style320"/>
    <w:uiPriority w:val="99"/>
    <w:rsid w:val="00B8656A"/>
    <w:rPr>
      <w:rFonts w:ascii="Times New Roman" w:hAnsi="Times New Roman" w:cs="Times New Roman"/>
      <w:b/>
      <w:bCs/>
      <w:spacing w:val="-10"/>
      <w:sz w:val="22"/>
      <w:szCs w:val="22"/>
    </w:rPr>
  </w:style>
  <w:style w:type="character" w:customStyle="1" w:styleId="FontStyle352">
    <w:name w:val="Font Style352"/>
    <w:uiPriority w:val="99"/>
    <w:rsid w:val="00B8656A"/>
    <w:rPr>
      <w:rFonts w:ascii="Times New Roman" w:hAnsi="Times New Roman" w:cs="Times New Roman"/>
      <w:b/>
      <w:bCs/>
      <w:sz w:val="16"/>
      <w:szCs w:val="16"/>
    </w:rPr>
  </w:style>
  <w:style w:type="character" w:customStyle="1" w:styleId="FontStyle356">
    <w:name w:val="Font Style356"/>
    <w:uiPriority w:val="99"/>
    <w:rsid w:val="00B8656A"/>
    <w:rPr>
      <w:rFonts w:ascii="Times New Roman" w:hAnsi="Times New Roman" w:cs="Times New Roman"/>
      <w:b/>
      <w:bCs/>
      <w:spacing w:val="-10"/>
      <w:sz w:val="22"/>
      <w:szCs w:val="22"/>
    </w:rPr>
  </w:style>
  <w:style w:type="character" w:customStyle="1" w:styleId="FontStyle298">
    <w:name w:val="Font Style298"/>
    <w:uiPriority w:val="99"/>
    <w:rsid w:val="00B8656A"/>
    <w:rPr>
      <w:rFonts w:ascii="Times New Roman" w:hAnsi="Times New Roman" w:cs="Times New Roman"/>
      <w:sz w:val="18"/>
      <w:szCs w:val="18"/>
    </w:rPr>
  </w:style>
  <w:style w:type="character" w:customStyle="1" w:styleId="FontStyle311">
    <w:name w:val="Font Style311"/>
    <w:uiPriority w:val="99"/>
    <w:rsid w:val="00B8656A"/>
    <w:rPr>
      <w:rFonts w:ascii="Times New Roman" w:hAnsi="Times New Roman" w:cs="Times New Roman"/>
      <w:b/>
      <w:bCs/>
      <w:spacing w:val="-10"/>
      <w:sz w:val="18"/>
      <w:szCs w:val="18"/>
    </w:rPr>
  </w:style>
  <w:style w:type="character" w:customStyle="1" w:styleId="FontStyle332">
    <w:name w:val="Font Style332"/>
    <w:uiPriority w:val="99"/>
    <w:rsid w:val="00B8656A"/>
    <w:rPr>
      <w:rFonts w:ascii="Times New Roman" w:hAnsi="Times New Roman" w:cs="Times New Roman"/>
      <w:b/>
      <w:bCs/>
      <w:i/>
      <w:iCs/>
      <w:spacing w:val="-10"/>
      <w:sz w:val="20"/>
      <w:szCs w:val="20"/>
    </w:rPr>
  </w:style>
  <w:style w:type="character" w:customStyle="1" w:styleId="FontStyle371">
    <w:name w:val="Font Style371"/>
    <w:uiPriority w:val="99"/>
    <w:rsid w:val="00B8656A"/>
    <w:rPr>
      <w:rFonts w:ascii="Times New Roman" w:hAnsi="Times New Roman" w:cs="Times New Roman"/>
      <w:sz w:val="16"/>
      <w:szCs w:val="16"/>
    </w:rPr>
  </w:style>
  <w:style w:type="character" w:customStyle="1" w:styleId="FontStyle350">
    <w:name w:val="Font Style350"/>
    <w:uiPriority w:val="99"/>
    <w:rsid w:val="00B8656A"/>
    <w:rPr>
      <w:rFonts w:ascii="Times New Roman" w:hAnsi="Times New Roman" w:cs="Times New Roman"/>
      <w:b/>
      <w:bCs/>
      <w:i/>
      <w:iCs/>
      <w:sz w:val="20"/>
      <w:szCs w:val="20"/>
    </w:rPr>
  </w:style>
  <w:style w:type="paragraph" w:customStyle="1" w:styleId="Style8">
    <w:name w:val="Style8"/>
    <w:basedOn w:val="Normal"/>
    <w:uiPriority w:val="99"/>
    <w:rsid w:val="00B8656A"/>
    <w:pPr>
      <w:widowControl w:val="0"/>
      <w:autoSpaceDE w:val="0"/>
      <w:autoSpaceDN w:val="0"/>
      <w:adjustRightInd w:val="0"/>
    </w:pPr>
    <w:rPr>
      <w:rFonts w:eastAsia="Times New Roman"/>
    </w:rPr>
  </w:style>
  <w:style w:type="character" w:customStyle="1" w:styleId="FontStyle351">
    <w:name w:val="Font Style351"/>
    <w:uiPriority w:val="99"/>
    <w:rsid w:val="00B8656A"/>
    <w:rPr>
      <w:rFonts w:ascii="Times New Roman" w:hAnsi="Times New Roman" w:cs="Times New Roman"/>
      <w:b/>
      <w:bCs/>
      <w:sz w:val="22"/>
      <w:szCs w:val="22"/>
    </w:rPr>
  </w:style>
  <w:style w:type="paragraph" w:customStyle="1" w:styleId="Style130">
    <w:name w:val="Style130"/>
    <w:basedOn w:val="Normal"/>
    <w:uiPriority w:val="99"/>
    <w:rsid w:val="00B8656A"/>
    <w:pPr>
      <w:widowControl w:val="0"/>
      <w:autoSpaceDE w:val="0"/>
      <w:autoSpaceDN w:val="0"/>
      <w:adjustRightInd w:val="0"/>
      <w:jc w:val="both"/>
    </w:pPr>
    <w:rPr>
      <w:rFonts w:eastAsia="Times New Roman"/>
    </w:rPr>
  </w:style>
  <w:style w:type="character" w:customStyle="1" w:styleId="FontStyle369">
    <w:name w:val="Font Style369"/>
    <w:uiPriority w:val="99"/>
    <w:rsid w:val="00B8656A"/>
    <w:rPr>
      <w:rFonts w:ascii="Times New Roman" w:hAnsi="Times New Roman" w:cs="Times New Roman"/>
      <w:b/>
      <w:bCs/>
      <w:spacing w:val="-10"/>
      <w:sz w:val="20"/>
      <w:szCs w:val="20"/>
    </w:rPr>
  </w:style>
  <w:style w:type="character" w:customStyle="1" w:styleId="FontStyle357">
    <w:name w:val="Font Style357"/>
    <w:uiPriority w:val="99"/>
    <w:rsid w:val="00B8656A"/>
    <w:rPr>
      <w:rFonts w:ascii="Times New Roman" w:hAnsi="Times New Roman" w:cs="Times New Roman"/>
      <w:b/>
      <w:bCs/>
      <w:spacing w:val="-10"/>
      <w:sz w:val="22"/>
      <w:szCs w:val="22"/>
    </w:rPr>
  </w:style>
  <w:style w:type="paragraph" w:customStyle="1" w:styleId="Style67">
    <w:name w:val="Style67"/>
    <w:basedOn w:val="Normal"/>
    <w:uiPriority w:val="99"/>
    <w:rsid w:val="00B8656A"/>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B8656A"/>
    <w:rPr>
      <w:rFonts w:ascii="Times New Roman" w:hAnsi="Times New Roman" w:cs="Times New Roman"/>
      <w:sz w:val="20"/>
      <w:szCs w:val="20"/>
    </w:rPr>
  </w:style>
  <w:style w:type="character" w:customStyle="1" w:styleId="FontStyle374">
    <w:name w:val="Font Style374"/>
    <w:uiPriority w:val="99"/>
    <w:rsid w:val="00B8656A"/>
    <w:rPr>
      <w:rFonts w:ascii="Times New Roman" w:hAnsi="Times New Roman" w:cs="Times New Roman"/>
      <w:b/>
      <w:bCs/>
      <w:spacing w:val="-10"/>
      <w:sz w:val="22"/>
      <w:szCs w:val="22"/>
    </w:rPr>
  </w:style>
  <w:style w:type="paragraph" w:customStyle="1" w:styleId="Style300">
    <w:name w:val="Style30"/>
    <w:basedOn w:val="Normal"/>
    <w:uiPriority w:val="99"/>
    <w:rsid w:val="00B8656A"/>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B8656A"/>
    <w:rPr>
      <w:rFonts w:ascii="Times New Roman" w:hAnsi="Times New Roman" w:cs="Times New Roman"/>
      <w:smallCaps/>
      <w:sz w:val="16"/>
      <w:szCs w:val="16"/>
    </w:rPr>
  </w:style>
  <w:style w:type="paragraph" w:customStyle="1" w:styleId="Style93">
    <w:name w:val="Style93"/>
    <w:basedOn w:val="Normal"/>
    <w:uiPriority w:val="99"/>
    <w:rsid w:val="00B8656A"/>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B8656A"/>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B8656A"/>
    <w:rPr>
      <w:rFonts w:eastAsia="Times New Roman"/>
      <w:b/>
      <w:sz w:val="28"/>
      <w:u w:val="thick"/>
    </w:rPr>
  </w:style>
  <w:style w:type="character" w:customStyle="1" w:styleId="CardsCharCharChar">
    <w:name w:val="Cards Char Char Char"/>
    <w:rsid w:val="00B8656A"/>
    <w:rPr>
      <w:szCs w:val="24"/>
      <w:lang w:val="en-US" w:eastAsia="en-US" w:bidi="ar-SA"/>
    </w:rPr>
  </w:style>
  <w:style w:type="character" w:customStyle="1" w:styleId="CardsCharCharCharChar">
    <w:name w:val="Cards Char Char Char Char"/>
    <w:rsid w:val="00B8656A"/>
    <w:rPr>
      <w:szCs w:val="24"/>
      <w:lang w:val="en-US" w:eastAsia="en-US" w:bidi="ar-SA"/>
    </w:rPr>
  </w:style>
  <w:style w:type="paragraph" w:customStyle="1" w:styleId="NoSpacingCharCharChar">
    <w:name w:val="No Spacing Char Char Char"/>
    <w:next w:val="Normal"/>
    <w:rsid w:val="00B8656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B8656A"/>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B8656A"/>
    <w:rPr>
      <w:rFonts w:ascii="Garamond" w:hAnsi="Garamond"/>
    </w:rPr>
  </w:style>
  <w:style w:type="paragraph" w:customStyle="1" w:styleId="INDENTEDPARAGRAPH">
    <w:name w:val="INDENTED PARAGRAPH"/>
    <w:rsid w:val="00B8656A"/>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B8656A"/>
  </w:style>
  <w:style w:type="paragraph" w:customStyle="1" w:styleId="TagChar1CharCharCharChar">
    <w:name w:val="Tag Char1 Char Char Char Char"/>
    <w:basedOn w:val="Normal"/>
    <w:rsid w:val="00B8656A"/>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8656A"/>
    <w:rPr>
      <w:rFonts w:eastAsia="Times New Roman"/>
      <w:b/>
    </w:rPr>
  </w:style>
  <w:style w:type="paragraph" w:customStyle="1" w:styleId="RepeatHeader0">
    <w:name w:val="Repeat Header"/>
    <w:basedOn w:val="HeaderDebate"/>
    <w:rsid w:val="00B8656A"/>
    <w:pPr>
      <w:jc w:val="center"/>
      <w:outlineLvl w:val="1"/>
    </w:pPr>
    <w:rPr>
      <w:rFonts w:eastAsia="Times New Roman"/>
      <w:b/>
      <w:sz w:val="48"/>
      <w:szCs w:val="48"/>
      <w:u w:val="words"/>
    </w:rPr>
  </w:style>
  <w:style w:type="character" w:customStyle="1" w:styleId="sectionsubtitle">
    <w:name w:val="sectionsubtitle"/>
    <w:basedOn w:val="DefaultParagraphFont"/>
    <w:rsid w:val="00B8656A"/>
  </w:style>
  <w:style w:type="character" w:customStyle="1" w:styleId="EvidenceTag">
    <w:name w:val="Evidence Tag"/>
    <w:rsid w:val="00B8656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8656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8656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8656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8656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B8656A"/>
  </w:style>
  <w:style w:type="character" w:customStyle="1" w:styleId="StyleUnderlineUnderlineChar">
    <w:name w:val="Style Underline + Underline Char"/>
    <w:rsid w:val="00B8656A"/>
    <w:rPr>
      <w:rFonts w:ascii="Trebuchet MS" w:hAnsi="Trebuchet MS"/>
      <w:szCs w:val="18"/>
      <w:u w:val="single"/>
      <w:lang w:val="en-US" w:eastAsia="en-US" w:bidi="ar-SA"/>
    </w:rPr>
  </w:style>
  <w:style w:type="paragraph" w:customStyle="1" w:styleId="UnderlineCards">
    <w:name w:val="Underline Cards"/>
    <w:basedOn w:val="Cards"/>
    <w:link w:val="UnderlineCardsChar"/>
    <w:rsid w:val="00B8656A"/>
    <w:pPr>
      <w:ind w:left="288"/>
      <w:jc w:val="left"/>
    </w:pPr>
    <w:rPr>
      <w:rFonts w:eastAsia="Times New Roman"/>
      <w:szCs w:val="24"/>
      <w:u w:val="thick"/>
    </w:rPr>
  </w:style>
  <w:style w:type="character" w:customStyle="1" w:styleId="UnderlineCardsChar">
    <w:name w:val="Underline Cards Char"/>
    <w:link w:val="UnderlineCards"/>
    <w:rsid w:val="00B8656A"/>
    <w:rPr>
      <w:rFonts w:ascii="Times New Roman" w:eastAsia="Times New Roman" w:hAnsi="Times New Roman" w:cs="Times New Roman"/>
      <w:sz w:val="20"/>
      <w:szCs w:val="24"/>
      <w:u w:val="thick"/>
    </w:rPr>
  </w:style>
  <w:style w:type="character" w:customStyle="1" w:styleId="SmallCardsChar">
    <w:name w:val="Small Cards Char"/>
    <w:link w:val="SmallCards"/>
    <w:rsid w:val="00B8656A"/>
    <w:rPr>
      <w:rFonts w:ascii="Calibri" w:eastAsia="Times New Roman" w:hAnsi="Calibri" w:cs="Calibri"/>
      <w:sz w:val="16"/>
      <w:szCs w:val="20"/>
    </w:rPr>
  </w:style>
  <w:style w:type="paragraph" w:customStyle="1" w:styleId="ReadingCites">
    <w:name w:val="Reading Cites"/>
    <w:basedOn w:val="Normal"/>
    <w:link w:val="ReadingCitesChar"/>
    <w:rsid w:val="00B8656A"/>
    <w:rPr>
      <w:rFonts w:eastAsia="Times New Roman"/>
      <w:b/>
      <w:szCs w:val="20"/>
    </w:rPr>
  </w:style>
  <w:style w:type="character" w:customStyle="1" w:styleId="ReadingCitesChar">
    <w:name w:val="Reading Cites Char"/>
    <w:link w:val="ReadingCites"/>
    <w:rsid w:val="00B8656A"/>
    <w:rPr>
      <w:rFonts w:ascii="Calibri" w:eastAsia="Times New Roman" w:hAnsi="Calibri" w:cs="Calibri"/>
      <w:b/>
      <w:sz w:val="24"/>
      <w:szCs w:val="20"/>
    </w:rPr>
  </w:style>
  <w:style w:type="paragraph" w:customStyle="1" w:styleId="ContentsHeading">
    <w:name w:val="Contents Heading"/>
    <w:basedOn w:val="Heading1"/>
    <w:next w:val="Normal"/>
    <w:rsid w:val="00B8656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B8656A"/>
    <w:pPr>
      <w:spacing w:before="100" w:beforeAutospacing="1" w:after="100" w:afterAutospacing="1"/>
    </w:pPr>
    <w:rPr>
      <w:rFonts w:eastAsia="Times New Roman"/>
    </w:rPr>
  </w:style>
  <w:style w:type="character" w:customStyle="1" w:styleId="CharacterStyle8">
    <w:name w:val="Character Style 8"/>
    <w:rsid w:val="00B8656A"/>
    <w:rPr>
      <w:sz w:val="22"/>
      <w:szCs w:val="22"/>
    </w:rPr>
  </w:style>
  <w:style w:type="paragraph" w:customStyle="1" w:styleId="Style110">
    <w:name w:val="Style 11"/>
    <w:rsid w:val="00B8656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B8656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B8656A"/>
    <w:rPr>
      <w:rFonts w:ascii="Arial Narrow" w:hAnsi="Arial Narrow"/>
      <w:color w:val="000000"/>
      <w:sz w:val="22"/>
      <w:szCs w:val="22"/>
      <w:u w:val="single"/>
      <w:lang w:val="en-US" w:eastAsia="en-US" w:bidi="ar-SA"/>
    </w:rPr>
  </w:style>
  <w:style w:type="character" w:customStyle="1" w:styleId="CardText1Char1">
    <w:name w:val="Card Text 1 Char1"/>
    <w:rsid w:val="00B8656A"/>
    <w:rPr>
      <w:rFonts w:ascii="Arial Narrow" w:hAnsi="Arial Narrow"/>
      <w:color w:val="000000"/>
      <w:sz w:val="22"/>
      <w:szCs w:val="22"/>
      <w:u w:val="single"/>
      <w:lang w:val="en-US" w:eastAsia="en-US" w:bidi="ar-SA"/>
    </w:rPr>
  </w:style>
  <w:style w:type="paragraph" w:customStyle="1" w:styleId="Style52">
    <w:name w:val="Style 5"/>
    <w:rsid w:val="00B8656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DefaultParagraphFont"/>
    <w:rsid w:val="00B8656A"/>
    <w:rPr>
      <w:rFonts w:ascii="Times New Roman" w:eastAsia="Times" w:hAnsi="Times New Roman" w:cs="Arial"/>
      <w:b/>
      <w:bCs/>
      <w:iCs/>
      <w:noProof/>
      <w:sz w:val="24"/>
      <w:szCs w:val="24"/>
      <w:u w:val="single"/>
      <w:lang w:val="en-US" w:eastAsia="en-US" w:bidi="ar-SA"/>
    </w:rPr>
  </w:style>
  <w:style w:type="character" w:customStyle="1" w:styleId="arttitle1">
    <w:name w:val="arttitle1"/>
    <w:rsid w:val="00B8656A"/>
    <w:rPr>
      <w:b/>
      <w:bCs/>
      <w:color w:val="695B54"/>
    </w:rPr>
  </w:style>
  <w:style w:type="paragraph" w:customStyle="1" w:styleId="Heading11">
    <w:name w:val="Heading 11"/>
    <w:basedOn w:val="Normal"/>
    <w:next w:val="Normal"/>
    <w:rsid w:val="00B8656A"/>
    <w:pPr>
      <w:keepNext/>
      <w:widowControl w:val="0"/>
      <w:suppressAutoHyphens/>
      <w:jc w:val="center"/>
    </w:pPr>
    <w:rPr>
      <w:rFonts w:eastAsia="Tahoma"/>
      <w:b/>
      <w:sz w:val="48"/>
      <w:szCs w:val="32"/>
      <w:u w:val="single"/>
    </w:rPr>
  </w:style>
  <w:style w:type="paragraph" w:customStyle="1" w:styleId="TextHeading">
    <w:name w:val="Text Heading"/>
    <w:basedOn w:val="Heading3"/>
    <w:rsid w:val="00B8656A"/>
    <w:pPr>
      <w:keepLines w:val="0"/>
      <w:pageBreakBefore w:val="0"/>
      <w:spacing w:before="0"/>
      <w:jc w:val="left"/>
    </w:pPr>
    <w:rPr>
      <w:rFonts w:eastAsia="Times New Roman" w:cs="Arial"/>
      <w:sz w:val="22"/>
      <w:szCs w:val="26"/>
    </w:rPr>
  </w:style>
  <w:style w:type="character" w:customStyle="1" w:styleId="TextHeadingChar">
    <w:name w:val="Text Heading Char"/>
    <w:rsid w:val="00B8656A"/>
    <w:rPr>
      <w:rFonts w:cs="Arial"/>
      <w:b/>
      <w:bCs/>
      <w:sz w:val="22"/>
      <w:szCs w:val="26"/>
      <w:u w:val="single"/>
      <w:lang w:val="en-US" w:eastAsia="en-US" w:bidi="ar-SA"/>
    </w:rPr>
  </w:style>
  <w:style w:type="character" w:customStyle="1" w:styleId="FootnoteCharacters">
    <w:name w:val="Footnote Characters"/>
    <w:rsid w:val="00B8656A"/>
    <w:rPr>
      <w:vertAlign w:val="superscript"/>
    </w:rPr>
  </w:style>
  <w:style w:type="paragraph" w:customStyle="1" w:styleId="StyleHeading1BlockTitleHeading1Char1ALEXHeadingBrief-He2">
    <w:name w:val="Style Heading 1Block TitleHeading 1 Char1ALEXHeadingBrief - He...2"/>
    <w:basedOn w:val="Heading1"/>
    <w:autoRedefine/>
    <w:rsid w:val="00B8656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8656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B8656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B8656A"/>
    <w:rPr>
      <w:rFonts w:ascii="Cambria" w:eastAsia="Cambria" w:hAnsi="Cambria"/>
      <w:b/>
      <w:caps/>
    </w:rPr>
  </w:style>
  <w:style w:type="paragraph" w:customStyle="1" w:styleId="StyleDebateBodyBefore12pt">
    <w:name w:val="Style Debate Body + Before:  12 pt"/>
    <w:basedOn w:val="Normal"/>
    <w:next w:val="Normal"/>
    <w:rsid w:val="00B8656A"/>
    <w:pPr>
      <w:spacing w:before="240"/>
    </w:pPr>
    <w:rPr>
      <w:rFonts w:ascii="Garamond" w:eastAsia="Times New Roman" w:hAnsi="Garamond"/>
      <w:bCs/>
      <w:szCs w:val="20"/>
    </w:rPr>
  </w:style>
  <w:style w:type="paragraph" w:customStyle="1" w:styleId="StyleDebateBodyBefore12pt1">
    <w:name w:val="Style Debate Body + Before:  12 pt1"/>
    <w:basedOn w:val="Normal"/>
    <w:rsid w:val="00B8656A"/>
    <w:pPr>
      <w:spacing w:before="240"/>
    </w:pPr>
    <w:rPr>
      <w:rFonts w:ascii="Garamond" w:eastAsia="Times New Roman" w:hAnsi="Garamond"/>
      <w:bCs/>
      <w:szCs w:val="20"/>
    </w:rPr>
  </w:style>
  <w:style w:type="paragraph" w:customStyle="1" w:styleId="PageNumber11">
    <w:name w:val="Page Number11"/>
    <w:basedOn w:val="Normal"/>
    <w:next w:val="Normal"/>
    <w:rsid w:val="00B8656A"/>
    <w:rPr>
      <w:rFonts w:eastAsia="Times New Roman"/>
    </w:rPr>
  </w:style>
  <w:style w:type="character" w:customStyle="1" w:styleId="Heading2CharCharCharCharCharCharCharCharCharCharCharCharCharChar1">
    <w:name w:val="Heading 2 Char Char Char Char Char Char Char Char Char Char Char Char Char Char1"/>
    <w:rsid w:val="00B8656A"/>
    <w:rPr>
      <w:rFonts w:eastAsia="SimSun" w:cs="Arial"/>
      <w:b/>
      <w:bCs/>
      <w:iCs/>
      <w:sz w:val="24"/>
      <w:szCs w:val="28"/>
      <w:lang w:val="en-US" w:eastAsia="zh-CN" w:bidi="ar-SA"/>
    </w:rPr>
  </w:style>
  <w:style w:type="character" w:customStyle="1" w:styleId="Char31">
    <w:name w:val="Char31"/>
    <w:rsid w:val="00B8656A"/>
    <w:rPr>
      <w:rFonts w:cs="Arial"/>
      <w:bCs/>
      <w:u w:val="thick"/>
      <w:lang w:val="en-US" w:eastAsia="en-US" w:bidi="ar-SA"/>
    </w:rPr>
  </w:style>
  <w:style w:type="paragraph" w:customStyle="1" w:styleId="StyleHeading1Centered">
    <w:name w:val="Style Heading 1 + Centered"/>
    <w:basedOn w:val="Heading1"/>
    <w:rsid w:val="00B865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B865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B8656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B8656A"/>
    <w:pPr>
      <w:spacing w:before="120"/>
    </w:pPr>
    <w:rPr>
      <w:rFonts w:eastAsia="Times New Roman"/>
    </w:rPr>
  </w:style>
  <w:style w:type="character" w:customStyle="1" w:styleId="underliningChar3">
    <w:name w:val="underlining Char"/>
    <w:rsid w:val="00B8656A"/>
    <w:rPr>
      <w:b/>
      <w:szCs w:val="24"/>
      <w:u w:val="single"/>
      <w:lang w:val="en-US" w:eastAsia="en-US" w:bidi="ar-SA"/>
    </w:rPr>
  </w:style>
  <w:style w:type="character" w:customStyle="1" w:styleId="notreadChar">
    <w:name w:val="not read Char"/>
    <w:rsid w:val="00B8656A"/>
    <w:rPr>
      <w:sz w:val="18"/>
      <w:szCs w:val="24"/>
      <w:lang w:val="en-US" w:eastAsia="en-US" w:bidi="ar-SA"/>
    </w:rPr>
  </w:style>
  <w:style w:type="paragraph" w:customStyle="1" w:styleId="StyleStrong10ptNotBold">
    <w:name w:val="Style Strong + 10 pt Not Bold"/>
    <w:basedOn w:val="Normal"/>
    <w:autoRedefine/>
    <w:rsid w:val="00B8656A"/>
    <w:pPr>
      <w:ind w:left="720" w:hanging="360"/>
    </w:pPr>
    <w:rPr>
      <w:rFonts w:eastAsia="Times New Roman"/>
      <w:sz w:val="26"/>
      <w:szCs w:val="26"/>
    </w:rPr>
  </w:style>
  <w:style w:type="character" w:customStyle="1" w:styleId="smallCharChar0">
    <w:name w:val="small Char Char"/>
    <w:rsid w:val="00B8656A"/>
    <w:rPr>
      <w:rFonts w:ascii="Times New Roman" w:eastAsia="Times New Roman" w:hAnsi="Times New Roman" w:cs="Times New Roman"/>
      <w:sz w:val="12"/>
      <w:szCs w:val="16"/>
    </w:rPr>
  </w:style>
  <w:style w:type="character" w:customStyle="1" w:styleId="Undlerine">
    <w:name w:val="Undlerine"/>
    <w:qFormat/>
    <w:rsid w:val="00B8656A"/>
    <w:rPr>
      <w:rFonts w:ascii="Times New Roman" w:hAnsi="Times New Roman"/>
      <w:w w:val="110"/>
      <w:sz w:val="20"/>
      <w:szCs w:val="20"/>
      <w:u w:val="single"/>
      <w:bdr w:val="none" w:sz="0" w:space="0" w:color="auto"/>
      <w:lang w:bidi="he-IL"/>
    </w:rPr>
  </w:style>
  <w:style w:type="character" w:customStyle="1" w:styleId="Boxes">
    <w:name w:val="Boxes"/>
    <w:qFormat/>
    <w:rsid w:val="00B8656A"/>
    <w:rPr>
      <w:rFonts w:ascii="Times New Roman" w:hAnsi="Times New Roman"/>
      <w:sz w:val="20"/>
      <w:u w:val="single"/>
      <w:bdr w:val="single" w:sz="4" w:space="0" w:color="auto"/>
    </w:rPr>
  </w:style>
  <w:style w:type="character" w:customStyle="1" w:styleId="tim">
    <w:name w:val="tim"/>
    <w:qFormat/>
    <w:rsid w:val="00B8656A"/>
    <w:rPr>
      <w:rFonts w:ascii="Times New Roman" w:hAnsi="Times New Roman"/>
      <w:sz w:val="20"/>
      <w:u w:val="single"/>
    </w:rPr>
  </w:style>
  <w:style w:type="character" w:customStyle="1" w:styleId="hl">
    <w:name w:val="hl"/>
    <w:basedOn w:val="DefaultParagraphFont"/>
    <w:rsid w:val="00B8656A"/>
  </w:style>
  <w:style w:type="character" w:customStyle="1" w:styleId="clock1">
    <w:name w:val="clock1"/>
    <w:rsid w:val="00B8656A"/>
    <w:rPr>
      <w:color w:val="B51B1B"/>
    </w:rPr>
  </w:style>
  <w:style w:type="character" w:customStyle="1" w:styleId="smallChar10">
    <w:name w:val="small Char1"/>
    <w:rsid w:val="00B8656A"/>
    <w:rPr>
      <w:sz w:val="12"/>
      <w:szCs w:val="16"/>
      <w:lang w:val="en-US" w:eastAsia="en-US" w:bidi="ar-SA"/>
    </w:rPr>
  </w:style>
  <w:style w:type="character" w:customStyle="1" w:styleId="SmallCardsCharChar">
    <w:name w:val="Small Cards Char Char"/>
    <w:rsid w:val="00B8656A"/>
    <w:rPr>
      <w:sz w:val="14"/>
      <w:szCs w:val="24"/>
      <w:lang w:val="en-US" w:eastAsia="en-US" w:bidi="ar-SA"/>
    </w:rPr>
  </w:style>
  <w:style w:type="paragraph" w:customStyle="1" w:styleId="NormalCards">
    <w:name w:val="Normal Cards"/>
    <w:basedOn w:val="Normal"/>
    <w:rsid w:val="00B8656A"/>
    <w:pPr>
      <w:ind w:left="288"/>
    </w:pPr>
    <w:rPr>
      <w:rFonts w:eastAsia="Times New Roman"/>
    </w:rPr>
  </w:style>
  <w:style w:type="character" w:customStyle="1" w:styleId="iniciales">
    <w:name w:val="iniciales"/>
    <w:basedOn w:val="DefaultParagraphFont"/>
    <w:rsid w:val="00B8656A"/>
  </w:style>
  <w:style w:type="character" w:customStyle="1" w:styleId="Style10ptBoldUnderline">
    <w:name w:val="Style 10 pt Bold Underline"/>
    <w:rsid w:val="00B8656A"/>
    <w:rPr>
      <w:b/>
      <w:bCs/>
      <w:sz w:val="20"/>
      <w:u w:val="single"/>
    </w:rPr>
  </w:style>
  <w:style w:type="paragraph" w:customStyle="1" w:styleId="outdent">
    <w:name w:val="outdent"/>
    <w:basedOn w:val="Normal"/>
    <w:rsid w:val="00B8656A"/>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B8656A"/>
    <w:pPr>
      <w:spacing w:before="100" w:beforeAutospacing="1" w:after="100" w:afterAutospacing="1"/>
    </w:pPr>
    <w:rPr>
      <w:rFonts w:eastAsia="Times New Roman"/>
    </w:rPr>
  </w:style>
  <w:style w:type="paragraph" w:customStyle="1" w:styleId="bulletfollow">
    <w:name w:val="bulletfollow"/>
    <w:basedOn w:val="Normal"/>
    <w:rsid w:val="00B8656A"/>
    <w:pPr>
      <w:spacing w:before="100" w:beforeAutospacing="1" w:after="100" w:afterAutospacing="1"/>
    </w:pPr>
    <w:rPr>
      <w:rFonts w:eastAsia="Times New Roman"/>
    </w:rPr>
  </w:style>
  <w:style w:type="paragraph" w:customStyle="1" w:styleId="bulleted">
    <w:name w:val="bulleted"/>
    <w:basedOn w:val="Normal"/>
    <w:rsid w:val="00B8656A"/>
    <w:pPr>
      <w:spacing w:before="100" w:beforeAutospacing="1" w:after="100" w:afterAutospacing="1"/>
    </w:pPr>
    <w:rPr>
      <w:rFonts w:eastAsia="Times New Roman"/>
    </w:rPr>
  </w:style>
  <w:style w:type="character" w:customStyle="1" w:styleId="UnderlineCardsCharChar">
    <w:name w:val="Underline Cards Char Char"/>
    <w:rsid w:val="00B8656A"/>
    <w:rPr>
      <w:rFonts w:eastAsia="SimSun"/>
      <w:szCs w:val="24"/>
      <w:u w:val="thick"/>
      <w:lang w:val="en-US" w:eastAsia="en-US" w:bidi="ar-SA"/>
    </w:rPr>
  </w:style>
  <w:style w:type="paragraph" w:customStyle="1" w:styleId="authorgroup">
    <w:name w:val="authorgroup"/>
    <w:basedOn w:val="Normal"/>
    <w:rsid w:val="00B8656A"/>
    <w:pPr>
      <w:spacing w:before="100" w:beforeAutospacing="1" w:after="100" w:afterAutospacing="1"/>
    </w:pPr>
    <w:rPr>
      <w:rFonts w:eastAsia="Calibri"/>
    </w:rPr>
  </w:style>
  <w:style w:type="paragraph" w:customStyle="1" w:styleId="affiliation1">
    <w:name w:val="affiliation1"/>
    <w:basedOn w:val="Normal"/>
    <w:rsid w:val="00B8656A"/>
    <w:pPr>
      <w:spacing w:before="100" w:beforeAutospacing="1" w:after="100" w:afterAutospacing="1"/>
    </w:pPr>
    <w:rPr>
      <w:rFonts w:eastAsia="Calibri"/>
    </w:rPr>
  </w:style>
  <w:style w:type="character" w:customStyle="1" w:styleId="smallcapitals">
    <w:name w:val="smallcapitals"/>
    <w:basedOn w:val="DefaultParagraphFont"/>
    <w:rsid w:val="00B8656A"/>
  </w:style>
  <w:style w:type="character" w:customStyle="1" w:styleId="number0">
    <w:name w:val="number"/>
    <w:basedOn w:val="DefaultParagraphFont"/>
    <w:rsid w:val="00B8656A"/>
  </w:style>
  <w:style w:type="character" w:customStyle="1" w:styleId="articlebody1">
    <w:name w:val="articlebody1"/>
    <w:rsid w:val="00B8656A"/>
  </w:style>
  <w:style w:type="character" w:customStyle="1" w:styleId="small1">
    <w:name w:val="small1"/>
    <w:rsid w:val="00B8656A"/>
  </w:style>
  <w:style w:type="character" w:customStyle="1" w:styleId="AuthorDateChar1">
    <w:name w:val="Author/Date Char1"/>
    <w:rsid w:val="00B8656A"/>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B8656A"/>
    <w:pPr>
      <w:spacing w:before="120"/>
    </w:pPr>
    <w:rPr>
      <w:b/>
    </w:rPr>
  </w:style>
  <w:style w:type="character" w:customStyle="1" w:styleId="analyticChar0">
    <w:name w:val="analytic Char"/>
    <w:basedOn w:val="DefaultParagraphFont"/>
    <w:link w:val="analytic0"/>
    <w:uiPriority w:val="4"/>
    <w:rsid w:val="00B8656A"/>
    <w:rPr>
      <w:rFonts w:ascii="Calibri" w:hAnsi="Calibri" w:cs="Calibri"/>
      <w:b/>
      <w:sz w:val="24"/>
    </w:rPr>
  </w:style>
  <w:style w:type="character" w:customStyle="1" w:styleId="Normal30">
    <w:name w:val="Normal3"/>
    <w:basedOn w:val="DefaultParagraphFont"/>
    <w:rsid w:val="00B8656A"/>
  </w:style>
  <w:style w:type="paragraph" w:customStyle="1" w:styleId="Heading12">
    <w:name w:val="Heading 12"/>
    <w:basedOn w:val="Normal"/>
    <w:next w:val="Normal"/>
    <w:rsid w:val="00B8656A"/>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B8656A"/>
  </w:style>
  <w:style w:type="character" w:customStyle="1" w:styleId="m-3583723223135346788gmail-styleunderline">
    <w:name w:val="m_-3583723223135346788gmail-styleunderline"/>
    <w:basedOn w:val="DefaultParagraphFont"/>
    <w:rsid w:val="00B8656A"/>
  </w:style>
  <w:style w:type="character" w:customStyle="1" w:styleId="CardsFont6ptChar5">
    <w:name w:val="Cards + Font: 6 pt Char5"/>
    <w:basedOn w:val="DefaultParagraphFont"/>
    <w:locked/>
    <w:rsid w:val="00B8656A"/>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B8656A"/>
  </w:style>
  <w:style w:type="character" w:customStyle="1" w:styleId="m-1146133537900874914m-2819420093854639792gmail-styleunderline">
    <w:name w:val="m_-1146133537900874914m_-2819420093854639792gmail-styleunderline"/>
    <w:basedOn w:val="DefaultParagraphFont"/>
    <w:rsid w:val="00B8656A"/>
  </w:style>
  <w:style w:type="character" w:customStyle="1" w:styleId="m-7954869243461233974gmail-styleunderline">
    <w:name w:val="m_-7954869243461233974gmail-styleunderline"/>
    <w:basedOn w:val="DefaultParagraphFont"/>
    <w:rsid w:val="00B8656A"/>
  </w:style>
  <w:style w:type="character" w:customStyle="1" w:styleId="m5577519854659992616gmail-styleunderline">
    <w:name w:val="m_5577519854659992616gmail-styleunderline"/>
    <w:basedOn w:val="DefaultParagraphFont"/>
    <w:rsid w:val="00B8656A"/>
  </w:style>
  <w:style w:type="paragraph" w:customStyle="1" w:styleId="Card2">
    <w:name w:val="Card"/>
    <w:aliases w:val="No Spacing3,Note Level 2,Debate Text,No Spacing2,Read stuff,No Spacing1111,No Spacing5,Tag and Ci,No Spacing11211,No Spacing1,nonunderlined,No Spacing11,No Spacing111,No Spacing23,Tags,No Spacing112,tags,No Spacing111111"/>
    <w:basedOn w:val="Heading1"/>
    <w:autoRedefine/>
    <w:uiPriority w:val="99"/>
    <w:qFormat/>
    <w:rsid w:val="00B865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B8656A"/>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mesofindia.indiatimes.com/business/india-business/indias-gdp-growth-to-rebound-to-10-2021-22-moderate-to-7-5-next-year/articleshow/86418149.cms" TargetMode="External"/><Relationship Id="rId18" Type="http://schemas.openxmlformats.org/officeDocument/2006/relationships/hyperlink" Target="https://www.reuters.com/article/us-india-china-military-families-insight-idUSKBN2460YB" TargetMode="External"/><Relationship Id="rId26" Type="http://schemas.openxmlformats.org/officeDocument/2006/relationships/hyperlink" Target="https://trumpwhitehouse.archives.gov/wp-content/uploads/2017/12/NSS-Final-12-18-2017-0905.pdf" TargetMode="External"/><Relationship Id="rId39" Type="http://schemas.openxmlformats.org/officeDocument/2006/relationships/fontTable" Target="fontTable.xml"/><Relationship Id="rId21" Type="http://schemas.openxmlformats.org/officeDocument/2006/relationships/hyperlink" Target="https://www.washingtonpost.com/business/why-chinese-and-indian-troops-are-clashing-again/2020/09/11/c5939466-f402-11ea-8025-5d3489768ac8_story.html" TargetMode="External"/><Relationship Id="rId34" Type="http://schemas.openxmlformats.org/officeDocument/2006/relationships/hyperlink" Target="https://www.orfonline.org/expert-speak/domestic-reform-key-india-rise/" TargetMode="External"/><Relationship Id="rId7" Type="http://schemas.openxmlformats.org/officeDocument/2006/relationships/hyperlink" Target="https://www.thenewsminute.com/article/prohibiting-strikes-india-s-new-labour-codes-will-make-employees-powerless-141083" TargetMode="External"/><Relationship Id="rId12" Type="http://schemas.openxmlformats.org/officeDocument/2006/relationships/hyperlink" Target="https://www.orfonline.org/research/post-pandemic-economic-recovery-seven-priorities-india/" TargetMode="External"/><Relationship Id="rId17" Type="http://schemas.openxmlformats.org/officeDocument/2006/relationships/hyperlink" Target="https://www.bbc.com/news/world-asia-57234024" TargetMode="External"/><Relationship Id="rId25"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33" Type="http://schemas.openxmlformats.org/officeDocument/2006/relationships/hyperlink" Target="https://www.nytimes.com/2020/05/24/world/asia/china-hong-kong-taiwan.html" TargetMode="External"/><Relationship Id="rId38"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bloomberg.com/news/articles/2021-06-27/india-shifts-50-000-troops-to-china-border-in-historic-defense-shift" TargetMode="External"/><Relationship Id="rId20" Type="http://schemas.openxmlformats.org/officeDocument/2006/relationships/hyperlink" Target="https://www.tandfonline.com/doi/abs/10.1080/09700160801886314" TargetMode="External"/><Relationship Id="rId29" Type="http://schemas.openxmlformats.org/officeDocument/2006/relationships/hyperlink" Target="https://www.nytimes.com/2020/05/30/world/asia/india-china-border.html" TargetMode="External"/><Relationship Id="rId1" Type="http://schemas.openxmlformats.org/officeDocument/2006/relationships/customXml" Target="../customXml/item1.xml"/><Relationship Id="rId6" Type="http://schemas.openxmlformats.org/officeDocument/2006/relationships/hyperlink" Target="https://blog.ipleaders.in/right-to-strike-proposed-amendment-in-the-indian-constitution/" TargetMode="External"/><Relationship Id="rId11" Type="http://schemas.openxmlformats.org/officeDocument/2006/relationships/hyperlink" Target="http://www.ashwinanokha.com/resources/1328945436--10.pdf" TargetMode="External"/><Relationship Id="rId24" Type="http://schemas.openxmlformats.org/officeDocument/2006/relationships/hyperlink" Target="https://www.lowyinstitute.org/publications/crisis-after-crisis-how-ladakh-will-shape-india-s-competition-china" TargetMode="External"/><Relationship Id="rId32" Type="http://schemas.openxmlformats.org/officeDocument/2006/relationships/hyperlink" Target="https://www.nytimes.com/2020/06/29/world/asia/pakistan-stock-exchange-shooting.html" TargetMode="External"/><Relationship Id="rId37" Type="http://schemas.openxmlformats.org/officeDocument/2006/relationships/hyperlink" Target="http://www.reachingcriticalwill.org/images/documents/Disarmament-fora/OEWG/2016/Documents/NGO13.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constor.eu/bitstream/10419/202932/1/1663557349.pdf" TargetMode="External"/><Relationship Id="rId23" Type="http://schemas.openxmlformats.org/officeDocument/2006/relationships/hyperlink" Target="https://www.orfonline.org/research/eastern-ladakh-the-longer-perspective/" TargetMode="External"/><Relationship Id="rId28" Type="http://schemas.openxmlformats.org/officeDocument/2006/relationships/hyperlink" Target="https://www.nytimes.com/2020/06/17/world/asia/india-china-border-clashes.html" TargetMode="External"/><Relationship Id="rId36" Type="http://schemas.openxmlformats.org/officeDocument/2006/relationships/hyperlink" Target="https://www.wionews.com/world/can-south-china-sea-dispute-escalate-into-a-full-scale-war-414263" TargetMode="External"/><Relationship Id="rId10" Type="http://schemas.openxmlformats.org/officeDocument/2006/relationships/hyperlink" Target="https://www.hindustantimes.com/business-news/india-has-a-model-of-consumption-led-growth-says-arun-jaitley/story-rh2bTMbjoTGv7yPHpNyMFK.html" TargetMode="External"/><Relationship Id="rId19" Type="http://schemas.openxmlformats.org/officeDocument/2006/relationships/hyperlink" Target="https://www.reuters.com/article/idINIndia-43780820091108" TargetMode="External"/><Relationship Id="rId31" Type="http://schemas.openxmlformats.org/officeDocument/2006/relationships/hyperlink" Target="https://carnegieendowment.org/experts/198" TargetMode="External"/><Relationship Id="rId4" Type="http://schemas.openxmlformats.org/officeDocument/2006/relationships/settings" Target="settings.xml"/><Relationship Id="rId9" Type="http://schemas.openxmlformats.org/officeDocument/2006/relationships/hyperlink" Target="https://www.orfonline.org/expert-speak/is-increasing-wealth-inequality-coming-in-the-way-of-economic-growth-in-india/" TargetMode="External"/><Relationship Id="rId14" Type="http://schemas.openxmlformats.org/officeDocument/2006/relationships/hyperlink" Target="https://wid.world/country/india/" TargetMode="External"/><Relationship Id="rId22"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27" Type="http://schemas.openxmlformats.org/officeDocument/2006/relationships/hyperlink" Target="https://www.whitehouse.gov/briefing-room/statements-releases/2021/03/03/interim-national-security-strategic-guidance/" TargetMode="External"/><Relationship Id="rId30" Type="http://schemas.openxmlformats.org/officeDocument/2006/relationships/hyperlink" Target="https://www.nytimes.com/2020/06/17/world/asia/india-china-border-clashes.html" TargetMode="External"/><Relationship Id="rId35" Type="http://schemas.openxmlformats.org/officeDocument/2006/relationships/hyperlink" Target="https://www.indiatoday.in/india/story/india-navigation-south-china-sea-defence-minister-rajnath-singh-china-1815476-2021-06-16" TargetMode="External"/><Relationship Id="rId8" Type="http://schemas.openxmlformats.org/officeDocument/2006/relationships/hyperlink" Target="https://www.reuters.com/article/india-economy-labour/historic-labour-law-raises-fear-indian-workers-will-pay-price-idUSL5N2GK1A6"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22505</Words>
  <Characters>128281</Characters>
  <Application>Microsoft Office Word</Application>
  <DocSecurity>0</DocSecurity>
  <Lines>1069</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2021-11-21T17:33:00Z</dcterms:created>
  <dcterms:modified xsi:type="dcterms:W3CDTF">2021-11-21T18:10:00Z</dcterms:modified>
</cp:coreProperties>
</file>