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49A91" w14:textId="77777777" w:rsidR="0023006D" w:rsidRDefault="0023006D" w:rsidP="0023006D">
      <w:pPr>
        <w:pStyle w:val="Heading2"/>
      </w:pPr>
      <w:r>
        <w:t>1AC v2 – Damus</w:t>
      </w:r>
    </w:p>
    <w:p w14:paraId="631A72BB" w14:textId="77777777" w:rsidR="0023006D" w:rsidRDefault="0023006D" w:rsidP="0023006D">
      <w:pPr>
        <w:pStyle w:val="Heading3"/>
      </w:pPr>
      <w:r>
        <w:t xml:space="preserve">1AC: Plan </w:t>
      </w:r>
    </w:p>
    <w:p w14:paraId="08B069C5" w14:textId="77777777" w:rsidR="0023006D" w:rsidRDefault="0023006D" w:rsidP="0023006D">
      <w:pPr>
        <w:pStyle w:val="Heading4"/>
      </w:pPr>
      <w:r>
        <w:t xml:space="preserve">Plan – A just government of the People’s Republic of China ought to </w:t>
      </w:r>
      <w:r w:rsidRPr="007A4168">
        <w:t>recognize an unconditional right of workers to strike.</w:t>
      </w:r>
    </w:p>
    <w:p w14:paraId="72D66B60" w14:textId="77777777" w:rsidR="0023006D" w:rsidRPr="007A4168" w:rsidRDefault="0023006D" w:rsidP="0023006D">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6E246A6" w14:textId="77777777" w:rsidR="0023006D" w:rsidRPr="00A44704" w:rsidRDefault="0023006D" w:rsidP="0023006D">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51BD230C" w14:textId="77777777" w:rsidR="0023006D" w:rsidRDefault="0023006D" w:rsidP="0023006D">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5FF66DE8" w14:textId="77777777" w:rsidR="0023006D" w:rsidRDefault="0023006D" w:rsidP="0023006D">
      <w:pPr>
        <w:pStyle w:val="Heading3"/>
      </w:pPr>
      <w:r>
        <w:t>1AC: Advantage</w:t>
      </w:r>
    </w:p>
    <w:p w14:paraId="0BE3425D" w14:textId="77777777" w:rsidR="0023006D" w:rsidRPr="007A7A2D" w:rsidRDefault="0023006D" w:rsidP="0023006D">
      <w:pPr>
        <w:pStyle w:val="Heading4"/>
      </w:pPr>
      <w:r>
        <w:t xml:space="preserve">Lack of Chinese Right to Strike </w:t>
      </w:r>
      <w:r>
        <w:rPr>
          <w:u w:val="single"/>
        </w:rPr>
        <w:t>devastates</w:t>
      </w:r>
      <w:r>
        <w:t xml:space="preserve"> Collective Bargaining – undermines any legal leverage for Strikes.</w:t>
      </w:r>
    </w:p>
    <w:p w14:paraId="28759E89" w14:textId="77777777" w:rsidR="0023006D" w:rsidRPr="00DE1165" w:rsidRDefault="0023006D" w:rsidP="0023006D">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434FC2D0" w14:textId="77777777" w:rsidR="0023006D" w:rsidRPr="00D74C52" w:rsidRDefault="0023006D" w:rsidP="0023006D">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5F1859E" w14:textId="77777777" w:rsidR="0023006D" w:rsidRDefault="0023006D" w:rsidP="0023006D">
      <w:pPr>
        <w:pStyle w:val="Heading4"/>
      </w:pPr>
      <w:r>
        <w:t xml:space="preserve">Any credible union power is </w:t>
      </w:r>
      <w:r>
        <w:rPr>
          <w:u w:val="single"/>
        </w:rPr>
        <w:t>under-cut</w:t>
      </w:r>
      <w:r>
        <w:t xml:space="preserve"> by detentions of labor activists.</w:t>
      </w:r>
    </w:p>
    <w:p w14:paraId="7D9FF95A" w14:textId="77777777" w:rsidR="0023006D" w:rsidRPr="00FC7D85" w:rsidRDefault="0023006D" w:rsidP="0023006D">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D2DF4AB" w14:textId="77777777" w:rsidR="0023006D" w:rsidRPr="00D74C52" w:rsidRDefault="0023006D" w:rsidP="0023006D">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7103170" w14:textId="77777777" w:rsidR="0023006D" w:rsidRDefault="0023006D" w:rsidP="0023006D">
      <w:pPr>
        <w:pStyle w:val="Heading4"/>
      </w:pPr>
      <w:r>
        <w:t xml:space="preserve">The Right to Strike </w:t>
      </w:r>
      <w:r>
        <w:rPr>
          <w:u w:val="single"/>
        </w:rPr>
        <w:t>re-balances</w:t>
      </w:r>
      <w:r>
        <w:t xml:space="preserve"> China’s Economy. </w:t>
      </w:r>
    </w:p>
    <w:p w14:paraId="7345967D" w14:textId="77777777" w:rsidR="0023006D" w:rsidRDefault="0023006D" w:rsidP="0023006D">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4FAB1C77" w14:textId="77777777" w:rsidR="0023006D" w:rsidRDefault="0023006D" w:rsidP="0023006D">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26FE029" w14:textId="77777777" w:rsidR="0023006D" w:rsidRDefault="0023006D" w:rsidP="0023006D">
      <w:pPr>
        <w:pStyle w:val="Heading4"/>
      </w:pPr>
      <w:r>
        <w:t xml:space="preserve">Enhanced Unions and Labor Reforms key to </w:t>
      </w:r>
      <w:r>
        <w:rPr>
          <w:u w:val="single"/>
        </w:rPr>
        <w:t>sustained</w:t>
      </w:r>
      <w:r>
        <w:t xml:space="preserve"> Chinese Economic Growth.</w:t>
      </w:r>
    </w:p>
    <w:p w14:paraId="48F78A6B" w14:textId="77777777" w:rsidR="0023006D" w:rsidRPr="00A415B4" w:rsidRDefault="0023006D" w:rsidP="0023006D">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5B85F8B8" w14:textId="77777777" w:rsidR="0023006D" w:rsidRDefault="0023006D" w:rsidP="0023006D">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3DA3A07B" w14:textId="77777777" w:rsidR="0023006D" w:rsidRDefault="0023006D" w:rsidP="0023006D">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49506F44" w14:textId="77777777" w:rsidR="0023006D" w:rsidRPr="0089075A" w:rsidRDefault="0023006D" w:rsidP="0023006D">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2DC962B7" w14:textId="77777777" w:rsidR="0023006D" w:rsidRPr="0089075A" w:rsidRDefault="0023006D" w:rsidP="0023006D">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1DCC63F" w14:textId="77777777" w:rsidR="0023006D" w:rsidRDefault="0023006D" w:rsidP="0023006D">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2DAE2878" w14:textId="77777777" w:rsidR="0023006D" w:rsidRPr="007A7A2D" w:rsidRDefault="0023006D" w:rsidP="0023006D">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0D53454F" w14:textId="77777777" w:rsidR="0023006D" w:rsidRPr="00E5144A" w:rsidRDefault="0023006D" w:rsidP="0023006D">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E96A6A3" w14:textId="77777777" w:rsidR="0023006D" w:rsidRDefault="0023006D" w:rsidP="0023006D">
      <w:pPr>
        <w:pStyle w:val="Heading4"/>
      </w:pPr>
      <w:r>
        <w:t xml:space="preserve">Chinese leadership solves existential threats. </w:t>
      </w:r>
    </w:p>
    <w:p w14:paraId="0483AB3D" w14:textId="77777777" w:rsidR="0023006D" w:rsidRPr="0032464D" w:rsidRDefault="0023006D" w:rsidP="0023006D">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4A4CE57A" w14:textId="77777777" w:rsidR="0023006D" w:rsidRDefault="0023006D" w:rsidP="0023006D">
      <w:pPr>
        <w:rPr>
          <w:rStyle w:val="StyleUnderline"/>
          <w:b/>
          <w:bCs/>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Cs w:val="24"/>
        </w:rPr>
        <w:t>The “</w:t>
      </w:r>
      <w:r w:rsidRPr="00E73142">
        <w:rPr>
          <w:rStyle w:val="Emphasis"/>
          <w:szCs w:val="24"/>
          <w:highlight w:val="green"/>
        </w:rPr>
        <w:t>shortcomings” of the existing global governance system are prominent</w:t>
      </w:r>
      <w:r w:rsidRPr="00BC7441">
        <w:rPr>
          <w:rStyle w:val="Emphasis"/>
          <w:szCs w:val="24"/>
        </w:rPr>
        <w:t xml:space="preserve">, </w:t>
      </w:r>
      <w:r w:rsidRPr="00E73142">
        <w:rPr>
          <w:rStyle w:val="Emphasis"/>
          <w:szCs w:val="24"/>
          <w:highlight w:val="green"/>
        </w:rPr>
        <w:t>which can hardly ensure</w:t>
      </w:r>
      <w:r w:rsidRPr="00BC7441">
        <w:rPr>
          <w:rStyle w:val="Emphasis"/>
          <w:szCs w:val="24"/>
        </w:rPr>
        <w:t xml:space="preserve"> global </w:t>
      </w:r>
      <w:r w:rsidRPr="00E73142">
        <w:rPr>
          <w:rStyle w:val="Emphasis"/>
          <w:szCs w:val="24"/>
          <w:highlight w:val="green"/>
        </w:rPr>
        <w:t>development</w:t>
      </w:r>
      <w:r w:rsidRPr="00BC7441">
        <w:rPr>
          <w:rStyle w:val="Emphasis"/>
          <w:szCs w:val="24"/>
        </w:rPr>
        <w:t xml:space="preserve">. First, the </w:t>
      </w:r>
      <w:r w:rsidRPr="00E73142">
        <w:rPr>
          <w:rStyle w:val="Emphasis"/>
          <w:szCs w:val="24"/>
          <w:highlight w:val="green"/>
        </w:rPr>
        <w:t>traditional dominant forces are seriously imbalanced</w:t>
      </w:r>
      <w:r w:rsidRPr="00BC7441">
        <w:rPr>
          <w:rStyle w:val="StyleUnderline"/>
          <w:i/>
          <w:iCs/>
          <w:szCs w:val="24"/>
        </w:rPr>
        <w:t>.</w:t>
      </w:r>
      <w:r w:rsidRPr="00BC7441">
        <w:rPr>
          <w:rStyle w:val="StyleUnderline"/>
          <w:szCs w:val="24"/>
        </w:rPr>
        <w:t xml:space="preserve"> The US and Europe</w:t>
      </w:r>
      <w:r w:rsidRPr="00411529">
        <w:rPr>
          <w:sz w:val="16"/>
          <w:szCs w:val="24"/>
        </w:rPr>
        <w:t xml:space="preserve"> that used to dominate the global governance system </w:t>
      </w:r>
      <w:r w:rsidRPr="00BC7441">
        <w:rPr>
          <w:rStyle w:val="StyleUnderline"/>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Cs w:val="24"/>
        </w:rPr>
        <w:t xml:space="preserve">the </w:t>
      </w:r>
      <w:r w:rsidRPr="00E73142">
        <w:rPr>
          <w:rStyle w:val="Emphasis"/>
          <w:szCs w:val="24"/>
          <w:highlight w:val="green"/>
        </w:rPr>
        <w:t>traditional</w:t>
      </w:r>
      <w:r w:rsidRPr="00BC7441">
        <w:rPr>
          <w:rStyle w:val="Emphasis"/>
          <w:szCs w:val="24"/>
        </w:rPr>
        <w:t xml:space="preserve"> governance </w:t>
      </w:r>
      <w:r w:rsidRPr="00E73142">
        <w:rPr>
          <w:rStyle w:val="Emphasis"/>
          <w:szCs w:val="24"/>
          <w:highlight w:val="green"/>
        </w:rPr>
        <w:t>mechanisms such as the World Bank, IMF</w:t>
      </w:r>
      <w:r w:rsidRPr="00BC7441">
        <w:rPr>
          <w:rStyle w:val="Emphasis"/>
          <w:szCs w:val="24"/>
        </w:rPr>
        <w:t xml:space="preserve"> and G7 </w:t>
      </w:r>
      <w:r w:rsidRPr="00E73142">
        <w:rPr>
          <w:rStyle w:val="Emphasis"/>
          <w:szCs w:val="24"/>
          <w:highlight w:val="green"/>
        </w:rPr>
        <w:t>failed to reflect the demand of the new pattern</w:t>
      </w:r>
      <w:r w:rsidRPr="00BC7441">
        <w:rPr>
          <w:rStyle w:val="Emphasis"/>
          <w:szCs w:val="24"/>
        </w:rPr>
        <w:t xml:space="preserve">, </w:t>
      </w:r>
      <w:r w:rsidRPr="00E73142">
        <w:rPr>
          <w:rStyle w:val="Emphasis"/>
          <w:szCs w:val="24"/>
          <w:highlight w:val="green"/>
        </w:rPr>
        <w:t>in addition to their lack of representation</w:t>
      </w:r>
      <w:r w:rsidRPr="00BC7441">
        <w:rPr>
          <w:rStyle w:val="Emphasis"/>
          <w:szCs w:val="24"/>
        </w:rPr>
        <w:t xml:space="preserve"> and inclusiveness. </w:t>
      </w:r>
      <w:r w:rsidRPr="00BC7441">
        <w:rPr>
          <w:rStyle w:val="StyleUnderline"/>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Cs w:val="24"/>
        </w:rPr>
        <w:t xml:space="preserve">Since the beginning of this year, </w:t>
      </w:r>
      <w:r w:rsidRPr="00E73142">
        <w:rPr>
          <w:rStyle w:val="StyleUnderline"/>
          <w:szCs w:val="24"/>
          <w:highlight w:val="green"/>
        </w:rPr>
        <w:t xml:space="preserve">there have been risks </w:t>
      </w:r>
      <w:r w:rsidRPr="00BC7441">
        <w:rPr>
          <w:rStyle w:val="StyleUnderline"/>
          <w:szCs w:val="24"/>
        </w:rPr>
        <w:t>of running into an acephalous state</w:t>
      </w:r>
      <w:r w:rsidRPr="00BC7441">
        <w:rPr>
          <w:rStyle w:val="StyleUnderline"/>
          <w:i/>
          <w:iCs/>
          <w:szCs w:val="24"/>
        </w:rPr>
        <w:t xml:space="preserve"> </w:t>
      </w:r>
      <w:r w:rsidRPr="00E73142">
        <w:rPr>
          <w:rStyle w:val="Emphasis"/>
          <w:szCs w:val="24"/>
          <w:highlight w:val="green"/>
        </w:rPr>
        <w:t>in such key areas as</w:t>
      </w:r>
      <w:r w:rsidRPr="00BC7441">
        <w:rPr>
          <w:rStyle w:val="Emphasis"/>
          <w:szCs w:val="24"/>
        </w:rPr>
        <w:t xml:space="preserve"> global </w:t>
      </w:r>
      <w:r w:rsidRPr="00E73142">
        <w:rPr>
          <w:rStyle w:val="Emphasis"/>
          <w:szCs w:val="24"/>
          <w:highlight w:val="green"/>
        </w:rPr>
        <w:t>economic governance and climate change</w:t>
      </w:r>
      <w:r w:rsidRPr="00BC7441">
        <w:rPr>
          <w:i/>
          <w:iCs/>
          <w:szCs w:val="24"/>
          <w:u w:val="single"/>
        </w:rPr>
        <w:t xml:space="preserve">. </w:t>
      </w:r>
      <w:r w:rsidRPr="00BC7441">
        <w:rPr>
          <w:rStyle w:val="Emphasis"/>
          <w:szCs w:val="24"/>
        </w:rPr>
        <w:t xml:space="preserve">Such emerging issues as </w:t>
      </w:r>
      <w:r w:rsidRPr="00E73142">
        <w:rPr>
          <w:rStyle w:val="Emphasis"/>
          <w:szCs w:val="24"/>
          <w:highlight w:val="green"/>
          <w:bdr w:val="single" w:sz="4" w:space="0" w:color="auto"/>
        </w:rPr>
        <w:t>nuclear security and</w:t>
      </w:r>
      <w:r w:rsidRPr="0089008A">
        <w:rPr>
          <w:rStyle w:val="Emphasis"/>
          <w:szCs w:val="24"/>
          <w:bdr w:val="single" w:sz="4" w:space="0" w:color="auto"/>
        </w:rPr>
        <w:t xml:space="preserve"> international </w:t>
      </w:r>
      <w:r w:rsidRPr="00E73142">
        <w:rPr>
          <w:rStyle w:val="Emphasis"/>
          <w:szCs w:val="24"/>
          <w:highlight w:val="green"/>
          <w:bdr w:val="single" w:sz="4" w:space="0" w:color="auto"/>
        </w:rPr>
        <w:t xml:space="preserve">terrorism </w:t>
      </w:r>
      <w:r w:rsidRPr="0089008A">
        <w:rPr>
          <w:rStyle w:val="Emphasis"/>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Cs w:val="24"/>
          <w:bdr w:val="single" w:sz="4" w:space="0" w:color="auto"/>
        </w:rPr>
        <w:t xml:space="preserve">The governance areas in deficit, such as </w:t>
      </w:r>
      <w:r w:rsidRPr="00E73142">
        <w:rPr>
          <w:rStyle w:val="Emphasis"/>
          <w:szCs w:val="24"/>
          <w:highlight w:val="green"/>
          <w:bdr w:val="single" w:sz="4" w:space="0" w:color="auto"/>
        </w:rPr>
        <w:t>cyber security</w:t>
      </w:r>
      <w:r w:rsidRPr="0089008A">
        <w:rPr>
          <w:rStyle w:val="Emphasis"/>
          <w:szCs w:val="24"/>
          <w:bdr w:val="single" w:sz="4" w:space="0" w:color="auto"/>
        </w:rPr>
        <w:t xml:space="preserve">, </w:t>
      </w:r>
      <w:r w:rsidRPr="00E73142">
        <w:rPr>
          <w:rStyle w:val="Emphasis"/>
          <w:szCs w:val="24"/>
          <w:highlight w:val="green"/>
          <w:bdr w:val="single" w:sz="4" w:space="0" w:color="auto"/>
        </w:rPr>
        <w:t>polar region and oceans</w:t>
      </w:r>
      <w:r w:rsidRPr="0089008A">
        <w:rPr>
          <w:rStyle w:val="Emphasis"/>
          <w:szCs w:val="24"/>
        </w:rPr>
        <w:t>, have “reversely</w:t>
      </w:r>
      <w:r w:rsidRPr="00BC7441">
        <w:rPr>
          <w:rStyle w:val="Emphasis"/>
          <w:szCs w:val="24"/>
        </w:rPr>
        <w:t xml:space="preserve"> forced” certain countries and organizations to respond hastily</w:t>
      </w:r>
      <w:r w:rsidRPr="00BC7441">
        <w:rPr>
          <w:i/>
          <w:iCs/>
          <w:szCs w:val="24"/>
          <w:u w:val="single"/>
        </w:rPr>
        <w:t xml:space="preserve">. </w:t>
      </w:r>
      <w:r w:rsidRPr="00BC7441">
        <w:rPr>
          <w:rStyle w:val="StyleUnderline"/>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Cs w:val="24"/>
        </w:rPr>
        <w:t xml:space="preserve">in the existing international system guided by the </w:t>
      </w:r>
      <w:r w:rsidRPr="00E73142">
        <w:rPr>
          <w:rStyle w:val="StyleUnderline"/>
          <w:szCs w:val="24"/>
          <w:highlight w:val="green"/>
        </w:rPr>
        <w:t>“Western-Centrism</w:t>
      </w:r>
      <w:r w:rsidRPr="0089008A">
        <w:rPr>
          <w:rStyle w:val="StyleUnderline"/>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Cs w:val="24"/>
        </w:rPr>
        <w:t>civilizations</w:t>
      </w:r>
      <w:r w:rsidRPr="00411529">
        <w:rPr>
          <w:i/>
          <w:iCs/>
          <w:sz w:val="16"/>
          <w:szCs w:val="24"/>
        </w:rPr>
        <w:t xml:space="preserve">. </w:t>
      </w:r>
      <w:r w:rsidRPr="0089008A">
        <w:rPr>
          <w:rStyle w:val="Emphasis"/>
          <w:szCs w:val="24"/>
        </w:rPr>
        <w:t>So to sp</w:t>
      </w:r>
      <w:r w:rsidRPr="00BC7441">
        <w:rPr>
          <w:rStyle w:val="Emphasis"/>
          <w:szCs w:val="24"/>
        </w:rPr>
        <w:t xml:space="preserve">eak, </w:t>
      </w:r>
      <w:r w:rsidRPr="00E73142">
        <w:rPr>
          <w:rStyle w:val="Emphasis"/>
          <w:szCs w:val="24"/>
          <w:highlight w:val="green"/>
        </w:rPr>
        <w:t>many problems of today</w:t>
      </w:r>
      <w:r w:rsidRPr="00BC7441">
        <w:rPr>
          <w:rStyle w:val="Emphasis"/>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Cs w:val="24"/>
          <w:highlight w:val="green"/>
        </w:rPr>
        <w:t>can be directly attributed to lack of exchanges, communication and integration among civilizations</w:t>
      </w:r>
      <w:r w:rsidRPr="00BC7441">
        <w:rPr>
          <w:rStyle w:val="Emphasis"/>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Cs w:val="24"/>
          <w:highlight w:val="green"/>
        </w:rPr>
        <w:t>China will rebalance the</w:t>
      </w:r>
      <w:r w:rsidRPr="00BC7441">
        <w:rPr>
          <w:rStyle w:val="StyleUnderline"/>
          <w:szCs w:val="24"/>
        </w:rPr>
        <w:t xml:space="preserve"> international </w:t>
      </w:r>
      <w:r w:rsidRPr="00E73142">
        <w:rPr>
          <w:rStyle w:val="StyleUnderline"/>
          <w:szCs w:val="24"/>
          <w:highlight w:val="green"/>
        </w:rPr>
        <w:t>pattern from a more inclusive civilization perspective</w:t>
      </w:r>
      <w:r w:rsidRPr="00BC7441">
        <w:rPr>
          <w:rStyle w:val="StyleUnderline"/>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Cs w:val="24"/>
        </w:rPr>
        <w:t xml:space="preserve">Today, </w:t>
      </w:r>
      <w:r w:rsidRPr="00E73142">
        <w:rPr>
          <w:rStyle w:val="StyleUnderline"/>
          <w:szCs w:val="24"/>
          <w:highlight w:val="green"/>
        </w:rPr>
        <w:t xml:space="preserve">China has </w:t>
      </w:r>
      <w:r w:rsidRPr="00E73142">
        <w:rPr>
          <w:rStyle w:val="StyleUnderline"/>
          <w:b/>
          <w:bCs/>
          <w:szCs w:val="24"/>
          <w:highlight w:val="green"/>
          <w:bdr w:val="single" w:sz="4" w:space="0" w:color="auto"/>
        </w:rPr>
        <w:t>become a source of stability</w:t>
      </w:r>
      <w:r w:rsidRPr="00E73142">
        <w:rPr>
          <w:rStyle w:val="StyleUnderline"/>
          <w:szCs w:val="24"/>
          <w:highlight w:val="green"/>
        </w:rPr>
        <w:t xml:space="preserve"> </w:t>
      </w:r>
      <w:r w:rsidRPr="00BC7441">
        <w:rPr>
          <w:rStyle w:val="StyleUnderline"/>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Cs w:val="24"/>
        </w:rPr>
        <w:t xml:space="preserve">Encouraged by the “four confidences”, the whole of the Chinese society has </w:t>
      </w:r>
      <w:r w:rsidRPr="00E73142">
        <w:rPr>
          <w:rStyle w:val="StyleUnderline"/>
          <w:szCs w:val="24"/>
          <w:highlight w:val="green"/>
        </w:rPr>
        <w:t xml:space="preserve">burst out innovation vitality </w:t>
      </w:r>
      <w:r w:rsidRPr="00BC7441">
        <w:rPr>
          <w:rStyle w:val="StyleUnderline"/>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Cs w:val="24"/>
        </w:rPr>
        <w:t>the Chinese solution is more practical and intimate to people as</w:t>
      </w:r>
      <w:r w:rsidRPr="00BC7441">
        <w:rPr>
          <w:rStyle w:val="StyleUnderline"/>
          <w:szCs w:val="24"/>
        </w:rPr>
        <w:t xml:space="preserve"> well as</w:t>
      </w:r>
      <w:r w:rsidRPr="00E73142">
        <w:rPr>
          <w:rStyle w:val="StyleUnderline"/>
          <w:szCs w:val="24"/>
          <w:highlight w:val="green"/>
        </w:rPr>
        <w:t xml:space="preserve"> emphasizes inclusive cooperation</w:t>
      </w:r>
      <w:r w:rsidRPr="00BC7441">
        <w:rPr>
          <w:rStyle w:val="StyleUnderline"/>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Cs w:val="24"/>
        </w:rPr>
        <w:t xml:space="preserve">. </w:t>
      </w:r>
      <w:r w:rsidRPr="0089008A">
        <w:rPr>
          <w:rStyle w:val="StyleUnderline"/>
          <w:b/>
          <w:bCs/>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Cs w:val="24"/>
        </w:rPr>
        <w:t xml:space="preserve">act as the leader of global governance, and actively safeguards the global governance system with the UN at the core. Second, </w:t>
      </w:r>
      <w:r w:rsidRPr="00E73142">
        <w:rPr>
          <w:rStyle w:val="StyleUnderline"/>
          <w:szCs w:val="24"/>
          <w:highlight w:val="green"/>
        </w:rPr>
        <w:t xml:space="preserve">China is </w:t>
      </w:r>
      <w:r w:rsidRPr="0089008A">
        <w:rPr>
          <w:rStyle w:val="StyleUnderline"/>
          <w:szCs w:val="24"/>
        </w:rPr>
        <w:t xml:space="preserve">actively </w:t>
      </w:r>
      <w:r w:rsidRPr="00E73142">
        <w:rPr>
          <w:rStyle w:val="StyleUnderline"/>
          <w:szCs w:val="24"/>
          <w:highlight w:val="green"/>
        </w:rPr>
        <w:t xml:space="preserve">promoting </w:t>
      </w:r>
      <w:r w:rsidRPr="0089008A">
        <w:rPr>
          <w:rStyle w:val="StyleUnderline"/>
          <w:szCs w:val="24"/>
        </w:rPr>
        <w:t xml:space="preserve">the transforming process of such recently emerged </w:t>
      </w:r>
      <w:r w:rsidRPr="00E73142">
        <w:rPr>
          <w:rStyle w:val="StyleUnderline"/>
          <w:szCs w:val="24"/>
          <w:highlight w:val="green"/>
        </w:rPr>
        <w:t xml:space="preserve">international mechanisms </w:t>
      </w:r>
      <w:r w:rsidRPr="0089008A">
        <w:rPr>
          <w:rStyle w:val="StyleUnderline"/>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Cs w:val="24"/>
        </w:rPr>
        <w:t xml:space="preserve">Thus, in leading the transformation of the global governance system, China has not overthrown the existing systems and started all over again, but been engaged in innovating and perfecting; </w:t>
      </w:r>
      <w:r w:rsidRPr="00E73142">
        <w:rPr>
          <w:rStyle w:val="Emphasis"/>
          <w:szCs w:val="24"/>
          <w:highlight w:val="green"/>
        </w:rPr>
        <w:t>China has proactively undertaken international responsibilities</w:t>
      </w:r>
      <w:r w:rsidRPr="0089008A">
        <w:rPr>
          <w:rStyle w:val="Emphasis"/>
          <w:szCs w:val="24"/>
        </w:rPr>
        <w:t>, but has to do everything in its power and act according to its ability.</w:t>
      </w:r>
      <w:r w:rsidRPr="00411529">
        <w:rPr>
          <w:sz w:val="16"/>
          <w:szCs w:val="24"/>
        </w:rPr>
        <w:t xml:space="preserve"> C. To Reform the Global Governance Rules. </w:t>
      </w:r>
      <w:r w:rsidRPr="0089008A">
        <w:rPr>
          <w:rStyle w:val="StyleUnderline"/>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Cs w:val="24"/>
        </w:rPr>
        <w:t xml:space="preserve">China has also proposed international public security views on </w:t>
      </w:r>
      <w:r w:rsidRPr="00E73142">
        <w:rPr>
          <w:rStyle w:val="Emphasis"/>
          <w:szCs w:val="24"/>
          <w:highlight w:val="green"/>
          <w:bdr w:val="single" w:sz="4" w:space="0" w:color="auto"/>
        </w:rPr>
        <w:t>nuclear security, maritime cooperation and cyber space order</w:t>
      </w:r>
      <w:r w:rsidRPr="0089008A">
        <w:rPr>
          <w:rStyle w:val="Emphasis"/>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Cs w:val="24"/>
          <w:highlight w:val="green"/>
        </w:rPr>
        <w:t xml:space="preserve">helping </w:t>
      </w:r>
      <w:r w:rsidRPr="00411529">
        <w:rPr>
          <w:rStyle w:val="StyleUnderline"/>
          <w:b/>
          <w:bCs/>
          <w:szCs w:val="24"/>
        </w:rPr>
        <w:t xml:space="preserve">other developing countries to </w:t>
      </w:r>
      <w:r w:rsidRPr="00E73142">
        <w:rPr>
          <w:rStyle w:val="StyleUnderline"/>
          <w:b/>
          <w:bCs/>
          <w:szCs w:val="24"/>
          <w:highlight w:val="green"/>
        </w:rPr>
        <w:t xml:space="preserve">respond to </w:t>
      </w:r>
      <w:r w:rsidRPr="00411529">
        <w:rPr>
          <w:rStyle w:val="StyleUnderline"/>
          <w:b/>
          <w:bCs/>
          <w:szCs w:val="24"/>
        </w:rPr>
        <w:t xml:space="preserve">such challenges as </w:t>
      </w:r>
      <w:r w:rsidRPr="00E73142">
        <w:rPr>
          <w:rStyle w:val="StyleUnderline"/>
          <w:b/>
          <w:bCs/>
          <w:szCs w:val="24"/>
          <w:highlight w:val="green"/>
        </w:rPr>
        <w:t>famine</w:t>
      </w:r>
      <w:r w:rsidRPr="00411529">
        <w:rPr>
          <w:rStyle w:val="StyleUnderline"/>
          <w:b/>
          <w:bCs/>
          <w:szCs w:val="24"/>
        </w:rPr>
        <w:t xml:space="preserve">, </w:t>
      </w:r>
      <w:r w:rsidRPr="00E73142">
        <w:rPr>
          <w:rStyle w:val="StyleUnderline"/>
          <w:b/>
          <w:bCs/>
          <w:szCs w:val="24"/>
          <w:highlight w:val="green"/>
        </w:rPr>
        <w:t>refugees</w:t>
      </w:r>
      <w:r w:rsidRPr="00411529">
        <w:rPr>
          <w:rStyle w:val="StyleUnderline"/>
          <w:b/>
          <w:bCs/>
          <w:szCs w:val="24"/>
        </w:rPr>
        <w:t>, climate change and public hygiene by debt forgiveness and assistance.</w:t>
      </w:r>
    </w:p>
    <w:p w14:paraId="030C5A82" w14:textId="77777777" w:rsidR="0023006D" w:rsidRPr="003432AE" w:rsidRDefault="0023006D" w:rsidP="0023006D">
      <w:pPr>
        <w:pStyle w:val="Heading4"/>
      </w:pPr>
      <w:r>
        <w:t xml:space="preserve">Chinese Economic Decline leads to </w:t>
      </w:r>
      <w:r>
        <w:rPr>
          <w:u w:val="single"/>
        </w:rPr>
        <w:t>all-out War</w:t>
      </w:r>
      <w:r>
        <w:t xml:space="preserve"> – specifically over </w:t>
      </w:r>
      <w:r>
        <w:rPr>
          <w:u w:val="single"/>
        </w:rPr>
        <w:t>Taiwan</w:t>
      </w:r>
      <w:r>
        <w:t>.</w:t>
      </w:r>
    </w:p>
    <w:p w14:paraId="0BF8D0E5" w14:textId="77777777" w:rsidR="0023006D" w:rsidRPr="00065A8D" w:rsidRDefault="0023006D" w:rsidP="0023006D">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372A65A" w14:textId="77777777" w:rsidR="0023006D" w:rsidRPr="00065A8D" w:rsidRDefault="0023006D" w:rsidP="0023006D">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064AE44" w14:textId="77777777" w:rsidR="0023006D" w:rsidRDefault="0023006D" w:rsidP="0023006D">
      <w:pPr>
        <w:pStyle w:val="Heading4"/>
      </w:pPr>
      <w:r>
        <w:t>Taiwan goes Nuclear.</w:t>
      </w:r>
    </w:p>
    <w:p w14:paraId="717E409D" w14:textId="77777777" w:rsidR="0023006D" w:rsidRPr="007B7203" w:rsidRDefault="0023006D" w:rsidP="0023006D">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1381C60B" w14:textId="77777777" w:rsidR="0023006D" w:rsidRDefault="0023006D" w:rsidP="0023006D">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49742F9" w14:textId="77777777" w:rsidR="0023006D" w:rsidRDefault="0023006D" w:rsidP="0023006D">
      <w:pPr>
        <w:pStyle w:val="Heading4"/>
      </w:pPr>
      <w:r>
        <w:t xml:space="preserve">Nuke war causes extinction AND outweighs </w:t>
      </w:r>
      <w:r w:rsidRPr="00C339DB">
        <w:rPr>
          <w:u w:val="single"/>
        </w:rPr>
        <w:t>other</w:t>
      </w:r>
      <w:r>
        <w:t xml:space="preserve"> existential risks</w:t>
      </w:r>
    </w:p>
    <w:p w14:paraId="69F14663" w14:textId="77777777" w:rsidR="0023006D" w:rsidRPr="005E50AE" w:rsidRDefault="0023006D" w:rsidP="0023006D">
      <w:pPr>
        <w:pStyle w:val="ListParagraph"/>
        <w:numPr>
          <w:ilvl w:val="0"/>
          <w:numId w:val="11"/>
        </w:numPr>
      </w:pPr>
      <w:r>
        <w:t>Checked</w:t>
      </w:r>
    </w:p>
    <w:p w14:paraId="68262E96" w14:textId="77777777" w:rsidR="0023006D" w:rsidRPr="00E530E8" w:rsidRDefault="0023006D" w:rsidP="0023006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1BD61C8B" w14:textId="77777777" w:rsidR="0023006D" w:rsidRPr="00C30ECF" w:rsidRDefault="0023006D" w:rsidP="0023006D">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r w:rsidRPr="00E73142">
        <w:rPr>
          <w:rStyle w:val="Emphasis"/>
          <w:highlight w:val="green"/>
        </w:rPr>
        <w:t>self assured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011B121" w14:textId="77777777" w:rsidR="0023006D" w:rsidRDefault="0023006D" w:rsidP="0023006D">
      <w:pPr>
        <w:pStyle w:val="Heading4"/>
      </w:pPr>
      <w:r>
        <w:t xml:space="preserve">Chinese Economic Strength </w:t>
      </w:r>
      <w:r>
        <w:rPr>
          <w:u w:val="single"/>
        </w:rPr>
        <w:t>increases</w:t>
      </w:r>
      <w:r>
        <w:t xml:space="preserve"> Economic Diplomacy Efforts, specifically OBOR, AND decreases need for Military Expansion.</w:t>
      </w:r>
    </w:p>
    <w:p w14:paraId="41C4EE0B" w14:textId="77777777" w:rsidR="0023006D" w:rsidRPr="003432AE" w:rsidRDefault="0023006D" w:rsidP="0023006D">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3AECF889" w14:textId="77777777" w:rsidR="0023006D" w:rsidRPr="003432AE" w:rsidRDefault="0023006D" w:rsidP="0023006D">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Cs w:val="24"/>
          <w:highlight w:val="green"/>
        </w:rPr>
        <w:t>conflicting</w:t>
      </w:r>
      <w:r w:rsidRPr="003432AE">
        <w:rPr>
          <w:rStyle w:val="StyleUnderline"/>
          <w:szCs w:val="24"/>
        </w:rPr>
        <w:t xml:space="preserve"> national </w:t>
      </w:r>
      <w:r w:rsidRPr="00E73142">
        <w:rPr>
          <w:rStyle w:val="StyleUnderline"/>
          <w:szCs w:val="24"/>
          <w:highlight w:val="green"/>
        </w:rPr>
        <w:t>interests</w:t>
      </w:r>
      <w:r w:rsidRPr="003432AE">
        <w:rPr>
          <w:rStyle w:val="StyleUnderline"/>
          <w:szCs w:val="24"/>
        </w:rPr>
        <w:t xml:space="preserve"> </w:t>
      </w:r>
      <w:r w:rsidRPr="00E73142">
        <w:rPr>
          <w:rStyle w:val="StyleUnderline"/>
          <w:szCs w:val="24"/>
          <w:highlight w:val="green"/>
        </w:rPr>
        <w:t>would become</w:t>
      </w:r>
      <w:r w:rsidRPr="003432AE">
        <w:rPr>
          <w:rStyle w:val="StyleUnderline"/>
          <w:szCs w:val="24"/>
        </w:rPr>
        <w:t xml:space="preserve"> all the </w:t>
      </w:r>
      <w:r w:rsidRPr="003432AE">
        <w:rPr>
          <w:rStyle w:val="Emphasis"/>
          <w:szCs w:val="24"/>
        </w:rPr>
        <w:t>more prominent</w:t>
      </w:r>
      <w:r w:rsidRPr="003432AE">
        <w:rPr>
          <w:sz w:val="16"/>
          <w:szCs w:val="24"/>
        </w:rPr>
        <w:t xml:space="preserve"> </w:t>
      </w:r>
      <w:r w:rsidRPr="003432AE">
        <w:rPr>
          <w:rStyle w:val="Emphasis"/>
          <w:szCs w:val="24"/>
        </w:rPr>
        <w:t xml:space="preserve">and </w:t>
      </w:r>
      <w:r w:rsidRPr="00E73142">
        <w:rPr>
          <w:rStyle w:val="Emphasis"/>
          <w:szCs w:val="24"/>
          <w:highlight w:val="green"/>
        </w:rPr>
        <w:t>unmanageable</w:t>
      </w:r>
      <w:r w:rsidRPr="003432AE">
        <w:rPr>
          <w:sz w:val="16"/>
          <w:szCs w:val="24"/>
        </w:rPr>
        <w:t xml:space="preserve"> </w:t>
      </w:r>
      <w:r w:rsidRPr="00E73142">
        <w:rPr>
          <w:rStyle w:val="StyleUnderline"/>
          <w:szCs w:val="24"/>
          <w:highlight w:val="green"/>
        </w:rPr>
        <w:t xml:space="preserve">if nation-states shared </w:t>
      </w:r>
      <w:r w:rsidRPr="00E73142">
        <w:rPr>
          <w:rStyle w:val="Emphasis"/>
          <w:szCs w:val="24"/>
          <w:highlight w:val="green"/>
        </w:rPr>
        <w:t>no common interests</w:t>
      </w:r>
      <w:r w:rsidRPr="003432AE">
        <w:rPr>
          <w:sz w:val="16"/>
          <w:szCs w:val="24"/>
        </w:rPr>
        <w:t xml:space="preserve">. It is in this sense that the </w:t>
      </w:r>
      <w:r w:rsidRPr="00E73142">
        <w:rPr>
          <w:rStyle w:val="StyleUnderline"/>
          <w:szCs w:val="24"/>
          <w:highlight w:val="green"/>
        </w:rPr>
        <w:t>OBOR</w:t>
      </w:r>
      <w:r w:rsidRPr="003432AE">
        <w:rPr>
          <w:rStyle w:val="StyleUnderline"/>
          <w:szCs w:val="24"/>
        </w:rPr>
        <w:t xml:space="preserve"> and the AIIB are deliberately </w:t>
      </w:r>
      <w:r w:rsidRPr="00E73142">
        <w:rPr>
          <w:rStyle w:val="StyleUnderline"/>
          <w:szCs w:val="24"/>
          <w:highlight w:val="green"/>
        </w:rPr>
        <w:t>designed to help develop</w:t>
      </w:r>
      <w:r w:rsidRPr="003432AE">
        <w:rPr>
          <w:sz w:val="16"/>
          <w:szCs w:val="24"/>
        </w:rPr>
        <w:t xml:space="preserve"> and expand </w:t>
      </w:r>
      <w:r w:rsidRPr="00E73142">
        <w:rPr>
          <w:rStyle w:val="Emphasis"/>
          <w:szCs w:val="24"/>
          <w:highlight w:val="green"/>
        </w:rPr>
        <w:t>common interests</w:t>
      </w:r>
      <w:r w:rsidRPr="003432AE">
        <w:rPr>
          <w:sz w:val="16"/>
          <w:szCs w:val="24"/>
        </w:rPr>
        <w:t xml:space="preserve"> between China and other countries, </w:t>
      </w:r>
      <w:r w:rsidRPr="00E73142">
        <w:rPr>
          <w:rStyle w:val="StyleUnderline"/>
          <w:szCs w:val="24"/>
          <w:highlight w:val="green"/>
        </w:rPr>
        <w:t>particularly</w:t>
      </w:r>
      <w:r w:rsidRPr="003432AE">
        <w:rPr>
          <w:rStyle w:val="StyleUnderline"/>
          <w:szCs w:val="24"/>
        </w:rPr>
        <w:t xml:space="preserve"> those that are currently involved </w:t>
      </w:r>
      <w:r w:rsidRPr="00E73142">
        <w:rPr>
          <w:rStyle w:val="StyleUnderline"/>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Cs w:val="24"/>
        </w:rPr>
        <w:t>potentially even solving these disputes with the countries involved.</w:t>
      </w:r>
      <w:r w:rsidRPr="003432AE">
        <w:rPr>
          <w:sz w:val="16"/>
          <w:szCs w:val="24"/>
        </w:rPr>
        <w:t xml:space="preserve"> In a broader sense, </w:t>
      </w:r>
      <w:r w:rsidRPr="003432AE">
        <w:rPr>
          <w:rStyle w:val="Emphasis"/>
          <w:szCs w:val="24"/>
        </w:rPr>
        <w:t>the initiatives could help further strengthen Beijing’s third world diplomacy</w:t>
      </w:r>
      <w:r w:rsidRPr="003432AE">
        <w:rPr>
          <w:sz w:val="16"/>
          <w:szCs w:val="24"/>
        </w:rPr>
        <w:t>.</w:t>
      </w:r>
    </w:p>
    <w:p w14:paraId="30076D66" w14:textId="77777777" w:rsidR="0023006D" w:rsidRDefault="0023006D" w:rsidP="0023006D">
      <w:pPr>
        <w:pStyle w:val="Heading4"/>
      </w:pPr>
      <w:r>
        <w:t>Solves Central Asian and South Asia War.</w:t>
      </w:r>
    </w:p>
    <w:p w14:paraId="27FC9C6D" w14:textId="77777777" w:rsidR="0023006D" w:rsidRPr="003432AE" w:rsidRDefault="0023006D" w:rsidP="0023006D">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2109C82F" w14:textId="77777777" w:rsidR="0023006D" w:rsidRPr="002F63BB" w:rsidRDefault="0023006D" w:rsidP="0023006D">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states‘ </w:t>
      </w:r>
      <w:r w:rsidRPr="00E73142">
        <w:rPr>
          <w:b/>
          <w:sz w:val="26"/>
          <w:highlight w:val="green"/>
          <w:u w:val="single"/>
        </w:rPr>
        <w:t>economy</w:t>
      </w:r>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0F516A99" w14:textId="77777777" w:rsidR="0023006D" w:rsidRPr="00617C8D" w:rsidRDefault="0023006D" w:rsidP="0023006D">
      <w:pPr>
        <w:pStyle w:val="Heading4"/>
      </w:pPr>
      <w:r w:rsidRPr="00617C8D">
        <w:t xml:space="preserve">Central Asia Instability </w:t>
      </w:r>
      <w:r>
        <w:t>explodes globally</w:t>
      </w:r>
    </w:p>
    <w:p w14:paraId="417339E9" w14:textId="77777777" w:rsidR="0023006D" w:rsidRDefault="0023006D" w:rsidP="0023006D">
      <w:r w:rsidRPr="004055CB">
        <w:rPr>
          <w:rStyle w:val="Style13ptBold"/>
        </w:rPr>
        <w:t>Blank 2k</w:t>
      </w:r>
      <w:r>
        <w:t xml:space="preserve"> [Stephen J. - Expert on the Soviet Bloc for the Strategic Studies Institute, “American Grand Strategy and the Transcaspian Region”, World Affairs. 9-22] </w:t>
      </w:r>
    </w:p>
    <w:p w14:paraId="7C8180AC" w14:textId="77777777" w:rsidR="0023006D" w:rsidRPr="006F1BA5" w:rsidRDefault="0023006D" w:rsidP="0023006D">
      <w:pPr>
        <w:rPr>
          <w:b/>
        </w:rPr>
      </w:pPr>
      <w:r w:rsidRPr="006F1BA5">
        <w:rPr>
          <w:sz w:val="12"/>
        </w:rPr>
        <w:t>Thus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the Transcaucasus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0F324F4F" w14:textId="77777777" w:rsidR="0023006D" w:rsidRDefault="0023006D" w:rsidP="0023006D">
      <w:pPr>
        <w:pStyle w:val="Heading4"/>
      </w:pPr>
      <w:r>
        <w:t xml:space="preserve">South Asia War goes </w:t>
      </w:r>
      <w:r>
        <w:rPr>
          <w:u w:val="single"/>
        </w:rPr>
        <w:t>Nuclear</w:t>
      </w:r>
      <w:r>
        <w:t xml:space="preserve"> and causes </w:t>
      </w:r>
      <w:r>
        <w:rPr>
          <w:u w:val="single"/>
        </w:rPr>
        <w:t>Extinction</w:t>
      </w:r>
      <w:r>
        <w:t>.</w:t>
      </w:r>
    </w:p>
    <w:p w14:paraId="181930E4" w14:textId="77777777" w:rsidR="0023006D" w:rsidRPr="00897AB6" w:rsidRDefault="0023006D" w:rsidP="0023006D">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19754E3B" w14:textId="77777777" w:rsidR="0023006D" w:rsidRPr="00FD4CE4" w:rsidRDefault="0023006D" w:rsidP="0023006D">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4446F823" w14:textId="77777777" w:rsidR="0023006D" w:rsidRDefault="0023006D" w:rsidP="0023006D">
      <w:pPr>
        <w:pStyle w:val="Heading3"/>
      </w:pPr>
      <w:r>
        <w:t>1AC: Framing</w:t>
      </w:r>
    </w:p>
    <w:p w14:paraId="71AA3439" w14:textId="77777777" w:rsidR="0023006D" w:rsidRPr="00807451" w:rsidRDefault="0023006D" w:rsidP="0023006D">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9A262EC" w14:textId="77777777" w:rsidR="0023006D" w:rsidRDefault="0023006D" w:rsidP="0023006D">
      <w:pPr>
        <w:rPr>
          <w:rStyle w:val="Style13ptBold"/>
        </w:rPr>
      </w:pPr>
      <w:r>
        <w:rPr>
          <w:rStyle w:val="Style13ptBold"/>
        </w:rPr>
        <w:t>Blum et al. 18</w:t>
      </w:r>
    </w:p>
    <w:p w14:paraId="55B9C715" w14:textId="77777777" w:rsidR="0023006D" w:rsidRDefault="0023006D" w:rsidP="0023006D">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317582E" w14:textId="77777777" w:rsidR="0023006D" w:rsidRDefault="0023006D" w:rsidP="0023006D">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19EB799"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0F64F17" w14:textId="77777777" w:rsidR="0023006D" w:rsidRDefault="0023006D" w:rsidP="0023006D">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44C50E"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D485731"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B45E579"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81386A" w14:textId="77777777" w:rsidR="0023006D" w:rsidRDefault="0023006D" w:rsidP="0023006D">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F5DEBBD"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129721A"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E0B0B03"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8B25B71"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D6AC05E"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362801C"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Desire and reward centers </w:t>
      </w:r>
    </w:p>
    <w:p w14:paraId="04D9813A"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3F3363"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EA321F9"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35B3277"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CABAD03"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1192541"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CB70E4C"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5AC51BA"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C8176C"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D3775AF" w14:textId="77777777" w:rsidR="0023006D" w:rsidRDefault="0023006D" w:rsidP="0023006D">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AA8030" w14:textId="77777777" w:rsidR="0023006D" w:rsidRPr="00EB519E" w:rsidRDefault="0023006D" w:rsidP="0023006D">
      <w:pPr>
        <w:pStyle w:val="Heading4"/>
        <w:rPr>
          <w:bCs/>
        </w:rPr>
      </w:pPr>
      <w:r>
        <w:t>2---</w:t>
      </w:r>
      <w:r w:rsidRPr="00EB519E">
        <w:rPr>
          <w:bCs/>
        </w:rPr>
        <w:t xml:space="preserve">Reducing existential risks is the top priority in any coherent moral theory </w:t>
      </w:r>
    </w:p>
    <w:p w14:paraId="0F045B1A" w14:textId="77777777" w:rsidR="0023006D" w:rsidRDefault="0023006D" w:rsidP="0023006D">
      <w:pPr>
        <w:rPr>
          <w:b/>
          <w:bCs/>
          <w:sz w:val="26"/>
        </w:rPr>
      </w:pPr>
      <w:r>
        <w:rPr>
          <w:rStyle w:val="Style13ptBold"/>
        </w:rPr>
        <w:t xml:space="preserve">Plummer 15 </w:t>
      </w:r>
      <w:r>
        <w:t>(Theron, Philosophy @St. Andrews http://blog.practicalethics.ox.ac.uk/2015/05/moral-agreement-on-saving-the-world/)</w:t>
      </w:r>
    </w:p>
    <w:p w14:paraId="3527A79F" w14:textId="77777777" w:rsidR="0023006D" w:rsidRDefault="0023006D" w:rsidP="0023006D">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D565AEC" w14:textId="77777777" w:rsidR="0023006D" w:rsidRPr="009560D0" w:rsidRDefault="0023006D" w:rsidP="0023006D">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04EAF99D" w14:textId="77777777" w:rsidR="0023006D" w:rsidRPr="00005E38" w:rsidRDefault="0023006D" w:rsidP="0023006D">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576A266" w14:textId="77777777" w:rsidR="0023006D" w:rsidRPr="006B7C5E" w:rsidRDefault="0023006D" w:rsidP="0023006D">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As a complement to probabilistic thinking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340FCE4" w14:textId="77777777" w:rsidR="0023006D" w:rsidRPr="001901F4" w:rsidRDefault="0023006D" w:rsidP="0023006D"/>
    <w:p w14:paraId="06AEE7D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3006D"/>
    <w:rsid w:val="000139A3"/>
    <w:rsid w:val="0002181F"/>
    <w:rsid w:val="00100833"/>
    <w:rsid w:val="00104529"/>
    <w:rsid w:val="00105942"/>
    <w:rsid w:val="00107396"/>
    <w:rsid w:val="00144A4C"/>
    <w:rsid w:val="00176AB0"/>
    <w:rsid w:val="00177B7D"/>
    <w:rsid w:val="0018322D"/>
    <w:rsid w:val="001B5776"/>
    <w:rsid w:val="001E527A"/>
    <w:rsid w:val="001F78CE"/>
    <w:rsid w:val="0023006D"/>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134FA"/>
  <w15:chartTrackingRefBased/>
  <w15:docId w15:val="{C4E22776-A07B-458A-BC06-86D3E294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006D"/>
    <w:rPr>
      <w:rFonts w:ascii="Calibri" w:hAnsi="Calibri" w:cs="Calibri"/>
      <w:sz w:val="24"/>
    </w:rPr>
  </w:style>
  <w:style w:type="paragraph" w:styleId="Heading1">
    <w:name w:val="heading 1"/>
    <w:aliases w:val="Pocket"/>
    <w:basedOn w:val="Normal"/>
    <w:next w:val="Normal"/>
    <w:link w:val="Heading1Char"/>
    <w:qFormat/>
    <w:rsid w:val="002300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00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00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2300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00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006D"/>
  </w:style>
  <w:style w:type="character" w:customStyle="1" w:styleId="Heading1Char">
    <w:name w:val="Heading 1 Char"/>
    <w:aliases w:val="Pocket Char"/>
    <w:basedOn w:val="DefaultParagraphFont"/>
    <w:link w:val="Heading1"/>
    <w:rsid w:val="002300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00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006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23006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23006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006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23006D"/>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23006D"/>
    <w:rPr>
      <w:color w:val="auto"/>
      <w:u w:val="none"/>
    </w:rPr>
  </w:style>
  <w:style w:type="character" w:styleId="FollowedHyperlink">
    <w:name w:val="FollowedHyperlink"/>
    <w:basedOn w:val="DefaultParagraphFont"/>
    <w:uiPriority w:val="99"/>
    <w:semiHidden/>
    <w:unhideWhenUsed/>
    <w:rsid w:val="0023006D"/>
    <w:rPr>
      <w:color w:val="auto"/>
      <w:u w:val="none"/>
    </w:rPr>
  </w:style>
  <w:style w:type="paragraph" w:customStyle="1" w:styleId="textbold">
    <w:name w:val="text bold"/>
    <w:basedOn w:val="Normal"/>
    <w:link w:val="Emphasis"/>
    <w:uiPriority w:val="7"/>
    <w:qFormat/>
    <w:rsid w:val="0023006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3006D"/>
    <w:pPr>
      <w:ind w:left="720"/>
      <w:contextualSpacing/>
    </w:pPr>
  </w:style>
  <w:style w:type="character" w:customStyle="1" w:styleId="UnderlineBold">
    <w:name w:val="Underline + Bold"/>
    <w:uiPriority w:val="1"/>
    <w:qFormat/>
    <w:rsid w:val="0023006D"/>
    <w:rPr>
      <w:b/>
      <w:sz w:val="20"/>
      <w:u w:val="single"/>
    </w:rPr>
  </w:style>
  <w:style w:type="paragraph" w:customStyle="1" w:styleId="Emphasis1">
    <w:name w:val="Emphasis1"/>
    <w:basedOn w:val="Normal"/>
    <w:autoRedefine/>
    <w:uiPriority w:val="7"/>
    <w:qFormat/>
    <w:rsid w:val="0023006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23658</Words>
  <Characters>134856</Characters>
  <Application>Microsoft Office Word</Application>
  <DocSecurity>0</DocSecurity>
  <Lines>1123</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2021-11-07T18:41:00Z</dcterms:created>
  <dcterms:modified xsi:type="dcterms:W3CDTF">2021-11-07T18:41:00Z</dcterms:modified>
</cp:coreProperties>
</file>