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44923" w14:textId="77777777" w:rsidR="003D1D74" w:rsidRDefault="003D1D74" w:rsidP="003D1D74">
      <w:pPr>
        <w:pStyle w:val="Heading2"/>
      </w:pPr>
      <w:r>
        <w:t>1AC Shell v5 – Cal</w:t>
      </w:r>
    </w:p>
    <w:p w14:paraId="26A689ED" w14:textId="77777777" w:rsidR="003D1D74" w:rsidRDefault="003D1D74" w:rsidP="003D1D74">
      <w:pPr>
        <w:pStyle w:val="Heading3"/>
      </w:pPr>
      <w:r>
        <w:lastRenderedPageBreak/>
        <w:t>1AC: Plan</w:t>
      </w:r>
    </w:p>
    <w:p w14:paraId="5E060424" w14:textId="77777777" w:rsidR="003D1D74" w:rsidRDefault="003D1D74" w:rsidP="003D1D74">
      <w:pPr>
        <w:pStyle w:val="Heading4"/>
      </w:pPr>
      <w:r>
        <w:t xml:space="preserve">Plan - </w:t>
      </w:r>
      <w:r w:rsidRPr="007F3FA1">
        <w:t>Private entities ought not appropriate lunar heritage sites</w:t>
      </w:r>
      <w:r>
        <w:t xml:space="preserve"> in outer space. </w:t>
      </w:r>
    </w:p>
    <w:p w14:paraId="27D9B804" w14:textId="77777777" w:rsidR="003D1D74" w:rsidRPr="00BD4BDA" w:rsidRDefault="003D1D74" w:rsidP="003D1D74">
      <w:pPr>
        <w:pStyle w:val="ListParagraph"/>
        <w:numPr>
          <w:ilvl w:val="0"/>
          <w:numId w:val="16"/>
        </w:numPr>
      </w:pPr>
      <w:r>
        <w:t xml:space="preserve">We will defend NASA’s interpretation of lunar heritage sites </w:t>
      </w:r>
    </w:p>
    <w:p w14:paraId="66752A3F" w14:textId="77777777" w:rsidR="003D1D74" w:rsidRDefault="003D1D74" w:rsidP="003D1D74">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7E2A6F4" w14:textId="77777777" w:rsidR="003D1D74" w:rsidRPr="00BD4BDA" w:rsidRDefault="003D1D74" w:rsidP="003D1D74">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0D2B9FFB" w14:textId="77777777" w:rsidR="003D1D74" w:rsidRPr="00FE6C2C" w:rsidRDefault="003D1D74" w:rsidP="003D1D74"/>
    <w:p w14:paraId="5DA522A5" w14:textId="77777777" w:rsidR="003D1D74" w:rsidRDefault="003D1D74" w:rsidP="003D1D74">
      <w:pPr>
        <w:pStyle w:val="Heading3"/>
      </w:pPr>
      <w:r>
        <w:lastRenderedPageBreak/>
        <w:t>1AC: Lunar Heritage</w:t>
      </w:r>
    </w:p>
    <w:p w14:paraId="232EF234" w14:textId="77777777" w:rsidR="003D1D74" w:rsidRPr="00926B03" w:rsidRDefault="003D1D74" w:rsidP="003D1D74">
      <w:pPr>
        <w:pStyle w:val="Heading4"/>
      </w:pPr>
      <w:r>
        <w:t xml:space="preserve">The Advantage is </w:t>
      </w:r>
      <w:r>
        <w:rPr>
          <w:u w:val="single"/>
        </w:rPr>
        <w:t>Lunar Heritage</w:t>
      </w:r>
      <w:r>
        <w:t>:</w:t>
      </w:r>
    </w:p>
    <w:p w14:paraId="5B0E7BB2" w14:textId="77777777" w:rsidR="003D1D74" w:rsidRDefault="003D1D74" w:rsidP="003D1D74">
      <w:pPr>
        <w:pStyle w:val="Heading4"/>
      </w:pPr>
      <w:r>
        <w:t xml:space="preserve">Global Moon Rush by </w:t>
      </w:r>
      <w:r>
        <w:rPr>
          <w:u w:val="single"/>
        </w:rPr>
        <w:t>private actors</w:t>
      </w:r>
      <w:r>
        <w:t xml:space="preserve"> is </w:t>
      </w:r>
      <w:r>
        <w:rPr>
          <w:u w:val="single"/>
        </w:rPr>
        <w:t>coming now</w:t>
      </w:r>
      <w:r>
        <w:t>.</w:t>
      </w:r>
    </w:p>
    <w:p w14:paraId="55AC4E74" w14:textId="77777777" w:rsidR="003D1D74" w:rsidRPr="00042143" w:rsidRDefault="003D1D74" w:rsidP="003D1D74">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4E4A9C78" w14:textId="77777777" w:rsidR="003D1D74" w:rsidRDefault="003D1D74" w:rsidP="003D1D74">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cosy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5C2CD7">
        <w:rPr>
          <w:rStyle w:val="Emphasis"/>
          <w:highlight w:val="cyan"/>
        </w:rPr>
        <w:t>have to</w:t>
      </w:r>
      <w:proofErr w:type="gramEnd"/>
      <w:r w:rsidRPr="005C2CD7">
        <w:rPr>
          <w:rStyle w:val="Emphasis"/>
          <w:highlight w:val="cyan"/>
        </w:rPr>
        <w:t xml:space="preserve">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1F6189C1" w14:textId="77777777" w:rsidR="003D1D74" w:rsidRDefault="003D1D74" w:rsidP="003D1D74">
      <w:pPr>
        <w:pStyle w:val="Heading4"/>
      </w:pPr>
      <w:r>
        <w:lastRenderedPageBreak/>
        <w:t xml:space="preserve">Corporate development, tourism, and looting will destroy </w:t>
      </w:r>
      <w:r w:rsidRPr="00D961AA">
        <w:rPr>
          <w:u w:val="single"/>
        </w:rPr>
        <w:t>scientifically rich</w:t>
      </w:r>
      <w:r>
        <w:t xml:space="preserve"> Tranquility base artifacts.</w:t>
      </w:r>
    </w:p>
    <w:p w14:paraId="7BEE62A3" w14:textId="77777777" w:rsidR="003D1D74" w:rsidRPr="00380B2A" w:rsidRDefault="003D1D74" w:rsidP="003D1D74">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034B09E5" w14:textId="77777777" w:rsidR="003D1D74" w:rsidRDefault="003D1D74" w:rsidP="003D1D74">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70C74146" w14:textId="77777777" w:rsidR="003D1D74" w:rsidRDefault="003D1D74" w:rsidP="003D1D74">
      <w:pPr>
        <w:pStyle w:val="Heading4"/>
      </w:pPr>
      <w:r>
        <w:t xml:space="preserve">Private entities are a </w:t>
      </w:r>
      <w:r>
        <w:rPr>
          <w:u w:val="single"/>
        </w:rPr>
        <w:t>unique threat</w:t>
      </w:r>
      <w:r>
        <w:t>---universal rules key.</w:t>
      </w:r>
    </w:p>
    <w:p w14:paraId="27200548" w14:textId="77777777" w:rsidR="003D1D74" w:rsidRPr="00D82DE1" w:rsidRDefault="003D1D74" w:rsidP="003D1D74">
      <w:pPr>
        <w:pStyle w:val="ListParagraph"/>
        <w:numPr>
          <w:ilvl w:val="0"/>
          <w:numId w:val="12"/>
        </w:numPr>
      </w:pPr>
      <w:r>
        <w:t>Private Key Card – AT: Alt Causes</w:t>
      </w:r>
    </w:p>
    <w:p w14:paraId="12776676" w14:textId="77777777" w:rsidR="003D1D74" w:rsidRDefault="003D1D74" w:rsidP="003D1D74">
      <w:pPr>
        <w:pStyle w:val="ListParagraph"/>
        <w:numPr>
          <w:ilvl w:val="0"/>
          <w:numId w:val="12"/>
        </w:numPr>
      </w:pPr>
      <w:r>
        <w:t>AT: Unilat CP</w:t>
      </w:r>
    </w:p>
    <w:p w14:paraId="09A28567" w14:textId="77777777" w:rsidR="003D1D74" w:rsidRDefault="003D1D74" w:rsidP="003D1D74">
      <w:pPr>
        <w:pStyle w:val="ListParagraph"/>
        <w:numPr>
          <w:ilvl w:val="0"/>
          <w:numId w:val="12"/>
        </w:numPr>
      </w:pPr>
      <w:r>
        <w:t>AT: Adv CP</w:t>
      </w:r>
    </w:p>
    <w:p w14:paraId="3AE46D4D" w14:textId="77777777" w:rsidR="003D1D74" w:rsidRDefault="003D1D74" w:rsidP="003D1D74">
      <w:pPr>
        <w:pStyle w:val="ListParagraph"/>
        <w:numPr>
          <w:ilvl w:val="0"/>
          <w:numId w:val="12"/>
        </w:numPr>
      </w:pPr>
      <w:r>
        <w:t>AT: Generic DA</w:t>
      </w:r>
    </w:p>
    <w:p w14:paraId="6841F53E" w14:textId="77777777" w:rsidR="003D1D74" w:rsidRDefault="003D1D74" w:rsidP="003D1D74">
      <w:pPr>
        <w:pStyle w:val="ListParagraph"/>
        <w:numPr>
          <w:ilvl w:val="0"/>
          <w:numId w:val="12"/>
        </w:numPr>
      </w:pPr>
      <w:r>
        <w:t>AT: OST DA</w:t>
      </w:r>
    </w:p>
    <w:p w14:paraId="456A364C" w14:textId="77777777" w:rsidR="003D1D74" w:rsidRDefault="003D1D74" w:rsidP="003D1D74">
      <w:pPr>
        <w:pStyle w:val="ListParagraph"/>
        <w:numPr>
          <w:ilvl w:val="0"/>
          <w:numId w:val="12"/>
        </w:numPr>
      </w:pPr>
      <w:r>
        <w:t>Solvency Advocate</w:t>
      </w:r>
    </w:p>
    <w:p w14:paraId="16B1D53B" w14:textId="77777777" w:rsidR="003D1D74" w:rsidRPr="00BE44DC" w:rsidRDefault="003D1D74" w:rsidP="003D1D74">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w:t>
      </w:r>
      <w:r w:rsidRPr="00BE44DC">
        <w:rPr>
          <w:sz w:val="16"/>
          <w:szCs w:val="16"/>
        </w:rPr>
        <w:lastRenderedPageBreak/>
        <w:t xml:space="preserve">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School.)-rahulpenu</w:t>
      </w:r>
    </w:p>
    <w:p w14:paraId="3F4E072F" w14:textId="77777777" w:rsidR="003D1D74" w:rsidRPr="00420B02" w:rsidRDefault="003D1D74" w:rsidP="003D1D74">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 xml:space="preserve">ey occupy. The second is to gain international, not unilateral, recognition for the sites upon which </w:t>
      </w:r>
      <w:r w:rsidRPr="009F303A">
        <w:rPr>
          <w:sz w:val="16"/>
        </w:rPr>
        <w:lastRenderedPageBreak/>
        <w:t>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w:t>
      </w:r>
      <w:r w:rsidRPr="00420B02">
        <w:rPr>
          <w:u w:val="single"/>
        </w:rPr>
        <w:lastRenderedPageBreak/>
        <w:t>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F766C3E" w14:textId="77777777" w:rsidR="003D1D74" w:rsidRDefault="003D1D74" w:rsidP="003D1D74">
      <w:pPr>
        <w:pStyle w:val="Heading4"/>
      </w:pPr>
      <w:r>
        <w:t xml:space="preserve">Heritage Sites </w:t>
      </w:r>
      <w:r>
        <w:rPr>
          <w:u w:val="single"/>
        </w:rPr>
        <w:t>are critical</w:t>
      </w:r>
      <w:r>
        <w:t xml:space="preserve"> for </w:t>
      </w:r>
      <w:r>
        <w:rPr>
          <w:u w:val="single"/>
        </w:rPr>
        <w:t>science research</w:t>
      </w:r>
      <w:r>
        <w:t xml:space="preserve"> around Dust. </w:t>
      </w:r>
    </w:p>
    <w:p w14:paraId="6D235C04" w14:textId="77777777" w:rsidR="003D1D74" w:rsidRPr="002C1327" w:rsidRDefault="003D1D74" w:rsidP="003D1D74">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08DE8F6" w14:textId="77777777" w:rsidR="003D1D74" w:rsidRPr="00300410" w:rsidRDefault="003D1D74" w:rsidP="003D1D74">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w:t>
      </w:r>
      <w:r w:rsidRPr="002C1327">
        <w:rPr>
          <w:rStyle w:val="StyleUnderline"/>
        </w:rPr>
        <w:lastRenderedPageBreak/>
        <w:t xml:space="preserve">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F2EE13C" w14:textId="77777777" w:rsidR="003D1D74" w:rsidRDefault="003D1D74" w:rsidP="003D1D74">
      <w:pPr>
        <w:pStyle w:val="Heading4"/>
      </w:pPr>
      <w:r>
        <w:t xml:space="preserve">Moon Dust Research key to </w:t>
      </w:r>
      <w:r>
        <w:rPr>
          <w:u w:val="single"/>
        </w:rPr>
        <w:t>Moon Basing</w:t>
      </w:r>
      <w:r>
        <w:t>.</w:t>
      </w:r>
    </w:p>
    <w:p w14:paraId="248399A9" w14:textId="77777777" w:rsidR="003D1D74" w:rsidRPr="00362E4C" w:rsidRDefault="003D1D74" w:rsidP="003D1D74">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67AAA5AF" w14:textId="77777777" w:rsidR="003D1D74" w:rsidRDefault="003D1D74" w:rsidP="003D1D74">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18A31ABF" w14:textId="77777777" w:rsidR="003D1D74" w:rsidRDefault="003D1D74" w:rsidP="003D1D74">
      <w:pPr>
        <w:pStyle w:val="Heading4"/>
      </w:pPr>
      <w:r>
        <w:t>A lunar base</w:t>
      </w:r>
      <w:r w:rsidRPr="003019D2">
        <w:t xml:space="preserve"> </w:t>
      </w:r>
      <w:r>
        <w:t xml:space="preserve">is </w:t>
      </w:r>
      <w:r w:rsidRPr="003019D2">
        <w:t>coming now but preservation of the environment is key</w:t>
      </w:r>
      <w:r>
        <w:t>.</w:t>
      </w:r>
    </w:p>
    <w:p w14:paraId="4445C1A4" w14:textId="77777777" w:rsidR="003D1D74" w:rsidRPr="003019D2" w:rsidRDefault="003D1D74" w:rsidP="003D1D74">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12" w:history="1">
        <w:r w:rsidRPr="001D7505">
          <w:rPr>
            <w:rStyle w:val="Hyperlink"/>
          </w:rPr>
          <w:t>https://www.nasa.gov/feature/goddard/2021/nasa-s-artemis-base-camp-on-the-moon-will-need-light-water-elevation/</w:t>
        </w:r>
      </w:hyperlink>
      <w:r>
        <w:rPr>
          <w:rStyle w:val="Hyperlink"/>
        </w:rPr>
        <w:t xml:space="preserve"> accessed 2/12/22</w:t>
      </w:r>
      <w:r>
        <w:t>] Adam</w:t>
      </w:r>
    </w:p>
    <w:p w14:paraId="43228985" w14:textId="77777777" w:rsidR="003D1D74" w:rsidRPr="003019D2" w:rsidRDefault="003D1D74" w:rsidP="003D1D74">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1F027E19" w14:textId="77777777" w:rsidR="003D1D74" w:rsidRPr="003019D2" w:rsidRDefault="003D1D74" w:rsidP="003D1D74">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3"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3DAC4333" w14:textId="77777777" w:rsidR="003D1D74" w:rsidRPr="003019D2" w:rsidRDefault="003D1D74" w:rsidP="003D1D74">
      <w:pPr>
        <w:rPr>
          <w:sz w:val="16"/>
        </w:rPr>
      </w:pPr>
      <w:r w:rsidRPr="003019D2">
        <w:rPr>
          <w:sz w:val="16"/>
        </w:rPr>
        <w:lastRenderedPageBreak/>
        <w:t xml:space="preserve">While </w:t>
      </w:r>
      <w:r w:rsidRPr="003019D2">
        <w:rPr>
          <w:rStyle w:val="StyleUnderline"/>
        </w:rPr>
        <w:t xml:space="preserve">the South Pole region has many well-illuminated areas, some parts see </w:t>
      </w:r>
      <w:proofErr w:type="gramStart"/>
      <w:r w:rsidRPr="003019D2">
        <w:rPr>
          <w:rStyle w:val="StyleUnderline"/>
        </w:rPr>
        <w:t>more or less light</w:t>
      </w:r>
      <w:proofErr w:type="gramEnd"/>
      <w:r w:rsidRPr="003019D2">
        <w:rPr>
          <w:rStyle w:val="StyleUnderline"/>
        </w:rPr>
        <w:t xml:space="preserve">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149AC542" w14:textId="77777777" w:rsidR="003D1D74" w:rsidRPr="003019D2" w:rsidRDefault="003D1D74" w:rsidP="003D1D74">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108E44A1" w14:textId="77777777" w:rsidR="003D1D74" w:rsidRPr="003019D2" w:rsidRDefault="003D1D74" w:rsidP="003D1D74">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4"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3CEB8B30" w14:textId="77777777" w:rsidR="003D1D74" w:rsidRPr="003019D2" w:rsidRDefault="003D1D74" w:rsidP="003D1D74">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5"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33477AD8" w14:textId="77777777" w:rsidR="003D1D74" w:rsidRPr="003019D2" w:rsidRDefault="003D1D74" w:rsidP="003D1D74">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5840721B" w14:textId="77777777" w:rsidR="003D1D74" w:rsidRPr="003019D2" w:rsidRDefault="003D1D74" w:rsidP="003D1D74">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3B665425" w14:textId="77777777" w:rsidR="003D1D74" w:rsidRPr="003019D2" w:rsidRDefault="003D1D74" w:rsidP="003D1D74">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hyperlink r:id="rId16"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FB6DD37" w14:textId="77777777" w:rsidR="003D1D74" w:rsidRPr="003019D2" w:rsidRDefault="003D1D74" w:rsidP="003D1D74">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055175A7" w14:textId="77777777" w:rsidR="003D1D74" w:rsidRPr="003019D2" w:rsidRDefault="003D1D74" w:rsidP="003D1D74">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211B4603" w14:textId="77777777" w:rsidR="003D1D74" w:rsidRPr="005A7108" w:rsidRDefault="003D1D74" w:rsidP="003D1D74">
      <w:pPr>
        <w:rPr>
          <w:u w:val="single"/>
        </w:rPr>
      </w:pPr>
      <w:r w:rsidRPr="003019D2">
        <w:rPr>
          <w:sz w:val="16"/>
        </w:rPr>
        <w:t xml:space="preserve">The Artemis Base Camp </w:t>
      </w:r>
      <w:proofErr w:type="gramStart"/>
      <w:r w:rsidRPr="003019D2">
        <w:rPr>
          <w:sz w:val="16"/>
        </w:rPr>
        <w:t>has to</w:t>
      </w:r>
      <w:proofErr w:type="gramEnd"/>
      <w:r w:rsidRPr="003019D2">
        <w:rPr>
          <w:sz w:val="16"/>
        </w:rPr>
        <w:t xml:space="preserve">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2E59995D" w14:textId="77777777" w:rsidR="003D1D74" w:rsidRDefault="003D1D74" w:rsidP="003D1D74">
      <w:pPr>
        <w:pStyle w:val="Heading4"/>
      </w:pPr>
      <w:r>
        <w:lastRenderedPageBreak/>
        <w:t xml:space="preserve">Scenario 1 – </w:t>
      </w:r>
      <w:r>
        <w:rPr>
          <w:u w:val="single"/>
        </w:rPr>
        <w:t>Aquaculture</w:t>
      </w:r>
      <w:r>
        <w:t>:</w:t>
      </w:r>
    </w:p>
    <w:p w14:paraId="3E5D4812" w14:textId="77777777" w:rsidR="003D1D74" w:rsidRPr="007E3E90" w:rsidRDefault="003D1D74" w:rsidP="003D1D74">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1BA2B8BA" w14:textId="77777777" w:rsidR="003D1D74" w:rsidRPr="007E3E90" w:rsidRDefault="003D1D74" w:rsidP="003D1D74">
      <w:r w:rsidRPr="007E3E90">
        <w:rPr>
          <w:rStyle w:val="Style13ptBold"/>
        </w:rPr>
        <w:t>Przybyla 21</w:t>
      </w:r>
      <w:r w:rsidRPr="007E3E90">
        <w:t>, Cyrille. "Space aquaculture: prospects for raising aquatic vertebrates in a bioregenerative life-support system on a lunar base." Frontiers in Astronomy and Space Sciences 8 (2021): 107. (Studies Aquaculture Research at University of Montpellier)</w:t>
      </w:r>
    </w:p>
    <w:p w14:paraId="4C957769" w14:textId="77777777" w:rsidR="003D1D74" w:rsidRPr="007E3E90" w:rsidRDefault="003D1D74" w:rsidP="003D1D74">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w:t>
      </w:r>
      <w:proofErr w:type="gramStart"/>
      <w:r w:rsidRPr="007E3E90">
        <w:rPr>
          <w:sz w:val="16"/>
        </w:rPr>
        <w:t>similar to</w:t>
      </w:r>
      <w:proofErr w:type="gramEnd"/>
      <w:r w:rsidRPr="007E3E90">
        <w:rPr>
          <w:sz w:val="16"/>
        </w:rPr>
        <w:t xml:space="preserve">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 xml:space="preserve">In addition to micronutrients, farmed marine, brackish and freshwater fish can sequester ALA (PUFA precursor), EPA or DHA from their diet (Tocher,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(Morais et al., 2015; Gregory et al., 2016).</w:t>
      </w:r>
      <w:r w:rsidRPr="007E3E90">
        <w:rPr>
          <w:sz w:val="16"/>
        </w:rPr>
        <w:t xml:space="preserve"> The micronutrients commonly found in fish and their health benefits are presented in Table 1 (Tacon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xml:space="preserve">. Yet although aquaculture seems to offer a relevant solution for manned long-term missions (Bluem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w:t>
      </w:r>
      <w:r w:rsidRPr="007E3E90">
        <w:rPr>
          <w:sz w:val="16"/>
        </w:rPr>
        <w:lastRenderedPageBreak/>
        <w:t xml:space="preserve">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gramStart"/>
      <w:r w:rsidRPr="007E3E90">
        <w:rPr>
          <w:sz w:val="6"/>
          <w:szCs w:val="6"/>
        </w:rPr>
        <w:t>F.Trout</w:t>
      </w:r>
      <w:proofErr w:type="gramEnd"/>
      <w:r w:rsidRPr="007E3E90">
        <w:rPr>
          <w:sz w:val="6"/>
          <w:szCs w:val="6"/>
        </w:rPr>
        <w:t xml:space="preserve">,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w:t>
      </w:r>
      <w:proofErr w:type="gramStart"/>
      <w:r w:rsidRPr="007E3E90">
        <w:rPr>
          <w:sz w:val="6"/>
          <w:szCs w:val="6"/>
        </w:rPr>
        <w:t>sufficient amounts of</w:t>
      </w:r>
      <w:proofErr w:type="gramEnd"/>
      <w:r w:rsidRPr="007E3E90">
        <w:rPr>
          <w:sz w:val="6"/>
          <w:szCs w:val="6"/>
        </w:rPr>
        <w:t xml:space="preserve">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w:t>
      </w:r>
      <w:proofErr w:type="gramStart"/>
      <w:r w:rsidRPr="007E3E90">
        <w:rPr>
          <w:sz w:val="6"/>
          <w:szCs w:val="6"/>
        </w:rPr>
        <w:t>detritivores</w:t>
      </w:r>
      <w:proofErr w:type="gramEnd"/>
      <w:r w:rsidRPr="007E3E90">
        <w:rPr>
          <w:sz w:val="6"/>
          <w:szCs w:val="6"/>
        </w:rPr>
        <w:t xml:space="preserve">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w:t>
      </w:r>
      <w:proofErr w:type="gramStart"/>
      <w:r w:rsidRPr="007E3E90">
        <w:rPr>
          <w:sz w:val="6"/>
          <w:szCs w:val="6"/>
        </w:rPr>
        <w:t>marine algae</w:t>
      </w:r>
      <w:proofErr w:type="gramEnd"/>
      <w:r w:rsidRPr="007E3E90">
        <w:rPr>
          <w:sz w:val="6"/>
          <w:szCs w:val="6"/>
        </w:rPr>
        <w:t xml:space="preserv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w:t>
      </w:r>
      <w:proofErr w:type="gramStart"/>
      <w:r w:rsidRPr="007E3E90">
        <w:rPr>
          <w:sz w:val="6"/>
          <w:szCs w:val="6"/>
        </w:rPr>
        <w:t>has to</w:t>
      </w:r>
      <w:proofErr w:type="gramEnd"/>
      <w:r w:rsidRPr="007E3E90">
        <w:rPr>
          <w:sz w:val="6"/>
          <w:szCs w:val="6"/>
        </w:rPr>
        <w:t xml:space="preserve">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w:t>
      </w:r>
      <w:proofErr w:type="gramStart"/>
      <w:r w:rsidRPr="007E3E90">
        <w:rPr>
          <w:sz w:val="6"/>
          <w:szCs w:val="6"/>
        </w:rPr>
        <w:t>are able to</w:t>
      </w:r>
      <w:proofErr w:type="gramEnd"/>
      <w:r w:rsidRPr="007E3E90">
        <w:rPr>
          <w:sz w:val="6"/>
          <w:szCs w:val="6"/>
        </w:rPr>
        <w:t xml:space="preserve">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w:t>
      </w:r>
      <w:r w:rsidRPr="007E3E90">
        <w:rPr>
          <w:sz w:val="6"/>
          <w:szCs w:val="6"/>
        </w:rPr>
        <w:lastRenderedPageBreak/>
        <w:t xml:space="preserve">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w:t>
      </w:r>
      <w:proofErr w:type="gramStart"/>
      <w:r w:rsidRPr="007E3E90">
        <w:rPr>
          <w:sz w:val="6"/>
          <w:szCs w:val="6"/>
        </w:rPr>
        <w:t>as yet</w:t>
      </w:r>
      <w:proofErr w:type="gramEnd"/>
      <w:r w:rsidRPr="007E3E90">
        <w:rPr>
          <w:sz w:val="6"/>
          <w:szCs w:val="6"/>
        </w:rPr>
        <w:t xml:space="preserve">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w:t>
      </w:r>
      <w:proofErr w:type="gramStart"/>
      <w:r w:rsidRPr="007E3E90">
        <w:rPr>
          <w:sz w:val="6"/>
          <w:szCs w:val="6"/>
        </w:rPr>
        <w:t>This is why</w:t>
      </w:r>
      <w:proofErr w:type="gramEnd"/>
      <w:r w:rsidRPr="007E3E90">
        <w:rPr>
          <w:sz w:val="6"/>
          <w:szCs w:val="6"/>
        </w:rPr>
        <w:t>,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will be applicable above all to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1D12C7B2" w14:textId="77777777" w:rsidR="003D1D74" w:rsidRDefault="003D1D74" w:rsidP="003D1D74">
      <w:pPr>
        <w:pStyle w:val="Heading4"/>
      </w:pPr>
      <w:r>
        <w:t xml:space="preserve">Food security quickly declining </w:t>
      </w:r>
    </w:p>
    <w:p w14:paraId="7483B541" w14:textId="77777777" w:rsidR="003D1D74" w:rsidRPr="00A8696B" w:rsidRDefault="003D1D74" w:rsidP="003D1D74">
      <w:r w:rsidRPr="00A8696B">
        <w:rPr>
          <w:rFonts w:eastAsiaTheme="majorEastAsia" w:cstheme="majorBidi"/>
          <w:b/>
          <w:bCs/>
          <w:sz w:val="26"/>
          <w:szCs w:val="26"/>
        </w:rPr>
        <w:t>Piesse 20</w:t>
      </w:r>
      <w:r w:rsidRPr="00A8696B">
        <w:t xml:space="preserve"> [Mervyn Piesse, Research Manager, Global Food and Water Crises Research Programme, 4 February 2020, FutureDirections, “Global Food and Water Security in 2050: Demographic Change and Increased Demand,” </w:t>
      </w:r>
      <w:hyperlink r:id="rId17" w:history="1">
        <w:r w:rsidRPr="00A8696B">
          <w:rPr>
            <w:rStyle w:val="Hyperlink"/>
          </w:rPr>
          <w:t>https://www.futuredirections.org.au/publication/global-food-and-water-security-in-2050-demographic-change-and-increased-demand/</w:t>
        </w:r>
      </w:hyperlink>
      <w:r w:rsidRPr="00A8696B">
        <w:t>, accessed 8-12-2021]JMK</w:t>
      </w:r>
    </w:p>
    <w:p w14:paraId="7BCD644A" w14:textId="77777777" w:rsidR="003D1D74" w:rsidRPr="00DF024A" w:rsidRDefault="003D1D74" w:rsidP="003D1D74">
      <w:pPr>
        <w:rPr>
          <w:rStyle w:val="Style13ptBold"/>
          <w:b w:val="0"/>
          <w:bCs/>
          <w:szCs w:val="20"/>
        </w:rPr>
      </w:pPr>
      <w:r>
        <w:rPr>
          <w:rStyle w:val="Style13ptBold"/>
          <w:szCs w:val="20"/>
        </w:rPr>
        <w:t>*</w:t>
      </w:r>
      <w:proofErr w:type="gramStart"/>
      <w:r>
        <w:rPr>
          <w:rStyle w:val="Style13ptBold"/>
          <w:szCs w:val="20"/>
        </w:rPr>
        <w:t>size</w:t>
      </w:r>
      <w:proofErr w:type="gramEnd"/>
      <w:r>
        <w:rPr>
          <w:rStyle w:val="Style13ptBold"/>
          <w:szCs w:val="20"/>
        </w:rPr>
        <w:t xml:space="preserve"> 2 font is an incredibly long rant about plant-based diets.</w:t>
      </w:r>
    </w:p>
    <w:p w14:paraId="118D5775" w14:textId="77777777" w:rsidR="003D1D74" w:rsidRDefault="003D1D74" w:rsidP="003D1D74">
      <w:r>
        <w:lastRenderedPageBreak/>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7660DE9F" w14:textId="77777777" w:rsidR="003D1D74" w:rsidRPr="00B373D6" w:rsidRDefault="003D1D74" w:rsidP="003D1D74">
      <w:pPr>
        <w:rPr>
          <w:sz w:val="4"/>
          <w:szCs w:val="4"/>
        </w:rPr>
      </w:pPr>
      <w:r w:rsidRPr="00B373D6">
        <w:rPr>
          <w:sz w:val="4"/>
          <w:szCs w:val="4"/>
        </w:rPr>
        <w:t>Changes in global food systems have led to nutritional transitions as populations have shifted away from traditional diets towards globalised consumption patterns. A greater proportion of the global population consume a diet based on energy dense, processed foods. Low- and middle-income countries are adopting the “Western diet,” which is high in refined carbohydrates, added sugars, fats and proteins derived from animals. Urbanisation and rising incomes are the main drivers of this global transition.</w:t>
      </w:r>
    </w:p>
    <w:p w14:paraId="7D495FA9" w14:textId="77777777" w:rsidR="003D1D74" w:rsidRPr="00B373D6" w:rsidRDefault="003D1D74" w:rsidP="003D1D74">
      <w:pPr>
        <w:rPr>
          <w:sz w:val="4"/>
          <w:szCs w:val="4"/>
        </w:rPr>
      </w:pPr>
      <w:r w:rsidRPr="00B373D6">
        <w:rPr>
          <w:sz w:val="4"/>
          <w:szCs w:val="4"/>
        </w:rPr>
        <w:t xml:space="preserve">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w:t>
      </w:r>
      <w:proofErr w:type="gramStart"/>
      <w:r w:rsidRPr="00B373D6">
        <w:rPr>
          <w:sz w:val="4"/>
          <w:szCs w:val="4"/>
        </w:rPr>
        <w:t>Europe</w:t>
      </w:r>
      <w:proofErr w:type="gramEnd"/>
      <w:r w:rsidRPr="00B373D6">
        <w:rPr>
          <w:sz w:val="4"/>
          <w:szCs w:val="4"/>
        </w:rPr>
        <w:t xml:space="preserve"> and Central Asia and is often far away from ports and roads, however, which would make it difficult to develop.</w:t>
      </w:r>
    </w:p>
    <w:p w14:paraId="02E7D7CD" w14:textId="77777777" w:rsidR="003D1D74" w:rsidRPr="00B373D6" w:rsidRDefault="003D1D74" w:rsidP="003D1D74">
      <w:pPr>
        <w:rPr>
          <w:sz w:val="4"/>
          <w:szCs w:val="4"/>
        </w:rPr>
      </w:pPr>
      <w:r w:rsidRPr="00B373D6">
        <w:rPr>
          <w:sz w:val="4"/>
          <w:szCs w:val="4"/>
        </w:rPr>
        <w:t xml:space="preserve">Increased food demand and dietary changes are likely to contribute to an intensified use of fertiliser, </w:t>
      </w:r>
      <w:proofErr w:type="gramStart"/>
      <w:r w:rsidRPr="00B373D6">
        <w:rPr>
          <w:sz w:val="4"/>
          <w:szCs w:val="4"/>
        </w:rPr>
        <w:t>pesticide</w:t>
      </w:r>
      <w:proofErr w:type="gramEnd"/>
      <w:r w:rsidRPr="00B373D6">
        <w:rPr>
          <w:sz w:val="4"/>
          <w:szCs w:val="4"/>
        </w:rPr>
        <w:t xml:space="preserv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litres of water for each person on earth). As the global population and water supplies are unevenly distributed, however, some regions are more water scarce than others.</w:t>
      </w:r>
    </w:p>
    <w:p w14:paraId="134E7B43" w14:textId="77777777" w:rsidR="003D1D74" w:rsidRPr="00B373D6" w:rsidRDefault="003D1D74" w:rsidP="003D1D74">
      <w:pPr>
        <w:rPr>
          <w:sz w:val="4"/>
          <w:szCs w:val="4"/>
        </w:rPr>
      </w:pPr>
      <w:r w:rsidRPr="00B373D6">
        <w:rPr>
          <w:sz w:val="4"/>
          <w:szCs w:val="4"/>
        </w:rPr>
        <w:t xml:space="preserve">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w:t>
      </w:r>
      <w:proofErr w:type="gramStart"/>
      <w:r w:rsidRPr="00B373D6">
        <w:rPr>
          <w:sz w:val="4"/>
          <w:szCs w:val="4"/>
        </w:rPr>
        <w:t>demand</w:t>
      </w:r>
      <w:proofErr w:type="gramEnd"/>
      <w:r w:rsidRPr="00B373D6">
        <w:rPr>
          <w:sz w:val="4"/>
          <w:szCs w:val="4"/>
        </w:rPr>
        <w:t xml:space="preserve">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44DB7E20" w14:textId="77777777" w:rsidR="003D1D74" w:rsidRPr="00B373D6" w:rsidRDefault="003D1D74" w:rsidP="003D1D74">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338278BA" w14:textId="77777777" w:rsidR="003D1D74" w:rsidRPr="00B373D6" w:rsidRDefault="003D1D74" w:rsidP="003D1D74">
      <w:pPr>
        <w:rPr>
          <w:sz w:val="4"/>
          <w:szCs w:val="4"/>
        </w:rPr>
      </w:pPr>
      <w:r w:rsidRPr="00B373D6">
        <w:rPr>
          <w:sz w:val="4"/>
          <w:szCs w:val="4"/>
        </w:rPr>
        <w:t>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fertiliser and water, which has degraded soils and contributed to the overuse of water in some parts of the world.</w:t>
      </w:r>
    </w:p>
    <w:p w14:paraId="2F5E4F03" w14:textId="77777777" w:rsidR="003D1D74" w:rsidRPr="00B373D6" w:rsidRDefault="003D1D74" w:rsidP="003D1D74">
      <w:pPr>
        <w:rPr>
          <w:sz w:val="4"/>
          <w:szCs w:val="4"/>
        </w:rPr>
      </w:pPr>
      <w:r w:rsidRPr="00B373D6">
        <w:rPr>
          <w:sz w:val="4"/>
          <w:szCs w:val="4"/>
        </w:rPr>
        <w:t xml:space="preserve">Several studies (here, </w:t>
      </w:r>
      <w:proofErr w:type="gramStart"/>
      <w:r w:rsidRPr="00B373D6">
        <w:rPr>
          <w:sz w:val="4"/>
          <w:szCs w:val="4"/>
        </w:rPr>
        <w:t>here</w:t>
      </w:r>
      <w:proofErr w:type="gramEnd"/>
      <w:r w:rsidRPr="00B373D6">
        <w:rPr>
          <w:sz w:val="4"/>
          <w:szCs w:val="4"/>
        </w:rPr>
        <w:t xml:space="preserve"> and here, for example) suggest that it is possible to feed ten billion people using current agricultural technologies and techniques and without using more land, water or fertiliser. It will require more people making significant changes to their diet, mainly by adopting a plant-based diet, however, which is unlikely to be popular. Other options are more likely to reduce the environmental impact of intensified agricultural production.</w:t>
      </w:r>
    </w:p>
    <w:p w14:paraId="5009FEF4" w14:textId="77777777" w:rsidR="003D1D74" w:rsidRPr="00B373D6" w:rsidRDefault="003D1D74" w:rsidP="003D1D74">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2A86C0D1" w14:textId="77777777" w:rsidR="003D1D74" w:rsidRPr="00B373D6" w:rsidRDefault="003D1D74" w:rsidP="003D1D74">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0E9FD42A" w14:textId="77777777" w:rsidR="003D1D74" w:rsidRDefault="003D1D74" w:rsidP="003D1D74">
      <w:r w:rsidRPr="00B373D6">
        <w:rPr>
          <w:rStyle w:val="StyleUnderline"/>
        </w:rPr>
        <w:t>Existing agricultural land could be made more productive through sustainable intensification</w:t>
      </w:r>
      <w:r>
        <w:t xml:space="preserve">. That would help to close the “yield gap” between realised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y. While that intensification was assisted by an increase in the use of fertiliser and water, the adoption of new technologies, such as precision agriculture, which utilises resources more accurately and reduces wastage, could ensure that fertiliser and water is better utilised by soils and crops to avoid overuse and runoff.</w:t>
      </w:r>
    </w:p>
    <w:p w14:paraId="249B189D" w14:textId="77777777" w:rsidR="003D1D74" w:rsidRDefault="003D1D74" w:rsidP="003D1D74">
      <w:pPr>
        <w:pStyle w:val="Heading4"/>
      </w:pPr>
      <w:r>
        <w:t xml:space="preserve">Food Insecurity goes </w:t>
      </w:r>
      <w:r>
        <w:rPr>
          <w:u w:val="single"/>
        </w:rPr>
        <w:t>nuclear</w:t>
      </w:r>
      <w:r>
        <w:t xml:space="preserve"> – escalates </w:t>
      </w:r>
      <w:r>
        <w:rPr>
          <w:u w:val="single"/>
        </w:rPr>
        <w:t>multiple hotspots</w:t>
      </w:r>
      <w:r>
        <w:t>.</w:t>
      </w:r>
    </w:p>
    <w:p w14:paraId="6D0C1234" w14:textId="77777777" w:rsidR="003D1D74" w:rsidRPr="00E07505" w:rsidRDefault="003D1D74" w:rsidP="003D1D74">
      <w:r w:rsidRPr="00E07505">
        <w:rPr>
          <w:rStyle w:val="Style13ptBold"/>
        </w:rPr>
        <w:t>Cribb 19</w:t>
      </w:r>
      <w:r>
        <w:t xml:space="preserve"> Julian Cribb 8-23-2019 “Food or War</w:t>
      </w:r>
      <w:r w:rsidRPr="00E07505">
        <w:t xml:space="preserve">” </w:t>
      </w:r>
      <w:hyperlink r:id="rId1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3234690" w14:textId="77777777" w:rsidR="003D1D74" w:rsidRPr="00541660" w:rsidRDefault="003D1D74" w:rsidP="003D1D74">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w:t>
      </w:r>
      <w:r w:rsidRPr="00E335A7">
        <w:rPr>
          <w:sz w:val="10"/>
        </w:rPr>
        <w:lastRenderedPageBreak/>
        <w:t xml:space="preserve">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Mata Atlantica forest</w:t>
      </w:r>
      <w:proofErr w:type="gramEnd"/>
      <w:r w:rsidRPr="00E335A7">
        <w:rPr>
          <w:sz w:val="10"/>
        </w:rPr>
        <w:t xml:space="preserve">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w:t>
      </w:r>
      <w:r w:rsidRPr="00E335A7">
        <w:rPr>
          <w:sz w:val="10"/>
        </w:rPr>
        <w:lastRenderedPageBreak/>
        <w:t xml:space="preserve">food, </w:t>
      </w:r>
      <w:proofErr w:type="gramStart"/>
      <w:r w:rsidRPr="00E335A7">
        <w:rPr>
          <w:sz w:val="10"/>
        </w:rPr>
        <w:t>land</w:t>
      </w:r>
      <w:proofErr w:type="gramEnd"/>
      <w:r w:rsidRPr="00E335A7">
        <w:rPr>
          <w:sz w:val="10"/>
        </w:rPr>
        <w:t xml:space="preserve">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5C2CD7">
        <w:rPr>
          <w:rStyle w:val="Emphasis"/>
          <w:highlight w:val="cyan"/>
        </w:rPr>
        <w:t>The</w:t>
      </w:r>
      <w:proofErr w:type="gramEnd"/>
      <w:r w:rsidRPr="005C2CD7">
        <w:rPr>
          <w:rStyle w:val="Emphasis"/>
          <w:highlight w:val="cyan"/>
        </w:rPr>
        <w:t xml:space="preserv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5C2CD7">
        <w:rPr>
          <w:rStyle w:val="StyleUnderline"/>
          <w:highlight w:val="cyan"/>
        </w:rPr>
        <w:t>The</w:t>
      </w:r>
      <w:proofErr w:type="gramEnd"/>
      <w:r w:rsidRPr="005C2CD7">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monopolise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China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twentyfirst century, vulnerable especially to water scarcity and climate impacts. </w:t>
      </w:r>
      <w:r w:rsidRPr="005C2CD7">
        <w:rPr>
          <w:rStyle w:val="Emphasis"/>
          <w:highlight w:val="cyan"/>
        </w:rPr>
        <w:t xml:space="preserve">If the nation outruns its domestic resources yet still </w:t>
      </w:r>
      <w:proofErr w:type="gramStart"/>
      <w:r w:rsidRPr="005C2CD7">
        <w:rPr>
          <w:rStyle w:val="Emphasis"/>
          <w:highlight w:val="cyan"/>
        </w:rPr>
        <w:t>has to</w:t>
      </w:r>
      <w:proofErr w:type="gramEnd"/>
      <w:r w:rsidRPr="005C2CD7">
        <w:rPr>
          <w:rStyle w:val="Emphasis"/>
          <w:highlight w:val="cya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w:t>
      </w:r>
      <w:r w:rsidRPr="00E335A7">
        <w:rPr>
          <w:sz w:val="10"/>
        </w:rPr>
        <w:lastRenderedPageBreak/>
        <w:t xml:space="preserve">—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ment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cratic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ments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mid century,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7B56A48D" w14:textId="77777777" w:rsidR="003D1D74" w:rsidRDefault="003D1D74" w:rsidP="003D1D74">
      <w:pPr>
        <w:pStyle w:val="Heading4"/>
      </w:pPr>
      <w:r>
        <w:lastRenderedPageBreak/>
        <w:t>Marine aquaculture solves extinction.</w:t>
      </w:r>
    </w:p>
    <w:p w14:paraId="45F3B5CD" w14:textId="77777777" w:rsidR="003D1D74" w:rsidRDefault="003D1D74" w:rsidP="003D1D74">
      <w:r w:rsidRPr="0010343A">
        <w:rPr>
          <w:rStyle w:val="Style13ptBold"/>
        </w:rPr>
        <w:t>Schubel and Thompson, 19</w:t>
      </w:r>
      <w:r>
        <w:t>—former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GeoHealth, Volume 3, Issue 9, September 2019, Pages 238-244, dml)</w:t>
      </w:r>
    </w:p>
    <w:p w14:paraId="31925EB4" w14:textId="77777777" w:rsidR="003D1D74" w:rsidRPr="00050391" w:rsidRDefault="003D1D74" w:rsidP="003D1D74">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5747E213" w14:textId="77777777" w:rsidR="003D1D74" w:rsidRPr="00050391" w:rsidRDefault="003D1D74" w:rsidP="003D1D74">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7BB8E610" w14:textId="77777777" w:rsidR="003D1D74" w:rsidRPr="00050391" w:rsidRDefault="003D1D74" w:rsidP="003D1D74">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7F5EFAFB" w14:textId="77777777" w:rsidR="003D1D74" w:rsidRPr="00050391" w:rsidRDefault="003D1D74" w:rsidP="003D1D74">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induced greenhouse gas emissions (FAO, 2017b; Searchinger et al., 2018). Most of these emissions are directly emitted by cattle and other ruminants, like sheep and buffalo, which use bacteria in their stomachs to ferment food. The result is the release of methane into the atmosphere when these animals burp (FAO, 2017b).</w:t>
      </w:r>
    </w:p>
    <w:p w14:paraId="79CF6318" w14:textId="77777777" w:rsidR="003D1D74" w:rsidRPr="00050391" w:rsidRDefault="003D1D74" w:rsidP="003D1D74">
      <w:pPr>
        <w:rPr>
          <w:sz w:val="16"/>
        </w:rPr>
      </w:pPr>
      <w:r w:rsidRPr="00050391">
        <w:rPr>
          <w:sz w:val="16"/>
        </w:rPr>
        <w:t xml:space="preserve">There are </w:t>
      </w:r>
      <w:proofErr w:type="gramStart"/>
      <w:r w:rsidRPr="00050391">
        <w:rPr>
          <w:sz w:val="16"/>
        </w:rPr>
        <w:t>a number of</w:t>
      </w:r>
      <w:proofErr w:type="gramEnd"/>
      <w:r w:rsidRPr="00050391">
        <w:rPr>
          <w:sz w:val="16"/>
        </w:rPr>
        <w:t xml:space="preserve">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24198FEC" w14:textId="77777777" w:rsidR="003D1D74" w:rsidRPr="00050391" w:rsidRDefault="003D1D74" w:rsidP="003D1D74">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03B3227C" w14:textId="77777777" w:rsidR="003D1D74" w:rsidRPr="00050391" w:rsidRDefault="003D1D74" w:rsidP="003D1D74">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xml:space="preserve">. More than 70,000 years ago, a volcano called Toba erupted in Indonesia. Some contend that it </w:t>
      </w:r>
      <w:r w:rsidRPr="00050391">
        <w:rPr>
          <w:sz w:val="16"/>
        </w:rPr>
        <w:lastRenderedPageBreak/>
        <w:t xml:space="preserve">spewed so much ash that the Earth may have gone into the equivalent of a nuclear winter for 6 to 10 years, although this has not been well established (Rampino &amp; Self, 1992; Yost et al., 2018). Temperatures plummeted, and much of life on Earth was extinguished. Some anthropologists contend that Homo sapiens almost went extinct around the same time that Toba erupted as the human population was reduced to only a few thousand breeding pairs (Rampino &amp; Ambrose, 2000). Many lived in caves near Pinnacle Point on the east coast of South </w:t>
      </w:r>
      <w:proofErr w:type="gramStart"/>
      <w:r w:rsidRPr="00050391">
        <w:rPr>
          <w:sz w:val="16"/>
        </w:rPr>
        <w:t>Africa, and</w:t>
      </w:r>
      <w:proofErr w:type="gramEnd"/>
      <w:r w:rsidRPr="00050391">
        <w:rPr>
          <w:sz w:val="16"/>
        </w:rPr>
        <w:t xml:space="preserve">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(Marean, 2010, 2012; Marean et al., 2007).</w:t>
      </w:r>
    </w:p>
    <w:p w14:paraId="0A3EA90C" w14:textId="77777777" w:rsidR="003D1D74" w:rsidRPr="00050391" w:rsidRDefault="003D1D74" w:rsidP="003D1D74">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20E7D51A" w14:textId="77777777" w:rsidR="003D1D74" w:rsidRPr="00050391" w:rsidRDefault="003D1D74" w:rsidP="003D1D74">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78E71292" w14:textId="77777777" w:rsidR="003D1D74" w:rsidRPr="00050391" w:rsidRDefault="003D1D74" w:rsidP="003D1D74">
      <w:pPr>
        <w:rPr>
          <w:sz w:val="10"/>
          <w:szCs w:val="10"/>
        </w:rPr>
      </w:pPr>
      <w:r w:rsidRPr="00050391">
        <w:rPr>
          <w:sz w:val="10"/>
          <w:szCs w:val="10"/>
        </w:rPr>
        <w:t xml:space="preserve">It took hundreds of years, but </w:t>
      </w:r>
      <w:proofErr w:type="gramStart"/>
      <w:r w:rsidRPr="00050391">
        <w:rPr>
          <w:sz w:val="10"/>
          <w:szCs w:val="10"/>
        </w:rPr>
        <w:t>the majority of</w:t>
      </w:r>
      <w:proofErr w:type="gramEnd"/>
      <w:r w:rsidRPr="00050391">
        <w:rPr>
          <w:sz w:val="10"/>
          <w:szCs w:val="10"/>
        </w:rPr>
        <w:t xml:space="preserve">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 xml:space="preserve">gatherer lifestyle persists. We call it fishing, and if left unchecked it threatens to </w:t>
      </w:r>
      <w:proofErr w:type="gramStart"/>
      <w:r w:rsidRPr="00050391">
        <w:rPr>
          <w:sz w:val="10"/>
          <w:szCs w:val="10"/>
        </w:rPr>
        <w:t>have an effect on</w:t>
      </w:r>
      <w:proofErr w:type="gramEnd"/>
      <w:r w:rsidRPr="00050391">
        <w:rPr>
          <w:sz w:val="10"/>
          <w:szCs w:val="10"/>
        </w:rPr>
        <w:t xml:space="preserve">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53C059DB" w14:textId="77777777" w:rsidR="003D1D74" w:rsidRPr="00050391" w:rsidRDefault="003D1D74" w:rsidP="003D1D74">
      <w:pPr>
        <w:rPr>
          <w:sz w:val="10"/>
          <w:szCs w:val="10"/>
        </w:rPr>
      </w:pPr>
      <w:r w:rsidRPr="00050391">
        <w:rPr>
          <w:sz w:val="10"/>
          <w:szCs w:val="10"/>
        </w:rPr>
        <w:t xml:space="preserve">We see ominous signs of what happened on land beginning to happen in the world ocean. To date we have driven </w:t>
      </w:r>
      <w:proofErr w:type="gramStart"/>
      <w:r w:rsidRPr="00050391">
        <w:rPr>
          <w:sz w:val="10"/>
          <w:szCs w:val="10"/>
        </w:rPr>
        <w:t>a number of</w:t>
      </w:r>
      <w:proofErr w:type="gramEnd"/>
      <w:r w:rsidRPr="00050391">
        <w:rPr>
          <w:sz w:val="10"/>
          <w:szCs w:val="10"/>
        </w:rPr>
        <w:t xml:space="preserve"> ocean species to economic extinction, where their populations are so low it is no longer economically viable to pursue them (Courchamp et al., 2006). In some cases, such as with Atlantic cod, moratoria prohibit or severely restrict harvests in hopes that their populations will </w:t>
      </w:r>
      <w:proofErr w:type="gramStart"/>
      <w:r w:rsidRPr="00050391">
        <w:rPr>
          <w:sz w:val="10"/>
          <w:szCs w:val="10"/>
        </w:rPr>
        <w:t>rebound</w:t>
      </w:r>
      <w:proofErr w:type="gramEnd"/>
      <w:r w:rsidRPr="00050391">
        <w:rPr>
          <w:sz w:val="10"/>
          <w:szCs w:val="10"/>
        </w:rPr>
        <w:t xml:space="preserve">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(Raup, 1986).</w:t>
      </w:r>
    </w:p>
    <w:p w14:paraId="15441947" w14:textId="77777777" w:rsidR="003D1D74" w:rsidRPr="00050391" w:rsidRDefault="003D1D74" w:rsidP="003D1D74">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708A6FCA" w14:textId="77777777" w:rsidR="003D1D74" w:rsidRPr="00050391" w:rsidRDefault="003D1D74" w:rsidP="003D1D74">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xml:space="preserve">. Some forms of aquaculture may also provide ecosystem benefits (Alleway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09EF7EAA" w14:textId="77777777" w:rsidR="003D1D74" w:rsidRPr="00050391" w:rsidRDefault="003D1D74" w:rsidP="003D1D74">
      <w:pPr>
        <w:rPr>
          <w:sz w:val="16"/>
        </w:rPr>
      </w:pPr>
      <w:r w:rsidRPr="00050391">
        <w:rPr>
          <w:sz w:val="16"/>
        </w:rPr>
        <w:t>4 Moving Food Production to the Sea</w:t>
      </w:r>
    </w:p>
    <w:p w14:paraId="43DAF0FC" w14:textId="77777777" w:rsidR="003D1D74" w:rsidRPr="00050391" w:rsidRDefault="003D1D74" w:rsidP="003D1D74">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Jetz,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w:t>
      </w:r>
      <w:proofErr w:type="gramStart"/>
      <w:r w:rsidRPr="00050391">
        <w:rPr>
          <w:rStyle w:val="StyleUnderline"/>
        </w:rPr>
        <w:t>in order to</w:t>
      </w:r>
      <w:proofErr w:type="gramEnd"/>
      <w:r w:rsidRPr="00050391">
        <w:rPr>
          <w:rStyle w:val="StyleUnderline"/>
        </w:rPr>
        <w:t xml:space="preserve"> </w:t>
      </w:r>
      <w:r w:rsidRPr="00917BF5">
        <w:rPr>
          <w:rStyle w:val="Emphasis"/>
        </w:rPr>
        <w:t>sustain healthy ocean ecosystems</w:t>
      </w:r>
      <w:r w:rsidRPr="00050391">
        <w:rPr>
          <w:sz w:val="16"/>
        </w:rPr>
        <w:t xml:space="preserve"> (Lester, Gentry, et al., 2018).</w:t>
      </w:r>
    </w:p>
    <w:p w14:paraId="415BDA59" w14:textId="77777777" w:rsidR="003D1D74" w:rsidRPr="00541660" w:rsidRDefault="003D1D74" w:rsidP="003D1D74">
      <w:pPr>
        <w:rPr>
          <w:sz w:val="16"/>
        </w:rPr>
      </w:pPr>
      <w:r w:rsidRPr="00050391">
        <w:rPr>
          <w:rStyle w:val="StyleUnderline"/>
        </w:rPr>
        <w:lastRenderedPageBreak/>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(Alleway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7BD46A43" w14:textId="77777777" w:rsidR="003D1D74" w:rsidRDefault="003D1D74" w:rsidP="003D1D74">
      <w:pPr>
        <w:pStyle w:val="Heading4"/>
      </w:pPr>
      <w:r>
        <w:t xml:space="preserve">Scenario 2 – </w:t>
      </w:r>
      <w:r>
        <w:rPr>
          <w:u w:val="single"/>
        </w:rPr>
        <w:t>Neutrinos</w:t>
      </w:r>
      <w:r>
        <w:t>:</w:t>
      </w:r>
    </w:p>
    <w:p w14:paraId="1EFD75B1" w14:textId="77777777" w:rsidR="003D1D74" w:rsidRDefault="003D1D74" w:rsidP="003D1D74">
      <w:pPr>
        <w:pStyle w:val="Heading4"/>
      </w:pPr>
      <w:r>
        <w:t xml:space="preserve">Earth’s Atmosphere </w:t>
      </w:r>
      <w:r>
        <w:rPr>
          <w:u w:val="single"/>
        </w:rPr>
        <w:t>limits</w:t>
      </w:r>
      <w:r>
        <w:t xml:space="preserve"> Neutrino Research – only a Moon base </w:t>
      </w:r>
      <w:r>
        <w:rPr>
          <w:u w:val="single"/>
        </w:rPr>
        <w:t>solves</w:t>
      </w:r>
      <w:r>
        <w:t>.</w:t>
      </w:r>
    </w:p>
    <w:p w14:paraId="7C98C9C2" w14:textId="77777777" w:rsidR="003D1D74" w:rsidRPr="006A60D6" w:rsidRDefault="003D1D74" w:rsidP="003D1D74">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0C811C1A" w14:textId="77777777" w:rsidR="003D1D74" w:rsidRPr="00AA4515" w:rsidRDefault="003D1D74" w:rsidP="003D1D74">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IceCube detector. </w:t>
      </w:r>
      <w:r w:rsidRPr="005C2CD7">
        <w:rPr>
          <w:rStyle w:val="Emphasis"/>
          <w:highlight w:val="cyan"/>
        </w:rPr>
        <w:t>IceCube</w:t>
      </w:r>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t>
      </w:r>
      <w:r w:rsidRPr="00320BF9">
        <w:rPr>
          <w:u w:val="single"/>
        </w:rPr>
        <w:lastRenderedPageBreak/>
        <w:t xml:space="preserve">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501FD867" w14:textId="77777777" w:rsidR="003D1D74" w:rsidRDefault="003D1D74" w:rsidP="003D1D74">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70BDC1C7" w14:textId="77777777" w:rsidR="003D1D74" w:rsidRPr="00DB6AEB" w:rsidRDefault="003D1D74" w:rsidP="003D1D74">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3ABFF1BE" w14:textId="77777777" w:rsidR="003D1D74" w:rsidRPr="001E4C04" w:rsidRDefault="003D1D74" w:rsidP="003D1D74">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lastRenderedPageBreak/>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70A9E900" w14:textId="77777777" w:rsidR="003D1D74" w:rsidRPr="00F06024" w:rsidRDefault="003D1D74" w:rsidP="003D1D74">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415CA32E" w14:textId="77777777" w:rsidR="003D1D74" w:rsidRPr="00D06C87" w:rsidRDefault="003D1D74" w:rsidP="003D1D74">
      <w:r w:rsidRPr="00F06024">
        <w:rPr>
          <w:rStyle w:val="Style13ptBold"/>
        </w:rPr>
        <w:t>Lee 20</w:t>
      </w:r>
      <w:r>
        <w:t xml:space="preserve"> Thomas Lee </w:t>
      </w:r>
      <w:r w:rsidRPr="00F06024">
        <w:t>"Can tiny, invisible particles help stop the spread of nuclear weapons?"</w:t>
      </w:r>
      <w:r>
        <w:t xml:space="preserve"> </w:t>
      </w:r>
      <w:hyperlink r:id="rId19"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9ECF10F" w14:textId="77777777" w:rsidR="003D1D74" w:rsidRPr="00055F1F" w:rsidRDefault="003D1D74" w:rsidP="003D1D74">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w:t>
      </w:r>
      <w:r w:rsidRPr="00055F1F">
        <w:rPr>
          <w:sz w:val="16"/>
        </w:rPr>
        <w:lastRenderedPageBreak/>
        <w:t xml:space="preserve">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proofErr w:type="gramStart"/>
      <w:r w:rsidRPr="00AC1DAA">
        <w:rPr>
          <w:rStyle w:val="Emphasis"/>
          <w:bdr w:val="single" w:sz="18" w:space="0" w:color="auto"/>
        </w:rPr>
        <w:t xml:space="preserve">pretty </w:t>
      </w:r>
      <w:r w:rsidRPr="005C2CD7">
        <w:rPr>
          <w:rStyle w:val="Emphasis"/>
          <w:highlight w:val="cya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 xml:space="preserve">The hard part is getting enough materials — either enriched </w:t>
      </w:r>
      <w:r w:rsidRPr="00B26A19">
        <w:rPr>
          <w:rStyle w:val="StyleUnderline"/>
        </w:rPr>
        <w:lastRenderedPageBreak/>
        <w:t>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proofErr w:type="gramStart"/>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31E87BA8" w14:textId="77777777" w:rsidR="003D1D74" w:rsidRDefault="003D1D74" w:rsidP="003D1D74">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3EDCA024" w14:textId="77777777" w:rsidR="003D1D74" w:rsidRPr="00FD7DA6" w:rsidRDefault="003D1D74" w:rsidP="003D1D74">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20"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30F86330" w14:textId="77777777" w:rsidR="003D1D74" w:rsidRPr="00536760" w:rsidRDefault="003D1D74" w:rsidP="003D1D74">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 xml:space="preserve">the framework set in place by the 1970 </w:t>
      </w:r>
      <w:r w:rsidRPr="00055F1F">
        <w:rPr>
          <w:rStyle w:val="StyleUnderline"/>
        </w:rPr>
        <w:lastRenderedPageBreak/>
        <w:t>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lastRenderedPageBreak/>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440207AC" w14:textId="77777777" w:rsidR="003D1D74" w:rsidRPr="00216297" w:rsidRDefault="003D1D74" w:rsidP="003D1D74">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1CED2628" w14:textId="77777777" w:rsidR="003D1D74" w:rsidRPr="00FE2CDD" w:rsidRDefault="003D1D74" w:rsidP="003D1D74">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50DD89BF" w14:textId="569784CB" w:rsidR="003D1D74" w:rsidRDefault="003D1D74" w:rsidP="003D1D74">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w:t>
      </w:r>
      <w:r w:rsidRPr="00C8793D">
        <w:rPr>
          <w:sz w:val="16"/>
        </w:rPr>
        <w:lastRenderedPageBreak/>
        <w:t xml:space="preserve">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w:t>
      </w:r>
      <w:proofErr w:type="gramStart"/>
      <w:r w:rsidRPr="00C8793D">
        <w:rPr>
          <w:sz w:val="16"/>
        </w:rPr>
        <w:t>Bin</w:t>
      </w:r>
      <w:proofErr w:type="gramEnd"/>
      <w:r w:rsidRPr="00C8793D">
        <w:rPr>
          <w:sz w:val="16"/>
        </w:rPr>
        <w:t xml:space="preserve">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t>
      </w:r>
      <w:r w:rsidRPr="00C8793D">
        <w:rPr>
          <w:sz w:val="16"/>
        </w:rPr>
        <w:lastRenderedPageBreak/>
        <w:t xml:space="preserve">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3B81214B" w14:textId="77777777" w:rsidR="003D1D74" w:rsidRPr="00192BF4" w:rsidRDefault="003D1D74" w:rsidP="003D1D74">
      <w:pPr>
        <w:pStyle w:val="Heading4"/>
      </w:pPr>
      <w:r w:rsidRPr="00192BF4">
        <w:t xml:space="preserve">Deterrence </w:t>
      </w:r>
      <w:r w:rsidRPr="00192BF4">
        <w:rPr>
          <w:u w:val="single"/>
        </w:rPr>
        <w:t>fails</w:t>
      </w:r>
      <w:r w:rsidRPr="00192BF4">
        <w:t xml:space="preserve"> and prolif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63E717C1" w14:textId="77777777" w:rsidR="003D1D74" w:rsidRPr="00E7547B" w:rsidRDefault="003D1D74" w:rsidP="003D1D74">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w:t>
      </w:r>
      <w:proofErr w:type="gramStart"/>
      <w:r w:rsidRPr="00E7547B">
        <w:rPr>
          <w:sz w:val="16"/>
          <w:szCs w:val="16"/>
        </w:rPr>
        <w:t>author</w:t>
      </w:r>
      <w:proofErr w:type="gramEnd"/>
      <w:r w:rsidRPr="00E7547B">
        <w:rPr>
          <w:sz w:val="16"/>
          <w:szCs w:val="16"/>
        </w:rPr>
        <w:t xml:space="preserve"> or editor of over 40 books, citing a body of area and field-study experts, The Guardian, June 14, 2018. “Nuclear deterrence is a myth. And a lethal one at that,” </w:t>
      </w:r>
      <w:hyperlink r:id="rId21" w:history="1">
        <w:r w:rsidRPr="00E7547B">
          <w:rPr>
            <w:rStyle w:val="Hyperlink"/>
            <w:sz w:val="16"/>
            <w:szCs w:val="16"/>
          </w:rPr>
          <w:t>https://www.theguardian.com/world/2018/jan/14/nuclear-deterrence-myth-lethal-david-barash</w:t>
        </w:r>
      </w:hyperlink>
      <w:r w:rsidRPr="00E7547B">
        <w:rPr>
          <w:sz w:val="16"/>
          <w:szCs w:val="16"/>
        </w:rPr>
        <w:t>)</w:t>
      </w:r>
    </w:p>
    <w:p w14:paraId="33873B54" w14:textId="77777777" w:rsidR="003D1D74" w:rsidRDefault="003D1D74" w:rsidP="003D1D74">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vigour: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w:t>
      </w:r>
      <w:r w:rsidRPr="00E7547B">
        <w:rPr>
          <w:b/>
          <w:u w:val="single"/>
          <w:bdr w:val="single" w:sz="4" w:space="0" w:color="auto" w:frame="1"/>
        </w:rPr>
        <w:lastRenderedPageBreak/>
        <w:t xml:space="preserve">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 xml:space="preserve">of deterrence, with its promise of strength, </w:t>
      </w:r>
      <w:proofErr w:type="gramStart"/>
      <w:r w:rsidRPr="00E7547B">
        <w:rPr>
          <w:u w:val="single"/>
        </w:rPr>
        <w:t>security</w:t>
      </w:r>
      <w:proofErr w:type="gramEnd"/>
      <w:r w:rsidRPr="00E7547B">
        <w:rPr>
          <w:u w:val="single"/>
        </w:rPr>
        <w:t xml:space="preserve">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w:t>
      </w:r>
      <w:proofErr w:type="gramStart"/>
      <w:r w:rsidRPr="00E7547B">
        <w:rPr>
          <w:sz w:val="16"/>
        </w:rPr>
        <w:t>Europe, and</w:t>
      </w:r>
      <w:proofErr w:type="gramEnd"/>
      <w:r w:rsidRPr="00E7547B">
        <w:rPr>
          <w:sz w:val="16"/>
        </w:rPr>
        <w:t xml:space="preserve">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w:t>
      </w:r>
      <w:proofErr w:type="gramStart"/>
      <w:r w:rsidRPr="00E7547B">
        <w:rPr>
          <w:sz w:val="16"/>
        </w:rPr>
        <w:t xml:space="preserve">Logically speaking, </w:t>
      </w:r>
      <w:r w:rsidRPr="005C2CD7">
        <w:rPr>
          <w:highlight w:val="cyan"/>
          <w:u w:val="single"/>
        </w:rPr>
        <w:t>there</w:t>
      </w:r>
      <w:proofErr w:type="gramEnd"/>
      <w:r w:rsidRPr="005C2CD7">
        <w:rPr>
          <w:highlight w:val="cyan"/>
          <w:u w:val="single"/>
        </w:rPr>
        <w:t xml:space="preserv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When a perplexed neighbour asked about this</w:t>
      </w:r>
      <w:r w:rsidRPr="00E7547B">
        <w:rPr>
          <w:sz w:val="16"/>
        </w:rPr>
        <w:t xml:space="preserve"> strange behaviour, </w:t>
      </w:r>
      <w:r w:rsidRPr="00E7547B">
        <w:rPr>
          <w:u w:val="single"/>
        </w:rPr>
        <w:t xml:space="preserve">she replied: </w:t>
      </w:r>
      <w:r w:rsidRPr="00E7547B">
        <w:rPr>
          <w:b/>
          <w:u w:val="single"/>
        </w:rPr>
        <w:t>‘I do it to keep the elephants away.’</w:t>
      </w:r>
      <w:r w:rsidRPr="00E7547B">
        <w:rPr>
          <w:sz w:val="16"/>
        </w:rPr>
        <w:t xml:space="preserve"> The neighbour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proofErr w:type="gramStart"/>
      <w:r w:rsidRPr="00E7547B">
        <w:rPr>
          <w:rStyle w:val="Emphasis"/>
        </w:rPr>
        <w:t>in spite of</w:t>
      </w:r>
      <w:proofErr w:type="gramEnd"/>
      <w:r w:rsidRPr="00E7547B">
        <w:rPr>
          <w:rStyle w:val="Emphasis"/>
        </w:rPr>
        <w:t xml:space="preserve"> it</w:t>
      </w:r>
      <w:r w:rsidRPr="00E7547B">
        <w:rPr>
          <w:rStyle w:val="StyleUnderline"/>
        </w:rPr>
        <w:t>.</w:t>
      </w:r>
      <w:r w:rsidRPr="00E7547B">
        <w:rPr>
          <w:sz w:val="12"/>
        </w:rPr>
        <w:t xml:space="preserve"> Even when possessed by just one side, nuclear </w:t>
      </w:r>
      <w:proofErr w:type="gramStart"/>
      <w:r w:rsidRPr="00E7547B">
        <w:rPr>
          <w:sz w:val="12"/>
        </w:rPr>
        <w:t>weapons</w:t>
      </w:r>
      <w:proofErr w:type="gramEnd"/>
      <w:r w:rsidRPr="00E7547B">
        <w:rPr>
          <w:sz w:val="12"/>
        </w:rPr>
        <w:t xml:space="preserve">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w:t>
      </w:r>
      <w:r w:rsidRPr="00E7547B">
        <w:rPr>
          <w:sz w:val="12"/>
        </w:rPr>
        <w:lastRenderedPageBreak/>
        <w:t xml:space="preserve">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nationalising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vaporise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w:t>
      </w:r>
      <w:proofErr w:type="gramStart"/>
      <w:r w:rsidRPr="00E7547B">
        <w:rPr>
          <w:sz w:val="12"/>
        </w:rPr>
        <w:t>Nuclear Weapons</w:t>
      </w:r>
      <w:proofErr w:type="gramEnd"/>
      <w:r w:rsidRPr="00E7547B">
        <w:rPr>
          <w:sz w:val="12"/>
        </w:rPr>
        <w:t xml:space="preserve"> and Coercive Diplomacy (2017), the political scientists Todd Sechser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xml:space="preserve">.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w:t>
      </w:r>
      <w:proofErr w:type="gramStart"/>
      <w:r w:rsidRPr="00E7547B">
        <w:rPr>
          <w:sz w:val="12"/>
        </w:rPr>
        <w:t>deterred, and</w:t>
      </w:r>
      <w:proofErr w:type="gramEnd"/>
      <w:r w:rsidRPr="00E7547B">
        <w:rPr>
          <w:sz w:val="12"/>
        </w:rPr>
        <w:t xml:space="preserve">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lastRenderedPageBreak/>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defence minister observed that: ‘Sometimes it is necessary to close one’s eyes and jump off the platform of the Kiyomizu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w:t>
      </w:r>
      <w:proofErr w:type="gramStart"/>
      <w:r w:rsidRPr="00E7547B">
        <w:rPr>
          <w:sz w:val="16"/>
        </w:rPr>
        <w:t>total destruction</w:t>
      </w:r>
      <w:proofErr w:type="gramEnd"/>
      <w:r w:rsidRPr="00E7547B">
        <w:rPr>
          <w:sz w:val="16"/>
        </w:rPr>
        <w:t xml:space="preserve">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defence contractors, </w:t>
      </w:r>
      <w:r w:rsidRPr="00E7547B">
        <w:rPr>
          <w:u w:val="single"/>
        </w:rPr>
        <w:t>and so long as</w:t>
      </w:r>
      <w:r w:rsidRPr="00E7547B">
        <w:rPr>
          <w:sz w:val="16"/>
        </w:rPr>
        <w:t xml:space="preserve"> designing, </w:t>
      </w:r>
      <w:proofErr w:type="gramStart"/>
      <w:r w:rsidRPr="00E7547B">
        <w:rPr>
          <w:sz w:val="16"/>
        </w:rPr>
        <w:t>producing</w:t>
      </w:r>
      <w:proofErr w:type="gramEnd"/>
      <w:r w:rsidRPr="00E7547B">
        <w:rPr>
          <w:sz w:val="16"/>
        </w:rPr>
        <w:t xml:space="preserve">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w:t>
      </w:r>
      <w:proofErr w:type="gramStart"/>
      <w:r w:rsidRPr="00E7547B">
        <w:rPr>
          <w:sz w:val="16"/>
        </w:rPr>
        <w:t>Nuclear Weapons</w:t>
      </w:r>
      <w:proofErr w:type="gramEnd"/>
      <w:r w:rsidRPr="00E7547B">
        <w:rPr>
          <w:sz w:val="16"/>
        </w:rPr>
        <w:t xml:space="preserve">,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war, accidental or unauthorised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 xml:space="preserve">launching, firing, </w:t>
      </w:r>
      <w:proofErr w:type="gramStart"/>
      <w:r w:rsidRPr="00E7547B">
        <w:rPr>
          <w:u w:val="single"/>
        </w:rPr>
        <w:t>theft</w:t>
      </w:r>
      <w:proofErr w:type="gramEnd"/>
      <w:r w:rsidRPr="00E7547B">
        <w:rPr>
          <w:u w:val="single"/>
        </w:rPr>
        <w:t xml:space="preserve">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 xml:space="preserve">doctrinal </w:t>
      </w:r>
      <w:r w:rsidRPr="00E7547B">
        <w:rPr>
          <w:b/>
          <w:u w:val="single"/>
        </w:rPr>
        <w:lastRenderedPageBreak/>
        <w:t>fulcrum</w:t>
      </w:r>
      <w:r w:rsidRPr="00E7547B">
        <w:rPr>
          <w:u w:val="single"/>
        </w:rPr>
        <w:t xml:space="preserve"> that manipulates nuclear</w:t>
      </w:r>
      <w:r w:rsidRPr="00E7547B">
        <w:rPr>
          <w:sz w:val="16"/>
        </w:rPr>
        <w:t xml:space="preserve"> hardware, software, deployments, </w:t>
      </w:r>
      <w:proofErr w:type="gramStart"/>
      <w:r w:rsidRPr="00E7547B">
        <w:rPr>
          <w:sz w:val="16"/>
        </w:rPr>
        <w:t>accumulation</w:t>
      </w:r>
      <w:proofErr w:type="gramEnd"/>
      <w:r w:rsidRPr="00E7547B">
        <w:rPr>
          <w:sz w:val="16"/>
        </w:rPr>
        <w:t xml:space="preserve">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65FBD4CA" w14:textId="77777777" w:rsidR="003D1D74" w:rsidRPr="00927BDF" w:rsidRDefault="003D1D74" w:rsidP="003D1D74">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091F29F8" w14:textId="77777777" w:rsidR="003D1D74" w:rsidRPr="002365EE" w:rsidRDefault="003D1D74" w:rsidP="003D1D74">
      <w:r w:rsidRPr="002365EE">
        <w:t xml:space="preserve">W. Michael </w:t>
      </w:r>
      <w:r w:rsidRPr="00927BDF">
        <w:rPr>
          <w:rStyle w:val="Style13ptBold"/>
        </w:rPr>
        <w:t>Reisman 18</w:t>
      </w:r>
      <w:r w:rsidRPr="002365EE">
        <w:t>. Myres S. McDougal Professor of International Law, Yale Law School. 03/08/2018. Will a Policy of Preemptive Self-Defense Make Us All Safer? SSRN Scholarly Paper, ID 3162033, Social Science Research Network. papers.ssrn.com, https://papers.ssrn.com/abstract=3162033.</w:t>
      </w:r>
    </w:p>
    <w:p w14:paraId="0DCE3983" w14:textId="259083CA" w:rsidR="003D1D74" w:rsidRPr="003D1D74" w:rsidRDefault="003D1D74" w:rsidP="003D1D74">
      <w:pPr>
        <w:rPr>
          <w:rStyle w:val="StyleUnderline"/>
          <w:u w:val="none"/>
        </w:rPr>
      </w:pPr>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5C2CD7">
        <w:rPr>
          <w:rStyle w:val="StyleUnderline"/>
          <w:highlight w:val="cyan"/>
        </w:rPr>
        <w:t xml:space="preserve">“MAD” </w:t>
      </w:r>
      <w:r w:rsidRPr="005C2CD7">
        <w:rPr>
          <w:rStyle w:val="Emphasis"/>
          <w:highlight w:val="cyan"/>
        </w:rPr>
        <w:t>has</w:t>
      </w:r>
      <w:r w:rsidRPr="005C2CD7">
        <w:rPr>
          <w:rStyle w:val="StyleUnderline"/>
          <w:highlight w:val="cya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w:t>
      </w:r>
      <w:proofErr w:type="gramStart"/>
      <w:r w:rsidRPr="00DB2537">
        <w:rPr>
          <w:rStyle w:val="StyleUnderline"/>
        </w:rPr>
        <w:t>first-strike</w:t>
      </w:r>
      <w:proofErr w:type="gramEnd"/>
      <w:r w:rsidRPr="00DB2537">
        <w:rPr>
          <w:rStyle w:val="StyleUnderline"/>
        </w:rPr>
        <w:t xml:space="preserve"> is, thus, </w:t>
      </w:r>
      <w:r w:rsidRPr="002365EE">
        <w:rPr>
          <w:rStyle w:val="Emphasis"/>
        </w:rPr>
        <w:t>guaranteed to be pyrrhic</w:t>
      </w:r>
      <w:r w:rsidRPr="00DB2537">
        <w:rPr>
          <w:rStyle w:val="StyleUnderline"/>
        </w:rPr>
        <w:t xml:space="preserve">. </w:t>
      </w:r>
      <w:r w:rsidRPr="005C2CD7">
        <w:rPr>
          <w:rStyle w:val="StyleUnderline"/>
          <w:highlight w:val="cyan"/>
        </w:rPr>
        <w:t>This</w:t>
      </w:r>
      <w:r w:rsidRPr="00DB2537">
        <w:rPr>
          <w:rStyle w:val="StyleUnderline"/>
        </w:rPr>
        <w:t xml:space="preserve"> odd, counter-</w:t>
      </w:r>
      <w:proofErr w:type="gramStart"/>
      <w:r w:rsidRPr="00DB2537">
        <w:rPr>
          <w:rStyle w:val="StyleUnderline"/>
        </w:rPr>
        <w:t>intuitive</w:t>
      </w:r>
      <w:proofErr w:type="gramEnd"/>
      <w:r w:rsidRPr="00DB2537">
        <w:rPr>
          <w:rStyle w:val="StyleUnderline"/>
        </w:rPr>
        <w:t xml:space="preserve"> and even morally perplexing </w:t>
      </w:r>
      <w:r w:rsidRPr="005C2CD7">
        <w:rPr>
          <w:rStyle w:val="StyleUnderline"/>
          <w:highlight w:val="cyan"/>
        </w:rPr>
        <w:t>system</w:t>
      </w:r>
      <w:r w:rsidRPr="00DB2537">
        <w:rPr>
          <w:rStyle w:val="StyleUnderline"/>
        </w:rPr>
        <w:t xml:space="preserve"> of reciprocal defense </w:t>
      </w:r>
      <w:r w:rsidRPr="005C2CD7">
        <w:rPr>
          <w:rStyle w:val="StyleUnderline"/>
          <w:highlight w:val="cyan"/>
        </w:rPr>
        <w:t xml:space="preserve">must </w:t>
      </w:r>
      <w:r w:rsidRPr="005C2CD7">
        <w:rPr>
          <w:rStyle w:val="Emphasis"/>
          <w:highlight w:val="cyan"/>
        </w:rPr>
        <w:t>assume</w:t>
      </w:r>
      <w:r w:rsidRPr="00DB2537">
        <w:rPr>
          <w:rStyle w:val="StyleUnderline"/>
        </w:rPr>
        <w:t xml:space="preserve">, first, a world of </w:t>
      </w:r>
      <w:r w:rsidRPr="005C2CD7">
        <w:rPr>
          <w:rStyle w:val="Emphasis"/>
          <w:highlight w:val="cyan"/>
        </w:rPr>
        <w:t>administratively effective</w:t>
      </w:r>
      <w:r w:rsidRPr="005C2CD7">
        <w:rPr>
          <w:sz w:val="16"/>
          <w:highlight w:val="cyan"/>
        </w:rPr>
        <w:t xml:space="preserve"> </w:t>
      </w:r>
      <w:r w:rsidRPr="005C2CD7">
        <w:rPr>
          <w:rStyle w:val="StyleUnderline"/>
          <w:highlight w:val="cyan"/>
        </w:rPr>
        <w:t xml:space="preserve">and not </w:t>
      </w:r>
      <w:r w:rsidRPr="005C2CD7">
        <w:rPr>
          <w:rStyle w:val="Emphasis"/>
          <w:highlight w:val="cyan"/>
        </w:rPr>
        <w:t>failed</w:t>
      </w:r>
      <w:r w:rsidRPr="005C2CD7">
        <w:rPr>
          <w:rStyle w:val="StyleUnderline"/>
          <w:highlight w:val="cyan"/>
        </w:rPr>
        <w:t xml:space="preserve"> or </w:t>
      </w:r>
      <w:r w:rsidRPr="005C2CD7">
        <w:rPr>
          <w:rStyle w:val="Emphasis"/>
          <w:highlight w:val="cyan"/>
        </w:rPr>
        <w:t>faux states</w:t>
      </w:r>
      <w:r w:rsidRPr="00DB2537">
        <w:rPr>
          <w:rStyle w:val="StyleUnderline"/>
        </w:rPr>
        <w:t xml:space="preserve">; second, the </w:t>
      </w:r>
      <w:r w:rsidRPr="005C2CD7">
        <w:rPr>
          <w:rStyle w:val="Emphasis"/>
          <w:highlight w:val="cyan"/>
        </w:rPr>
        <w:t>rationality</w:t>
      </w:r>
      <w:r w:rsidRPr="00DB2537">
        <w:rPr>
          <w:rStyle w:val="StyleUnderline"/>
        </w:rPr>
        <w:t xml:space="preserve"> of the principal actors; </w:t>
      </w:r>
      <w:r w:rsidRPr="005C2CD7">
        <w:rPr>
          <w:rStyle w:val="StyleUnderline"/>
          <w:highlight w:val="cyan"/>
        </w:rPr>
        <w:t>and</w:t>
      </w:r>
      <w:r w:rsidRPr="00DB2537">
        <w:rPr>
          <w:rStyle w:val="StyleUnderline"/>
        </w:rPr>
        <w:t xml:space="preserve"> third, the </w:t>
      </w:r>
      <w:r w:rsidRPr="005C2CD7">
        <w:rPr>
          <w:rStyle w:val="Emphasis"/>
          <w:highlight w:val="cyan"/>
        </w:rPr>
        <w:t>capacity</w:t>
      </w:r>
      <w:r w:rsidRPr="005C2CD7">
        <w:rPr>
          <w:rStyle w:val="StyleUnderline"/>
          <w:highlight w:val="cyan"/>
        </w:rPr>
        <w:t xml:space="preserve"> of</w:t>
      </w:r>
      <w:r w:rsidRPr="00DB2537">
        <w:rPr>
          <w:rStyle w:val="StyleUnderline"/>
        </w:rPr>
        <w:t xml:space="preserve"> their </w:t>
      </w:r>
      <w:r w:rsidRPr="005C2CD7">
        <w:rPr>
          <w:rStyle w:val="Emphasis"/>
          <w:highlight w:val="cyan"/>
        </w:rPr>
        <w:t>early warning systems</w:t>
      </w:r>
      <w:r w:rsidRPr="005C2CD7">
        <w:rPr>
          <w:rStyle w:val="StyleUnderline"/>
          <w:highlight w:val="cyan"/>
        </w:rPr>
        <w:t xml:space="preserve"> to</w:t>
      </w:r>
      <w:r w:rsidRPr="00DB2537">
        <w:rPr>
          <w:rStyle w:val="StyleUnderline"/>
        </w:rPr>
        <w:t xml:space="preserve"> both timeously </w:t>
      </w:r>
      <w:r w:rsidRPr="005C2CD7">
        <w:rPr>
          <w:rStyle w:val="Emphasis"/>
          <w:highlight w:val="cyan"/>
        </w:rPr>
        <w:t>detect</w:t>
      </w:r>
      <w:r w:rsidRPr="005C2CD7">
        <w:rPr>
          <w:rStyle w:val="StyleUnderline"/>
          <w:highlight w:val="cyan"/>
        </w:rPr>
        <w:t xml:space="preserve"> attacks as well as</w:t>
      </w:r>
      <w:r w:rsidRPr="00DB2537">
        <w:rPr>
          <w:rStyle w:val="StyleUnderline"/>
        </w:rPr>
        <w:t xml:space="preserve"> to </w:t>
      </w:r>
      <w:r w:rsidRPr="005C2CD7">
        <w:rPr>
          <w:rStyle w:val="Emphasis"/>
          <w:highlight w:val="cya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5C2CD7">
        <w:rPr>
          <w:rStyle w:val="Emphasis"/>
          <w:highlight w:val="cya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5C2CD7">
        <w:rPr>
          <w:rStyle w:val="StyleUnderline"/>
          <w:highlight w:val="cyan"/>
        </w:rPr>
        <w:t>it does not take great imagination to construct</w:t>
      </w:r>
      <w:r w:rsidRPr="00DB2537">
        <w:rPr>
          <w:rStyle w:val="StyleUnderline"/>
        </w:rPr>
        <w:t xml:space="preserve"> plausible scenarios, which, either because of human </w:t>
      </w:r>
      <w:r w:rsidRPr="005C2CD7">
        <w:rPr>
          <w:rStyle w:val="Emphasis"/>
          <w:highlight w:val="cyan"/>
        </w:rPr>
        <w:t>error</w:t>
      </w:r>
      <w:r w:rsidRPr="00DB2537">
        <w:rPr>
          <w:rStyle w:val="StyleUnderline"/>
        </w:rPr>
        <w:t xml:space="preserve">, </w:t>
      </w:r>
      <w:r w:rsidRPr="002365EE">
        <w:rPr>
          <w:rStyle w:val="Emphasis"/>
        </w:rPr>
        <w:t xml:space="preserve">technical </w:t>
      </w:r>
      <w:proofErr w:type="gramStart"/>
      <w:r w:rsidRPr="005C2CD7">
        <w:rPr>
          <w:rStyle w:val="Emphasis"/>
          <w:highlight w:val="cyan"/>
        </w:rPr>
        <w:t>glitches</w:t>
      </w:r>
      <w:proofErr w:type="gramEnd"/>
      <w:r w:rsidRPr="005C2CD7">
        <w:rPr>
          <w:rStyle w:val="StyleUnderline"/>
          <w:highlight w:val="cyan"/>
        </w:rPr>
        <w:t xml:space="preserve"> or </w:t>
      </w:r>
      <w:r w:rsidRPr="005C2CD7">
        <w:rPr>
          <w:rStyle w:val="Emphasis"/>
          <w:sz w:val="32"/>
          <w:highlight w:val="cya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5C2CD7">
        <w:rPr>
          <w:rStyle w:val="StyleUnderline"/>
          <w:highlight w:val="cyan"/>
        </w:rPr>
        <w:t>The peril</w:t>
      </w:r>
      <w:r w:rsidRPr="00DB2537">
        <w:rPr>
          <w:rStyle w:val="StyleUnderline"/>
        </w:rPr>
        <w:t xml:space="preserve"> of the eventuation of unhappy endings </w:t>
      </w:r>
      <w:r w:rsidRPr="005C2CD7">
        <w:rPr>
          <w:rStyle w:val="Emphasis"/>
          <w:highlight w:val="cyan"/>
        </w:rPr>
        <w:t>increases exponentially</w:t>
      </w:r>
      <w:r w:rsidRPr="005C2CD7">
        <w:rPr>
          <w:rStyle w:val="StyleUnderline"/>
          <w:highlight w:val="cyan"/>
        </w:rPr>
        <w:t xml:space="preserve"> in</w:t>
      </w:r>
      <w:r w:rsidRPr="00DB2537">
        <w:rPr>
          <w:rStyle w:val="StyleUnderline"/>
        </w:rPr>
        <w:t xml:space="preserve"> two, interrelated scenarios; first, the </w:t>
      </w:r>
      <w:r w:rsidRPr="005C2CD7">
        <w:rPr>
          <w:rStyle w:val="Emphasis"/>
          <w:highlight w:val="cyan"/>
        </w:rPr>
        <w:t>prolif</w:t>
      </w:r>
      <w:r w:rsidRPr="00DB2537">
        <w:rPr>
          <w:rStyle w:val="StyleUnderline"/>
        </w:rPr>
        <w:t xml:space="preserve">eration of nuclear states </w:t>
      </w:r>
      <w:r w:rsidRPr="005C2CD7">
        <w:rPr>
          <w:rStyle w:val="StyleUnderline"/>
          <w:highlight w:val="cyan"/>
        </w:rPr>
        <w:t>and</w:t>
      </w:r>
      <w:r w:rsidRPr="00DB2537">
        <w:rPr>
          <w:rStyle w:val="StyleUnderline"/>
        </w:rPr>
        <w:t xml:space="preserve">, second, the possible emergence of </w:t>
      </w:r>
      <w:r w:rsidRPr="005C2CD7">
        <w:rPr>
          <w:rStyle w:val="StyleUnderline"/>
          <w:highlight w:val="cyan"/>
        </w:rPr>
        <w:t>nuclear</w:t>
      </w:r>
      <w:r w:rsidRPr="00DB2537">
        <w:rPr>
          <w:rStyle w:val="StyleUnderline"/>
        </w:rPr>
        <w:t>-capable</w:t>
      </w:r>
      <w:r w:rsidRPr="002365EE">
        <w:rPr>
          <w:sz w:val="16"/>
        </w:rPr>
        <w:t xml:space="preserve"> </w:t>
      </w:r>
      <w:r w:rsidRPr="005C2CD7">
        <w:rPr>
          <w:rStyle w:val="Emphasis"/>
          <w:highlight w:val="cyan"/>
        </w:rPr>
        <w:t>n</w:t>
      </w:r>
      <w:r w:rsidRPr="00DB2537">
        <w:rPr>
          <w:rStyle w:val="StyleUnderline"/>
        </w:rPr>
        <w:t>on-</w:t>
      </w:r>
      <w:r w:rsidRPr="005C2CD7">
        <w:rPr>
          <w:rStyle w:val="Emphasis"/>
          <w:highlight w:val="cyan"/>
        </w:rPr>
        <w:t>s</w:t>
      </w:r>
      <w:r w:rsidRPr="00DB2537">
        <w:rPr>
          <w:rStyle w:val="StyleUnderline"/>
        </w:rPr>
        <w:t xml:space="preserve">tate </w:t>
      </w:r>
      <w:r w:rsidRPr="005C2CD7">
        <w:rPr>
          <w:rStyle w:val="Emphasis"/>
          <w:highlight w:val="cyan"/>
        </w:rPr>
        <w:t>a</w:t>
      </w:r>
      <w:r w:rsidRPr="00DB2537">
        <w:rPr>
          <w:rStyle w:val="StyleUnderline"/>
        </w:rPr>
        <w:t>ctor</w:t>
      </w:r>
      <w:r w:rsidRPr="005C2CD7">
        <w:rPr>
          <w:rStyle w:val="Emphasis"/>
          <w:highlight w:val="cya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w:t>
      </w:r>
      <w:r w:rsidRPr="002365EE">
        <w:rPr>
          <w:sz w:val="16"/>
        </w:rPr>
        <w:lastRenderedPageBreak/>
        <w:t xml:space="preserve">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5DFA4D96" w14:textId="77777777" w:rsidR="003D1D74" w:rsidRPr="00635356" w:rsidRDefault="003D1D74" w:rsidP="003D1D74">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67F4E3A" w14:textId="77777777" w:rsidR="003D1D74" w:rsidRPr="001E0213" w:rsidRDefault="003D1D74" w:rsidP="003D1D74">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2"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3"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Ratical. March 2015. </w:t>
      </w:r>
      <w:hyperlink r:id="rId24"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3CE90600" w14:textId="77777777" w:rsidR="003D1D74" w:rsidRDefault="003D1D74" w:rsidP="003D1D74">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5"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6"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7"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27D25327" w14:textId="77777777" w:rsidR="003D1D74" w:rsidRDefault="003D1D74" w:rsidP="003D1D74">
      <w:pPr>
        <w:pStyle w:val="Heading3"/>
      </w:pPr>
      <w:r>
        <w:lastRenderedPageBreak/>
        <w:t>1AC: Framing</w:t>
      </w:r>
    </w:p>
    <w:p w14:paraId="4ACCD1BD" w14:textId="77777777" w:rsidR="003D1D74" w:rsidRPr="00807451" w:rsidRDefault="003D1D74" w:rsidP="003D1D74">
      <w:pPr>
        <w:pStyle w:val="Heading4"/>
        <w:rPr>
          <w:bCs w:val="0"/>
        </w:rPr>
      </w:pPr>
      <w:r w:rsidRPr="00807451">
        <w:t>The standard is maximizing expected wellbeing.</w:t>
      </w:r>
    </w:p>
    <w:p w14:paraId="2E971FF2" w14:textId="77777777" w:rsidR="003D1D74" w:rsidRPr="00807451" w:rsidRDefault="003D1D74" w:rsidP="003D1D74">
      <w:pPr>
        <w:pStyle w:val="Heading4"/>
        <w:rPr>
          <w:bCs w:val="0"/>
        </w:rPr>
      </w:pPr>
      <w:r w:rsidRPr="00807451">
        <w:t>Prefer:</w:t>
      </w:r>
    </w:p>
    <w:p w14:paraId="76B14A0C" w14:textId="77777777" w:rsidR="003D1D74" w:rsidRPr="00807451" w:rsidRDefault="003D1D74" w:rsidP="003D1D74">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0A72A4F9" w14:textId="77777777" w:rsidR="003D1D74" w:rsidRDefault="003D1D74" w:rsidP="003D1D74">
      <w:pPr>
        <w:rPr>
          <w:rStyle w:val="Style13ptBold"/>
        </w:rPr>
      </w:pPr>
      <w:r>
        <w:rPr>
          <w:rStyle w:val="Style13ptBold"/>
        </w:rPr>
        <w:t>Blum et al. 18</w:t>
      </w:r>
    </w:p>
    <w:p w14:paraId="6B2FAC9C" w14:textId="77777777" w:rsidR="003D1D74" w:rsidRDefault="003D1D74" w:rsidP="003D1D74">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EFDD9CE" w14:textId="77777777" w:rsidR="003D1D74" w:rsidRDefault="003D1D74" w:rsidP="003D1D74">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w:t>
      </w:r>
      <w:proofErr w:type="gramStart"/>
      <w:r>
        <w:rPr>
          <w:rFonts w:asciiTheme="minorHAnsi" w:hAnsiTheme="minorHAnsi" w:cstheme="minorHAnsi"/>
          <w:sz w:val="16"/>
        </w:rPr>
        <w:t>first of all</w:t>
      </w:r>
      <w:proofErr w:type="gramEnd"/>
      <w:r>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B997481"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91722FA" w14:textId="77777777" w:rsidR="003D1D74" w:rsidRDefault="003D1D74" w:rsidP="003D1D74">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t>
      </w:r>
      <w:r>
        <w:rPr>
          <w:rFonts w:asciiTheme="minorHAnsi" w:hAnsiTheme="minorHAnsi" w:cstheme="minorHAnsi"/>
          <w:sz w:val="16"/>
        </w:rPr>
        <w:lastRenderedPageBreak/>
        <w:t xml:space="preserve">were later partly associated with midbrain dopamine neurons [17–19] despite the notorious difficulties of identifying emotions in animals. </w:t>
      </w:r>
    </w:p>
    <w:p w14:paraId="27A58772"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449E3DA"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1B6E7F3"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0ED599B" w14:textId="77777777" w:rsidR="003D1D74" w:rsidRDefault="003D1D74" w:rsidP="003D1D74">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7C933A64"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733F92D"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FEB0E16"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7883A8E" w14:textId="77777777" w:rsidR="003D1D74" w:rsidRDefault="003D1D74" w:rsidP="003D1D74">
      <w:pPr>
        <w:rPr>
          <w:rFonts w:asciiTheme="minorHAnsi" w:hAnsiTheme="minorHAnsi" w:cstheme="minorHAnsi"/>
          <w:sz w:val="16"/>
        </w:rPr>
      </w:pPr>
      <w:r>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Pr>
          <w:rFonts w:asciiTheme="minorHAnsi" w:hAnsiTheme="minorHAnsi" w:cstheme="minorHAnsi"/>
          <w:sz w:val="16"/>
        </w:rPr>
        <w:t>all of</w:t>
      </w:r>
      <w:proofErr w:type="gramEnd"/>
      <w:r>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203B4E40"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 xml:space="preserve">is organized like a computer keyboard, with </w:t>
      </w:r>
      <w:proofErr w:type="gramStart"/>
      <w:r>
        <w:rPr>
          <w:rFonts w:asciiTheme="minorHAnsi" w:hAnsiTheme="minorHAnsi" w:cstheme="minorHAnsi"/>
          <w:u w:val="single"/>
        </w:rPr>
        <w:t>particular stimulus</w:t>
      </w:r>
      <w:proofErr w:type="gramEnd"/>
      <w:r>
        <w:rPr>
          <w:rFonts w:asciiTheme="minorHAnsi" w:hAnsiTheme="minorHAnsi" w:cstheme="minorHAnsi"/>
          <w:u w:val="single"/>
        </w:rPr>
        <w:t xml:space="preserve">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E35BFF9"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Desire and reward centers </w:t>
      </w:r>
    </w:p>
    <w:p w14:paraId="0F127B51"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3118D52"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36753C9"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E062D6D"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E095530" w14:textId="77777777" w:rsidR="003D1D74" w:rsidRDefault="003D1D74" w:rsidP="003D1D74">
      <w:pPr>
        <w:rPr>
          <w:rFonts w:asciiTheme="minorHAnsi" w:hAnsiTheme="minorHAnsi" w:cstheme="minorHAnsi"/>
          <w:sz w:val="16"/>
        </w:rPr>
      </w:pPr>
      <w:proofErr w:type="gramStart"/>
      <w:r>
        <w:rPr>
          <w:rFonts w:asciiTheme="minorHAnsi" w:hAnsiTheme="minorHAnsi" w:cstheme="minorHAnsi"/>
          <w:sz w:val="16"/>
        </w:rPr>
        <w:t>In an attempt to</w:t>
      </w:r>
      <w:proofErr w:type="gramEnd"/>
      <w:r>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rFonts w:asciiTheme="minorHAnsi" w:hAnsiTheme="minorHAnsi" w:cstheme="minorHAnsi"/>
          <w:sz w:val="16"/>
        </w:rPr>
        <w:t>a majority of</w:t>
      </w:r>
      <w:proofErr w:type="gramEnd"/>
      <w:r>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6715DAD1"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Pr>
          <w:rFonts w:asciiTheme="minorHAnsi" w:hAnsiTheme="minorHAnsi" w:cstheme="minorHAnsi"/>
          <w:sz w:val="16"/>
        </w:rPr>
        <w:t>being considered to be</w:t>
      </w:r>
      <w:proofErr w:type="gramEnd"/>
      <w:r>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w:t>
      </w:r>
      <w:r>
        <w:rPr>
          <w:rFonts w:asciiTheme="minorHAnsi" w:hAnsiTheme="minorHAnsi" w:cstheme="minorHAnsi"/>
          <w:sz w:val="16"/>
        </w:rPr>
        <w:lastRenderedPageBreak/>
        <w:t>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C786F99"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35E1B18"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In essence, although nonhuman primate brains are </w:t>
      </w:r>
      <w:proofErr w:type="gramStart"/>
      <w:r>
        <w:rPr>
          <w:rFonts w:asciiTheme="minorHAnsi" w:hAnsiTheme="minorHAnsi" w:cstheme="minorHAnsi"/>
          <w:sz w:val="16"/>
        </w:rPr>
        <w:t>similar to</w:t>
      </w:r>
      <w:proofErr w:type="gramEnd"/>
      <w:r>
        <w:rPr>
          <w:rFonts w:asciiTheme="minorHAnsi" w:hAnsiTheme="minorHAnsi" w:cstheme="minorHAnsi"/>
          <w:sz w:val="16"/>
        </w:rPr>
        <w:t xml:space="preserve">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C4251BF"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 xml:space="preserve">tyrosine hydroxylase (TH) for the enzyme, responsible </w:t>
      </w:r>
      <w:proofErr w:type="gramStart"/>
      <w:r>
        <w:rPr>
          <w:rFonts w:asciiTheme="minorHAnsi" w:hAnsiTheme="minorHAnsi" w:cstheme="minorHAnsi"/>
          <w:u w:val="single"/>
        </w:rPr>
        <w:t>for the production of</w:t>
      </w:r>
      <w:proofErr w:type="gramEnd"/>
      <w:r>
        <w:rPr>
          <w:rFonts w:asciiTheme="minorHAnsi" w:hAnsiTheme="minorHAnsi" w:cstheme="minorHAnsi"/>
          <w:u w:val="single"/>
        </w:rPr>
        <w:t xml:space="preserve">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6746C0AF" w14:textId="77777777" w:rsidR="003D1D74" w:rsidRDefault="003D1D74" w:rsidP="003D1D74">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E9854CE" w14:textId="77777777" w:rsidR="003D1D74" w:rsidRPr="00727D67" w:rsidRDefault="003D1D74" w:rsidP="003D1D74">
      <w:pPr>
        <w:pStyle w:val="Heading4"/>
      </w:pPr>
      <w:r>
        <w:lastRenderedPageBreak/>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 c) </w:t>
      </w:r>
      <w:r>
        <w:t xml:space="preserve">Moral uncertainty – </w:t>
      </w:r>
      <w:r w:rsidRPr="004E07E9">
        <w:t xml:space="preserve">Action under one framework doesn’t preclude action under another. For </w:t>
      </w:r>
      <w:proofErr w:type="gramStart"/>
      <w:r w:rsidRPr="004E07E9">
        <w:t>example</w:t>
      </w:r>
      <w:proofErr w:type="gramEnd"/>
      <w:r w:rsidRPr="004E07E9">
        <w:t xml:space="preserve"> if I am a Utilitarian I can still have an obligation under util, even if the aff is bad under Hobbes. This means that winning a framing issue doesn’t exclude my offense.</w:t>
      </w:r>
    </w:p>
    <w:p w14:paraId="5BF0E730" w14:textId="11FE6B55" w:rsidR="003D1D74" w:rsidRDefault="003D1D74" w:rsidP="003D1D74">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380C920" w14:textId="40B81CCF" w:rsidR="00B00FF8" w:rsidRDefault="00B00FF8" w:rsidP="00B00FF8">
      <w:pPr>
        <w:pStyle w:val="Heading4"/>
      </w:pPr>
      <w:r>
        <w:t xml:space="preserve">4] </w:t>
      </w:r>
      <w:r w:rsidRPr="004076C2">
        <w:t xml:space="preserve">Interpretation: the neg must not contest the aff framework, read arguments that contest the ethical validity of the aff standard, or read an alternative framework provided that: (A) the aff standard is act utilitarianism and (B) the aff </w:t>
      </w:r>
      <w:r>
        <w:t xml:space="preserve">advantage </w:t>
      </w:r>
      <w:r w:rsidRPr="004076C2">
        <w:t xml:space="preserve">has been disclosed open source </w:t>
      </w:r>
    </w:p>
    <w:p w14:paraId="7EB08718" w14:textId="77777777" w:rsidR="00B00FF8" w:rsidRDefault="00B00FF8" w:rsidP="00B00FF8">
      <w:pPr>
        <w:pStyle w:val="Heading4"/>
      </w:pPr>
      <w:r>
        <w:t>a</w:t>
      </w:r>
      <w:r w:rsidRPr="004076C2">
        <w:t xml:space="preserve">] Clash – AFC is key to force substantive engagement – util doesn’t exclude impacts and forces debaters to do advocacy comparison and engage in meaningful rebuttal clash. The disclosure plank means no prep skew and that you should be ready to debate the aff which is key to topic clash </w:t>
      </w:r>
    </w:p>
    <w:p w14:paraId="68685665" w14:textId="543467F6" w:rsidR="00B00FF8" w:rsidRPr="00B00FF8" w:rsidRDefault="00B00FF8" w:rsidP="00B00FF8">
      <w:pPr>
        <w:pStyle w:val="Heading4"/>
      </w:pPr>
      <w:r w:rsidRPr="004076C2">
        <w:t>Ci and DTD on 1ac theory - the sole purpose of 1ac theory is to deter arguments and anything else lets the 1nc read it regardless No RVIs on 1ac theory - otherwise they can spend 7 minutes on the shell and the debate ends right there</w:t>
      </w:r>
    </w:p>
    <w:p w14:paraId="437A5AE9" w14:textId="77777777" w:rsidR="003D1D74" w:rsidRPr="003D1D74" w:rsidRDefault="003D1D74" w:rsidP="003D1D74"/>
    <w:sectPr w:rsidR="003D1D74" w:rsidRPr="003D1D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27AD"/>
    <w:rsid w:val="00001B1D"/>
    <w:rsid w:val="000029E3"/>
    <w:rsid w:val="000029E8"/>
    <w:rsid w:val="00004225"/>
    <w:rsid w:val="000066CA"/>
    <w:rsid w:val="00007264"/>
    <w:rsid w:val="000076A9"/>
    <w:rsid w:val="00014FAD"/>
    <w:rsid w:val="00015D2A"/>
    <w:rsid w:val="00017FFE"/>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D98"/>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7AD"/>
    <w:rsid w:val="002843B2"/>
    <w:rsid w:val="00284ED6"/>
    <w:rsid w:val="00290C5A"/>
    <w:rsid w:val="00290C92"/>
    <w:rsid w:val="002917C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CA6"/>
    <w:rsid w:val="003D1D74"/>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CD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E1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FF8"/>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E97519"/>
  <w14:defaultImageDpi w14:val="300"/>
  <w15:docId w15:val="{2B256DBA-BE3D-9E48-B2E9-0EE015D6F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1D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827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27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27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827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27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7AD"/>
  </w:style>
  <w:style w:type="character" w:customStyle="1" w:styleId="Heading1Char">
    <w:name w:val="Heading 1 Char"/>
    <w:aliases w:val="Pocket Char"/>
    <w:basedOn w:val="DefaultParagraphFont"/>
    <w:link w:val="Heading1"/>
    <w:uiPriority w:val="9"/>
    <w:rsid w:val="002827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27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27A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827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827A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827AD"/>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2827A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827A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827AD"/>
    <w:rPr>
      <w:color w:val="auto"/>
      <w:u w:val="none"/>
    </w:rPr>
  </w:style>
  <w:style w:type="paragraph" w:styleId="DocumentMap">
    <w:name w:val="Document Map"/>
    <w:basedOn w:val="Normal"/>
    <w:link w:val="DocumentMapChar"/>
    <w:uiPriority w:val="99"/>
    <w:semiHidden/>
    <w:unhideWhenUsed/>
    <w:rsid w:val="002827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27AD"/>
    <w:rPr>
      <w:rFonts w:ascii="Lucida Grande" w:hAnsi="Lucida Grande" w:cs="Lucida Grande"/>
    </w:rPr>
  </w:style>
  <w:style w:type="paragraph" w:customStyle="1" w:styleId="Emphasis1">
    <w:name w:val="Emphasis1"/>
    <w:basedOn w:val="Normal"/>
    <w:link w:val="Emphasis"/>
    <w:autoRedefine/>
    <w:uiPriority w:val="20"/>
    <w:qFormat/>
    <w:rsid w:val="003D1D74"/>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3D1D74"/>
    <w:rPr>
      <w:color w:val="605E5C"/>
      <w:shd w:val="clear" w:color="auto" w:fill="E1DFDD"/>
    </w:rPr>
  </w:style>
  <w:style w:type="paragraph" w:customStyle="1" w:styleId="textbold">
    <w:name w:val="text bold"/>
    <w:basedOn w:val="Normal"/>
    <w:autoRedefine/>
    <w:uiPriority w:val="7"/>
    <w:qFormat/>
    <w:rsid w:val="003D1D7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3D1D7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3D1D7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D1D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3D1D74"/>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D1D74"/>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3D1D7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3D1D74"/>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feature/nasa-outlines-lunar-surface-sustainability-concept" TargetMode="External"/><Relationship Id="rId18" Type="http://schemas.openxmlformats.org/officeDocument/2006/relationships/hyperlink" Target="https://www.cambridge.org/core/books/abs/food-or-war/hotspots-for-food-conflict-in-the-twentyfirst-century/1CD674412E09B8E6F325C9C0A0A6778A" TargetMode="External"/><Relationship Id="rId26" Type="http://schemas.openxmlformats.org/officeDocument/2006/relationships/hyperlink" Target="http://climate.envsci.rutgers.edu/pdf/RobockToonSAD.pdf" TargetMode="External"/><Relationship Id="rId3" Type="http://schemas.openxmlformats.org/officeDocument/2006/relationships/customXml" Target="../customXml/item3.xml"/><Relationship Id="rId21" Type="http://schemas.openxmlformats.org/officeDocument/2006/relationships/hyperlink" Target="https://www.theguardian.com/world/2018/jan/14/nuclear-deterrence-myth-lethal-david-barash" TargetMode="External"/><Relationship Id="rId7" Type="http://schemas.openxmlformats.org/officeDocument/2006/relationships/settings" Target="settings.xml"/><Relationship Id="rId12" Type="http://schemas.openxmlformats.org/officeDocument/2006/relationships/hyperlink" Target="https://www.nasa.gov/feature/goddard/2021/nasa-s-artemis-base-camp-on-the-moon-will-need-light-water-elevation/" TargetMode="External"/><Relationship Id="rId17" Type="http://schemas.openxmlformats.org/officeDocument/2006/relationships/hyperlink" Target="https://www.futuredirections.org.au/publication/global-food-and-water-security-in-2050-demographic-change-and-increased-demand/"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www.nasa.gov/nesc/academy/ruthan-lewis-bio" TargetMode="External"/><Relationship Id="rId20" Type="http://schemas.openxmlformats.org/officeDocument/2006/relationships/hyperlink" Target="https://archive.is/MQ4s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s://science.gsfc.nasa.gov/sed/bio/daniel.p.moriarty" TargetMode="External"/><Relationship Id="rId23" Type="http://schemas.openxmlformats.org/officeDocument/2006/relationships/hyperlink" Target="http://www.nucleardarkness.org/" TargetMode="External"/><Relationship Id="rId28" Type="http://schemas.openxmlformats.org/officeDocument/2006/relationships/hyperlink" Target="https://www.ncbi.nlm.nih.gov/pmc/articles/PMC6446569/" TargetMode="External"/><Relationship Id="rId10" Type="http://schemas.openxmlformats.org/officeDocument/2006/relationships/hyperlink" Target="https://daily.jstor.org/should-the-moon-landing-site-be-a-national-historic-landmark/" TargetMode="External"/><Relationship Id="rId19" Type="http://schemas.openxmlformats.org/officeDocument/2006/relationships/hyperlink" Target="https://engineering.berkeley.edu/news/2020/03/can-tiny-invisible-particles-help-stop-the-spread-of-nuclear-weapons/"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science.gsfc.nasa.gov/sed/bio/william.b.garry" TargetMode="External"/><Relationship Id="rId22" Type="http://schemas.openxmlformats.org/officeDocument/2006/relationships/hyperlink" Target="http://www.psr.org/"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37</Pages>
  <Words>36137</Words>
  <Characters>205984</Characters>
  <Application>Microsoft Office Word</Application>
  <DocSecurity>0</DocSecurity>
  <Lines>1716</Lines>
  <Paragraphs>483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241638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7</cp:revision>
  <dcterms:created xsi:type="dcterms:W3CDTF">2022-02-20T02:04:00Z</dcterms:created>
  <dcterms:modified xsi:type="dcterms:W3CDTF">2022-02-20T02:36:00Z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