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9DC1C8" w14:textId="77777777" w:rsidR="008A3A4F" w:rsidRDefault="008A3A4F" w:rsidP="008A3A4F">
      <w:pPr>
        <w:pStyle w:val="Heading2"/>
      </w:pPr>
      <w:r>
        <w:t>1AC Shell v3 – Emory</w:t>
      </w:r>
    </w:p>
    <w:p w14:paraId="781FD8B7" w14:textId="77777777" w:rsidR="008A3A4F" w:rsidRDefault="008A3A4F" w:rsidP="008A3A4F">
      <w:pPr>
        <w:pStyle w:val="Heading3"/>
      </w:pPr>
      <w:r>
        <w:t>1AC: Plan</w:t>
      </w:r>
    </w:p>
    <w:p w14:paraId="78C9D41F" w14:textId="77777777" w:rsidR="008A3A4F" w:rsidRPr="007F3FA1" w:rsidRDefault="008A3A4F" w:rsidP="008A3A4F">
      <w:pPr>
        <w:pStyle w:val="Heading4"/>
      </w:pPr>
      <w:r>
        <w:t xml:space="preserve">Plan - </w:t>
      </w:r>
      <w:r w:rsidRPr="007F3FA1">
        <w:t>Private entities ought not appropriate lunar heritage sites</w:t>
      </w:r>
    </w:p>
    <w:p w14:paraId="71DB9BF9" w14:textId="77777777" w:rsidR="008A3A4F" w:rsidRDefault="008A3A4F" w:rsidP="008A3A4F">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10FBA342" w14:textId="77777777" w:rsidR="008A3A4F" w:rsidRPr="00A50E06" w:rsidRDefault="008A3A4F" w:rsidP="008A3A4F">
      <w:pPr>
        <w:rPr>
          <w:rStyle w:val="Emphasis"/>
          <w:highlight w:val="green"/>
        </w:rPr>
      </w:pPr>
      <w:r w:rsidRPr="008532F8">
        <w:rPr>
          <w:rStyle w:val="StyleUnderline"/>
        </w:rPr>
        <w:t xml:space="preserve">The </w:t>
      </w:r>
      <w:r w:rsidRPr="00A50E06">
        <w:rPr>
          <w:rStyle w:val="Emphasis"/>
          <w:highlight w:val="green"/>
        </w:rPr>
        <w:t>issue of</w:t>
      </w:r>
      <w:r w:rsidRPr="00AC61A7">
        <w:rPr>
          <w:rStyle w:val="Emphasis"/>
        </w:rPr>
        <w:t xml:space="preserve"> humanity’s cultural </w:t>
      </w:r>
      <w:r w:rsidRPr="00A50E06">
        <w:rPr>
          <w:rStyle w:val="Emphasis"/>
          <w:highlight w:val="green"/>
        </w:rPr>
        <w:t xml:space="preserve">heritage in space </w:t>
      </w:r>
      <w:r w:rsidRPr="00AC61A7">
        <w:rPr>
          <w:rStyle w:val="Emphasis"/>
          <w:bdr w:val="single" w:sz="18" w:space="0" w:color="auto"/>
        </w:rPr>
        <w:t xml:space="preserve">has </w:t>
      </w:r>
      <w:r w:rsidRPr="00A50E06">
        <w:rPr>
          <w:rStyle w:val="Emphasis"/>
          <w:highlight w:val="gree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A50E06">
        <w:rPr>
          <w:rStyle w:val="Emphasis"/>
          <w:highlight w:val="green"/>
        </w:rPr>
        <w:t>no international agreements</w:t>
      </w:r>
      <w:r w:rsidRPr="00AC61A7">
        <w:rPr>
          <w:rStyle w:val="StyleUnderline"/>
        </w:rPr>
        <w:t xml:space="preserve"> </w:t>
      </w:r>
      <w:r w:rsidRPr="00AC61A7">
        <w:rPr>
          <w:rStyle w:val="Emphasis"/>
        </w:rPr>
        <w:t xml:space="preserve">specifically </w:t>
      </w:r>
      <w:r w:rsidRPr="00A50E06">
        <w:rPr>
          <w:rStyle w:val="Emphasis"/>
          <w:highlight w:val="green"/>
        </w:rPr>
        <w:t>addressing it.</w:t>
      </w:r>
      <w:r w:rsidRPr="00A50E06">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A50E06">
        <w:rPr>
          <w:rStyle w:val="Emphasis"/>
          <w:highlight w:val="green"/>
        </w:rPr>
        <w:t>NASA</w:t>
      </w:r>
      <w:r w:rsidRPr="00A50E06">
        <w:rPr>
          <w:rStyle w:val="StyleUnderline"/>
          <w:highlight w:val="green"/>
        </w:rPr>
        <w:t xml:space="preserve"> </w:t>
      </w:r>
      <w:r w:rsidRPr="008532F8">
        <w:rPr>
          <w:rStyle w:val="StyleUnderline"/>
        </w:rPr>
        <w:t xml:space="preserve">has </w:t>
      </w:r>
      <w:r w:rsidRPr="00A50E06">
        <w:rPr>
          <w:rStyle w:val="Emphasis"/>
          <w:highlight w:val="green"/>
        </w:rPr>
        <w:t>promulgated</w:t>
      </w:r>
      <w:r w:rsidRPr="00A50E06">
        <w:rPr>
          <w:rStyle w:val="StyleUnderline"/>
          <w:highlight w:val="green"/>
        </w:rPr>
        <w:t xml:space="preserve"> </w:t>
      </w:r>
      <w:r w:rsidRPr="008532F8">
        <w:rPr>
          <w:rStyle w:val="StyleUnderline"/>
        </w:rPr>
        <w:t xml:space="preserve">their </w:t>
      </w:r>
      <w:r w:rsidRPr="00A50E06">
        <w:rPr>
          <w:rStyle w:val="Emphasis"/>
          <w:highlight w:val="green"/>
        </w:rPr>
        <w:t>recommendations</w:t>
      </w:r>
      <w:r w:rsidRPr="00A50E06">
        <w:rPr>
          <w:rStyle w:val="StyleUnderline"/>
          <w:highlight w:val="green"/>
        </w:rPr>
        <w:t xml:space="preserve"> </w:t>
      </w:r>
      <w:r w:rsidRPr="008532F8">
        <w:rPr>
          <w:rStyle w:val="StyleUnderline"/>
        </w:rPr>
        <w:t xml:space="preserve">for spacefaring entities with the goal of protecting the lunar artifacts left behind by the Apollo missions.8 These recommendations </w:t>
      </w:r>
      <w:r w:rsidRPr="00A50E06">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A50E06">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A50E06">
        <w:rPr>
          <w:rStyle w:val="Emphasis"/>
          <w:highlight w:val="gree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A50E06">
        <w:rPr>
          <w:rStyle w:val="Emphasis"/>
          <w:highlight w:val="green"/>
        </w:rPr>
        <w:t>corporations</w:t>
      </w:r>
      <w:r w:rsidRPr="00A50E06">
        <w:rPr>
          <w:rStyle w:val="StyleUnderline"/>
          <w:highlight w:val="green"/>
        </w:rPr>
        <w:t xml:space="preserve"> </w:t>
      </w:r>
      <w:r w:rsidRPr="00A50E06">
        <w:rPr>
          <w:rStyle w:val="Emphasis"/>
          <w:highlight w:val="green"/>
          <w:bdr w:val="single" w:sz="18" w:space="0" w:color="auto"/>
        </w:rPr>
        <w:t>will be looking to turn a profit from space heritage</w:t>
      </w:r>
      <w:r w:rsidRPr="008532F8">
        <w:rPr>
          <w:rStyle w:val="StyleUnderline"/>
        </w:rPr>
        <w:t xml:space="preserve">, without concern for the protection of such heritage. </w:t>
      </w:r>
      <w:r w:rsidRPr="00A50E06">
        <w:rPr>
          <w:rStyle w:val="Emphasis"/>
          <w:highlight w:val="green"/>
        </w:rPr>
        <w:t xml:space="preserve">Tourists </w:t>
      </w:r>
      <w:r w:rsidRPr="00AC61A7">
        <w:rPr>
          <w:rStyle w:val="Emphasis"/>
        </w:rPr>
        <w:t xml:space="preserve">may </w:t>
      </w:r>
      <w:r w:rsidRPr="00A50E06">
        <w:rPr>
          <w:rStyle w:val="Emphasis"/>
          <w:highlight w:val="green"/>
        </w:rPr>
        <w:t>disrupt sites</w:t>
      </w:r>
      <w:r w:rsidRPr="00A50E06">
        <w:rPr>
          <w:rStyle w:val="StyleUnderline"/>
          <w:highlight w:val="green"/>
        </w:rPr>
        <w:t xml:space="preserve"> </w:t>
      </w:r>
      <w:r w:rsidRPr="008532F8">
        <w:rPr>
          <w:rStyle w:val="StyleUnderline"/>
        </w:rPr>
        <w:t xml:space="preserve">with careless expeditions and </w:t>
      </w:r>
      <w:r w:rsidRPr="00A50E06">
        <w:rPr>
          <w:rStyle w:val="Emphasis"/>
          <w:highlight w:val="green"/>
        </w:rPr>
        <w:t xml:space="preserve">landing sites may be desecrated so </w:t>
      </w:r>
      <w:r w:rsidRPr="00A50E06">
        <w:rPr>
          <w:rStyle w:val="Emphasis"/>
          <w:highlight w:val="green"/>
          <w:bdr w:val="single" w:sz="18" w:space="0" w:color="auto"/>
        </w:rPr>
        <w:t>that the items can be sold</w:t>
      </w:r>
      <w:r w:rsidRPr="008532F8">
        <w:rPr>
          <w:sz w:val="16"/>
        </w:rPr>
        <w:t xml:space="preserve">. A Russian </w:t>
      </w:r>
      <w:proofErr w:type="spellStart"/>
      <w:r w:rsidRPr="008532F8">
        <w:rPr>
          <w:sz w:val="16"/>
        </w:rPr>
        <w:t>Lunakhod</w:t>
      </w:r>
      <w:proofErr w:type="spellEnd"/>
      <w:r w:rsidRPr="008532F8">
        <w:rPr>
          <w:sz w:val="16"/>
        </w:rPr>
        <w:t xml:space="preserve"> lunar rover has already been sold at auction to a private party, though it has not yet been moved from its original position on the Moon.13 </w:t>
      </w:r>
      <w:r w:rsidRPr="00A50E06">
        <w:rPr>
          <w:rStyle w:val="Emphasis"/>
          <w:highlight w:val="green"/>
        </w:rPr>
        <w:t>While national heritage legislation can protect</w:t>
      </w:r>
      <w:r w:rsidRPr="00A50E06">
        <w:rPr>
          <w:rStyle w:val="StyleUnderline"/>
          <w:highlight w:val="green"/>
        </w:rPr>
        <w:t xml:space="preserve"> </w:t>
      </w:r>
      <w:r w:rsidRPr="008532F8">
        <w:rPr>
          <w:rStyle w:val="StyleUnderline"/>
        </w:rPr>
        <w:t xml:space="preserve">space artifacts </w:t>
      </w:r>
      <w:r w:rsidRPr="00A50E06">
        <w:rPr>
          <w:rStyle w:val="Emphasis"/>
          <w:highlight w:val="green"/>
        </w:rPr>
        <w:t xml:space="preserve">from </w:t>
      </w:r>
      <w:r w:rsidRPr="00A818DB">
        <w:rPr>
          <w:rStyle w:val="Emphasis"/>
        </w:rPr>
        <w:t xml:space="preserve">citizens of </w:t>
      </w:r>
      <w:r w:rsidRPr="00A50E06">
        <w:rPr>
          <w:rStyle w:val="Emphasis"/>
          <w:highlight w:val="green"/>
        </w:rPr>
        <w:t>their own countries</w:t>
      </w:r>
      <w:r w:rsidRPr="008532F8">
        <w:rPr>
          <w:rStyle w:val="StyleUnderline"/>
        </w:rPr>
        <w:t xml:space="preserve">, there is currently </w:t>
      </w:r>
      <w:r w:rsidRPr="00A50E06">
        <w:rPr>
          <w:rStyle w:val="Emphasis"/>
          <w:highlight w:val="green"/>
        </w:rPr>
        <w:t>no</w:t>
      </w:r>
      <w:r w:rsidRPr="00A50E06">
        <w:rPr>
          <w:rStyle w:val="StyleUnderline"/>
          <w:highlight w:val="green"/>
        </w:rPr>
        <w:t xml:space="preserve"> </w:t>
      </w:r>
      <w:r w:rsidRPr="008532F8">
        <w:rPr>
          <w:rStyle w:val="StyleUnderline"/>
        </w:rPr>
        <w:t xml:space="preserve">effective </w:t>
      </w:r>
      <w:r w:rsidRPr="00A50E06">
        <w:rPr>
          <w:rStyle w:val="Emphasis"/>
          <w:highlight w:val="green"/>
        </w:rPr>
        <w:t>means</w:t>
      </w:r>
      <w:r w:rsidRPr="00A50E06">
        <w:rPr>
          <w:rStyle w:val="StyleUnderline"/>
          <w:highlight w:val="green"/>
        </w:rPr>
        <w:t xml:space="preserve"> </w:t>
      </w:r>
      <w:r w:rsidRPr="008532F8">
        <w:rPr>
          <w:rStyle w:val="StyleUnderline"/>
        </w:rPr>
        <w:t xml:space="preserve">in the present space law regime by </w:t>
      </w:r>
      <w:r w:rsidRPr="00A50E06">
        <w:rPr>
          <w:rStyle w:val="Emphasis"/>
          <w:highlight w:val="green"/>
        </w:rPr>
        <w:t>which</w:t>
      </w:r>
      <w:r w:rsidRPr="00A50E06">
        <w:rPr>
          <w:rStyle w:val="StyleUnderline"/>
          <w:highlight w:val="green"/>
        </w:rPr>
        <w:t xml:space="preserve"> </w:t>
      </w:r>
      <w:r w:rsidRPr="008532F8">
        <w:rPr>
          <w:rStyle w:val="StyleUnderline"/>
        </w:rPr>
        <w:t xml:space="preserve">a </w:t>
      </w:r>
      <w:r w:rsidRPr="00A50E06">
        <w:rPr>
          <w:rStyle w:val="Emphasis"/>
          <w:highlight w:val="green"/>
        </w:rPr>
        <w:t xml:space="preserve">country can protect </w:t>
      </w:r>
      <w:r w:rsidRPr="00A50E06">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A50E06">
        <w:rPr>
          <w:rStyle w:val="Emphasis"/>
          <w:highlight w:val="green"/>
        </w:rPr>
        <w:t>solution</w:t>
      </w:r>
      <w:r w:rsidRPr="00A50E06">
        <w:rPr>
          <w:rStyle w:val="StyleUnderline"/>
          <w:highlight w:val="green"/>
        </w:rPr>
        <w:t xml:space="preserve"> </w:t>
      </w:r>
      <w:r w:rsidRPr="008532F8">
        <w:rPr>
          <w:rStyle w:val="StyleUnderline"/>
        </w:rPr>
        <w:t xml:space="preserve">is </w:t>
      </w:r>
      <w:r w:rsidRPr="00A50E06">
        <w:rPr>
          <w:rStyle w:val="Emphasis"/>
          <w:highlight w:val="green"/>
        </w:rPr>
        <w:t>needed to prevent</w:t>
      </w:r>
      <w:r w:rsidRPr="00A50E06">
        <w:rPr>
          <w:rStyle w:val="StyleUnderline"/>
          <w:highlight w:val="green"/>
        </w:rPr>
        <w:t xml:space="preserve"> </w:t>
      </w:r>
      <w:r w:rsidRPr="008532F8">
        <w:rPr>
          <w:rStyle w:val="StyleUnderline"/>
        </w:rPr>
        <w:t xml:space="preserve">the damage, destruction, loss, or </w:t>
      </w:r>
      <w:r w:rsidRPr="00A50E06">
        <w:rPr>
          <w:rStyle w:val="Emphasis"/>
          <w:highlight w:val="green"/>
          <w:bdr w:val="single" w:sz="18" w:space="0" w:color="auto"/>
        </w:rPr>
        <w:t xml:space="preserve">private appropriation of </w:t>
      </w:r>
      <w:r w:rsidRPr="008532F8">
        <w:rPr>
          <w:rStyle w:val="StyleUnderline"/>
          <w:bdr w:val="single" w:sz="18" w:space="0" w:color="auto"/>
        </w:rPr>
        <w:t xml:space="preserve">our </w:t>
      </w:r>
      <w:r w:rsidRPr="00A50E06">
        <w:rPr>
          <w:rStyle w:val="Emphasis"/>
          <w:highlight w:val="green"/>
          <w:bdr w:val="single" w:sz="18" w:space="0" w:color="auto"/>
        </w:rPr>
        <w:t>cultural heritage in space</w:t>
      </w:r>
      <w:r w:rsidRPr="00A818DB">
        <w:rPr>
          <w:rStyle w:val="Emphasis"/>
        </w:rPr>
        <w:t>.</w:t>
      </w:r>
    </w:p>
    <w:p w14:paraId="20B2E1F0" w14:textId="77777777" w:rsidR="008A3A4F" w:rsidRPr="00FE6C2C" w:rsidRDefault="008A3A4F" w:rsidP="008A3A4F"/>
    <w:p w14:paraId="09926831" w14:textId="77777777" w:rsidR="008A3A4F" w:rsidRDefault="008A3A4F" w:rsidP="008A3A4F">
      <w:pPr>
        <w:pStyle w:val="Heading3"/>
      </w:pPr>
      <w:r>
        <w:t>1AC: Lunar Heritage v3</w:t>
      </w:r>
    </w:p>
    <w:p w14:paraId="50B3D586" w14:textId="77777777" w:rsidR="008A3A4F" w:rsidRPr="00926B03" w:rsidRDefault="008A3A4F" w:rsidP="008A3A4F">
      <w:pPr>
        <w:pStyle w:val="Heading4"/>
      </w:pPr>
      <w:r>
        <w:t xml:space="preserve">The Advantage is </w:t>
      </w:r>
      <w:r>
        <w:rPr>
          <w:u w:val="single"/>
        </w:rPr>
        <w:t>Lunar Heritage</w:t>
      </w:r>
      <w:r>
        <w:t>:</w:t>
      </w:r>
    </w:p>
    <w:p w14:paraId="1E135896" w14:textId="77777777" w:rsidR="008A3A4F" w:rsidRDefault="008A3A4F" w:rsidP="008A3A4F">
      <w:pPr>
        <w:pStyle w:val="Heading4"/>
      </w:pPr>
      <w:r>
        <w:t xml:space="preserve">Global Moon Rush by </w:t>
      </w:r>
      <w:r>
        <w:rPr>
          <w:u w:val="single"/>
        </w:rPr>
        <w:t>private actors</w:t>
      </w:r>
      <w:r>
        <w:t xml:space="preserve"> is </w:t>
      </w:r>
      <w:r>
        <w:rPr>
          <w:u w:val="single"/>
        </w:rPr>
        <w:t>coming now</w:t>
      </w:r>
      <w:r>
        <w:t>.</w:t>
      </w:r>
    </w:p>
    <w:p w14:paraId="673A4356" w14:textId="77777777" w:rsidR="008A3A4F" w:rsidRPr="00042143" w:rsidRDefault="008A3A4F" w:rsidP="008A3A4F">
      <w:r w:rsidRPr="00042143">
        <w:rPr>
          <w:rStyle w:val="Style13ptBold"/>
        </w:rPr>
        <w:t>Sample 19</w:t>
      </w:r>
      <w:r>
        <w:t xml:space="preserve"> Ian Sample 7-19-2019 “Apollo 11 site should be granted heritage status, says space agency boss” </w:t>
      </w:r>
      <w:hyperlink r:id="rId6" w:history="1">
        <w:r w:rsidRPr="0038339F">
          <w:rPr>
            <w:rStyle w:val="Hyperlink"/>
          </w:rPr>
          <w:t>https://www.theguardian.com/science/2019/jul/19/apollo-11-site-heritage-status-space-agency-moon</w:t>
        </w:r>
      </w:hyperlink>
      <w:r>
        <w:t xml:space="preserve"> (PhD at Queens Mary College)//Elmer </w:t>
      </w:r>
    </w:p>
    <w:p w14:paraId="41363A12" w14:textId="77777777" w:rsidR="008A3A4F" w:rsidRDefault="008A3A4F" w:rsidP="008A3A4F">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w:t>
      </w:r>
      <w:proofErr w:type="spellStart"/>
      <w:r w:rsidRPr="00926B03">
        <w:rPr>
          <w:sz w:val="16"/>
        </w:rPr>
        <w:t>Organisation</w:t>
      </w:r>
      <w:proofErr w:type="spellEnd"/>
      <w:r w:rsidRPr="00926B03">
        <w:rPr>
          <w:sz w:val="16"/>
        </w:rPr>
        <w:t xml:space="preserve"> (</w:t>
      </w:r>
      <w:proofErr w:type="spellStart"/>
      <w:r w:rsidRPr="00926B03">
        <w:rPr>
          <w:sz w:val="16"/>
        </w:rPr>
        <w:t>Unesco</w:t>
      </w:r>
      <w:proofErr w:type="spellEnd"/>
      <w:r w:rsidRPr="00926B03">
        <w:rPr>
          <w:sz w:val="16"/>
        </w:rPr>
        <w:t xml:space="preserve">) decides what deserves world heritage status from nominations sent by countries that claim ownership of the sites. Different rules apply in space. The UN’s outer space treaty, a keystone of space law, states that all countries are free to explore and use </w:t>
      </w:r>
      <w:proofErr w:type="gramStart"/>
      <w:r w:rsidRPr="00926B03">
        <w:rPr>
          <w:sz w:val="16"/>
        </w:rPr>
        <w:t>space, but</w:t>
      </w:r>
      <w:proofErr w:type="gramEnd"/>
      <w:r w:rsidRPr="00926B03">
        <w:rPr>
          <w:sz w:val="16"/>
        </w:rPr>
        <w:t xml:space="preserve"> warns it “is not subject to national appropriation by claim of sovereignty”. In other words, space is for all and owned by none. </w:t>
      </w:r>
      <w:proofErr w:type="spellStart"/>
      <w:r w:rsidRPr="00926B03">
        <w:rPr>
          <w:sz w:val="16"/>
        </w:rPr>
        <w:t>Wörner</w:t>
      </w:r>
      <w:proofErr w:type="spellEnd"/>
      <w:r w:rsidRPr="00926B03">
        <w:rPr>
          <w:sz w:val="16"/>
        </w:rPr>
        <w:t xml:space="preserve"> is not put off and sees no need for troublesome regulations. “My hope is that humanity is smart enough not to go back to this type of earthly protection. Just protect it. That’s enough. Just protect it and have everybody agree,” he said. A no-go zone of 50 </w:t>
      </w:r>
      <w:proofErr w:type="spellStart"/>
      <w:r w:rsidRPr="00926B03">
        <w:rPr>
          <w:sz w:val="16"/>
        </w:rPr>
        <w:t>metres</w:t>
      </w:r>
      <w:proofErr w:type="spellEnd"/>
      <w:r w:rsidRPr="00926B03">
        <w:rPr>
          <w:sz w:val="16"/>
        </w:rPr>
        <w:t xml:space="preserve"> around Tranquility base should do the job, he added. Martin Rees, the Cambridge </w:t>
      </w:r>
      <w:proofErr w:type="gramStart"/>
      <w:r w:rsidRPr="00926B03">
        <w:rPr>
          <w:sz w:val="16"/>
        </w:rPr>
        <w:t>cosmologist</w:t>
      </w:r>
      <w:proofErr w:type="gramEnd"/>
      <w:r w:rsidRPr="00926B03">
        <w:rPr>
          <w:sz w:val="16"/>
        </w:rPr>
        <w:t xml:space="preserve">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w:t>
      </w:r>
      <w:proofErr w:type="gramStart"/>
      <w:r w:rsidRPr="00926B03">
        <w:rPr>
          <w:sz w:val="16"/>
        </w:rPr>
        <w:t>helium-3</w:t>
      </w:r>
      <w:proofErr w:type="gramEnd"/>
      <w:r w:rsidRPr="00926B03">
        <w:rPr>
          <w:sz w:val="16"/>
        </w:rPr>
        <w:t xml:space="preserve">,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t>
      </w:r>
      <w:proofErr w:type="spellStart"/>
      <w:r w:rsidRPr="00926B03">
        <w:rPr>
          <w:sz w:val="16"/>
        </w:rPr>
        <w:t>Wörner</w:t>
      </w:r>
      <w:proofErr w:type="spellEnd"/>
      <w:r w:rsidRPr="00926B03">
        <w:rPr>
          <w:sz w:val="16"/>
        </w:rPr>
        <w:t xml:space="preserve"> as a “bus stop to the moon and beyond”. His vision is for a “moon village”, but rather than a sprawl of domes, </w:t>
      </w:r>
      <w:proofErr w:type="gramStart"/>
      <w:r w:rsidRPr="00926B03">
        <w:rPr>
          <w:sz w:val="16"/>
        </w:rPr>
        <w:t>shops</w:t>
      </w:r>
      <w:proofErr w:type="gramEnd"/>
      <w:r w:rsidRPr="00926B03">
        <w:rPr>
          <w:sz w:val="16"/>
        </w:rPr>
        <w:t xml:space="preserve"> and a </w:t>
      </w:r>
      <w:proofErr w:type="spellStart"/>
      <w:r w:rsidRPr="00926B03">
        <w:rPr>
          <w:sz w:val="16"/>
        </w:rPr>
        <w:t>cosy</w:t>
      </w:r>
      <w:proofErr w:type="spellEnd"/>
      <w:r w:rsidRPr="00926B03">
        <w:rPr>
          <w:sz w:val="16"/>
        </w:rPr>
        <w:t xml:space="preserve"> pub, it is more an agreement between nations and industry to cooperate on lunar projects. </w:t>
      </w:r>
      <w:r w:rsidRPr="00A818DB">
        <w:rPr>
          <w:rStyle w:val="Emphasis"/>
        </w:rPr>
        <w:t xml:space="preserve">The </w:t>
      </w:r>
      <w:r w:rsidRPr="00A50E06">
        <w:rPr>
          <w:rStyle w:val="Emphasis"/>
          <w:highlight w:val="green"/>
        </w:rPr>
        <w:t xml:space="preserve">private </w:t>
      </w:r>
      <w:r w:rsidRPr="00546A7A">
        <w:rPr>
          <w:rStyle w:val="Emphasis"/>
          <w:highlight w:val="green"/>
        </w:rPr>
        <w:t>sector</w:t>
      </w:r>
      <w:r w:rsidRPr="00546A7A">
        <w:rPr>
          <w:rStyle w:val="Emphasis"/>
        </w:rPr>
        <w:t xml:space="preserve"> </w:t>
      </w:r>
      <w:r w:rsidRPr="00A818DB">
        <w:rPr>
          <w:rStyle w:val="Emphasis"/>
        </w:rPr>
        <w:t xml:space="preserve">is </w:t>
      </w:r>
      <w:r w:rsidRPr="00546A7A">
        <w:rPr>
          <w:rStyle w:val="Emphasis"/>
          <w:highlight w:val="green"/>
        </w:rPr>
        <w:t>eager</w:t>
      </w:r>
      <w:r w:rsidRPr="006D6898">
        <w:rPr>
          <w:rStyle w:val="StyleUnderline"/>
        </w:rPr>
        <w:t xml:space="preserve"> </w:t>
      </w:r>
      <w:r w:rsidRPr="00546A7A">
        <w:rPr>
          <w:rStyle w:val="Emphasis"/>
          <w:bdr w:val="single" w:sz="18" w:space="0" w:color="auto"/>
        </w:rPr>
        <w:t>to be involved</w:t>
      </w:r>
      <w:r w:rsidRPr="006D6898">
        <w:rPr>
          <w:rStyle w:val="StyleUnderline"/>
        </w:rPr>
        <w:t xml:space="preserve">. </w:t>
      </w:r>
      <w:r w:rsidRPr="00546A7A">
        <w:rPr>
          <w:rStyle w:val="Emphasis"/>
        </w:rPr>
        <w:t>Between now and 2024</w:t>
      </w:r>
      <w:r w:rsidRPr="00546A7A">
        <w:rPr>
          <w:rStyle w:val="StyleUnderline"/>
        </w:rPr>
        <w:t xml:space="preserve">, </w:t>
      </w:r>
      <w:r w:rsidRPr="00546A7A">
        <w:rPr>
          <w:rStyle w:val="Emphasis"/>
          <w:bdr w:val="single" w:sz="18" w:space="0" w:color="auto"/>
        </w:rPr>
        <w:t xml:space="preserve">at least </w:t>
      </w:r>
      <w:r w:rsidRPr="00A50E06">
        <w:rPr>
          <w:rStyle w:val="Emphasis"/>
          <w:highlight w:val="green"/>
          <w:bdr w:val="single" w:sz="18" w:space="0" w:color="auto"/>
        </w:rPr>
        <w:t xml:space="preserve">five companies </w:t>
      </w:r>
      <w:r w:rsidRPr="00546A7A">
        <w:rPr>
          <w:rStyle w:val="Emphasis"/>
          <w:bdr w:val="single" w:sz="18" w:space="0" w:color="auto"/>
        </w:rPr>
        <w:t xml:space="preserve">aim </w:t>
      </w:r>
      <w:r w:rsidRPr="00546A7A">
        <w:rPr>
          <w:rStyle w:val="Emphasis"/>
          <w:highlight w:val="green"/>
          <w:bdr w:val="single" w:sz="18" w:space="0" w:color="auto"/>
        </w:rPr>
        <w:t>to</w:t>
      </w:r>
      <w:r w:rsidRPr="00546A7A">
        <w:rPr>
          <w:rStyle w:val="Emphasis"/>
          <w:bdr w:val="single" w:sz="18" w:space="0" w:color="auto"/>
        </w:rPr>
        <w:t xml:space="preserve"> </w:t>
      </w:r>
      <w:r w:rsidRPr="00A50E06">
        <w:rPr>
          <w:rStyle w:val="Emphasis"/>
          <w:highlight w:val="green"/>
          <w:bdr w:val="single" w:sz="18" w:space="0" w:color="auto"/>
        </w:rPr>
        <w:t>launch lunar landers</w:t>
      </w:r>
      <w:r w:rsidRPr="00926B03">
        <w:rPr>
          <w:sz w:val="16"/>
        </w:rPr>
        <w:t xml:space="preserve">. In May, </w:t>
      </w:r>
      <w:r w:rsidRPr="00546A7A">
        <w:rPr>
          <w:rStyle w:val="Emphasis"/>
        </w:rPr>
        <w:t>Nasa selected three companies to</w:t>
      </w:r>
      <w:r w:rsidRPr="00546A7A">
        <w:rPr>
          <w:rStyle w:val="StyleUnderline"/>
        </w:rPr>
        <w:t xml:space="preserve"> design, build and </w:t>
      </w:r>
      <w:r w:rsidRPr="00546A7A">
        <w:rPr>
          <w:rStyle w:val="Emphasis"/>
        </w:rPr>
        <w:t>operate</w:t>
      </w:r>
      <w:r w:rsidRPr="00546A7A">
        <w:rPr>
          <w:rStyle w:val="StyleUnderline"/>
        </w:rPr>
        <w:t xml:space="preserve"> </w:t>
      </w:r>
      <w:r w:rsidRPr="00546A7A">
        <w:rPr>
          <w:rStyle w:val="Emphasis"/>
        </w:rPr>
        <w:t>spacecraft</w:t>
      </w:r>
      <w:r w:rsidRPr="00546A7A">
        <w:rPr>
          <w:rStyle w:val="StyleUnderline"/>
        </w:rPr>
        <w:t xml:space="preserve"> that will ferry scientific experiments</w:t>
      </w:r>
      <w:r w:rsidRPr="00546A7A">
        <w:rPr>
          <w:sz w:val="16"/>
        </w:rPr>
        <w:t xml:space="preserve"> and technology packages </w:t>
      </w:r>
      <w:r w:rsidRPr="00546A7A">
        <w:rPr>
          <w:rStyle w:val="Emphasis"/>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A50E06">
        <w:rPr>
          <w:rStyle w:val="Emphasis"/>
          <w:highlight w:val="green"/>
        </w:rPr>
        <w:t xml:space="preserve">flurry of activity </w:t>
      </w:r>
      <w:r w:rsidRPr="00A818DB">
        <w:rPr>
          <w:rStyle w:val="Emphasis"/>
          <w:bdr w:val="single" w:sz="18" w:space="0" w:color="auto"/>
        </w:rPr>
        <w:t xml:space="preserve">may </w:t>
      </w:r>
      <w:r w:rsidRPr="00A50E06">
        <w:rPr>
          <w:rStyle w:val="Emphasis"/>
          <w:highlight w:val="green"/>
          <w:bdr w:val="single" w:sz="18" w:space="0" w:color="auto"/>
        </w:rPr>
        <w:t>make protection</w:t>
      </w:r>
      <w:r w:rsidRPr="00A50E06">
        <w:rPr>
          <w:rStyle w:val="StyleUnderline"/>
          <w:highlight w:val="green"/>
          <w:bdr w:val="single" w:sz="18" w:space="0" w:color="auto"/>
        </w:rPr>
        <w:t xml:space="preserve"> </w:t>
      </w:r>
      <w:r w:rsidRPr="00A50E06">
        <w:rPr>
          <w:rStyle w:val="Emphasis"/>
          <w:highlight w:val="green"/>
          <w:bdr w:val="single" w:sz="18" w:space="0" w:color="auto"/>
        </w:rPr>
        <w:t>more urgent</w:t>
      </w:r>
      <w:r w:rsidRPr="00926B03">
        <w:rPr>
          <w:sz w:val="16"/>
        </w:rPr>
        <w:t xml:space="preserve">. Michelle Hanlon, a space lawyer at the University of Mississippi, co-founded the non-profit </w:t>
      </w:r>
      <w:proofErr w:type="spellStart"/>
      <w:r w:rsidRPr="00926B03">
        <w:rPr>
          <w:sz w:val="16"/>
        </w:rPr>
        <w:t>organisation</w:t>
      </w:r>
      <w:proofErr w:type="spellEnd"/>
      <w:r w:rsidRPr="00926B03">
        <w:rPr>
          <w:sz w:val="16"/>
        </w:rPr>
        <w:t xml:space="preserve"> </w:t>
      </w:r>
      <w:proofErr w:type="gramStart"/>
      <w:r w:rsidRPr="00926B03">
        <w:rPr>
          <w:sz w:val="16"/>
        </w:rPr>
        <w:t>For</w:t>
      </w:r>
      <w:proofErr w:type="gramEnd"/>
      <w:r w:rsidRPr="00926B03">
        <w:rPr>
          <w:sz w:val="16"/>
        </w:rPr>
        <w:t xml:space="preserve"> all </w:t>
      </w:r>
      <w:proofErr w:type="spellStart"/>
      <w:r w:rsidRPr="00926B03">
        <w:rPr>
          <w:sz w:val="16"/>
        </w:rPr>
        <w:t>Moonkind</w:t>
      </w:r>
      <w:proofErr w:type="spellEnd"/>
      <w:r w:rsidRPr="00926B03">
        <w:rPr>
          <w:sz w:val="16"/>
        </w:rPr>
        <w:t xml:space="preserve"> to protect, preserve and </w:t>
      </w:r>
      <w:proofErr w:type="spellStart"/>
      <w:r w:rsidRPr="00926B03">
        <w:rPr>
          <w:sz w:val="16"/>
        </w:rPr>
        <w:t>memorialise</w:t>
      </w:r>
      <w:proofErr w:type="spellEnd"/>
      <w:r w:rsidRPr="00926B03">
        <w:rPr>
          <w:sz w:val="16"/>
        </w:rPr>
        <w:t xml:space="preserv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t>
      </w:r>
      <w:proofErr w:type="spellStart"/>
      <w:r w:rsidRPr="00926B03">
        <w:rPr>
          <w:sz w:val="16"/>
        </w:rPr>
        <w:t>Wörner</w:t>
      </w:r>
      <w:proofErr w:type="spellEnd"/>
      <w:r w:rsidRPr="00926B03">
        <w:rPr>
          <w:sz w:val="16"/>
        </w:rPr>
        <w:t xml:space="preserve">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 xml:space="preserve">y,” she said. The Soviet Luna </w:t>
      </w:r>
      <w:proofErr w:type="spellStart"/>
      <w:r w:rsidRPr="00926B03">
        <w:rPr>
          <w:sz w:val="16"/>
        </w:rPr>
        <w:t>programme</w:t>
      </w:r>
      <w:proofErr w:type="spellEnd"/>
      <w:r w:rsidRPr="00926B03">
        <w:rPr>
          <w:sz w:val="16"/>
        </w:rPr>
        <w:t xml:space="preserv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546A7A">
        <w:rPr>
          <w:rStyle w:val="Emphasis"/>
        </w:rPr>
        <w:t xml:space="preserve">We </w:t>
      </w:r>
      <w:r w:rsidRPr="00A50E06">
        <w:rPr>
          <w:rStyle w:val="Emphasis"/>
          <w:highlight w:val="green"/>
        </w:rPr>
        <w:t xml:space="preserve">have to be prepared for the company </w:t>
      </w:r>
      <w:r w:rsidRPr="00926B03">
        <w:rPr>
          <w:rStyle w:val="StyleUnderline"/>
        </w:rPr>
        <w:t xml:space="preserve">or nation </w:t>
      </w:r>
      <w:r w:rsidRPr="00A50E06">
        <w:rPr>
          <w:rStyle w:val="Emphasis"/>
          <w:highlight w:val="green"/>
        </w:rPr>
        <w:t>that doesn’t care</w:t>
      </w:r>
      <w:r w:rsidRPr="00A50E06">
        <w:rPr>
          <w:rStyle w:val="StyleUnderline"/>
          <w:highlight w:val="green"/>
        </w:rPr>
        <w:t xml:space="preserve">. </w:t>
      </w:r>
      <w:r w:rsidRPr="00546A7A">
        <w:rPr>
          <w:rStyle w:val="Emphasis"/>
        </w:rPr>
        <w:t>Or</w:t>
      </w:r>
      <w:r w:rsidRPr="00546A7A">
        <w:rPr>
          <w:u w:val="single"/>
        </w:rPr>
        <w:t xml:space="preserve"> </w:t>
      </w:r>
      <w:r w:rsidRPr="00926B03">
        <w:rPr>
          <w:u w:val="single"/>
        </w:rPr>
        <w:t xml:space="preserve">worse, </w:t>
      </w:r>
      <w:r w:rsidRPr="00546A7A">
        <w:rPr>
          <w:rStyle w:val="StyleUnderline"/>
        </w:rPr>
        <w:t xml:space="preserve">that </w:t>
      </w:r>
      <w:r w:rsidRPr="00A50E06">
        <w:rPr>
          <w:rStyle w:val="Emphasis"/>
          <w:highlight w:val="green"/>
        </w:rPr>
        <w:t xml:space="preserve">seeks to return </w:t>
      </w:r>
      <w:r w:rsidRPr="00546A7A">
        <w:rPr>
          <w:rStyle w:val="Emphasis"/>
        </w:rPr>
        <w:t>to the moon</w:t>
      </w:r>
      <w:r w:rsidRPr="00546A7A">
        <w:rPr>
          <w:rStyle w:val="StyleUnderline"/>
        </w:rPr>
        <w:t xml:space="preserve"> primarily</w:t>
      </w:r>
      <w:r w:rsidRPr="00926B03">
        <w:rPr>
          <w:rStyle w:val="StyleUnderline"/>
        </w:rPr>
        <w:t xml:space="preserve"> </w:t>
      </w:r>
      <w:r w:rsidRPr="00A50E06">
        <w:rPr>
          <w:rStyle w:val="Emphasis"/>
          <w:highlight w:val="green"/>
        </w:rPr>
        <w:t xml:space="preserve">to pillage </w:t>
      </w:r>
      <w:r w:rsidRPr="00A818DB">
        <w:rPr>
          <w:rStyle w:val="Emphasis"/>
        </w:rPr>
        <w:t xml:space="preserve">for </w:t>
      </w:r>
      <w:r w:rsidRPr="00A50E06">
        <w:rPr>
          <w:rStyle w:val="Emphasis"/>
          <w:highlight w:val="green"/>
        </w:rPr>
        <w:t>artefacts that will</w:t>
      </w:r>
      <w:r w:rsidRPr="00926B03">
        <w:rPr>
          <w:rStyle w:val="StyleUnderline"/>
        </w:rPr>
        <w:t xml:space="preserve"> undoubtedly </w:t>
      </w:r>
      <w:r w:rsidRPr="00A50E06">
        <w:rPr>
          <w:rStyle w:val="Emphasis"/>
          <w:highlight w:val="green"/>
        </w:rPr>
        <w:t>sell for tremendous amounts of money</w:t>
      </w:r>
      <w:r w:rsidRPr="00926B03">
        <w:rPr>
          <w:rStyle w:val="StyleUnderline"/>
        </w:rPr>
        <w:t xml:space="preserve"> here </w:t>
      </w:r>
      <w:r w:rsidRPr="00A818DB">
        <w:rPr>
          <w:rStyle w:val="Emphasis"/>
          <w:bdr w:val="single" w:sz="18" w:space="0" w:color="auto"/>
        </w:rPr>
        <w:t>on Earth.”</w:t>
      </w:r>
    </w:p>
    <w:p w14:paraId="585E99BB" w14:textId="77777777" w:rsidR="008A3A4F" w:rsidRDefault="008A3A4F" w:rsidP="008A3A4F">
      <w:pPr>
        <w:pStyle w:val="Heading4"/>
      </w:pPr>
      <w:r>
        <w:t xml:space="preserve">Corporate development, tourism, and looting will destroy </w:t>
      </w:r>
      <w:r w:rsidRPr="00D961AA">
        <w:rPr>
          <w:u w:val="single"/>
        </w:rPr>
        <w:t>scientifically rich</w:t>
      </w:r>
      <w:r>
        <w:t xml:space="preserve"> Tranquility base artifacts.</w:t>
      </w:r>
    </w:p>
    <w:p w14:paraId="403C88EE" w14:textId="77777777" w:rsidR="008A3A4F" w:rsidRPr="00380B2A" w:rsidRDefault="008A3A4F" w:rsidP="008A3A4F">
      <w:proofErr w:type="spellStart"/>
      <w:r w:rsidRPr="00FE7D12">
        <w:rPr>
          <w:rStyle w:val="Style13ptBold"/>
        </w:rPr>
        <w:t>Fessl</w:t>
      </w:r>
      <w:proofErr w:type="spellEnd"/>
      <w:r w:rsidRPr="00FE7D12">
        <w:rPr>
          <w:rStyle w:val="Style13ptBold"/>
        </w:rPr>
        <w:t xml:space="preserve"> 19</w:t>
      </w:r>
      <w:r>
        <w:t xml:space="preserve"> Sophie </w:t>
      </w:r>
      <w:proofErr w:type="spellStart"/>
      <w:r>
        <w:t>Fessl</w:t>
      </w:r>
      <w:proofErr w:type="spellEnd"/>
      <w:r>
        <w:t xml:space="preserve"> 7-10-2019 “Should the Moon Landing Site Be a National Historic Landmark?” </w:t>
      </w:r>
      <w:hyperlink r:id="rId7" w:history="1">
        <w:r w:rsidRPr="0038339F">
          <w:rPr>
            <w:rStyle w:val="Hyperlink"/>
          </w:rPr>
          <w:t>https://daily.jstor.org/should-the-moon-landing-site-be-a-national-historic-landmark/</w:t>
        </w:r>
      </w:hyperlink>
      <w:r>
        <w:t xml:space="preserve"> (PhD King’s College London, BA Oxford)//Elmer </w:t>
      </w:r>
    </w:p>
    <w:p w14:paraId="6D5DDECF" w14:textId="77777777" w:rsidR="008A3A4F" w:rsidRDefault="008A3A4F" w:rsidP="008A3A4F">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A50E06">
        <w:rPr>
          <w:rStyle w:val="Emphasis"/>
          <w:highlight w:val="green"/>
        </w:rPr>
        <w:t>Flags</w:t>
      </w:r>
      <w:r w:rsidRPr="006D6898">
        <w:rPr>
          <w:rStyle w:val="StyleUnderline"/>
        </w:rPr>
        <w:t xml:space="preserve">, rovers, laser-reflecting </w:t>
      </w:r>
      <w:r w:rsidRPr="00A50E06">
        <w:rPr>
          <w:rStyle w:val="Emphasis"/>
          <w:highlight w:val="green"/>
        </w:rPr>
        <w:t>mirrors, footprint</w:t>
      </w:r>
      <w:r w:rsidRPr="00F857A5">
        <w:rPr>
          <w:sz w:val="14"/>
        </w:rPr>
        <w:t>—</w:t>
      </w:r>
      <w:r w:rsidRPr="00FE7D12">
        <w:rPr>
          <w:rStyle w:val="StyleUnderline"/>
        </w:rPr>
        <w:t xml:space="preserve">these are </w:t>
      </w:r>
      <w:r w:rsidRPr="00546A7A">
        <w:rPr>
          <w:rStyle w:val="StyleUnderline"/>
        </w:rPr>
        <w:t xml:space="preserve">just a </w:t>
      </w:r>
      <w:r w:rsidRPr="00546A7A">
        <w:rPr>
          <w:rStyle w:val="Emphasis"/>
        </w:rPr>
        <w:t>few of</w:t>
      </w:r>
      <w:r w:rsidRPr="006D6898">
        <w:rPr>
          <w:rStyle w:val="Emphasis"/>
        </w:rPr>
        <w:t xml:space="preserve"> the </w:t>
      </w:r>
      <w:r w:rsidRPr="00A50E06">
        <w:rPr>
          <w:rStyle w:val="Emphasis"/>
          <w:highlight w:val="green"/>
        </w:rPr>
        <w:t>dozens</w:t>
      </w:r>
      <w:r w:rsidRPr="00A50E06">
        <w:rPr>
          <w:rStyle w:val="StyleUnderline"/>
          <w:highlight w:val="green"/>
        </w:rPr>
        <w:t xml:space="preserve"> </w:t>
      </w:r>
      <w:r w:rsidRPr="00546A7A">
        <w:rPr>
          <w:rStyle w:val="StyleUnderline"/>
        </w:rPr>
        <w:t xml:space="preserve">of </w:t>
      </w:r>
      <w:r w:rsidRPr="00A50E06">
        <w:rPr>
          <w:rStyle w:val="Emphasis"/>
          <w:highlight w:val="green"/>
        </w:rPr>
        <w:t>artifacts</w:t>
      </w:r>
      <w:r w:rsidRPr="00A50E06">
        <w:rPr>
          <w:rStyle w:val="StyleUnderline"/>
          <w:highlight w:val="green"/>
        </w:rPr>
        <w:t xml:space="preserve"> </w:t>
      </w:r>
      <w:r w:rsidRPr="006D6898">
        <w:rPr>
          <w:rStyle w:val="StyleUnderline"/>
        </w:rPr>
        <w:t xml:space="preserve">and features that </w:t>
      </w:r>
      <w:r w:rsidRPr="00A50E06">
        <w:rPr>
          <w:rStyle w:val="Emphasis"/>
          <w:highlight w:val="green"/>
          <w:bdr w:val="single" w:sz="18" w:space="0" w:color="auto"/>
        </w:rPr>
        <w:t xml:space="preserve">bear witness to </w:t>
      </w:r>
      <w:r w:rsidRPr="00546A7A">
        <w:rPr>
          <w:rStyle w:val="Emphasis"/>
          <w:bdr w:val="single" w:sz="18" w:space="0" w:color="auto"/>
        </w:rPr>
        <w:t xml:space="preserve">our </w:t>
      </w:r>
      <w:r w:rsidRPr="00A50E06">
        <w:rPr>
          <w:rStyle w:val="Emphasis"/>
          <w:highlight w:val="green"/>
          <w:bdr w:val="single" w:sz="18" w:space="0" w:color="auto"/>
        </w:rPr>
        <w:t>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A50E06">
        <w:rPr>
          <w:rStyle w:val="Emphasis"/>
          <w:highlight w:val="green"/>
        </w:rPr>
        <w:t>footprints</w:t>
      </w:r>
      <w:r w:rsidRPr="00F857A5">
        <w:rPr>
          <w:sz w:val="14"/>
        </w:rPr>
        <w:t xml:space="preserve"> are as important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546A7A">
        <w:rPr>
          <w:rStyle w:val="Emphasis"/>
          <w:highlight w:val="green"/>
        </w:rPr>
        <w:t>at</w:t>
      </w:r>
      <w:r w:rsidRPr="00546A7A">
        <w:rPr>
          <w:rStyle w:val="Emphasis"/>
        </w:rPr>
        <w:t xml:space="preserve"> </w:t>
      </w:r>
      <w:r w:rsidRPr="00A50E06">
        <w:rPr>
          <w:rStyle w:val="Emphasis"/>
          <w:highlight w:val="green"/>
        </w:rPr>
        <w:t>Tranquility Base</w:t>
      </w:r>
      <w:r w:rsidRPr="00A50E06">
        <w:rPr>
          <w:sz w:val="14"/>
          <w:highlight w:val="green"/>
        </w:rPr>
        <w:t xml:space="preserve"> </w:t>
      </w:r>
      <w:r w:rsidRPr="00546A7A">
        <w:rPr>
          <w:rStyle w:val="StyleUnderline"/>
        </w:rPr>
        <w:t xml:space="preserve">could be </w:t>
      </w:r>
      <w:r w:rsidRPr="00A50E06">
        <w:rPr>
          <w:rStyle w:val="StyleUnderline"/>
          <w:highlight w:val="green"/>
        </w:rPr>
        <w:t xml:space="preserve">swept away with </w:t>
      </w:r>
      <w:r w:rsidRPr="00546A7A">
        <w:rPr>
          <w:rStyle w:val="StyleUnderline"/>
          <w:highlight w:val="green"/>
        </w:rPr>
        <w:t>a</w:t>
      </w:r>
      <w:r w:rsidRPr="00546A7A">
        <w:rPr>
          <w:rStyle w:val="StyleUnderline"/>
        </w:rPr>
        <w:t xml:space="preserve"> </w:t>
      </w:r>
      <w:r w:rsidRPr="00A50E06">
        <w:rPr>
          <w:rStyle w:val="Emphasis"/>
          <w:highlight w:val="green"/>
        </w:rPr>
        <w:t>casual brush</w:t>
      </w:r>
      <w:r w:rsidRPr="006D6898">
        <w:rPr>
          <w:rStyle w:val="StyleUnderline"/>
        </w:rPr>
        <w:t xml:space="preserve"> </w:t>
      </w:r>
      <w:r w:rsidRPr="00A50E06">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w:t>
      </w:r>
      <w:proofErr w:type="gramStart"/>
      <w:r w:rsidRPr="00F857A5">
        <w:rPr>
          <w:sz w:val="14"/>
        </w:rPr>
        <w:t>time, and</w:t>
      </w:r>
      <w:proofErr w:type="gramEnd"/>
      <w:r w:rsidRPr="00F857A5">
        <w:rPr>
          <w:sz w:val="14"/>
        </w:rPr>
        <w:t xml:space="preserve">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And </w:t>
      </w:r>
      <w:r w:rsidRPr="00546A7A">
        <w:rPr>
          <w:rStyle w:val="Emphasis"/>
        </w:rPr>
        <w:t>with</w:t>
      </w:r>
      <w:r w:rsidRPr="006D6898">
        <w:rPr>
          <w:rStyle w:val="StyleUnderline"/>
        </w:rPr>
        <w:t xml:space="preserve"> Jeff </w:t>
      </w:r>
      <w:r w:rsidRPr="00A50E06">
        <w:rPr>
          <w:rStyle w:val="Emphasis"/>
          <w:highlight w:val="green"/>
        </w:rPr>
        <w:t xml:space="preserve">Bezos’ </w:t>
      </w:r>
      <w:r w:rsidRPr="00546A7A">
        <w:rPr>
          <w:rStyle w:val="Emphasis"/>
        </w:rPr>
        <w:t xml:space="preserve">recent </w:t>
      </w:r>
      <w:r w:rsidRPr="00A50E06">
        <w:rPr>
          <w:rStyle w:val="Emphasis"/>
          <w:highlight w:val="green"/>
        </w:rPr>
        <w:t>unveiling of</w:t>
      </w:r>
      <w:r w:rsidRPr="00A50E06">
        <w:rPr>
          <w:rStyle w:val="StyleUnderline"/>
          <w:highlight w:val="green"/>
        </w:rPr>
        <w:t xml:space="preserve"> </w:t>
      </w:r>
      <w:r w:rsidRPr="003C617C">
        <w:rPr>
          <w:rStyle w:val="StyleUnderline"/>
        </w:rPr>
        <w:t>a mock-up</w:t>
      </w:r>
      <w:r w:rsidRPr="006D6898">
        <w:rPr>
          <w:rStyle w:val="StyleUnderline"/>
        </w:rPr>
        <w:t xml:space="preserve"> of the </w:t>
      </w:r>
      <w:r w:rsidRPr="00A50E06">
        <w:rPr>
          <w:rStyle w:val="Emphasis"/>
          <w:highlight w:val="green"/>
          <w:bdr w:val="single" w:sz="18" w:space="0" w:color="auto"/>
        </w:rPr>
        <w:t xml:space="preserve">lunar lander </w:t>
      </w:r>
      <w:r w:rsidRPr="00546A7A">
        <w:rPr>
          <w:rStyle w:val="Emphasis"/>
          <w:bdr w:val="single" w:sz="18" w:space="0" w:color="auto"/>
        </w:rPr>
        <w:t>Blue Moon</w:t>
      </w:r>
      <w:r w:rsidRPr="00FE7D12">
        <w:rPr>
          <w:rStyle w:val="StyleUnderline"/>
        </w:rPr>
        <w:t xml:space="preserve">, it is </w:t>
      </w:r>
      <w:r w:rsidRPr="00A50E06">
        <w:rPr>
          <w:rStyle w:val="Emphasis"/>
          <w:highlight w:val="green"/>
        </w:rPr>
        <w:t>only a</w:t>
      </w:r>
      <w:r w:rsidRPr="00FE7D12">
        <w:rPr>
          <w:rStyle w:val="Emphasis"/>
        </w:rPr>
        <w:t xml:space="preserve"> </w:t>
      </w:r>
      <w:r w:rsidRPr="00A50E06">
        <w:rPr>
          <w:rStyle w:val="Emphasis"/>
          <w:highlight w:val="green"/>
        </w:rPr>
        <w:t xml:space="preserve">matter of time </w:t>
      </w:r>
      <w:r w:rsidRPr="00A50E06">
        <w:rPr>
          <w:rStyle w:val="Emphasis"/>
          <w:highlight w:val="green"/>
          <w:bdr w:val="single" w:sz="18" w:space="0" w:color="auto"/>
        </w:rPr>
        <w:t>before corporate adventurers</w:t>
      </w:r>
      <w:r w:rsidRPr="00FE7D12">
        <w:rPr>
          <w:rStyle w:val="StyleUnderline"/>
          <w:bdr w:val="single" w:sz="18" w:space="0" w:color="auto"/>
        </w:rPr>
        <w:t xml:space="preserve"> </w:t>
      </w:r>
      <w:r w:rsidRPr="00A50E06">
        <w:rPr>
          <w:rStyle w:val="Emphasis"/>
          <w:highlight w:val="green"/>
          <w:bdr w:val="single" w:sz="18" w:space="0" w:color="auto"/>
        </w:rPr>
        <w:t>and space tourists</w:t>
      </w:r>
      <w:r w:rsidRPr="00A50E06">
        <w:rPr>
          <w:rStyle w:val="StyleUnderline"/>
          <w:highlight w:val="green"/>
          <w:bdr w:val="single" w:sz="18" w:space="0" w:color="auto"/>
        </w:rPr>
        <w:t xml:space="preserve"> </w:t>
      </w:r>
      <w:r w:rsidRPr="00A50E06">
        <w:rPr>
          <w:rStyle w:val="Emphasis"/>
          <w:highlight w:val="green"/>
          <w:bdr w:val="single" w:sz="18" w:space="0" w:color="auto"/>
        </w:rPr>
        <w:t>reach the moon</w:t>
      </w:r>
      <w:r w:rsidRPr="00A50E06">
        <w:rPr>
          <w:rStyle w:val="StyleUnderline"/>
          <w:highlight w:val="green"/>
        </w:rPr>
        <w:t>.</w:t>
      </w:r>
      <w:r>
        <w:rPr>
          <w:rStyle w:val="StyleUnderline"/>
        </w:rPr>
        <w:t xml:space="preserve"> </w:t>
      </w:r>
      <w:r w:rsidRPr="00FE7D12">
        <w:rPr>
          <w:rStyle w:val="StyleUnderline"/>
        </w:rPr>
        <w:t xml:space="preserve">Historians and archaeologists are keen </w:t>
      </w:r>
      <w:r w:rsidRPr="00546A7A">
        <w:rPr>
          <w:rStyle w:val="StyleUnderline"/>
        </w:rPr>
        <w:t xml:space="preserve">to </w:t>
      </w:r>
      <w:r w:rsidRPr="00546A7A">
        <w:rPr>
          <w:rStyle w:val="Emphasis"/>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4539AEEC" w14:textId="77777777" w:rsidR="008A3A4F" w:rsidRDefault="008A3A4F" w:rsidP="008A3A4F">
      <w:pPr>
        <w:pStyle w:val="Heading4"/>
      </w:pPr>
      <w:r>
        <w:t xml:space="preserve">Private entities are a </w:t>
      </w:r>
      <w:r>
        <w:rPr>
          <w:u w:val="single"/>
        </w:rPr>
        <w:t>unique threat</w:t>
      </w:r>
      <w:r>
        <w:t>---universal rules key.</w:t>
      </w:r>
    </w:p>
    <w:p w14:paraId="50F87A29" w14:textId="77777777" w:rsidR="008A3A4F" w:rsidRPr="00D82DE1" w:rsidRDefault="008A3A4F" w:rsidP="008A3A4F">
      <w:pPr>
        <w:pStyle w:val="ListParagraph"/>
        <w:numPr>
          <w:ilvl w:val="0"/>
          <w:numId w:val="11"/>
        </w:numPr>
      </w:pPr>
      <w:r>
        <w:t>Private Key Card – AT: Alt Causes</w:t>
      </w:r>
    </w:p>
    <w:p w14:paraId="67735C58" w14:textId="77777777" w:rsidR="008A3A4F" w:rsidRDefault="008A3A4F" w:rsidP="008A3A4F">
      <w:pPr>
        <w:pStyle w:val="ListParagraph"/>
        <w:numPr>
          <w:ilvl w:val="0"/>
          <w:numId w:val="11"/>
        </w:numPr>
      </w:pPr>
      <w:r>
        <w:t xml:space="preserve">AT: </w:t>
      </w:r>
      <w:proofErr w:type="spellStart"/>
      <w:r>
        <w:t>Unilat</w:t>
      </w:r>
      <w:proofErr w:type="spellEnd"/>
      <w:r>
        <w:t xml:space="preserve"> CP</w:t>
      </w:r>
    </w:p>
    <w:p w14:paraId="4FAA99EC" w14:textId="77777777" w:rsidR="008A3A4F" w:rsidRDefault="008A3A4F" w:rsidP="008A3A4F">
      <w:pPr>
        <w:pStyle w:val="ListParagraph"/>
        <w:numPr>
          <w:ilvl w:val="0"/>
          <w:numId w:val="11"/>
        </w:numPr>
      </w:pPr>
      <w:r>
        <w:t>AT: Adv CP</w:t>
      </w:r>
    </w:p>
    <w:p w14:paraId="5EDFD989" w14:textId="77777777" w:rsidR="008A3A4F" w:rsidRDefault="008A3A4F" w:rsidP="008A3A4F">
      <w:pPr>
        <w:pStyle w:val="ListParagraph"/>
        <w:numPr>
          <w:ilvl w:val="0"/>
          <w:numId w:val="11"/>
        </w:numPr>
      </w:pPr>
      <w:r>
        <w:t>AT: Generic DA</w:t>
      </w:r>
    </w:p>
    <w:p w14:paraId="4CA93EB3" w14:textId="77777777" w:rsidR="008A3A4F" w:rsidRDefault="008A3A4F" w:rsidP="008A3A4F">
      <w:pPr>
        <w:pStyle w:val="ListParagraph"/>
        <w:numPr>
          <w:ilvl w:val="0"/>
          <w:numId w:val="11"/>
        </w:numPr>
      </w:pPr>
      <w:r>
        <w:t>AT: OST DA</w:t>
      </w:r>
    </w:p>
    <w:p w14:paraId="13D74261" w14:textId="77777777" w:rsidR="008A3A4F" w:rsidRDefault="008A3A4F" w:rsidP="008A3A4F">
      <w:pPr>
        <w:pStyle w:val="ListParagraph"/>
        <w:numPr>
          <w:ilvl w:val="0"/>
          <w:numId w:val="11"/>
        </w:numPr>
      </w:pPr>
      <w:r>
        <w:t>Solvency Advocate</w:t>
      </w:r>
    </w:p>
    <w:p w14:paraId="441A458D" w14:textId="77777777" w:rsidR="008A3A4F" w:rsidRPr="00BE44DC" w:rsidRDefault="008A3A4F" w:rsidP="008A3A4F">
      <w:pPr>
        <w:rPr>
          <w:sz w:val="20"/>
          <w:szCs w:val="20"/>
        </w:rPr>
      </w:pPr>
      <w:proofErr w:type="spellStart"/>
      <w:r w:rsidRPr="00BE44DC">
        <w:rPr>
          <w:rStyle w:val="Style13ptBold"/>
        </w:rPr>
        <w:t>Hertzfeld</w:t>
      </w:r>
      <w:proofErr w:type="spellEnd"/>
      <w:r>
        <w:rPr>
          <w:rStyle w:val="Style13ptBold"/>
        </w:rPr>
        <w:t xml:space="preserve"> and Pace 13 </w:t>
      </w:r>
      <w:r w:rsidRPr="00BE44DC">
        <w:rPr>
          <w:rStyle w:val="Style13ptBold"/>
          <w:b w:val="0"/>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w:t>
      </w:r>
      <w:proofErr w:type="spellStart"/>
      <w:r w:rsidRPr="00BE44DC">
        <w:rPr>
          <w:sz w:val="16"/>
          <w:szCs w:val="16"/>
        </w:rPr>
        <w:t>Hertzfeld</w:t>
      </w:r>
      <w:proofErr w:type="spellEnd"/>
      <w:r w:rsidRPr="00BE44DC">
        <w:rPr>
          <w:sz w:val="16"/>
          <w:szCs w:val="16"/>
        </w:rPr>
        <w:t xml:space="preserve"> is an expert in the economic, legal, and policy issues of space and advanced technological development. Dr. </w:t>
      </w:r>
      <w:proofErr w:type="spellStart"/>
      <w:r w:rsidRPr="00BE44DC">
        <w:rPr>
          <w:sz w:val="16"/>
          <w:szCs w:val="16"/>
        </w:rPr>
        <w:t>Hertzfeld</w:t>
      </w:r>
      <w:proofErr w:type="spellEnd"/>
      <w:r w:rsidRPr="00BE44DC">
        <w:rPr>
          <w:sz w:val="16"/>
          <w:szCs w:val="16"/>
        </w:rPr>
        <w:t xml:space="preserve"> holds a B.A. from the University of Pennsylvania, an M.A. from Washington University, and a Ph.D. degree in economics from Temple University. He also holds a J.D. degree from the George Washington University and is a member of the Bar in Pennsylvania and the District of Columbia. Dr. </w:t>
      </w:r>
      <w:proofErr w:type="spellStart"/>
      <w:r w:rsidRPr="00BE44DC">
        <w:rPr>
          <w:sz w:val="16"/>
          <w:szCs w:val="16"/>
        </w:rPr>
        <w:t>Hertzfeld</w:t>
      </w:r>
      <w:proofErr w:type="spellEnd"/>
      <w:r w:rsidRPr="00BE44DC">
        <w:rPr>
          <w:sz w:val="16"/>
          <w:szCs w:val="16"/>
        </w:rPr>
        <w:t xml:space="preserve">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w:t>
      </w:r>
      <w:proofErr w:type="spellStart"/>
      <w:r w:rsidRPr="00BE44DC">
        <w:rPr>
          <w:sz w:val="16"/>
          <w:szCs w:val="16"/>
        </w:rPr>
        <w:t>Hertzfeld</w:t>
      </w:r>
      <w:proofErr w:type="spellEnd"/>
      <w:r w:rsidRPr="00BE44DC">
        <w:rPr>
          <w:sz w:val="16"/>
          <w:szCs w:val="16"/>
        </w:rPr>
        <w:t xml:space="preserve"> has served as a Senior Economist and Policy Analyst at both NASA and the National Science </w:t>
      </w:r>
      <w:proofErr w:type="gramStart"/>
      <w:r w:rsidRPr="00BE44DC">
        <w:rPr>
          <w:sz w:val="16"/>
          <w:szCs w:val="16"/>
        </w:rPr>
        <w:t>Foundation, and</w:t>
      </w:r>
      <w:proofErr w:type="gramEnd"/>
      <w:r w:rsidRPr="00BE44DC">
        <w:rPr>
          <w:sz w:val="16"/>
          <w:szCs w:val="16"/>
        </w:rPr>
        <w:t xml:space="preserve">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w:t>
      </w:r>
      <w:proofErr w:type="spellStart"/>
      <w:r w:rsidRPr="00BE44DC">
        <w:rPr>
          <w:sz w:val="16"/>
          <w:szCs w:val="16"/>
        </w:rPr>
        <w:t>Hertzfeld</w:t>
      </w:r>
      <w:proofErr w:type="spellEnd"/>
      <w:r w:rsidRPr="00BE44DC">
        <w:rPr>
          <w:sz w:val="16"/>
          <w:szCs w:val="16"/>
        </w:rPr>
        <w:t xml:space="preserve"> has also edited and prepared a new edition of the Study Guide and Case Book for Managerial Economics (Sixth Edition, W.W. Norton &amp; Co.). Dr. Scott N. Pace is the Deputy Assistant to the President and Executive Secretary of the National Space Council (</w:t>
      </w:r>
      <w:proofErr w:type="spellStart"/>
      <w:r w:rsidRPr="00BE44DC">
        <w:rPr>
          <w:sz w:val="16"/>
          <w:szCs w:val="16"/>
        </w:rPr>
        <w:t>NSpC</w:t>
      </w:r>
      <w:proofErr w:type="spellEnd"/>
      <w:r w:rsidRPr="00BE44DC">
        <w:rPr>
          <w:sz w:val="16"/>
          <w:szCs w:val="16"/>
        </w:rPr>
        <w:t xml:space="preserve">). He joined the </w:t>
      </w:r>
      <w:proofErr w:type="spellStart"/>
      <w:r w:rsidRPr="00BE44DC">
        <w:rPr>
          <w:sz w:val="16"/>
          <w:szCs w:val="16"/>
        </w:rPr>
        <w:t>NSpC</w:t>
      </w:r>
      <w:proofErr w:type="spellEnd"/>
      <w:r w:rsidRPr="00BE44DC">
        <w:rPr>
          <w:sz w:val="16"/>
          <w:szCs w:val="16"/>
        </w:rPr>
        <w:t xml:space="preserve">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w:t>
      </w:r>
      <w:proofErr w:type="gramStart"/>
      <w:r w:rsidRPr="00BE44DC">
        <w:rPr>
          <w:sz w:val="16"/>
          <w:szCs w:val="16"/>
        </w:rPr>
        <w:t>Masters</w:t>
      </w:r>
      <w:proofErr w:type="gramEnd"/>
      <w:r w:rsidRPr="00BE44DC">
        <w:rPr>
          <w:sz w:val="16"/>
          <w:szCs w:val="16"/>
        </w:rPr>
        <w:t xml:space="preserve"> degrees in Aeronautics &amp; Astronautics and Technology &amp; Policy from the Massachusetts Institute of Technology; and in 1989, a Doctorate in Policy Analysis from the RAND Graduate School.)-</w:t>
      </w:r>
      <w:proofErr w:type="spellStart"/>
      <w:r w:rsidRPr="00BE44DC">
        <w:rPr>
          <w:sz w:val="16"/>
          <w:szCs w:val="16"/>
        </w:rPr>
        <w:t>rahulpenu</w:t>
      </w:r>
      <w:proofErr w:type="spellEnd"/>
    </w:p>
    <w:p w14:paraId="3EEB028C" w14:textId="77777777" w:rsidR="008A3A4F" w:rsidRPr="00420B02" w:rsidRDefault="008A3A4F" w:rsidP="008A3A4F">
      <w:pPr>
        <w:rPr>
          <w:u w:val="single"/>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w:t>
      </w:r>
      <w:proofErr w:type="spellStart"/>
      <w:r w:rsidRPr="009F303A">
        <w:rPr>
          <w:sz w:val="16"/>
        </w:rPr>
        <w:t>scientifi</w:t>
      </w:r>
      <w:proofErr w:type="spellEnd"/>
      <w:r w:rsidRPr="009F303A">
        <w:rPr>
          <w:sz w:val="16"/>
        </w:rPr>
        <w:t xml:space="preserve"> c information. But </w:t>
      </w:r>
      <w:r w:rsidRPr="00CB35C6">
        <w:rPr>
          <w:u w:val="single"/>
        </w:rPr>
        <w:t>recent</w:t>
      </w:r>
      <w:r w:rsidRPr="009F303A">
        <w:rPr>
          <w:sz w:val="16"/>
        </w:rPr>
        <w:t xml:space="preserve"> government </w:t>
      </w:r>
      <w:r w:rsidRPr="002D21E1">
        <w:rPr>
          <w:sz w:val="16"/>
        </w:rPr>
        <w:t xml:space="preserve">and </w:t>
      </w:r>
      <w:proofErr w:type="gramStart"/>
      <w:r w:rsidRPr="002D21E1">
        <w:rPr>
          <w:b/>
          <w:bCs/>
          <w:highlight w:val="green"/>
          <w:u w:val="single"/>
        </w:rPr>
        <w:t>private</w:t>
      </w:r>
      <w:r w:rsidRPr="002D21E1">
        <w:rPr>
          <w:u w:val="single"/>
        </w:rPr>
        <w:t>-</w:t>
      </w:r>
      <w:r w:rsidRPr="002D21E1">
        <w:rPr>
          <w:b/>
          <w:bCs/>
          <w:u w:val="single"/>
        </w:rPr>
        <w:t>sector</w:t>
      </w:r>
      <w:proofErr w:type="gramEnd"/>
      <w:r w:rsidRPr="002D21E1">
        <w:rPr>
          <w:u w:val="single"/>
        </w:rPr>
        <w:t xml:space="preserve"> </w:t>
      </w:r>
      <w:r w:rsidRPr="002D21E1">
        <w:rPr>
          <w:b/>
          <w:bCs/>
          <w:highlight w:val="green"/>
          <w:u w:val="single"/>
        </w:rPr>
        <w:t>plans</w:t>
      </w:r>
      <w:r w:rsidRPr="002D21E1">
        <w:rPr>
          <w:u w:val="single"/>
        </w:rPr>
        <w:t xml:space="preserve"> to explore and potentially use lunar resources for commercial activity</w:t>
      </w:r>
      <w:r w:rsidRPr="00CB35C6">
        <w:rPr>
          <w:u w:val="single"/>
        </w:rPr>
        <w:t xml:space="preserve"> </w:t>
      </w:r>
      <w:r w:rsidRPr="002D21E1">
        <w:rPr>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A50E06">
        <w:rPr>
          <w:highlight w:val="green"/>
          <w:u w:val="single"/>
        </w:rPr>
        <w:t>threats</w:t>
      </w:r>
      <w:r w:rsidRPr="00CB35C6">
        <w:rPr>
          <w:u w:val="single"/>
        </w:rPr>
        <w:t xml:space="preserve"> </w:t>
      </w:r>
      <w:r w:rsidRPr="00A50E06">
        <w:rPr>
          <w:highlight w:val="green"/>
          <w:u w:val="single"/>
        </w:rPr>
        <w:t>to</w:t>
      </w:r>
      <w:r w:rsidRPr="00CB35C6">
        <w:rPr>
          <w:u w:val="single"/>
        </w:rPr>
        <w:t xml:space="preserve"> the </w:t>
      </w:r>
      <w:r w:rsidRPr="00A50E06">
        <w:rPr>
          <w:highlight w:val="green"/>
          <w:u w:val="single"/>
        </w:rPr>
        <w:t>historic</w:t>
      </w:r>
      <w:r w:rsidRPr="00CB35C6">
        <w:rPr>
          <w:u w:val="single"/>
        </w:rPr>
        <w:t xml:space="preserve"> </w:t>
      </w:r>
      <w:r w:rsidRPr="00A50E06">
        <w:rPr>
          <w:highlight w:val="green"/>
          <w:u w:val="single"/>
        </w:rPr>
        <w:t>sites</w:t>
      </w:r>
      <w:r w:rsidRPr="00CB35C6">
        <w:rPr>
          <w:u w:val="single"/>
        </w:rPr>
        <w:t xml:space="preserve"> </w:t>
      </w:r>
      <w:r w:rsidRPr="002D21E1">
        <w:rPr>
          <w:u w:val="single"/>
        </w:rPr>
        <w:t>and</w:t>
      </w:r>
      <w:r w:rsidRPr="00CB35C6">
        <w:rPr>
          <w:u w:val="single"/>
        </w:rPr>
        <w:t xml:space="preserve"> scientific </w:t>
      </w:r>
      <w:r w:rsidRPr="002D21E1">
        <w:rPr>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w:t>
      </w:r>
      <w:proofErr w:type="spellStart"/>
      <w:r w:rsidRPr="009F303A">
        <w:rPr>
          <w:sz w:val="16"/>
        </w:rPr>
        <w:t>rst</w:t>
      </w:r>
      <w:proofErr w:type="spellEnd"/>
      <w:r w:rsidRPr="009F303A">
        <w:rPr>
          <w:sz w:val="16"/>
        </w:rPr>
        <w:t xml:space="preserve"> footsteps on the lunar surface on 20 July 1969 (see the image</w:t>
      </w:r>
      <w:proofErr w:type="gramStart"/>
      <w:r w:rsidRPr="009F303A">
        <w:rPr>
          <w:sz w:val="16"/>
        </w:rPr>
        <w:t>) ,</w:t>
      </w:r>
      <w:proofErr w:type="gramEnd"/>
      <w:r w:rsidRPr="009F303A">
        <w:rPr>
          <w:sz w:val="16"/>
        </w:rPr>
        <w:t xml:space="preserve"> the United Nations Outer Space Treaty (OST) was drafted, </w:t>
      </w:r>
      <w:proofErr w:type="spellStart"/>
      <w:r w:rsidRPr="009F303A">
        <w:rPr>
          <w:sz w:val="16"/>
        </w:rPr>
        <w:t>ratifi</w:t>
      </w:r>
      <w:proofErr w:type="spellEnd"/>
      <w:r w:rsidRPr="009F303A">
        <w:rPr>
          <w:sz w:val="16"/>
        </w:rPr>
        <w:t xml:space="preserve"> ed, and came into force ( 1). Article II of the OST reinforced and formalized the international standard that outer space, the Moon, and other celestial bodies would not be subject to claims of sovereignty from any nation by any means, including appropriation. The </w:t>
      </w:r>
      <w:r w:rsidRPr="00A50E06">
        <w:rPr>
          <w:highlight w:val="green"/>
          <w:u w:val="single"/>
        </w:rPr>
        <w:t>OST</w:t>
      </w:r>
      <w:r w:rsidRPr="009F303A">
        <w:rPr>
          <w:sz w:val="16"/>
        </w:rPr>
        <w:t xml:space="preserve"> prohibits ownership of territory or its appropriation by any state party to the treaty, which includes the United States, Russia, and 126 other nations. It </w:t>
      </w:r>
      <w:r w:rsidRPr="00A50E06">
        <w:rPr>
          <w:highlight w:val="green"/>
          <w:u w:val="single"/>
        </w:rPr>
        <w:t>does not prohibit</w:t>
      </w:r>
      <w:r w:rsidRPr="009F303A">
        <w:rPr>
          <w:sz w:val="16"/>
        </w:rPr>
        <w:t xml:space="preserve"> the </w:t>
      </w:r>
      <w:r w:rsidRPr="002D21E1">
        <w:rPr>
          <w:u w:val="single"/>
        </w:rPr>
        <w:t xml:space="preserve">use of </w:t>
      </w:r>
      <w:r w:rsidRPr="00A50E06">
        <w:rPr>
          <w:highlight w:val="green"/>
          <w:u w:val="single"/>
        </w:rPr>
        <w:t>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2D21E1">
        <w:rPr>
          <w:b/>
          <w:bCs/>
          <w:u w:val="single"/>
        </w:rPr>
        <w:t>Private</w:t>
      </w:r>
      <w:r w:rsidRPr="002D21E1">
        <w:rPr>
          <w:u w:val="single"/>
        </w:rPr>
        <w:t xml:space="preserve"> </w:t>
      </w:r>
      <w:r w:rsidRPr="002D21E1">
        <w:rPr>
          <w:b/>
          <w:bCs/>
          <w:u w:val="single"/>
        </w:rPr>
        <w:t>firms</w:t>
      </w:r>
      <w:r w:rsidRPr="002D21E1">
        <w:rPr>
          <w:sz w:val="16"/>
        </w:rPr>
        <w:t xml:space="preserve"> are </w:t>
      </w:r>
      <w:r w:rsidRPr="002D21E1">
        <w:rPr>
          <w:u w:val="single"/>
        </w:rPr>
        <w:t>contemplating robotic</w:t>
      </w:r>
      <w:r w:rsidRPr="00A818DB">
        <w:rPr>
          <w:u w:val="single"/>
        </w:rPr>
        <w:t xml:space="preserve"> </w:t>
      </w:r>
      <w:r w:rsidRPr="00A50E06">
        <w:rPr>
          <w:b/>
          <w:bCs/>
          <w:highlight w:val="green"/>
          <w:u w:val="single"/>
        </w:rPr>
        <w:t>missions</w:t>
      </w:r>
      <w:r w:rsidRPr="00E47DE8">
        <w:rPr>
          <w:u w:val="single"/>
        </w:rPr>
        <w:t xml:space="preserve"> that </w:t>
      </w:r>
      <w:r w:rsidRPr="002D21E1">
        <w:rPr>
          <w:u w:val="single"/>
        </w:rPr>
        <w:t xml:space="preserve">could land </w:t>
      </w:r>
      <w:r w:rsidRPr="002D21E1">
        <w:rPr>
          <w:highlight w:val="green"/>
          <w:u w:val="single"/>
        </w:rPr>
        <w:t>in</w:t>
      </w:r>
      <w:r w:rsidRPr="00E47DE8">
        <w:rPr>
          <w:u w:val="single"/>
        </w:rPr>
        <w:t xml:space="preserve"> </w:t>
      </w:r>
      <w:r w:rsidRPr="002D21E1">
        <w:rPr>
          <w:u w:val="single"/>
        </w:rPr>
        <w:t xml:space="preserve">the </w:t>
      </w:r>
      <w:r w:rsidRPr="002D21E1">
        <w:rPr>
          <w:highlight w:val="green"/>
          <w:u w:val="single"/>
        </w:rPr>
        <w:t>vicinity</w:t>
      </w:r>
      <w:r w:rsidRPr="002D21E1">
        <w:rPr>
          <w:u w:val="single"/>
        </w:rPr>
        <w:t xml:space="preserve"> </w:t>
      </w:r>
      <w:r w:rsidRPr="002D21E1">
        <w:rPr>
          <w:highlight w:val="green"/>
          <w:u w:val="single"/>
        </w:rPr>
        <w:t>of</w:t>
      </w:r>
      <w:r w:rsidRPr="00E47DE8">
        <w:rPr>
          <w:u w:val="single"/>
        </w:rPr>
        <w:t xml:space="preserve"> the </w:t>
      </w:r>
      <w:r w:rsidRPr="002D21E1">
        <w:rPr>
          <w:u w:val="single"/>
        </w:rPr>
        <w:t xml:space="preserve">historical </w:t>
      </w:r>
      <w:r w:rsidRPr="002D21E1">
        <w:rPr>
          <w:highlight w:val="green"/>
          <w:u w:val="single"/>
        </w:rPr>
        <w:t>sites</w:t>
      </w:r>
      <w:r w:rsidRPr="002D21E1">
        <w:rPr>
          <w:u w:val="single"/>
        </w:rPr>
        <w:t xml:space="preserve"> 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A50E06">
        <w:rPr>
          <w:b/>
          <w:bCs/>
          <w:highlight w:val="green"/>
          <w:u w:val="single"/>
        </w:rPr>
        <w:t>irreparably</w:t>
      </w:r>
      <w:r w:rsidRPr="00A50E06">
        <w:rPr>
          <w:highlight w:val="green"/>
          <w:u w:val="single"/>
        </w:rPr>
        <w:t xml:space="preserve"> </w:t>
      </w:r>
      <w:r w:rsidRPr="00A50E06">
        <w:rPr>
          <w:b/>
          <w:bCs/>
          <w:highlight w:val="green"/>
          <w:u w:val="single"/>
        </w:rPr>
        <w:t>disturb</w:t>
      </w:r>
      <w:r w:rsidRPr="00E47DE8">
        <w:rPr>
          <w:u w:val="single"/>
        </w:rPr>
        <w:t xml:space="preserve"> the </w:t>
      </w:r>
      <w:r w:rsidRPr="002D21E1">
        <w:rPr>
          <w:b/>
          <w:bCs/>
          <w:u w:val="single"/>
        </w:rPr>
        <w:t>traces</w:t>
      </w:r>
      <w:r w:rsidRPr="002D21E1">
        <w:rPr>
          <w:u w:val="single"/>
        </w:rPr>
        <w:t xml:space="preserve"> </w:t>
      </w:r>
      <w:r w:rsidRPr="002D21E1">
        <w:rPr>
          <w:b/>
          <w:bCs/>
          <w:u w:val="single"/>
        </w:rPr>
        <w:t>of</w:t>
      </w:r>
      <w:r w:rsidRPr="002D21E1">
        <w:rPr>
          <w:u w:val="single"/>
        </w:rPr>
        <w:t xml:space="preserve"> the first </w:t>
      </w:r>
      <w:r w:rsidRPr="002D21E1">
        <w:rPr>
          <w:b/>
          <w:bCs/>
          <w:u w:val="single"/>
        </w:rPr>
        <w:t>human</w:t>
      </w:r>
      <w:r w:rsidRPr="002D21E1">
        <w:rPr>
          <w:u w:val="single"/>
        </w:rPr>
        <w:t xml:space="preserve"> </w:t>
      </w:r>
      <w:r w:rsidRPr="002D21E1">
        <w:rPr>
          <w:b/>
          <w:bCs/>
          <w:u w:val="single"/>
        </w:rPr>
        <w:t>visits</w:t>
      </w:r>
      <w:r w:rsidRPr="002D21E1">
        <w:rPr>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2D21E1">
        <w:rPr>
          <w:b/>
          <w:bCs/>
          <w:highlight w:val="green"/>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w:t>
      </w:r>
      <w:proofErr w:type="gramStart"/>
      <w:r w:rsidRPr="00420B02">
        <w:rPr>
          <w:sz w:val="16"/>
        </w:rPr>
        <w:t>( 2</w:t>
      </w:r>
      <w:proofErr w:type="gramEnd"/>
      <w:r w:rsidRPr="00420B02">
        <w:rPr>
          <w:sz w:val="16"/>
        </w:rPr>
        <w:t xml:space="preserve">). H.R. 2617, The Apollo Lunar Landing Legacy Act, was introduced into the U.S. Congress on 8 July 2013 </w:t>
      </w:r>
      <w:proofErr w:type="gramStart"/>
      <w:r w:rsidRPr="00420B02">
        <w:rPr>
          <w:sz w:val="16"/>
        </w:rPr>
        <w:t>( 3</w:t>
      </w:r>
      <w:proofErr w:type="gramEnd"/>
      <w:r w:rsidRPr="00420B02">
        <w:rPr>
          <w:sz w:val="16"/>
        </w:rPr>
        <w:t xml:space="preserve">).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w:t>
      </w:r>
      <w:proofErr w:type="gramStart"/>
      <w:r w:rsidRPr="00420B02">
        <w:rPr>
          <w:sz w:val="16"/>
        </w:rPr>
        <w:t>( 4</w:t>
      </w:r>
      <w:proofErr w:type="gramEnd"/>
      <w:r w:rsidRPr="00420B02">
        <w:rPr>
          <w:sz w:val="16"/>
        </w:rPr>
        <w:t xml:space="preserve">). There is a better way for the United States to protect its historic artifacts and equipment on the Moon. The fi </w:t>
      </w:r>
      <w:proofErr w:type="spellStart"/>
      <w:r w:rsidRPr="00420B02">
        <w:rPr>
          <w:sz w:val="16"/>
        </w:rPr>
        <w:t>rst</w:t>
      </w:r>
      <w:proofErr w:type="spellEnd"/>
      <w:r w:rsidRPr="00420B02">
        <w:rPr>
          <w:sz w:val="16"/>
        </w:rPr>
        <w:t xml:space="preserve"> step is to clearly distinguish between U.S. artifacts left on the Moon, such as </w:t>
      </w:r>
      <w:proofErr w:type="spellStart"/>
      <w:r w:rsidRPr="00420B02">
        <w:rPr>
          <w:sz w:val="16"/>
        </w:rPr>
        <w:t>fl</w:t>
      </w:r>
      <w:proofErr w:type="spellEnd"/>
      <w:r w:rsidRPr="00420B02">
        <w:rPr>
          <w:sz w:val="16"/>
        </w:rPr>
        <w:t xml:space="preserve"> </w:t>
      </w:r>
      <w:proofErr w:type="spellStart"/>
      <w:r w:rsidRPr="00420B02">
        <w:rPr>
          <w:sz w:val="16"/>
        </w:rPr>
        <w:t>ags</w:t>
      </w:r>
      <w:proofErr w:type="spellEnd"/>
      <w:r w:rsidRPr="00420B02">
        <w:rPr>
          <w:sz w:val="16"/>
        </w:rPr>
        <w:t xml:space="preserve"> and </w:t>
      </w:r>
      <w:proofErr w:type="spellStart"/>
      <w:r w:rsidRPr="00420B02">
        <w:rPr>
          <w:sz w:val="16"/>
        </w:rPr>
        <w:t>scientifi</w:t>
      </w:r>
      <w:proofErr w:type="spellEnd"/>
      <w:r w:rsidRPr="00420B02">
        <w:rPr>
          <w:sz w:val="16"/>
        </w:rPr>
        <w:t xml:space="preserve">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A50E06">
        <w:rPr>
          <w:highlight w:val="green"/>
          <w:u w:val="single"/>
        </w:rPr>
        <w:t>U</w:t>
      </w:r>
      <w:r w:rsidRPr="006D0707">
        <w:rPr>
          <w:sz w:val="16"/>
        </w:rPr>
        <w:t>n</w:t>
      </w:r>
      <w:r w:rsidRPr="009F303A">
        <w:rPr>
          <w:sz w:val="16"/>
        </w:rPr>
        <w:t xml:space="preserve">ited </w:t>
      </w:r>
      <w:r w:rsidRPr="00A50E06">
        <w:rPr>
          <w:highlight w:val="green"/>
          <w:u w:val="single"/>
        </w:rPr>
        <w:t>S</w:t>
      </w:r>
      <w:r w:rsidRPr="006D0707">
        <w:rPr>
          <w:sz w:val="16"/>
        </w:rPr>
        <w:t>t</w:t>
      </w:r>
      <w:r w:rsidRPr="009F303A">
        <w:rPr>
          <w:sz w:val="16"/>
        </w:rPr>
        <w:t xml:space="preserve">ates and </w:t>
      </w:r>
      <w:r w:rsidRPr="00A50E06">
        <w:rPr>
          <w:highlight w:val="green"/>
          <w:u w:val="single"/>
        </w:rPr>
        <w:t>Russia</w:t>
      </w:r>
      <w:r w:rsidRPr="009F303A">
        <w:rPr>
          <w:sz w:val="16"/>
        </w:rPr>
        <w:t xml:space="preserve">. </w:t>
      </w:r>
      <w:r w:rsidRPr="00A50E06">
        <w:rPr>
          <w:highlight w:val="green"/>
          <w:u w:val="single"/>
        </w:rPr>
        <w:t>China</w:t>
      </w:r>
      <w:r w:rsidRPr="009F303A">
        <w:rPr>
          <w:sz w:val="16"/>
        </w:rPr>
        <w:t xml:space="preserve"> has plans to soft-land </w:t>
      </w:r>
      <w:proofErr w:type="spellStart"/>
      <w:r w:rsidRPr="009F303A">
        <w:rPr>
          <w:sz w:val="16"/>
        </w:rPr>
        <w:t>Chang’e</w:t>
      </w:r>
      <w:proofErr w:type="spellEnd"/>
      <w:r w:rsidRPr="009F303A">
        <w:rPr>
          <w:sz w:val="16"/>
        </w:rPr>
        <w:t xml:space="preserve"> 3 on the Moon in December 2013. All three nations (and any others wishing to participate) </w:t>
      </w:r>
      <w:r w:rsidRPr="002D21E1">
        <w:rPr>
          <w:u w:val="single"/>
        </w:rPr>
        <w:t xml:space="preserve">have </w:t>
      </w:r>
      <w:r w:rsidRPr="00A50E06">
        <w:rPr>
          <w:highlight w:val="green"/>
          <w:u w:val="single"/>
        </w:rPr>
        <w:t>much to gain</w:t>
      </w:r>
      <w:r w:rsidRPr="009F303A">
        <w:rPr>
          <w:sz w:val="16"/>
        </w:rPr>
        <w:t xml:space="preserve"> and </w:t>
      </w:r>
      <w:r w:rsidRPr="00E47DE8">
        <w:rPr>
          <w:u w:val="single"/>
        </w:rPr>
        <w:t xml:space="preserve">little or </w:t>
      </w:r>
      <w:r w:rsidRPr="00A50E06">
        <w:rPr>
          <w:b/>
          <w:bCs/>
          <w:highlight w:val="green"/>
          <w:u w:val="single"/>
        </w:rPr>
        <w:t>nothing</w:t>
      </w:r>
      <w:r w:rsidRPr="00E47DE8">
        <w:rPr>
          <w:u w:val="single"/>
        </w:rPr>
        <w:t xml:space="preserve"> </w:t>
      </w:r>
      <w:r w:rsidRPr="00A50E06">
        <w:rPr>
          <w:b/>
          <w:bCs/>
          <w:highlight w:val="green"/>
          <w:u w:val="single"/>
        </w:rPr>
        <w:t>to</w:t>
      </w:r>
      <w:r w:rsidRPr="00E47DE8">
        <w:rPr>
          <w:u w:val="single"/>
        </w:rPr>
        <w:t xml:space="preserve"> </w:t>
      </w:r>
      <w:r w:rsidRPr="00A50E06">
        <w:rPr>
          <w:b/>
          <w:bCs/>
          <w:highlight w:val="green"/>
          <w:u w:val="single"/>
        </w:rPr>
        <w:t>lose</w:t>
      </w:r>
      <w:r w:rsidRPr="00E47DE8">
        <w:rPr>
          <w:u w:val="single"/>
        </w:rPr>
        <w:t xml:space="preserve"> </w:t>
      </w:r>
      <w:r w:rsidRPr="00A50E06">
        <w:rPr>
          <w:b/>
          <w:bCs/>
          <w:highlight w:val="green"/>
          <w:u w:val="single"/>
        </w:rPr>
        <w:t>from</w:t>
      </w:r>
      <w:r w:rsidRPr="00E47DE8">
        <w:rPr>
          <w:u w:val="single"/>
        </w:rPr>
        <w:t xml:space="preserve"> a </w:t>
      </w:r>
      <w:r w:rsidRPr="002D21E1">
        <w:rPr>
          <w:b/>
          <w:bCs/>
          <w:u w:val="single"/>
        </w:rPr>
        <w:t>multinational</w:t>
      </w:r>
      <w:r w:rsidRPr="002D21E1">
        <w:rPr>
          <w:u w:val="single"/>
        </w:rPr>
        <w:t xml:space="preserve"> </w:t>
      </w:r>
      <w:r w:rsidRPr="00A50E06">
        <w:rPr>
          <w:b/>
          <w:bCs/>
          <w:highlight w:val="green"/>
          <w:u w:val="single"/>
        </w:rPr>
        <w:t>agreement</w:t>
      </w:r>
      <w:r w:rsidRPr="009F303A">
        <w:rPr>
          <w:sz w:val="16"/>
        </w:rPr>
        <w:t xml:space="preserve"> </w:t>
      </w:r>
      <w:r w:rsidRPr="002D21E1">
        <w:rPr>
          <w:u w:val="single"/>
        </w:rPr>
        <w:t>based on</w:t>
      </w:r>
      <w:r w:rsidRPr="00E47DE8">
        <w:rPr>
          <w:u w:val="single"/>
        </w:rPr>
        <w:t xml:space="preserve"> </w:t>
      </w:r>
      <w:r w:rsidRPr="00A50E06">
        <w:rPr>
          <w:highlight w:val="green"/>
          <w:u w:val="single"/>
        </w:rPr>
        <w:t>mutual respect</w:t>
      </w:r>
      <w:r w:rsidRPr="00E47DE8">
        <w:rPr>
          <w:u w:val="single"/>
        </w:rPr>
        <w:t xml:space="preserve"> </w:t>
      </w:r>
      <w:r w:rsidRPr="00A50E06">
        <w:rPr>
          <w:highlight w:val="green"/>
          <w:u w:val="single"/>
        </w:rPr>
        <w:t>and</w:t>
      </w:r>
      <w:r w:rsidRPr="00E47DE8">
        <w:rPr>
          <w:u w:val="single"/>
        </w:rPr>
        <w:t xml:space="preserve"> mutual </w:t>
      </w:r>
      <w:r w:rsidRPr="00A50E06">
        <w:rPr>
          <w:highlight w:val="green"/>
          <w:u w:val="single"/>
        </w:rPr>
        <w:t>protection</w:t>
      </w:r>
      <w:r w:rsidRPr="00E47DE8">
        <w:rPr>
          <w:u w:val="single"/>
        </w:rPr>
        <w:t xml:space="preserve"> </w:t>
      </w:r>
      <w:r w:rsidRPr="00A50E06">
        <w:rPr>
          <w:highlight w:val="green"/>
          <w:u w:val="single"/>
        </w:rPr>
        <w:t>of</w:t>
      </w:r>
      <w:r w:rsidRPr="00E47DE8">
        <w:rPr>
          <w:u w:val="single"/>
        </w:rPr>
        <w:t xml:space="preserve"> </w:t>
      </w:r>
      <w:r w:rsidRPr="00A50E06">
        <w:rPr>
          <w:highlight w:val="green"/>
          <w:u w:val="single"/>
        </w:rPr>
        <w:t xml:space="preserve">each </w:t>
      </w:r>
      <w:r w:rsidRPr="002D21E1">
        <w:rPr>
          <w:u w:val="single"/>
        </w:rPr>
        <w:t xml:space="preserve">other’s </w:t>
      </w:r>
      <w:r w:rsidRPr="00A50E06">
        <w:rPr>
          <w:highlight w:val="green"/>
          <w:u w:val="single"/>
        </w:rPr>
        <w:t>historical site</w:t>
      </w:r>
      <w:r w:rsidRPr="002D21E1">
        <w:rPr>
          <w:u w:val="single"/>
        </w:rPr>
        <w:t>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proofErr w:type="spellStart"/>
      <w:r w:rsidRPr="00420B02">
        <w:rPr>
          <w:b/>
          <w:bCs/>
          <w:u w:val="single"/>
        </w:rPr>
        <w:t>signifi</w:t>
      </w:r>
      <w:proofErr w:type="spellEnd"/>
      <w:r w:rsidRPr="00420B02">
        <w:rPr>
          <w:u w:val="single"/>
        </w:rPr>
        <w:t xml:space="preserve"> </w:t>
      </w:r>
      <w:r w:rsidRPr="00420B02">
        <w:rPr>
          <w:b/>
          <w:bCs/>
          <w:u w:val="single"/>
        </w:rPr>
        <w:t>-</w:t>
      </w:r>
      <w:r w:rsidRPr="00420B02">
        <w:rPr>
          <w:u w:val="single"/>
        </w:rPr>
        <w:t xml:space="preserve"> </w:t>
      </w:r>
      <w:proofErr w:type="spellStart"/>
      <w:r w:rsidRPr="00420B02">
        <w:rPr>
          <w:b/>
          <w:bCs/>
          <w:u w:val="single"/>
        </w:rPr>
        <w:t>cance</w:t>
      </w:r>
      <w:proofErr w:type="spellEnd"/>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 xml:space="preserve">This problem needs international legal </w:t>
      </w:r>
      <w:proofErr w:type="spellStart"/>
      <w:r w:rsidRPr="00420B02">
        <w:rPr>
          <w:u w:val="single"/>
        </w:rPr>
        <w:t>clarifi</w:t>
      </w:r>
      <w:proofErr w:type="spellEnd"/>
      <w:r w:rsidRPr="00420B02">
        <w:rPr>
          <w:u w:val="single"/>
        </w:rPr>
        <w:t xml:space="preserve"> cation</w:t>
      </w:r>
      <w:r w:rsidRPr="00420B02">
        <w:rPr>
          <w:sz w:val="16"/>
        </w:rPr>
        <w:t xml:space="preserve">, achievable via a formal agreement among those nations that have the technological ability to directly access the Moon </w:t>
      </w:r>
      <w:proofErr w:type="gramStart"/>
      <w:r w:rsidRPr="00420B02">
        <w:rPr>
          <w:sz w:val="16"/>
        </w:rPr>
        <w:t>( 5</w:t>
      </w:r>
      <w:proofErr w:type="gramEnd"/>
      <w:r w:rsidRPr="00420B02">
        <w:rPr>
          <w:sz w:val="16"/>
        </w:rPr>
        <w:t>).</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w:t>
      </w:r>
      <w:proofErr w:type="spellStart"/>
      <w:r w:rsidRPr="00420B02">
        <w:rPr>
          <w:sz w:val="16"/>
          <w:szCs w:val="16"/>
        </w:rPr>
        <w:t>benefi</w:t>
      </w:r>
      <w:proofErr w:type="spellEnd"/>
      <w:r w:rsidRPr="00420B02">
        <w:rPr>
          <w:sz w:val="16"/>
          <w:szCs w:val="16"/>
        </w:rPr>
        <w:t xml:space="preserve"> t and inspiration of all the people of the United States” </w:t>
      </w:r>
      <w:proofErr w:type="gramStart"/>
      <w:r w:rsidRPr="00420B02">
        <w:rPr>
          <w:sz w:val="16"/>
          <w:szCs w:val="16"/>
        </w:rPr>
        <w:t>( 6</w:t>
      </w:r>
      <w:proofErr w:type="gramEnd"/>
      <w:r w:rsidRPr="00420B02">
        <w:rPr>
          <w:sz w:val="16"/>
          <w:szCs w:val="16"/>
        </w:rPr>
        <w:t xml:space="preserve">). The OST clearly emphasizes that the exploration and use of space by nations is to </w:t>
      </w:r>
      <w:proofErr w:type="spellStart"/>
      <w:r w:rsidRPr="00420B02">
        <w:rPr>
          <w:sz w:val="16"/>
          <w:szCs w:val="16"/>
        </w:rPr>
        <w:t>benefi</w:t>
      </w:r>
      <w:proofErr w:type="spellEnd"/>
      <w:r w:rsidRPr="00420B02">
        <w:rPr>
          <w:sz w:val="16"/>
          <w:szCs w:val="16"/>
        </w:rPr>
        <w:t xml:space="preserve"> t all peoples. The laws and space policies of the United States have always emphasized peaceful uses of space and the </w:t>
      </w:r>
      <w:proofErr w:type="spellStart"/>
      <w:r w:rsidRPr="00420B02">
        <w:rPr>
          <w:sz w:val="16"/>
          <w:szCs w:val="16"/>
        </w:rPr>
        <w:t>benefi</w:t>
      </w:r>
      <w:proofErr w:type="spellEnd"/>
      <w:r w:rsidRPr="00420B02">
        <w:rPr>
          <w:sz w:val="16"/>
          <w:szCs w:val="16"/>
        </w:rPr>
        <w:t xml:space="preserve"> </w:t>
      </w:r>
      <w:proofErr w:type="spellStart"/>
      <w:r w:rsidRPr="00420B02">
        <w:rPr>
          <w:sz w:val="16"/>
          <w:szCs w:val="16"/>
        </w:rPr>
        <w:t>ts</w:t>
      </w:r>
      <w:proofErr w:type="spellEnd"/>
      <w:r w:rsidRPr="00420B02">
        <w:rPr>
          <w:sz w:val="16"/>
          <w:szCs w:val="16"/>
        </w:rPr>
        <w:t xml:space="preserve">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2D21E1">
        <w:rPr>
          <w:b/>
          <w:bCs/>
          <w:szCs w:val="32"/>
          <w:u w:val="single"/>
        </w:rPr>
        <w:t>Unilat</w:t>
      </w:r>
      <w:r w:rsidRPr="002D21E1">
        <w:rPr>
          <w:b/>
          <w:bCs/>
          <w:u w:val="single"/>
        </w:rPr>
        <w:t>eral</w:t>
      </w:r>
      <w:r w:rsidRPr="002D21E1">
        <w:rPr>
          <w:u w:val="single"/>
        </w:rPr>
        <w:t xml:space="preserve"> </w:t>
      </w:r>
      <w:r w:rsidRPr="00A50E06">
        <w:rPr>
          <w:b/>
          <w:bCs/>
          <w:highlight w:val="green"/>
          <w:u w:val="single"/>
        </w:rPr>
        <w:t>granting</w:t>
      </w:r>
      <w:r w:rsidRPr="009F303A">
        <w:rPr>
          <w:u w:val="single"/>
        </w:rPr>
        <w:t xml:space="preserve"> </w:t>
      </w:r>
      <w:r w:rsidRPr="00A50E06">
        <w:rPr>
          <w:b/>
          <w:bCs/>
          <w:highlight w:val="green"/>
          <w:u w:val="single"/>
        </w:rPr>
        <w:t>of</w:t>
      </w:r>
      <w:r w:rsidRPr="009F303A">
        <w:rPr>
          <w:u w:val="single"/>
        </w:rPr>
        <w:t xml:space="preserve"> </w:t>
      </w:r>
      <w:r w:rsidRPr="002D21E1">
        <w:rPr>
          <w:highlight w:val="green"/>
          <w:u w:val="single"/>
        </w:rPr>
        <w:t>lunar</w:t>
      </w:r>
      <w:r w:rsidRPr="009F303A">
        <w:rPr>
          <w:u w:val="single"/>
        </w:rPr>
        <w:t xml:space="preserve"> territorial </w:t>
      </w:r>
      <w:r w:rsidRPr="00A50E06">
        <w:rPr>
          <w:b/>
          <w:bCs/>
          <w:highlight w:val="green"/>
          <w:u w:val="single"/>
        </w:rPr>
        <w:t>rights</w:t>
      </w:r>
      <w:r w:rsidRPr="009F303A">
        <w:rPr>
          <w:u w:val="single"/>
        </w:rPr>
        <w:t xml:space="preserve"> </w:t>
      </w:r>
      <w:r w:rsidRPr="002D21E1">
        <w:rPr>
          <w:u w:val="single"/>
        </w:rPr>
        <w:t>to private individuals and implicit sovereign protection</w:t>
      </w:r>
      <w:r w:rsidRPr="009F303A">
        <w:rPr>
          <w:u w:val="single"/>
        </w:rPr>
        <w:t xml:space="preserve"> of that territory </w:t>
      </w:r>
      <w:r w:rsidRPr="00A50E06">
        <w:rPr>
          <w:b/>
          <w:bCs/>
          <w:highlight w:val="green"/>
          <w:u w:val="single"/>
        </w:rPr>
        <w:t>violates</w:t>
      </w:r>
      <w:r w:rsidRPr="009F303A">
        <w:rPr>
          <w:u w:val="single"/>
        </w:rPr>
        <w:t xml:space="preserve"> the </w:t>
      </w:r>
      <w:r w:rsidRPr="00A50E06">
        <w:rPr>
          <w:b/>
          <w:bCs/>
          <w:highlight w:val="gree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 xml:space="preserve">the United Nations Educational, </w:t>
      </w:r>
      <w:proofErr w:type="spellStart"/>
      <w:r w:rsidRPr="009F303A">
        <w:rPr>
          <w:sz w:val="16"/>
        </w:rPr>
        <w:t>Scientifi</w:t>
      </w:r>
      <w:proofErr w:type="spellEnd"/>
      <w:r w:rsidRPr="009F303A">
        <w:rPr>
          <w:sz w:val="16"/>
        </w:rPr>
        <w:t xml:space="preserve">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xml:space="preserve">. All current World Heritage Sites are located on sovereign territory of nations. The only exception is a separate treaty that allows UNESCO to designate underwater sites (such as sunken ships) as protected cultural sites </w:t>
      </w:r>
      <w:proofErr w:type="gramStart"/>
      <w:r w:rsidRPr="009F303A">
        <w:rPr>
          <w:sz w:val="16"/>
        </w:rPr>
        <w:t>( 7</w:t>
      </w:r>
      <w:proofErr w:type="gramEnd"/>
      <w:r w:rsidRPr="009F303A">
        <w:rPr>
          <w:sz w:val="16"/>
        </w:rPr>
        <w:t xml:space="preserve">). These designations are very limited, and although the convention has been </w:t>
      </w:r>
      <w:proofErr w:type="spellStart"/>
      <w:r w:rsidRPr="009F303A">
        <w:rPr>
          <w:sz w:val="16"/>
        </w:rPr>
        <w:t>ratifi</w:t>
      </w:r>
      <w:proofErr w:type="spellEnd"/>
      <w:r w:rsidRPr="009F303A">
        <w:rPr>
          <w:sz w:val="16"/>
        </w:rPr>
        <w:t xml:space="preserve"> ed by 43 nations, the United States, Russia, and China are not among them. Thus, any new treaty of this type </w:t>
      </w:r>
      <w:proofErr w:type="spellStart"/>
      <w:r w:rsidRPr="009F303A">
        <w:rPr>
          <w:sz w:val="16"/>
        </w:rPr>
        <w:t>specifi</w:t>
      </w:r>
      <w:proofErr w:type="spellEnd"/>
      <w:r w:rsidRPr="009F303A">
        <w:rPr>
          <w:sz w:val="16"/>
        </w:rPr>
        <w:t xml:space="preserve"> </w:t>
      </w:r>
      <w:proofErr w:type="spellStart"/>
      <w:r w:rsidRPr="009F303A">
        <w:rPr>
          <w:sz w:val="16"/>
        </w:rPr>
        <w:t>cally</w:t>
      </w:r>
      <w:proofErr w:type="spellEnd"/>
      <w:r w:rsidRPr="009F303A">
        <w:rPr>
          <w:sz w:val="16"/>
        </w:rPr>
        <w:t xml:space="preserve"> for outer space would have little chance of being </w:t>
      </w:r>
      <w:proofErr w:type="spellStart"/>
      <w:r w:rsidRPr="009F303A">
        <w:rPr>
          <w:sz w:val="16"/>
        </w:rPr>
        <w:t>ratifi</w:t>
      </w:r>
      <w:proofErr w:type="spellEnd"/>
      <w:r w:rsidRPr="009F303A">
        <w:rPr>
          <w:sz w:val="16"/>
        </w:rPr>
        <w:t xml:space="preserve"> ed by the major space-faring nations.</w:t>
      </w:r>
      <w:r>
        <w:rPr>
          <w:sz w:val="16"/>
        </w:rPr>
        <w:t xml:space="preserve"> </w:t>
      </w:r>
      <w:r w:rsidRPr="009F303A">
        <w:rPr>
          <w:sz w:val="16"/>
          <w:szCs w:val="16"/>
        </w:rPr>
        <w:t xml:space="preserve">A Proposal to Protect Lunar Sites Although a new U.N. treaty for space artifacts of </w:t>
      </w:r>
      <w:proofErr w:type="spellStart"/>
      <w:r w:rsidRPr="009F303A">
        <w:rPr>
          <w:sz w:val="16"/>
          <w:szCs w:val="16"/>
        </w:rPr>
        <w:t>signifi</w:t>
      </w:r>
      <w:proofErr w:type="spellEnd"/>
      <w:r w:rsidRPr="009F303A">
        <w:rPr>
          <w:sz w:val="16"/>
          <w:szCs w:val="16"/>
        </w:rPr>
        <w:t xml:space="preserve"> </w:t>
      </w:r>
      <w:proofErr w:type="gramStart"/>
      <w:r w:rsidRPr="009F303A">
        <w:rPr>
          <w:sz w:val="16"/>
          <w:szCs w:val="16"/>
        </w:rPr>
        <w:t>cant</w:t>
      </w:r>
      <w:proofErr w:type="gramEnd"/>
      <w:r w:rsidRPr="009F303A">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w:t>
      </w:r>
      <w:proofErr w:type="gramStart"/>
      <w:r w:rsidRPr="009F303A">
        <w:rPr>
          <w:sz w:val="16"/>
          <w:szCs w:val="16"/>
        </w:rPr>
        <w:t>( 8</w:t>
      </w:r>
      <w:proofErr w:type="gramEnd"/>
      <w:r w:rsidRPr="009F303A">
        <w:rPr>
          <w:sz w:val="16"/>
          <w:szCs w:val="16"/>
        </w:rPr>
        <w:t>).</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A50E06">
        <w:rPr>
          <w:b/>
          <w:bCs/>
          <w:highlight w:val="green"/>
          <w:u w:val="single"/>
        </w:rPr>
        <w:t>Any</w:t>
      </w:r>
      <w:r w:rsidRPr="00A50E06">
        <w:rPr>
          <w:highlight w:val="green"/>
          <w:u w:val="single"/>
        </w:rPr>
        <w:t xml:space="preserve"> </w:t>
      </w:r>
      <w:r w:rsidRPr="00A50E06">
        <w:rPr>
          <w:b/>
          <w:bCs/>
          <w:highlight w:val="green"/>
          <w:u w:val="single"/>
        </w:rPr>
        <w:t>nation</w:t>
      </w:r>
      <w:r w:rsidRPr="009F303A">
        <w:rPr>
          <w:u w:val="single"/>
        </w:rPr>
        <w:t xml:space="preserve"> </w:t>
      </w:r>
      <w:r w:rsidRPr="00A50E06">
        <w:rPr>
          <w:b/>
          <w:bCs/>
          <w:highlight w:val="green"/>
          <w:u w:val="single"/>
        </w:rPr>
        <w:t>with</w:t>
      </w:r>
      <w:r w:rsidRPr="009F303A">
        <w:rPr>
          <w:u w:val="single"/>
        </w:rPr>
        <w:t xml:space="preserve"> </w:t>
      </w:r>
      <w:r w:rsidRPr="00A50E06">
        <w:rPr>
          <w:b/>
          <w:bCs/>
          <w:highlight w:val="green"/>
          <w:u w:val="single"/>
        </w:rPr>
        <w:t>assets</w:t>
      </w:r>
      <w:r w:rsidRPr="009F303A">
        <w:rPr>
          <w:u w:val="single"/>
        </w:rPr>
        <w:t xml:space="preserve"> </w:t>
      </w:r>
      <w:r w:rsidRPr="00A50E06">
        <w:rPr>
          <w:highlight w:val="green"/>
          <w:u w:val="single"/>
        </w:rPr>
        <w:t>on</w:t>
      </w:r>
      <w:r w:rsidRPr="009F303A">
        <w:rPr>
          <w:u w:val="single"/>
        </w:rPr>
        <w:t xml:space="preserve"> </w:t>
      </w:r>
      <w:r w:rsidRPr="006D0707">
        <w:rPr>
          <w:u w:val="single"/>
        </w:rPr>
        <w:t xml:space="preserve">the </w:t>
      </w:r>
      <w:r w:rsidRPr="00A50E06">
        <w:rPr>
          <w:highlight w:val="green"/>
          <w:u w:val="single"/>
        </w:rPr>
        <w:t>lunar surface</w:t>
      </w:r>
      <w:r w:rsidRPr="009F303A">
        <w:rPr>
          <w:u w:val="single"/>
        </w:rPr>
        <w:t xml:space="preserve"> will </w:t>
      </w:r>
      <w:r w:rsidRPr="00A50E06">
        <w:rPr>
          <w:b/>
          <w:bCs/>
          <w:highlight w:val="green"/>
          <w:u w:val="single"/>
        </w:rPr>
        <w:t>endeavor</w:t>
      </w:r>
      <w:r w:rsidRPr="009F303A">
        <w:rPr>
          <w:u w:val="single"/>
        </w:rPr>
        <w:t xml:space="preserve"> </w:t>
      </w:r>
      <w:r w:rsidRPr="00A50E06">
        <w:rPr>
          <w:b/>
          <w:bCs/>
          <w:highlight w:val="green"/>
          <w:u w:val="single"/>
        </w:rPr>
        <w:t>to</w:t>
      </w:r>
      <w:r w:rsidRPr="00A50E06">
        <w:rPr>
          <w:highlight w:val="green"/>
          <w:u w:val="single"/>
        </w:rPr>
        <w:t xml:space="preserve"> </w:t>
      </w:r>
      <w:r w:rsidRPr="00A50E06">
        <w:rPr>
          <w:b/>
          <w:bCs/>
          <w:highlight w:val="green"/>
          <w:u w:val="single"/>
        </w:rPr>
        <w:t>protect</w:t>
      </w:r>
      <w:r w:rsidRPr="00A50E06">
        <w:rPr>
          <w:highlight w:val="green"/>
          <w:u w:val="single"/>
        </w:rPr>
        <w:t xml:space="preserve"> </w:t>
      </w:r>
      <w:r w:rsidRPr="002D21E1">
        <w:rPr>
          <w:u w:val="single"/>
        </w:rPr>
        <w:t xml:space="preserve">those </w:t>
      </w:r>
      <w:r w:rsidRPr="002D21E1">
        <w:rPr>
          <w:highlight w:val="green"/>
          <w:u w:val="single"/>
        </w:rPr>
        <w:t>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A50E06">
        <w:rPr>
          <w:highlight w:val="green"/>
          <w:u w:val="single"/>
        </w:rPr>
        <w:t>nations</w:t>
      </w:r>
      <w:r w:rsidRPr="009F303A">
        <w:rPr>
          <w:u w:val="single"/>
        </w:rPr>
        <w:t xml:space="preserve"> </w:t>
      </w:r>
      <w:r w:rsidRPr="00A50E06">
        <w:rPr>
          <w:highlight w:val="green"/>
          <w:u w:val="single"/>
        </w:rPr>
        <w:t>have</w:t>
      </w:r>
      <w:r w:rsidRPr="009F303A">
        <w:rPr>
          <w:u w:val="single"/>
        </w:rPr>
        <w:t xml:space="preserve"> a </w:t>
      </w:r>
      <w:r w:rsidRPr="00A50E06">
        <w:rPr>
          <w:b/>
          <w:bCs/>
          <w:highlight w:val="green"/>
          <w:u w:val="single"/>
        </w:rPr>
        <w:t>timely</w:t>
      </w:r>
      <w:r w:rsidRPr="009F303A">
        <w:rPr>
          <w:u w:val="single"/>
        </w:rPr>
        <w:t xml:space="preserve">, </w:t>
      </w:r>
      <w:r w:rsidRPr="00A50E06">
        <w:rPr>
          <w:b/>
          <w:bCs/>
          <w:highlight w:val="green"/>
          <w:u w:val="single"/>
        </w:rPr>
        <w:t>current</w:t>
      </w:r>
      <w:r w:rsidRPr="009F303A">
        <w:rPr>
          <w:u w:val="single"/>
        </w:rPr>
        <w:t xml:space="preserve">, and </w:t>
      </w:r>
      <w:r w:rsidRPr="00A50E06">
        <w:rPr>
          <w:b/>
          <w:bCs/>
          <w:highlight w:val="green"/>
          <w:u w:val="single"/>
        </w:rPr>
        <w:t>common</w:t>
      </w:r>
      <w:r w:rsidRPr="00A50E06">
        <w:rPr>
          <w:highlight w:val="green"/>
          <w:u w:val="single"/>
        </w:rPr>
        <w:t xml:space="preserve"> </w:t>
      </w:r>
      <w:r w:rsidRPr="00A50E06">
        <w:rPr>
          <w:b/>
          <w:bCs/>
          <w:highlight w:val="green"/>
          <w:u w:val="single"/>
        </w:rPr>
        <w:t>interest</w:t>
      </w:r>
      <w:r w:rsidRPr="009F303A">
        <w:rPr>
          <w:u w:val="single"/>
        </w:rPr>
        <w:t xml:space="preserve"> </w:t>
      </w:r>
      <w:r w:rsidRPr="00A50E06">
        <w:rPr>
          <w:highlight w:val="green"/>
          <w:u w:val="single"/>
        </w:rPr>
        <w:t>incorporating</w:t>
      </w:r>
      <w:r w:rsidRPr="009F303A">
        <w:rPr>
          <w:u w:val="single"/>
        </w:rPr>
        <w:t xml:space="preserve"> important </w:t>
      </w:r>
      <w:r w:rsidRPr="00A50E06">
        <w:rPr>
          <w:highlight w:val="green"/>
          <w:u w:val="single"/>
        </w:rPr>
        <w:t>implications</w:t>
      </w:r>
      <w:r w:rsidRPr="009F303A">
        <w:rPr>
          <w:u w:val="single"/>
        </w:rPr>
        <w:t xml:space="preserve"> </w:t>
      </w:r>
      <w:r w:rsidRPr="00A50E06">
        <w:rPr>
          <w:highlight w:val="green"/>
          <w:u w:val="single"/>
        </w:rPr>
        <w:t>for</w:t>
      </w:r>
      <w:r w:rsidRPr="009F303A">
        <w:rPr>
          <w:u w:val="single"/>
        </w:rPr>
        <w:t xml:space="preserve"> </w:t>
      </w:r>
      <w:r w:rsidRPr="00A50E06">
        <w:rPr>
          <w:highlight w:val="green"/>
          <w:u w:val="single"/>
        </w:rPr>
        <w:t>peaceful uses</w:t>
      </w:r>
      <w:r w:rsidRPr="009F303A">
        <w:rPr>
          <w:u w:val="single"/>
        </w:rPr>
        <w:t xml:space="preserve"> </w:t>
      </w:r>
      <w:r w:rsidRPr="00A50E06">
        <w:rPr>
          <w:highlight w:val="green"/>
          <w:u w:val="single"/>
        </w:rPr>
        <w:t>of</w:t>
      </w:r>
      <w:r w:rsidRPr="009F303A">
        <w:rPr>
          <w:u w:val="single"/>
        </w:rPr>
        <w:t xml:space="preserve"> outer </w:t>
      </w:r>
      <w:r w:rsidRPr="00A50E06">
        <w:rPr>
          <w:highlight w:val="green"/>
          <w:u w:val="single"/>
        </w:rPr>
        <w:t>space</w:t>
      </w:r>
      <w:r w:rsidRPr="009F303A">
        <w:rPr>
          <w:u w:val="single"/>
        </w:rPr>
        <w:t xml:space="preserve">; </w:t>
      </w:r>
      <w:r w:rsidRPr="00A50E06">
        <w:rPr>
          <w:b/>
          <w:bCs/>
          <w:highlight w:val="green"/>
          <w:u w:val="single"/>
        </w:rPr>
        <w:t>scientific</w:t>
      </w:r>
      <w:r w:rsidRPr="00A50E06">
        <w:rPr>
          <w:highlight w:val="green"/>
          <w:u w:val="single"/>
        </w:rPr>
        <w:t xml:space="preserve"> </w:t>
      </w:r>
      <w:r w:rsidRPr="00A50E06">
        <w:rPr>
          <w:b/>
          <w:bCs/>
          <w:highlight w:val="green"/>
          <w:u w:val="single"/>
        </w:rPr>
        <w:t>research</w:t>
      </w:r>
      <w:r w:rsidRPr="009F303A">
        <w:rPr>
          <w:u w:val="single"/>
        </w:rPr>
        <w:t xml:space="preserve"> and the advancement of </w:t>
      </w:r>
      <w:r w:rsidRPr="00A50E06">
        <w:rPr>
          <w:b/>
          <w:bCs/>
          <w:highlight w:val="green"/>
          <w:u w:val="single"/>
        </w:rPr>
        <w:t>knowledge</w:t>
      </w:r>
      <w:r w:rsidRPr="009F303A">
        <w:rPr>
          <w:u w:val="single"/>
        </w:rPr>
        <w:t xml:space="preserve">; and </w:t>
      </w:r>
      <w:r w:rsidRPr="00A50E06">
        <w:rPr>
          <w:b/>
          <w:bCs/>
          <w:highlight w:val="green"/>
          <w:u w:val="single"/>
        </w:rPr>
        <w:t>cultural</w:t>
      </w:r>
      <w:r w:rsidRPr="009F303A">
        <w:rPr>
          <w:u w:val="single"/>
        </w:rPr>
        <w:t xml:space="preserve"> </w:t>
      </w:r>
      <w:r w:rsidRPr="00A50E06">
        <w:rPr>
          <w:b/>
          <w:bCs/>
          <w:highlight w:val="green"/>
          <w:u w:val="single"/>
        </w:rPr>
        <w:t>and</w:t>
      </w:r>
      <w:r w:rsidRPr="009F303A">
        <w:rPr>
          <w:u w:val="single"/>
        </w:rPr>
        <w:t xml:space="preserve"> </w:t>
      </w:r>
      <w:r w:rsidRPr="00A50E06">
        <w:rPr>
          <w:b/>
          <w:bCs/>
          <w:highlight w:val="green"/>
          <w:u w:val="single"/>
        </w:rPr>
        <w:t>heritage</w:t>
      </w:r>
      <w:r w:rsidRPr="00A50E06">
        <w:rPr>
          <w:highlight w:val="green"/>
          <w:u w:val="single"/>
        </w:rPr>
        <w:t xml:space="preserve"> </w:t>
      </w:r>
      <w:r w:rsidRPr="00A50E06">
        <w:rPr>
          <w:b/>
          <w:bCs/>
          <w:highlight w:val="gree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w:t>
      </w:r>
      <w:proofErr w:type="spellStart"/>
      <w:r w:rsidRPr="00420B02">
        <w:rPr>
          <w:sz w:val="16"/>
        </w:rPr>
        <w:t>specifi</w:t>
      </w:r>
      <w:proofErr w:type="spellEnd"/>
      <w:r w:rsidRPr="00420B02">
        <w:rPr>
          <w:sz w:val="16"/>
        </w:rPr>
        <w:t xml:space="preserve"> </w:t>
      </w:r>
      <w:proofErr w:type="spellStart"/>
      <w:r w:rsidRPr="00420B02">
        <w:rPr>
          <w:sz w:val="16"/>
        </w:rPr>
        <w:t>cally</w:t>
      </w:r>
      <w:proofErr w:type="spellEnd"/>
      <w:r w:rsidRPr="00420B02">
        <w:rPr>
          <w:sz w:val="16"/>
        </w:rPr>
        <w:t xml:space="preserve">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w:t>
      </w:r>
      <w:proofErr w:type="spellStart"/>
      <w:r w:rsidRPr="00420B02">
        <w:rPr>
          <w:u w:val="single"/>
        </w:rPr>
        <w:t>signifi</w:t>
      </w:r>
      <w:proofErr w:type="spellEnd"/>
      <w:r w:rsidRPr="00420B02">
        <w:rPr>
          <w:u w:val="single"/>
        </w:rPr>
        <w:t xml:space="preserve"> </w:t>
      </w:r>
      <w:proofErr w:type="gramStart"/>
      <w:r w:rsidRPr="00420B02">
        <w:rPr>
          <w:u w:val="single"/>
        </w:rPr>
        <w:t>cant</w:t>
      </w:r>
      <w:proofErr w:type="gramEnd"/>
      <w:r w:rsidRPr="00420B02">
        <w:rPr>
          <w:u w:val="single"/>
        </w:rPr>
        <w:t xml:space="preserve"> security, prestige, or technological impediments</w:t>
      </w:r>
      <w:r w:rsidRPr="00420B02">
        <w:rPr>
          <w:sz w:val="16"/>
        </w:rPr>
        <w:t xml:space="preserve">. It </w:t>
      </w:r>
      <w:r w:rsidRPr="00420B02">
        <w:rPr>
          <w:u w:val="single"/>
        </w:rPr>
        <w:t xml:space="preserve">reinforces the basic principles of the existing space treaties, avoids declarations of </w:t>
      </w:r>
      <w:proofErr w:type="spellStart"/>
      <w:r w:rsidRPr="00420B02">
        <w:rPr>
          <w:u w:val="single"/>
        </w:rPr>
        <w:t>sovereignity</w:t>
      </w:r>
      <w:proofErr w:type="spellEnd"/>
      <w:r w:rsidRPr="00420B02">
        <w:rPr>
          <w:u w:val="single"/>
        </w:rPr>
        <w:t xml:space="preserve">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w:t>
      </w:r>
      <w:proofErr w:type="gramStart"/>
      <w:r w:rsidRPr="009F303A">
        <w:rPr>
          <w:sz w:val="16"/>
          <w:szCs w:val="16"/>
        </w:rPr>
        <w:t>( 9</w:t>
      </w:r>
      <w:proofErr w:type="gramEnd"/>
      <w:r w:rsidRPr="009F303A">
        <w:rPr>
          <w:sz w:val="16"/>
          <w:szCs w:val="16"/>
        </w:rPr>
        <w:t>).</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have the ability to access the Moon. </w:t>
      </w:r>
      <w:r w:rsidRPr="002D21E1">
        <w:rPr>
          <w:rStyle w:val="Emphasis"/>
        </w:rPr>
        <w:t>An important result would</w:t>
      </w:r>
      <w:r w:rsidRPr="002D21E1">
        <w:rPr>
          <w:u w:val="single"/>
        </w:rPr>
        <w:t xml:space="preserve"> </w:t>
      </w:r>
      <w:r w:rsidRPr="002D21E1">
        <w:rPr>
          <w:rStyle w:val="Emphasis"/>
        </w:rPr>
        <w:t xml:space="preserve">be to </w:t>
      </w:r>
      <w:r w:rsidRPr="00A50E06">
        <w:rPr>
          <w:rStyle w:val="Emphasis"/>
          <w:highlight w:val="green"/>
        </w:rPr>
        <w:t>develop a new level of trust</w:t>
      </w:r>
      <w:r w:rsidRPr="00A50E06">
        <w:rPr>
          <w:highlight w:val="green"/>
          <w:u w:val="single"/>
        </w:rPr>
        <w:t xml:space="preserve"> </w:t>
      </w:r>
      <w:r w:rsidRPr="00420B02">
        <w:rPr>
          <w:u w:val="single"/>
        </w:rPr>
        <w:t xml:space="preserve">among nations that could </w:t>
      </w:r>
      <w:r w:rsidRPr="00A50E06">
        <w:rPr>
          <w:rStyle w:val="Emphasis"/>
          <w:highlight w:val="green"/>
        </w:rPr>
        <w:t>then lead to more</w:t>
      </w:r>
      <w:r w:rsidRPr="00A50E06">
        <w:rPr>
          <w:highlight w:val="gree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2D21E1">
        <w:rPr>
          <w:rStyle w:val="Emphasis"/>
        </w:rPr>
        <w:t xml:space="preserve">cooperative </w:t>
      </w:r>
      <w:r w:rsidRPr="00A50E06">
        <w:rPr>
          <w:rStyle w:val="Emphasis"/>
          <w:highlight w:val="green"/>
        </w:rPr>
        <w:t>agreements</w:t>
      </w:r>
      <w:r w:rsidRPr="00A50E06">
        <w:rPr>
          <w:highlight w:val="green"/>
          <w:u w:val="single"/>
        </w:rPr>
        <w:t xml:space="preserve"> </w:t>
      </w:r>
      <w:r w:rsidRPr="00A50E06">
        <w:rPr>
          <w:rStyle w:val="Emphasis"/>
          <w:highlight w:val="green"/>
        </w:rPr>
        <w:t>on</w:t>
      </w:r>
      <w:r w:rsidRPr="00A50E06">
        <w:rPr>
          <w:highlight w:val="gree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A50E06">
        <w:rPr>
          <w:rStyle w:val="Emphasis"/>
          <w:highlight w:val="green"/>
          <w:bdr w:val="single" w:sz="18" w:space="0" w:color="auto"/>
        </w:rPr>
        <w:t>the Moon</w:t>
      </w:r>
      <w:r w:rsidRPr="00A50E06">
        <w:rPr>
          <w:highlight w:val="gree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58CD83E8" w14:textId="77777777" w:rsidR="008A3A4F" w:rsidRDefault="008A3A4F" w:rsidP="008A3A4F">
      <w:pPr>
        <w:pStyle w:val="Heading4"/>
      </w:pPr>
      <w:r>
        <w:t xml:space="preserve">Heritage Sites </w:t>
      </w:r>
      <w:r>
        <w:rPr>
          <w:u w:val="single"/>
        </w:rPr>
        <w:t>are critical</w:t>
      </w:r>
      <w:r>
        <w:t xml:space="preserve"> for </w:t>
      </w:r>
      <w:r>
        <w:rPr>
          <w:u w:val="single"/>
        </w:rPr>
        <w:t>science research</w:t>
      </w:r>
      <w:r>
        <w:t xml:space="preserve"> around Dust. </w:t>
      </w:r>
    </w:p>
    <w:p w14:paraId="5F4A4D52" w14:textId="77777777" w:rsidR="008A3A4F" w:rsidRPr="002C1327" w:rsidRDefault="008A3A4F" w:rsidP="008A3A4F">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40852E29" w14:textId="77777777" w:rsidR="008A3A4F" w:rsidRPr="00300410" w:rsidRDefault="008A3A4F" w:rsidP="008A3A4F">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w:t>
      </w:r>
      <w:proofErr w:type="gramStart"/>
      <w:r w:rsidRPr="00300410">
        <w:rPr>
          <w:sz w:val="16"/>
        </w:rPr>
        <w:t>sites</w:t>
      </w:r>
      <w:proofErr w:type="gramEnd"/>
      <w:r w:rsidRPr="00300410">
        <w:rPr>
          <w:sz w:val="16"/>
        </w:rPr>
        <w:t xml:space="preserve">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2D21E1">
        <w:rPr>
          <w:rStyle w:val="Emphasis"/>
        </w:rPr>
        <w:t xml:space="preserve">Apollo </w:t>
      </w:r>
      <w:r w:rsidRPr="00A50E06">
        <w:rPr>
          <w:rStyle w:val="Emphasis"/>
          <w:highlight w:val="green"/>
        </w:rPr>
        <w:t>sites</w:t>
      </w:r>
      <w:r w:rsidRPr="00B51893">
        <w:rPr>
          <w:rStyle w:val="StyleUnderline"/>
        </w:rPr>
        <w:t xml:space="preserve"> </w:t>
      </w:r>
      <w:r w:rsidRPr="002C1327">
        <w:rPr>
          <w:rStyle w:val="StyleUnderline"/>
        </w:rPr>
        <w:t xml:space="preserve">remain scientifically </w:t>
      </w:r>
      <w:proofErr w:type="gramStart"/>
      <w:r w:rsidRPr="002C1327">
        <w:rPr>
          <w:rStyle w:val="StyleUnderline"/>
        </w:rPr>
        <w:t>active</w:t>
      </w:r>
      <w:proofErr w:type="gramEnd"/>
      <w:r w:rsidRPr="002C1327">
        <w:rPr>
          <w:rStyle w:val="StyleUnderline"/>
        </w:rPr>
        <w:t xml:space="preserve"> and all the landing sites </w:t>
      </w:r>
      <w:r w:rsidRPr="00A50E06">
        <w:rPr>
          <w:rStyle w:val="Emphasis"/>
          <w:highlight w:val="green"/>
        </w:rPr>
        <w:t>provide</w:t>
      </w:r>
      <w:r w:rsidRPr="00A50E06">
        <w:rPr>
          <w:rStyle w:val="StyleUnderline"/>
          <w:highlight w:val="green"/>
        </w:rPr>
        <w:t xml:space="preserve"> </w:t>
      </w:r>
      <w:r w:rsidRPr="002C1327">
        <w:rPr>
          <w:rStyle w:val="StyleUnderline"/>
        </w:rPr>
        <w:t xml:space="preserve">the </w:t>
      </w:r>
      <w:r w:rsidRPr="00A50E06">
        <w:rPr>
          <w:rStyle w:val="Emphasis"/>
          <w:highlight w:val="green"/>
        </w:rPr>
        <w:t xml:space="preserve">opportunity </w:t>
      </w:r>
      <w:r w:rsidRPr="002D21E1">
        <w:rPr>
          <w:rStyle w:val="Emphasis"/>
        </w:rPr>
        <w:t xml:space="preserve">to </w:t>
      </w:r>
      <w:r w:rsidRPr="00A50E06">
        <w:rPr>
          <w:rStyle w:val="Emphasis"/>
          <w:highlight w:val="green"/>
        </w:rPr>
        <w:t>learn about</w:t>
      </w:r>
      <w:r w:rsidRPr="00A50E06">
        <w:rPr>
          <w:rStyle w:val="StyleUnderline"/>
          <w:highlight w:val="green"/>
        </w:rPr>
        <w:t xml:space="preserve"> </w:t>
      </w:r>
      <w:r w:rsidRPr="002C1327">
        <w:rPr>
          <w:rStyle w:val="StyleUnderline"/>
        </w:rPr>
        <w:t xml:space="preserve">the </w:t>
      </w:r>
      <w:r w:rsidRPr="00A50E06">
        <w:rPr>
          <w:rStyle w:val="Emphasis"/>
          <w:highlight w:val="green"/>
        </w:rPr>
        <w:t>changes</w:t>
      </w:r>
      <w:r w:rsidRPr="00A50E06">
        <w:rPr>
          <w:rStyle w:val="StyleUnderline"/>
          <w:highlight w:val="green"/>
        </w:rPr>
        <w:t xml:space="preserve"> </w:t>
      </w:r>
      <w:r w:rsidRPr="002D21E1">
        <w:rPr>
          <w:rStyle w:val="Emphasis"/>
        </w:rPr>
        <w:t xml:space="preserve">associated </w:t>
      </w:r>
      <w:r w:rsidRPr="00A50E06">
        <w:rPr>
          <w:rStyle w:val="Emphasis"/>
          <w:highlight w:val="green"/>
          <w:bdr w:val="single" w:sz="18" w:space="0" w:color="auto"/>
        </w:rPr>
        <w:t>with long-term exposure of human-created systems</w:t>
      </w:r>
      <w:r w:rsidRPr="00A50E06">
        <w:rPr>
          <w:rStyle w:val="StyleUnderline"/>
          <w:highlight w:val="green"/>
        </w:rPr>
        <w:t xml:space="preserve"> </w:t>
      </w:r>
      <w:r w:rsidRPr="00A50E06">
        <w:rPr>
          <w:rStyle w:val="Emphasis"/>
          <w:highlight w:val="green"/>
        </w:rPr>
        <w:t>in</w:t>
      </w:r>
      <w:r w:rsidRPr="00A50E06">
        <w:rPr>
          <w:rStyle w:val="StyleUnderline"/>
          <w:highlight w:val="green"/>
        </w:rPr>
        <w:t xml:space="preserve"> </w:t>
      </w:r>
      <w:r w:rsidRPr="002C1327">
        <w:rPr>
          <w:rStyle w:val="StyleUnderline"/>
        </w:rPr>
        <w:t xml:space="preserve">the </w:t>
      </w:r>
      <w:r w:rsidRPr="008124B4">
        <w:rPr>
          <w:rStyle w:val="Emphasis"/>
        </w:rPr>
        <w:t xml:space="preserve">harsh </w:t>
      </w:r>
      <w:r w:rsidRPr="00A50E06">
        <w:rPr>
          <w:rStyle w:val="Emphasis"/>
          <w:highlight w:val="green"/>
        </w:rPr>
        <w:t>lunar environment</w:t>
      </w:r>
      <w:r w:rsidRPr="002C1327">
        <w:rPr>
          <w:rStyle w:val="StyleUnderline"/>
        </w:rPr>
        <w:t xml:space="preserve">. These sites offer </w:t>
      </w:r>
      <w:r w:rsidRPr="002D21E1">
        <w:rPr>
          <w:rStyle w:val="Emphasis"/>
        </w:rPr>
        <w:t xml:space="preserve">rich </w:t>
      </w:r>
      <w:r w:rsidRPr="00A50E06">
        <w:rPr>
          <w:rStyle w:val="Emphasis"/>
          <w:highlight w:val="green"/>
        </w:rPr>
        <w:t>opportunities for</w:t>
      </w:r>
      <w:r w:rsidRPr="00A50E06">
        <w:rPr>
          <w:rStyle w:val="StyleUnderline"/>
          <w:highlight w:val="green"/>
        </w:rPr>
        <w:t xml:space="preserve"> </w:t>
      </w:r>
      <w:r w:rsidRPr="002D21E1">
        <w:rPr>
          <w:rStyle w:val="Emphasis"/>
          <w:bdr w:val="single" w:sz="18" w:space="0" w:color="auto"/>
        </w:rPr>
        <w:t xml:space="preserve">biological, physical, and material </w:t>
      </w:r>
      <w:r w:rsidRPr="00A50E06">
        <w:rPr>
          <w:rStyle w:val="Emphasis"/>
          <w:highlight w:val="green"/>
          <w:bdr w:val="single" w:sz="18" w:space="0" w:color="auto"/>
        </w:rPr>
        <w:t>sciences.</w:t>
      </w:r>
      <w:r w:rsidRPr="00A50E06">
        <w:rPr>
          <w:sz w:val="16"/>
          <w:highlight w:val="green"/>
        </w:rPr>
        <w:t xml:space="preserve"> </w:t>
      </w:r>
      <w:r w:rsidRPr="002C1327">
        <w:rPr>
          <w:rStyle w:val="StyleUnderline"/>
        </w:rPr>
        <w:t xml:space="preserve">Future visits to the Moon’s surface offer </w:t>
      </w:r>
      <w:r w:rsidRPr="002D21E1">
        <w:rPr>
          <w:rStyle w:val="Emphasis"/>
        </w:rPr>
        <w:t>opportunities to study</w:t>
      </w:r>
      <w:r w:rsidRPr="002D21E1">
        <w:rPr>
          <w:rStyle w:val="StyleUnderline"/>
        </w:rPr>
        <w:t xml:space="preserve"> the</w:t>
      </w:r>
      <w:r w:rsidRPr="00B51893">
        <w:rPr>
          <w:rStyle w:val="StyleUnderline"/>
        </w:rPr>
        <w:t xml:space="preserve"> </w:t>
      </w:r>
      <w:r w:rsidRPr="00B51893">
        <w:rPr>
          <w:rStyle w:val="Emphasis"/>
        </w:rPr>
        <w:t xml:space="preserve">effects of long-term </w:t>
      </w:r>
      <w:r w:rsidRPr="00A50E06">
        <w:rPr>
          <w:rStyle w:val="Emphasis"/>
          <w:highlight w:val="green"/>
        </w:rPr>
        <w:t>exposure</w:t>
      </w:r>
      <w:r w:rsidRPr="00A50E06">
        <w:rPr>
          <w:rStyle w:val="StyleUnderline"/>
          <w:highlight w:val="green"/>
        </w:rPr>
        <w:t xml:space="preserve"> </w:t>
      </w:r>
      <w:r w:rsidRPr="002C1327">
        <w:rPr>
          <w:rStyle w:val="StyleUnderline"/>
        </w:rPr>
        <w:t xml:space="preserve">to the lunar environment </w:t>
      </w:r>
      <w:r w:rsidRPr="00A50E06">
        <w:rPr>
          <w:rStyle w:val="Emphasis"/>
          <w:highlight w:val="green"/>
        </w:rPr>
        <w:t>on</w:t>
      </w:r>
      <w:r w:rsidRPr="00A50E06">
        <w:rPr>
          <w:rStyle w:val="StyleUnderline"/>
          <w:highlight w:val="green"/>
        </w:rPr>
        <w:t xml:space="preserve"> </w:t>
      </w:r>
      <w:r w:rsidRPr="00A50E06">
        <w:rPr>
          <w:rStyle w:val="Emphasis"/>
          <w:highlight w:val="green"/>
        </w:rPr>
        <w:t xml:space="preserve">materials </w:t>
      </w:r>
      <w:r w:rsidRPr="00B51893">
        <w:rPr>
          <w:rStyle w:val="Emphasis"/>
        </w:rPr>
        <w:t>and articles</w:t>
      </w:r>
      <w:r w:rsidRPr="00B51893">
        <w:rPr>
          <w:rStyle w:val="StyleUnderline"/>
        </w:rPr>
        <w:t xml:space="preserve">, </w:t>
      </w:r>
      <w:r w:rsidRPr="002D21E1">
        <w:rPr>
          <w:rStyle w:val="StyleUnderline"/>
        </w:rPr>
        <w:t xml:space="preserve">including </w:t>
      </w:r>
      <w:r w:rsidRPr="002D21E1">
        <w:rPr>
          <w:rStyle w:val="Emphasis"/>
        </w:rPr>
        <w:t>food</w:t>
      </w:r>
      <w:r w:rsidRPr="002D21E1">
        <w:rPr>
          <w:rStyle w:val="StyleUnderline"/>
        </w:rPr>
        <w:t xml:space="preserve"> </w:t>
      </w:r>
      <w:proofErr w:type="gramStart"/>
      <w:r w:rsidRPr="002D21E1">
        <w:rPr>
          <w:rStyle w:val="StyleUnderline"/>
        </w:rPr>
        <w:t>left behind,</w:t>
      </w:r>
      <w:proofErr w:type="gramEnd"/>
      <w:r w:rsidRPr="002D21E1">
        <w:rPr>
          <w:rStyle w:val="StyleUnderline"/>
        </w:rPr>
        <w:t xml:space="preserve"> </w:t>
      </w:r>
      <w:r w:rsidRPr="002D21E1">
        <w:rPr>
          <w:rStyle w:val="Emphasis"/>
        </w:rPr>
        <w:t>paint</w:t>
      </w:r>
      <w:r w:rsidRPr="002D21E1">
        <w:rPr>
          <w:rStyle w:val="StyleUnderline"/>
        </w:rPr>
        <w:t xml:space="preserve">, </w:t>
      </w:r>
      <w:r w:rsidRPr="002D21E1">
        <w:rPr>
          <w:rStyle w:val="Emphasis"/>
        </w:rPr>
        <w:t>nylon</w:t>
      </w:r>
      <w:r w:rsidRPr="002D21E1">
        <w:rPr>
          <w:rStyle w:val="StyleUnderline"/>
        </w:rPr>
        <w:t xml:space="preserve">, </w:t>
      </w:r>
      <w:r w:rsidRPr="002D21E1">
        <w:rPr>
          <w:rStyle w:val="Emphasis"/>
        </w:rPr>
        <w:t>rubber</w:t>
      </w:r>
      <w:r w:rsidRPr="002D21E1">
        <w:rPr>
          <w:rStyle w:val="StyleUnderline"/>
        </w:rPr>
        <w:t xml:space="preserve">, </w:t>
      </w:r>
      <w:r w:rsidRPr="002D21E1">
        <w:rPr>
          <w:rStyle w:val="Emphasis"/>
        </w:rPr>
        <w:t>and metals.</w:t>
      </w:r>
      <w:r w:rsidRPr="002D21E1">
        <w:rPr>
          <w:sz w:val="16"/>
        </w:rPr>
        <w:t xml:space="preserve"> </w:t>
      </w:r>
      <w:r w:rsidRPr="002D21E1">
        <w:rPr>
          <w:rStyle w:val="Emphasis"/>
        </w:rPr>
        <w:t>Currently</w:t>
      </w:r>
      <w:r w:rsidRPr="00300410">
        <w:rPr>
          <w:sz w:val="16"/>
        </w:rPr>
        <w:t xml:space="preserve">, </w:t>
      </w:r>
      <w:r w:rsidRPr="002D21E1">
        <w:rPr>
          <w:rStyle w:val="Emphasis"/>
        </w:rPr>
        <w:t xml:space="preserve">very </w:t>
      </w:r>
      <w:r w:rsidRPr="00A50E06">
        <w:rPr>
          <w:rStyle w:val="Emphasis"/>
          <w:highlight w:val="green"/>
        </w:rPr>
        <w:t xml:space="preserve">little data exist </w:t>
      </w:r>
      <w:r w:rsidRPr="002D21E1">
        <w:rPr>
          <w:rStyle w:val="Emphasis"/>
        </w:rPr>
        <w:t xml:space="preserve">that </w:t>
      </w:r>
      <w:r w:rsidRPr="00A50E06">
        <w:rPr>
          <w:rStyle w:val="Emphasis"/>
          <w:highlight w:val="green"/>
        </w:rPr>
        <w:t>describe</w:t>
      </w:r>
      <w:r w:rsidRPr="00A50E06">
        <w:rPr>
          <w:rStyle w:val="StyleUnderline"/>
          <w:highlight w:val="green"/>
        </w:rPr>
        <w:t xml:space="preserve"> </w:t>
      </w:r>
      <w:r w:rsidRPr="002D21E1">
        <w:rPr>
          <w:rStyle w:val="Emphasis"/>
        </w:rPr>
        <w:t xml:space="preserve">what </w:t>
      </w:r>
      <w:r w:rsidRPr="00A50E06">
        <w:rPr>
          <w:rStyle w:val="Emphasis"/>
          <w:highlight w:val="green"/>
        </w:rPr>
        <w:t>effect temperature extremes, lunar dust</w:t>
      </w:r>
      <w:r w:rsidRPr="002C1327">
        <w:rPr>
          <w:rStyle w:val="StyleUnderline"/>
        </w:rPr>
        <w:t xml:space="preserve">, </w:t>
      </w:r>
      <w:r w:rsidRPr="00A50E06">
        <w:rPr>
          <w:rStyle w:val="Emphasis"/>
          <w:highlight w:val="green"/>
        </w:rPr>
        <w:t>micrometeoroids</w:t>
      </w:r>
      <w:r w:rsidRPr="002C1327">
        <w:rPr>
          <w:rStyle w:val="StyleUnderline"/>
        </w:rPr>
        <w:t xml:space="preserve">, </w:t>
      </w:r>
      <w:r w:rsidRPr="00A50E06">
        <w:rPr>
          <w:rStyle w:val="Emphasis"/>
          <w:highlight w:val="green"/>
        </w:rPr>
        <w:t>solar radiation</w:t>
      </w:r>
      <w:r w:rsidRPr="002C1327">
        <w:rPr>
          <w:rStyle w:val="StyleUnderline"/>
        </w:rPr>
        <w:t xml:space="preserve">, etc. </w:t>
      </w:r>
      <w:r w:rsidRPr="00A50E06">
        <w:rPr>
          <w:rStyle w:val="Emphasis"/>
          <w:highlight w:val="green"/>
        </w:rPr>
        <w:t>have on</w:t>
      </w:r>
      <w:r w:rsidRPr="00A50E06">
        <w:rPr>
          <w:rStyle w:val="StyleUnderline"/>
          <w:highlight w:val="green"/>
        </w:rPr>
        <w:t xml:space="preserve"> </w:t>
      </w:r>
      <w:r w:rsidRPr="002C1327">
        <w:rPr>
          <w:rStyle w:val="StyleUnderline"/>
        </w:rPr>
        <w:t xml:space="preserve">such </w:t>
      </w:r>
      <w:r w:rsidRPr="002D21E1">
        <w:rPr>
          <w:rStyle w:val="Emphasis"/>
        </w:rPr>
        <w:t xml:space="preserve">man-made </w:t>
      </w:r>
      <w:r w:rsidRPr="00A50E06">
        <w:rPr>
          <w:rStyle w:val="Emphasis"/>
          <w:highlight w:val="green"/>
        </w:rPr>
        <w:t>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A50E06">
        <w:rPr>
          <w:rStyle w:val="Emphasis"/>
          <w:highlight w:val="green"/>
        </w:rPr>
        <w:t xml:space="preserve">How these </w:t>
      </w:r>
      <w:r w:rsidRPr="002D21E1">
        <w:rPr>
          <w:rStyle w:val="Emphasis"/>
        </w:rPr>
        <w:t>artifacts</w:t>
      </w:r>
      <w:r w:rsidRPr="002D21E1">
        <w:rPr>
          <w:rStyle w:val="StyleUnderline"/>
        </w:rPr>
        <w:t xml:space="preserve"> </w:t>
      </w:r>
      <w:r w:rsidRPr="002C1327">
        <w:rPr>
          <w:rStyle w:val="StyleUnderline"/>
        </w:rPr>
        <w:t xml:space="preserve">and their constituent materials have </w:t>
      </w:r>
      <w:r w:rsidRPr="00A50E06">
        <w:rPr>
          <w:rStyle w:val="Emphasis"/>
          <w:highlight w:val="green"/>
        </w:rPr>
        <w:t>survived</w:t>
      </w:r>
      <w:r w:rsidRPr="00A50E06">
        <w:rPr>
          <w:rStyle w:val="StyleUnderline"/>
          <w:highlight w:val="green"/>
        </w:rPr>
        <w:t xml:space="preserve"> </w:t>
      </w:r>
      <w:r w:rsidRPr="00C43C2B">
        <w:rPr>
          <w:rStyle w:val="Emphasis"/>
        </w:rPr>
        <w:t>and</w:t>
      </w:r>
      <w:r w:rsidRPr="00C43C2B">
        <w:rPr>
          <w:rStyle w:val="StyleUnderline"/>
        </w:rPr>
        <w:t xml:space="preserve"> been </w:t>
      </w:r>
      <w:r w:rsidRPr="00C43C2B">
        <w:rPr>
          <w:rStyle w:val="Emphasis"/>
        </w:rPr>
        <w:t>altered</w:t>
      </w:r>
      <w:r w:rsidRPr="00C43C2B">
        <w:rPr>
          <w:rStyle w:val="StyleUnderline"/>
        </w:rPr>
        <w:t xml:space="preserve"> </w:t>
      </w:r>
      <w:r w:rsidRPr="002C1327">
        <w:rPr>
          <w:rStyle w:val="StyleUnderline"/>
        </w:rPr>
        <w:t xml:space="preserve">while on the lunar </w:t>
      </w:r>
      <w:r w:rsidRPr="00C43C2B">
        <w:rPr>
          <w:rStyle w:val="StyleUnderline"/>
        </w:rPr>
        <w:t xml:space="preserve">surface </w:t>
      </w:r>
      <w:r w:rsidRPr="00C43C2B">
        <w:rPr>
          <w:rStyle w:val="Emphasis"/>
        </w:rPr>
        <w:t xml:space="preserve">is of </w:t>
      </w:r>
      <w:r w:rsidRPr="00A50E06">
        <w:rPr>
          <w:rStyle w:val="Emphasis"/>
          <w:highlight w:val="green"/>
        </w:rPr>
        <w:t>great interest to</w:t>
      </w:r>
      <w:r w:rsidRPr="00A50E06">
        <w:rPr>
          <w:rStyle w:val="StyleUnderline"/>
          <w:highlight w:val="green"/>
        </w:rPr>
        <w:t xml:space="preserve"> </w:t>
      </w:r>
      <w:r w:rsidRPr="00C43C2B">
        <w:rPr>
          <w:rStyle w:val="Emphasis"/>
          <w:bdr w:val="single" w:sz="18" w:space="0" w:color="auto"/>
        </w:rPr>
        <w:t xml:space="preserve">engineers and </w:t>
      </w:r>
      <w:r w:rsidRPr="00A50E06">
        <w:rPr>
          <w:rStyle w:val="Emphasis"/>
          <w:highlight w:val="green"/>
          <w:bdr w:val="single" w:sz="18" w:space="0" w:color="auto"/>
        </w:rPr>
        <w:t>scientists</w:t>
      </w:r>
      <w:r w:rsidRPr="002C1327">
        <w:rPr>
          <w:rStyle w:val="StyleUnderline"/>
        </w:rPr>
        <w:t xml:space="preserve">. The Apollo artifacts and the impact sites have the potential to </w:t>
      </w:r>
      <w:r w:rsidRPr="00C43C2B">
        <w:rPr>
          <w:rStyle w:val="Emphasis"/>
          <w:bdr w:val="single" w:sz="18" w:space="0" w:color="auto"/>
        </w:rPr>
        <w:t xml:space="preserve">provide </w:t>
      </w:r>
      <w:r w:rsidRPr="00A50E06">
        <w:rPr>
          <w:rStyle w:val="Emphasis"/>
          <w:highlight w:val="green"/>
          <w:bdr w:val="single" w:sz="18" w:space="0" w:color="auto"/>
        </w:rPr>
        <w:t>unprecedented</w:t>
      </w:r>
      <w:r w:rsidRPr="00A50E06">
        <w:rPr>
          <w:rStyle w:val="StyleUnderline"/>
          <w:highlight w:val="green"/>
        </w:rPr>
        <w:t xml:space="preserve"> </w:t>
      </w:r>
      <w:r w:rsidRPr="00C43C2B">
        <w:rPr>
          <w:rStyle w:val="StyleUnderline"/>
          <w:highlight w:val="green"/>
        </w:rPr>
        <w:t>data</w:t>
      </w:r>
      <w:r w:rsidRPr="002C1327">
        <w:rPr>
          <w:rStyle w:val="StyleUnderline"/>
        </w:rPr>
        <w:t xml:space="preserve"> if lunar missions to gather and not corrupt the data are developed. These data will be </w:t>
      </w:r>
      <w:r w:rsidRPr="00A50E06">
        <w:rPr>
          <w:rStyle w:val="Emphasis"/>
          <w:highlight w:val="green"/>
        </w:rPr>
        <w:t>invaluable</w:t>
      </w:r>
      <w:r w:rsidRPr="00A50E06">
        <w:rPr>
          <w:rStyle w:val="StyleUnderline"/>
          <w:highlight w:val="green"/>
        </w:rPr>
        <w:t xml:space="preserve"> </w:t>
      </w:r>
      <w:r w:rsidRPr="00A50E06">
        <w:rPr>
          <w:rStyle w:val="Emphasis"/>
          <w:highlight w:val="green"/>
        </w:rPr>
        <w:t>for</w:t>
      </w:r>
      <w:r w:rsidRPr="00A50E06">
        <w:rPr>
          <w:rStyle w:val="StyleUnderline"/>
          <w:highlight w:val="green"/>
        </w:rPr>
        <w:t xml:space="preserve"> </w:t>
      </w:r>
      <w:r w:rsidRPr="00A50E06">
        <w:rPr>
          <w:rStyle w:val="Emphasis"/>
          <w:highlight w:val="green"/>
        </w:rPr>
        <w:t xml:space="preserve">helping </w:t>
      </w:r>
      <w:r w:rsidRPr="00C43C2B">
        <w:rPr>
          <w:rStyle w:val="Emphasis"/>
        </w:rPr>
        <w:t>to design</w:t>
      </w:r>
      <w:r w:rsidRPr="00C43C2B">
        <w:rPr>
          <w:rStyle w:val="StyleUnderline"/>
        </w:rPr>
        <w:t xml:space="preserve"> </w:t>
      </w:r>
      <w:r w:rsidRPr="00A50E06">
        <w:rPr>
          <w:rStyle w:val="Emphasis"/>
          <w:highlight w:val="green"/>
        </w:rPr>
        <w:t>future</w:t>
      </w:r>
      <w:r w:rsidRPr="00A50E06">
        <w:rPr>
          <w:rStyle w:val="StyleUnderline"/>
          <w:highlight w:val="green"/>
        </w:rPr>
        <w:t xml:space="preserve"> </w:t>
      </w:r>
      <w:r w:rsidRPr="00A50E06">
        <w:rPr>
          <w:rStyle w:val="Emphasis"/>
          <w:highlight w:val="green"/>
        </w:rPr>
        <w:t xml:space="preserve">long-duration </w:t>
      </w:r>
      <w:r w:rsidRPr="002C1327">
        <w:rPr>
          <w:rStyle w:val="StyleUnderline"/>
        </w:rPr>
        <w:t xml:space="preserve">systems for </w:t>
      </w:r>
      <w:r w:rsidRPr="00A50E06">
        <w:rPr>
          <w:rStyle w:val="Emphasis"/>
          <w:highlight w:val="gree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5048BFE6" w14:textId="77777777" w:rsidR="008A3A4F" w:rsidRDefault="008A3A4F" w:rsidP="008A3A4F">
      <w:pPr>
        <w:pStyle w:val="Heading4"/>
      </w:pPr>
      <w:r>
        <w:t xml:space="preserve">Moon Dust Research key to </w:t>
      </w:r>
      <w:r>
        <w:rPr>
          <w:u w:val="single"/>
        </w:rPr>
        <w:t>Moon Basing</w:t>
      </w:r>
      <w:r>
        <w:t>.</w:t>
      </w:r>
    </w:p>
    <w:p w14:paraId="11F6AEB4" w14:textId="77777777" w:rsidR="008A3A4F" w:rsidRPr="00362E4C" w:rsidRDefault="008A3A4F" w:rsidP="008A3A4F">
      <w:r w:rsidRPr="00EA56EB">
        <w:rPr>
          <w:rStyle w:val="Style13ptBold"/>
        </w:rPr>
        <w:t>Smith 19</w:t>
      </w:r>
      <w:r>
        <w:t xml:space="preserve"> Belinda Smith 7-18-2019 “</w:t>
      </w:r>
      <w:r w:rsidRPr="00362E4C">
        <w:t>Who protects Apollo sites when no-one owns the Moon?</w:t>
      </w:r>
      <w:r>
        <w:t xml:space="preserve">” </w:t>
      </w:r>
      <w:hyperlink r:id="rId8"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3F98E231" w14:textId="77777777" w:rsidR="008A3A4F" w:rsidRPr="00322476" w:rsidRDefault="008A3A4F" w:rsidP="008A3A4F">
      <w:pPr>
        <w:rPr>
          <w:sz w:val="14"/>
        </w:rPr>
      </w:pPr>
      <w:r w:rsidRPr="00AE2E56">
        <w:rPr>
          <w:rStyle w:val="Emphasis"/>
        </w:rPr>
        <w:t>It's not just about history</w:t>
      </w:r>
      <w:r w:rsidRPr="00AA1107">
        <w:rPr>
          <w:sz w:val="14"/>
        </w:rPr>
        <w:t xml:space="preserve"> Alongside heritage value</w:t>
      </w:r>
      <w:r w:rsidRPr="00C43C2B">
        <w:rPr>
          <w:sz w:val="14"/>
        </w:rPr>
        <w:t xml:space="preserve">, </w:t>
      </w:r>
      <w:r w:rsidRPr="00C43C2B">
        <w:rPr>
          <w:rStyle w:val="StyleUnderline"/>
        </w:rPr>
        <w:t xml:space="preserve">the bits and pieces left on the Moon have </w:t>
      </w:r>
      <w:r w:rsidRPr="00C43C2B">
        <w:rPr>
          <w:rStyle w:val="Emphasis"/>
          <w:bdr w:val="single" w:sz="18" w:space="0" w:color="auto"/>
        </w:rPr>
        <w:t>enormous scientific significance</w:t>
      </w:r>
      <w:r w:rsidRPr="00C43C2B">
        <w:rPr>
          <w:sz w:val="14"/>
        </w:rPr>
        <w:t>. Take</w:t>
      </w:r>
      <w:r w:rsidRPr="00AA1107">
        <w:rPr>
          <w:sz w:val="14"/>
        </w:rPr>
        <w:t xml:space="preserve"> </w:t>
      </w:r>
      <w:r w:rsidRPr="00A50E06">
        <w:rPr>
          <w:rStyle w:val="StyleUnderline"/>
          <w:highlight w:val="green"/>
        </w:rPr>
        <w:t>moon dust</w:t>
      </w:r>
      <w:r w:rsidRPr="00B51893">
        <w:rPr>
          <w:rStyle w:val="StyleUnderline"/>
        </w:rPr>
        <w:t xml:space="preserve">. It's a real </w:t>
      </w:r>
      <w:r w:rsidRPr="00A50E06">
        <w:rPr>
          <w:rStyle w:val="StyleUnderline"/>
          <w:highlight w:val="green"/>
        </w:rPr>
        <w:t>problem for</w:t>
      </w:r>
      <w:r w:rsidRPr="00AE2E56">
        <w:rPr>
          <w:rStyle w:val="StyleUnderline"/>
        </w:rPr>
        <w:t xml:space="preserve"> </w:t>
      </w:r>
      <w:r w:rsidRPr="00A50E06">
        <w:rPr>
          <w:rStyle w:val="StyleUnderline"/>
          <w:highlight w:val="green"/>
        </w:rPr>
        <w:t>moon-bound equipment</w:t>
      </w:r>
      <w:r w:rsidRPr="00AE2E56">
        <w:rPr>
          <w:rStyle w:val="StyleUnderline"/>
        </w:rPr>
        <w:t xml:space="preserve"> because it's </w:t>
      </w:r>
      <w:r w:rsidRPr="00A50E06">
        <w:rPr>
          <w:rStyle w:val="Emphasis"/>
          <w:highlight w:val="green"/>
        </w:rPr>
        <w:t>made o</w:t>
      </w:r>
      <w:r w:rsidRPr="00A50E06">
        <w:rPr>
          <w:rStyle w:val="StyleUnderline"/>
          <w:highlight w:val="green"/>
        </w:rPr>
        <w:t>f</w:t>
      </w:r>
      <w:r w:rsidRPr="00AE2E56">
        <w:rPr>
          <w:rStyle w:val="StyleUnderline"/>
        </w:rPr>
        <w:t xml:space="preserve"> fine,</w:t>
      </w:r>
      <w:r w:rsidRPr="00AA1107">
        <w:rPr>
          <w:sz w:val="14"/>
        </w:rPr>
        <w:t xml:space="preserve"> super sticky and highly </w:t>
      </w:r>
      <w:r w:rsidRPr="00A50E06">
        <w:rPr>
          <w:rStyle w:val="Emphasis"/>
          <w:highlight w:val="green"/>
        </w:rPr>
        <w:t>abrasive grains</w:t>
      </w:r>
      <w:r w:rsidRPr="00AE2E56">
        <w:rPr>
          <w:rStyle w:val="StyleUnderline"/>
        </w:rPr>
        <w:t xml:space="preserve">, </w:t>
      </w:r>
      <w:r w:rsidRPr="00B51893">
        <w:rPr>
          <w:rStyle w:val="Emphasis"/>
        </w:rPr>
        <w:t xml:space="preserve">which have a </w:t>
      </w:r>
      <w:r w:rsidRPr="00A50E06">
        <w:rPr>
          <w:rStyle w:val="Emphasis"/>
          <w:highlight w:val="gree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A50E06">
        <w:rPr>
          <w:rStyle w:val="Emphasis"/>
          <w:highlight w:val="green"/>
        </w:rPr>
        <w:t>footprints</w:t>
      </w:r>
      <w:r w:rsidRPr="00A50E06">
        <w:rPr>
          <w:rStyle w:val="StyleUnderline"/>
          <w:highlight w:val="gree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A50E06">
        <w:rPr>
          <w:rStyle w:val="Emphasis"/>
          <w:highlight w:val="green"/>
        </w:rPr>
        <w:t xml:space="preserve">gave us </w:t>
      </w:r>
      <w:r w:rsidRPr="00C43C2B">
        <w:rPr>
          <w:rStyle w:val="Emphasis"/>
          <w:highlight w:val="green"/>
        </w:rPr>
        <w:t>valuable</w:t>
      </w:r>
      <w:r w:rsidRPr="00C43C2B">
        <w:rPr>
          <w:rStyle w:val="Emphasis"/>
        </w:rPr>
        <w:t xml:space="preserve"> </w:t>
      </w:r>
      <w:r w:rsidRPr="00A50E06">
        <w:rPr>
          <w:rStyle w:val="Emphasis"/>
          <w:highlight w:val="green"/>
          <w:bdr w:val="single" w:sz="18" w:space="0" w:color="auto"/>
        </w:rPr>
        <w:t xml:space="preserve">information into </w:t>
      </w:r>
      <w:r w:rsidRPr="00C43C2B">
        <w:rPr>
          <w:rStyle w:val="Emphasis"/>
          <w:bdr w:val="single" w:sz="18" w:space="0" w:color="auto"/>
        </w:rPr>
        <w:t xml:space="preserve">the </w:t>
      </w:r>
      <w:r w:rsidRPr="00A50E06">
        <w:rPr>
          <w:rStyle w:val="Emphasis"/>
          <w:highlight w:val="green"/>
          <w:bdr w:val="single" w:sz="18" w:space="0" w:color="auto"/>
        </w:rPr>
        <w:t>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w:t>
      </w:r>
      <w:r w:rsidRPr="00C43C2B">
        <w:rPr>
          <w:sz w:val="14"/>
        </w:rPr>
        <w:t xml:space="preserve">Supplied: NASA) </w:t>
      </w:r>
      <w:r w:rsidRPr="00C43C2B">
        <w:rPr>
          <w:rStyle w:val="StyleUnderline"/>
        </w:rPr>
        <w:t xml:space="preserve">It's data like this that will </w:t>
      </w:r>
      <w:r w:rsidRPr="00C43C2B">
        <w:rPr>
          <w:rStyle w:val="StyleUnderline"/>
          <w:highlight w:val="green"/>
        </w:rPr>
        <w:t>help</w:t>
      </w:r>
      <w:r w:rsidRPr="00C43C2B">
        <w:rPr>
          <w:rStyle w:val="StyleUnderline"/>
        </w:rPr>
        <w:t xml:space="preserve"> </w:t>
      </w:r>
      <w:r w:rsidRPr="00C43C2B">
        <w:rPr>
          <w:rStyle w:val="Emphasis"/>
          <w:bdr w:val="single" w:sz="18" w:space="0" w:color="auto"/>
        </w:rPr>
        <w:t xml:space="preserve">if we want a </w:t>
      </w:r>
      <w:r w:rsidRPr="00C43C2B">
        <w:rPr>
          <w:rStyle w:val="Emphasis"/>
          <w:highlight w:val="green"/>
          <w:bdr w:val="single" w:sz="18" w:space="0" w:color="auto"/>
        </w:rPr>
        <w:t>long</w:t>
      </w:r>
      <w:r w:rsidRPr="00C43C2B">
        <w:rPr>
          <w:rStyle w:val="Emphasis"/>
          <w:bdr w:val="single" w:sz="18" w:space="0" w:color="auto"/>
        </w:rPr>
        <w:t>-</w:t>
      </w:r>
      <w:r w:rsidRPr="00C43C2B">
        <w:rPr>
          <w:rStyle w:val="Emphasis"/>
          <w:highlight w:val="green"/>
          <w:bdr w:val="single" w:sz="18" w:space="0" w:color="auto"/>
        </w:rPr>
        <w:t>term</w:t>
      </w:r>
      <w:r w:rsidRPr="00C43C2B">
        <w:rPr>
          <w:rStyle w:val="Emphasis"/>
          <w:bdr w:val="single" w:sz="18" w:space="0" w:color="auto"/>
        </w:rPr>
        <w:t xml:space="preserve"> </w:t>
      </w:r>
      <w:r w:rsidRPr="00C43C2B">
        <w:rPr>
          <w:rStyle w:val="Emphasis"/>
          <w:highlight w:val="green"/>
          <w:bdr w:val="single" w:sz="18" w:space="0" w:color="auto"/>
        </w:rPr>
        <w:t>base</w:t>
      </w:r>
      <w:r w:rsidRPr="00C43C2B">
        <w:rPr>
          <w:rStyle w:val="Emphasis"/>
          <w:bdr w:val="single" w:sz="18" w:space="0" w:color="auto"/>
        </w:rPr>
        <w:t xml:space="preserve"> on the Moon</w:t>
      </w:r>
      <w:r w:rsidRPr="00AA1107">
        <w:rPr>
          <w:sz w:val="14"/>
        </w:rPr>
        <w:t xml:space="preserve"> — </w:t>
      </w:r>
      <w:r w:rsidRPr="00C43C2B">
        <w:rPr>
          <w:rStyle w:val="StyleUnderline"/>
        </w:rPr>
        <w:t xml:space="preserve">we </w:t>
      </w:r>
      <w:r w:rsidRPr="00A50E06">
        <w:rPr>
          <w:rStyle w:val="StyleUnderline"/>
          <w:highlight w:val="green"/>
        </w:rPr>
        <w:t xml:space="preserve">need to know how our gear </w:t>
      </w:r>
      <w:r w:rsidRPr="00A50E06">
        <w:rPr>
          <w:rStyle w:val="Emphasis"/>
          <w:highlight w:val="green"/>
        </w:rPr>
        <w:t>will stand up to lunar conditions</w:t>
      </w:r>
      <w:r w:rsidRPr="00AA1107">
        <w:rPr>
          <w:sz w:val="14"/>
        </w:rPr>
        <w:t xml:space="preserve">. Apart from the sticky, gritty dust, the lunar surface is also peppered with </w:t>
      </w:r>
      <w:r w:rsidRPr="00A50E06">
        <w:rPr>
          <w:rStyle w:val="Emphasis"/>
          <w:highlight w:val="gree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A50E06">
        <w:rPr>
          <w:rStyle w:val="Emphasis"/>
          <w:highlight w:val="green"/>
        </w:rPr>
        <w:t>What</w:t>
      </w:r>
      <w:r w:rsidRPr="00A50E06">
        <w:rPr>
          <w:rStyle w:val="StyleUnderline"/>
          <w:highlight w:val="green"/>
        </w:rPr>
        <w:t xml:space="preserve"> </w:t>
      </w:r>
      <w:r w:rsidRPr="00EA56EB">
        <w:rPr>
          <w:rStyle w:val="StyleUnderline"/>
        </w:rPr>
        <w:t xml:space="preserve">has </w:t>
      </w:r>
      <w:r w:rsidRPr="00A50E06">
        <w:rPr>
          <w:rStyle w:val="Emphasis"/>
          <w:highlight w:val="green"/>
        </w:rPr>
        <w:t>happened to</w:t>
      </w:r>
      <w:r w:rsidRPr="00A50E06">
        <w:rPr>
          <w:rStyle w:val="StyleUnderline"/>
          <w:highlight w:val="green"/>
        </w:rPr>
        <w:t xml:space="preserve"> this</w:t>
      </w:r>
      <w:r w:rsidRPr="00EA56EB">
        <w:rPr>
          <w:rStyle w:val="StyleUnderline"/>
        </w:rPr>
        <w:t xml:space="preserve"> </w:t>
      </w:r>
      <w:r w:rsidRPr="00A50E06">
        <w:rPr>
          <w:rStyle w:val="Emphasis"/>
          <w:highlight w:val="green"/>
        </w:rPr>
        <w:t>material</w:t>
      </w:r>
      <w:r w:rsidRPr="00A50E06">
        <w:rPr>
          <w:rStyle w:val="StyleUnderline"/>
          <w:highlight w:val="green"/>
        </w:rPr>
        <w:t xml:space="preserve"> </w:t>
      </w:r>
      <w:r w:rsidRPr="00EA56EB">
        <w:rPr>
          <w:rStyle w:val="StyleUnderline"/>
        </w:rPr>
        <w:t>in 50 years of sitting 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A50E06">
        <w:rPr>
          <w:rStyle w:val="Emphasis"/>
          <w:highlight w:val="green"/>
        </w:rPr>
        <w:t>will help planning</w:t>
      </w:r>
      <w:r w:rsidRPr="00A50E06">
        <w:rPr>
          <w:rStyle w:val="StyleUnderline"/>
          <w:highlight w:val="green"/>
        </w:rPr>
        <w:t xml:space="preserve"> </w:t>
      </w:r>
      <w:r w:rsidRPr="00A50E06">
        <w:rPr>
          <w:rStyle w:val="Emphasis"/>
          <w:highlight w:val="green"/>
          <w:bdr w:val="single" w:sz="18" w:space="0" w:color="auto"/>
        </w:rPr>
        <w:t>for future missions</w:t>
      </w:r>
      <w:r w:rsidRPr="00A50E06">
        <w:rPr>
          <w:rStyle w:val="StyleUnderline"/>
          <w:highlight w:val="gree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AA1107">
        <w:rPr>
          <w:sz w:val="14"/>
        </w:rPr>
        <w:t>Capelotti</w:t>
      </w:r>
      <w:proofErr w:type="spellEnd"/>
      <w:r w:rsidRPr="00AA1107">
        <w:rPr>
          <w:sz w:val="14"/>
        </w:rPr>
        <w:t xml:space="preserve"> said. "There's a lot of people out there who still don't believe it happened. "The stuff on the Moon is a testament to what we did and when we did it."</w:t>
      </w:r>
    </w:p>
    <w:p w14:paraId="672A517B" w14:textId="77777777" w:rsidR="008A3A4F" w:rsidRPr="00800925" w:rsidRDefault="008A3A4F" w:rsidP="008A3A4F">
      <w:pPr>
        <w:pStyle w:val="Heading4"/>
      </w:pPr>
      <w:r>
        <w:t xml:space="preserve">Scenario 1 – </w:t>
      </w:r>
      <w:r w:rsidRPr="00800925">
        <w:rPr>
          <w:u w:val="single"/>
        </w:rPr>
        <w:t>Warming</w:t>
      </w:r>
      <w:r>
        <w:t>:</w:t>
      </w:r>
    </w:p>
    <w:p w14:paraId="5D84DA29" w14:textId="77777777" w:rsidR="008A3A4F" w:rsidRDefault="008A3A4F" w:rsidP="008A3A4F">
      <w:pPr>
        <w:pStyle w:val="Heading4"/>
      </w:pPr>
      <w:r>
        <w:t>Lunar observatory solves warming adaptation.</w:t>
      </w:r>
    </w:p>
    <w:p w14:paraId="4CB2481C" w14:textId="77777777" w:rsidR="008A3A4F" w:rsidRPr="007B6F50" w:rsidRDefault="008A3A4F" w:rsidP="008A3A4F">
      <w:r w:rsidRPr="007B6F50">
        <w:rPr>
          <w:rStyle w:val="Style13ptBold"/>
        </w:rPr>
        <w:t>Ding</w:t>
      </w:r>
      <w:r>
        <w:rPr>
          <w:rStyle w:val="Style13ptBold"/>
        </w:rPr>
        <w:t xml:space="preserve"> et al. 17 </w:t>
      </w:r>
      <w:r w:rsidRPr="00FD54C2">
        <w:rPr>
          <w:rStyle w:val="Style13ptBold"/>
          <w:b w:val="0"/>
          <w:bCs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roofErr w:type="spellStart"/>
      <w:r w:rsidRPr="00FD54C2">
        <w:rPr>
          <w:sz w:val="20"/>
          <w:szCs w:val="20"/>
        </w:rPr>
        <w:t>rahulpenu</w:t>
      </w:r>
      <w:proofErr w:type="spellEnd"/>
    </w:p>
    <w:p w14:paraId="6E85459E" w14:textId="77777777" w:rsidR="008A3A4F" w:rsidRDefault="008A3A4F" w:rsidP="008A3A4F">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 xml:space="preserve">but these point-by-point methods are spatially limited to certain regions. Spaceborne </w:t>
      </w:r>
      <w:proofErr w:type="spellStart"/>
      <w:r w:rsidRPr="00100A74">
        <w:rPr>
          <w:rStyle w:val="StyleUnderline"/>
        </w:rPr>
        <w:t>InSAR</w:t>
      </w:r>
      <w:proofErr w:type="spellEnd"/>
      <w:r w:rsidRPr="00100A74">
        <w:rPr>
          <w:rStyle w:val="StyleUnderline"/>
        </w:rPr>
        <w:t xml:space="preserve">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 xml:space="preserve">easier to </w:t>
      </w:r>
      <w:proofErr w:type="gramStart"/>
      <w:r w:rsidRPr="00FD54C2">
        <w:rPr>
          <w:u w:val="single"/>
        </w:rPr>
        <w:t>predict</w:t>
      </w:r>
      <w:proofErr w:type="gramEnd"/>
      <w:r w:rsidRPr="00FD54C2">
        <w:rPr>
          <w:u w:val="single"/>
        </w:rPr>
        <w:t xml:space="preserve"> and the time interval of repeat-pass interferometry could be reduced to one day</w:t>
      </w:r>
      <w:r w:rsidRPr="006F05AA">
        <w:rPr>
          <w:sz w:val="14"/>
        </w:rPr>
        <w:t xml:space="preserve"> (</w:t>
      </w:r>
      <w:proofErr w:type="spellStart"/>
      <w:r w:rsidRPr="006F05AA">
        <w:rPr>
          <w:sz w:val="14"/>
        </w:rPr>
        <w:t>Fornaro</w:t>
      </w:r>
      <w:proofErr w:type="spellEnd"/>
      <w:r w:rsidRPr="006F05AA">
        <w:rPr>
          <w:sz w:val="14"/>
        </w:rPr>
        <w:t xml:space="preserve"> et al. 2010). In addition, the </w:t>
      </w:r>
      <w:r w:rsidRPr="00FD54C2">
        <w:rPr>
          <w:u w:val="single"/>
        </w:rPr>
        <w:t>Moon is one of the main sources of tides on the Earth</w:t>
      </w:r>
      <w:r w:rsidRPr="006F05AA">
        <w:rPr>
          <w:sz w:val="14"/>
        </w:rPr>
        <w:t xml:space="preserve">; </w:t>
      </w:r>
      <w:proofErr w:type="gramStart"/>
      <w:r w:rsidRPr="006F05AA">
        <w:rPr>
          <w:sz w:val="14"/>
        </w:rPr>
        <w:t>so</w:t>
      </w:r>
      <w:proofErr w:type="gramEnd"/>
      <w:r w:rsidRPr="006F05AA">
        <w:rPr>
          <w:sz w:val="14"/>
        </w:rPr>
        <w:t xml:space="preserve">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w:t>
      </w:r>
      <w:proofErr w:type="spellStart"/>
      <w:r w:rsidRPr="006F05AA">
        <w:rPr>
          <w:sz w:val="14"/>
          <w:szCs w:val="16"/>
        </w:rPr>
        <w:t>InSAR</w:t>
      </w:r>
      <w:proofErr w:type="spellEnd"/>
      <w:r w:rsidRPr="006F05AA">
        <w:rPr>
          <w:sz w:val="14"/>
          <w:szCs w:val="16"/>
        </w:rPr>
        <w:t xml:space="preserve"> system needs to be carefully designed. Except for the general SAR parameters, the critical baseline is a key factor that impacts its performance. The critical baseline </w:t>
      </w:r>
      <w:proofErr w:type="spellStart"/>
      <w:r w:rsidRPr="006F05AA">
        <w:rPr>
          <w:sz w:val="14"/>
          <w:szCs w:val="16"/>
        </w:rPr>
        <w:t>Bc</w:t>
      </w:r>
      <w:proofErr w:type="spellEnd"/>
      <w:r w:rsidRPr="006F05AA">
        <w:rPr>
          <w:sz w:val="14"/>
          <w:szCs w:val="16"/>
        </w:rPr>
        <w:t xml:space="preserve"> leading to a complete spatial decorrelation is given by </w:t>
      </w:r>
      <w:proofErr w:type="spellStart"/>
      <w:r w:rsidRPr="006F05AA">
        <w:rPr>
          <w:sz w:val="14"/>
          <w:szCs w:val="16"/>
        </w:rPr>
        <w:t>Bc</w:t>
      </w:r>
      <w:proofErr w:type="spellEnd"/>
      <w:r w:rsidRPr="006F05AA">
        <w:rPr>
          <w:sz w:val="14"/>
          <w:szCs w:val="16"/>
        </w:rPr>
        <w:t xml:space="preserve"> = </w:t>
      </w:r>
      <w:proofErr w:type="spellStart"/>
      <w:r w:rsidRPr="006F05AA">
        <w:rPr>
          <w:sz w:val="14"/>
          <w:szCs w:val="16"/>
        </w:rPr>
        <w:t>BlDem</w:t>
      </w:r>
      <w:proofErr w:type="spellEnd"/>
      <w:r w:rsidRPr="006F05AA">
        <w:rPr>
          <w:sz w:val="14"/>
          <w:szCs w:val="16"/>
        </w:rPr>
        <w:t xml:space="preserve"> tan </w:t>
      </w:r>
      <w:proofErr w:type="spellStart"/>
      <w:r w:rsidRPr="006F05AA">
        <w:rPr>
          <w:sz w:val="14"/>
          <w:szCs w:val="16"/>
        </w:rPr>
        <w:t>ui</w:t>
      </w:r>
      <w:proofErr w:type="spellEnd"/>
      <w:r w:rsidRPr="006F05AA">
        <w:rPr>
          <w:sz w:val="14"/>
          <w:szCs w:val="16"/>
        </w:rPr>
        <w:t xml:space="preserve"> </w:t>
      </w:r>
      <w:proofErr w:type="gramStart"/>
      <w:r w:rsidRPr="006F05AA">
        <w:rPr>
          <w:sz w:val="14"/>
          <w:szCs w:val="16"/>
        </w:rPr>
        <w:t>c .</w:t>
      </w:r>
      <w:proofErr w:type="gramEnd"/>
      <w:r w:rsidRPr="006F05AA">
        <w:rPr>
          <w:sz w:val="14"/>
          <w:szCs w:val="16"/>
        </w:rPr>
        <w:t xml:space="preserve"> (7) In this equation, the incidence angle </w:t>
      </w:r>
      <w:proofErr w:type="spellStart"/>
      <w:r w:rsidRPr="006F05AA">
        <w:rPr>
          <w:sz w:val="14"/>
          <w:szCs w:val="16"/>
        </w:rPr>
        <w:t>ui</w:t>
      </w:r>
      <w:proofErr w:type="spellEnd"/>
      <w:r w:rsidRPr="006F05AA">
        <w:rPr>
          <w:sz w:val="14"/>
          <w:szCs w:val="16"/>
        </w:rPr>
        <w:t xml:space="preserve"> is related to the observational geometry, while l and B are optional. When the bandwidth is 100 MHz and the incidence angle is 25°, the critical baselines are 14,000, 3300 and 1770 km at the L-band, C-</w:t>
      </w:r>
      <w:proofErr w:type="gramStart"/>
      <w:r w:rsidRPr="006F05AA">
        <w:rPr>
          <w:sz w:val="14"/>
          <w:szCs w:val="16"/>
        </w:rPr>
        <w:t>band</w:t>
      </w:r>
      <w:proofErr w:type="gramEnd"/>
      <w:r w:rsidRPr="006F05AA">
        <w:rPr>
          <w:sz w:val="14"/>
          <w:szCs w:val="16"/>
        </w:rPr>
        <w:t xml:space="preserve"> and X-band, respectively. In order to keep the correlation between two repeat passes, a practical baseline must be smaller than </w:t>
      </w:r>
      <w:proofErr w:type="spellStart"/>
      <w:r w:rsidRPr="006F05AA">
        <w:rPr>
          <w:sz w:val="14"/>
          <w:szCs w:val="16"/>
        </w:rPr>
        <w:t>Bc</w:t>
      </w:r>
      <w:proofErr w:type="spellEnd"/>
      <w:r w:rsidRPr="006F05AA">
        <w:rPr>
          <w:sz w:val="14"/>
          <w:szCs w:val="16"/>
        </w:rPr>
        <w:t xml:space="preserve">.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w:t>
      </w:r>
      <w:proofErr w:type="spellStart"/>
      <w:r w:rsidRPr="006F05AA">
        <w:rPr>
          <w:sz w:val="14"/>
        </w:rPr>
        <w:t>centimetres</w:t>
      </w:r>
      <w:proofErr w:type="spellEnd"/>
      <w:r w:rsidRPr="006F05AA">
        <w:rPr>
          <w:sz w:val="14"/>
        </w:rPr>
        <w:t xml:space="preserve"> in one day. A resolution of hundreds of </w:t>
      </w:r>
      <w:proofErr w:type="spellStart"/>
      <w:r w:rsidRPr="006F05AA">
        <w:rPr>
          <w:sz w:val="14"/>
        </w:rPr>
        <w:t>metres</w:t>
      </w:r>
      <w:proofErr w:type="spellEnd"/>
      <w:r w:rsidRPr="006F05AA">
        <w:rPr>
          <w:sz w:val="14"/>
        </w:rPr>
        <w:t xml:space="preserve"> or even coarser will be enough if the wave is stably scattered. </w:t>
      </w:r>
      <w:r w:rsidRPr="006F05AA">
        <w:rPr>
          <w:sz w:val="14"/>
          <w:szCs w:val="16"/>
        </w:rPr>
        <w:t xml:space="preserve">4.2. Energy budget of earth </w:t>
      </w:r>
      <w:r w:rsidRPr="006F05AA">
        <w:rPr>
          <w:sz w:val="14"/>
        </w:rPr>
        <w:t xml:space="preserve">Fundamentally, </w:t>
      </w:r>
      <w:r w:rsidRPr="007E17E1">
        <w:rPr>
          <w:b/>
          <w:bCs/>
          <w:u w:val="single"/>
        </w:rPr>
        <w:t>climate</w:t>
      </w:r>
      <w:r w:rsidRPr="007E17E1">
        <w:rPr>
          <w:u w:val="single"/>
        </w:rPr>
        <w:t xml:space="preserve"> </w:t>
      </w:r>
      <w:r w:rsidRPr="007E17E1">
        <w:rPr>
          <w:b/>
          <w:bCs/>
          <w:u w:val="single"/>
        </w:rPr>
        <w:t>change</w:t>
      </w:r>
      <w:r w:rsidRPr="007E17E1">
        <w:rPr>
          <w:u w:val="single"/>
        </w:rPr>
        <w:t xml:space="preserve"> </w:t>
      </w:r>
      <w:r w:rsidRPr="007E17E1">
        <w:rPr>
          <w:b/>
          <w:bCs/>
          <w:u w:val="single"/>
        </w:rPr>
        <w:t>depends</w:t>
      </w:r>
      <w:r w:rsidRPr="007E17E1">
        <w:rPr>
          <w:u w:val="single"/>
        </w:rPr>
        <w:t xml:space="preserve"> </w:t>
      </w:r>
      <w:r w:rsidRPr="007E17E1">
        <w:rPr>
          <w:b/>
          <w:bCs/>
          <w:u w:val="single"/>
        </w:rPr>
        <w:t>on</w:t>
      </w:r>
      <w:r w:rsidRPr="007E17E1">
        <w:rPr>
          <w:u w:val="single"/>
        </w:rPr>
        <w:t xml:space="preserve"> Earth’s </w:t>
      </w:r>
      <w:r w:rsidRPr="007E17E1">
        <w:rPr>
          <w:b/>
          <w:bCs/>
          <w:u w:val="single"/>
          <w:bdr w:val="single" w:sz="18" w:space="0" w:color="auto"/>
        </w:rPr>
        <w:t>radiation</w:t>
      </w:r>
      <w:r w:rsidRPr="007E17E1">
        <w:rPr>
          <w:u w:val="single"/>
          <w:bdr w:val="single" w:sz="18" w:space="0" w:color="auto"/>
        </w:rPr>
        <w:t xml:space="preserve"> </w:t>
      </w:r>
      <w:r w:rsidRPr="007E17E1">
        <w:rPr>
          <w:b/>
          <w:bCs/>
          <w:u w:val="single"/>
          <w:bdr w:val="single" w:sz="18" w:space="0" w:color="auto"/>
        </w:rPr>
        <w:t>balance</w:t>
      </w:r>
      <w:r w:rsidRPr="007E17E1">
        <w:rPr>
          <w:sz w:val="14"/>
        </w:rPr>
        <w:t>.</w:t>
      </w:r>
      <w:r w:rsidRPr="006F05AA">
        <w:rPr>
          <w:sz w:val="14"/>
        </w:rPr>
        <w:t xml:space="preserve"> </w:t>
      </w:r>
      <w:r w:rsidRPr="00A50E06">
        <w:rPr>
          <w:b/>
          <w:bCs/>
          <w:highlight w:val="green"/>
          <w:u w:val="single"/>
        </w:rPr>
        <w:t>Observation</w:t>
      </w:r>
      <w:r w:rsidRPr="006134B3">
        <w:rPr>
          <w:u w:val="single"/>
        </w:rPr>
        <w:t xml:space="preserve"> </w:t>
      </w:r>
      <w:r w:rsidRPr="00A50E06">
        <w:rPr>
          <w:b/>
          <w:bCs/>
          <w:highlight w:val="green"/>
          <w:u w:val="single"/>
        </w:rPr>
        <w:t>of</w:t>
      </w:r>
      <w:r w:rsidRPr="006134B3">
        <w:rPr>
          <w:u w:val="single"/>
        </w:rPr>
        <w:t xml:space="preserve"> both the </w:t>
      </w:r>
      <w:r w:rsidRPr="00A50E06">
        <w:rPr>
          <w:highlight w:val="green"/>
          <w:u w:val="single"/>
        </w:rPr>
        <w:t xml:space="preserve">solar </w:t>
      </w:r>
      <w:r w:rsidRPr="00A50E06">
        <w:rPr>
          <w:b/>
          <w:bCs/>
          <w:highlight w:val="green"/>
          <w:u w:val="single"/>
        </w:rPr>
        <w:t>radiation</w:t>
      </w:r>
      <w:r w:rsidRPr="006134B3">
        <w:rPr>
          <w:u w:val="single"/>
        </w:rPr>
        <w:t xml:space="preserve"> </w:t>
      </w:r>
      <w:r w:rsidRPr="00A50E06">
        <w:rPr>
          <w:b/>
          <w:bCs/>
          <w:highlight w:val="green"/>
          <w:u w:val="single"/>
        </w:rPr>
        <w:t>and</w:t>
      </w:r>
      <w:r w:rsidRPr="006134B3">
        <w:rPr>
          <w:u w:val="single"/>
        </w:rPr>
        <w:t xml:space="preserve"> </w:t>
      </w:r>
      <w:r w:rsidRPr="00A50E06">
        <w:rPr>
          <w:highlight w:val="green"/>
          <w:u w:val="single"/>
        </w:rPr>
        <w:t xml:space="preserve">Earth’s </w:t>
      </w:r>
      <w:r w:rsidRPr="00A50E06">
        <w:rPr>
          <w:b/>
          <w:bCs/>
          <w:highlight w:val="green"/>
          <w:u w:val="single"/>
        </w:rPr>
        <w:t>reflection</w:t>
      </w:r>
      <w:r w:rsidRPr="006F05AA">
        <w:rPr>
          <w:sz w:val="14"/>
        </w:rPr>
        <w:t xml:space="preserve"> </w:t>
      </w:r>
      <w:r w:rsidRPr="006134B3">
        <w:rPr>
          <w:u w:val="single"/>
        </w:rPr>
        <w:t>and</w:t>
      </w:r>
      <w:r w:rsidRPr="006F05AA">
        <w:rPr>
          <w:sz w:val="14"/>
        </w:rPr>
        <w:t xml:space="preserve"> </w:t>
      </w:r>
      <w:r w:rsidRPr="00A50E06">
        <w:rPr>
          <w:highlight w:val="green"/>
          <w:u w:val="single"/>
        </w:rPr>
        <w:t>emission</w:t>
      </w:r>
      <w:r w:rsidRPr="006134B3">
        <w:rPr>
          <w:u w:val="single"/>
        </w:rPr>
        <w:t xml:space="preserve"> </w:t>
      </w:r>
      <w:r w:rsidRPr="007E17E1">
        <w:rPr>
          <w:u w:val="single"/>
        </w:rPr>
        <w:t xml:space="preserve">will </w:t>
      </w:r>
      <w:r w:rsidRPr="00A50E06">
        <w:rPr>
          <w:b/>
          <w:bCs/>
          <w:highlight w:val="green"/>
          <w:u w:val="single"/>
        </w:rPr>
        <w:t>depend</w:t>
      </w:r>
      <w:r w:rsidRPr="00A50E06">
        <w:rPr>
          <w:highlight w:val="green"/>
          <w:u w:val="single"/>
        </w:rPr>
        <w:t xml:space="preserve"> </w:t>
      </w:r>
      <w:r w:rsidRPr="00A50E06">
        <w:rPr>
          <w:b/>
          <w:bCs/>
          <w:highlight w:val="green"/>
          <w:u w:val="single"/>
        </w:rPr>
        <w:t>on</w:t>
      </w:r>
      <w:r w:rsidRPr="00A50E06">
        <w:rPr>
          <w:highlight w:val="green"/>
          <w:u w:val="single"/>
        </w:rPr>
        <w:t xml:space="preserve"> </w:t>
      </w:r>
      <w:r w:rsidRPr="007E17E1">
        <w:rPr>
          <w:b/>
          <w:bCs/>
          <w:u w:val="single"/>
        </w:rPr>
        <w:t>accurate</w:t>
      </w:r>
      <w:r w:rsidRPr="006134B3">
        <w:rPr>
          <w:u w:val="single"/>
        </w:rPr>
        <w:t xml:space="preserve"> </w:t>
      </w:r>
      <w:r w:rsidRPr="00A50E06">
        <w:rPr>
          <w:b/>
          <w:bCs/>
          <w:highlight w:val="green"/>
          <w:u w:val="single"/>
        </w:rPr>
        <w:t>measurement</w:t>
      </w:r>
      <w:r w:rsidRPr="006134B3">
        <w:rPr>
          <w:u w:val="single"/>
        </w:rPr>
        <w:t xml:space="preserve"> </w:t>
      </w:r>
      <w:r w:rsidRPr="00A50E06">
        <w:rPr>
          <w:rStyle w:val="Emphasis"/>
          <w:highlight w:val="green"/>
          <w:bdr w:val="single" w:sz="18" w:space="0" w:color="auto"/>
        </w:rPr>
        <w:t>with space technology</w:t>
      </w:r>
      <w:r w:rsidRPr="006F05AA">
        <w:rPr>
          <w:sz w:val="14"/>
        </w:rPr>
        <w:t xml:space="preserve">. Since the late 1970s, the United States and Europe have launched a number of missions to measure solar and terrestrial radiation, such as NASA’s Active Cavity Radiometer Irradiance Monitor Series </w:t>
      </w:r>
      <w:proofErr w:type="spellStart"/>
      <w:r w:rsidRPr="006F05AA">
        <w:rPr>
          <w:sz w:val="14"/>
        </w:rPr>
        <w:t>programme</w:t>
      </w:r>
      <w:proofErr w:type="spellEnd"/>
      <w:r w:rsidRPr="006F05AA">
        <w:rPr>
          <w:sz w:val="14"/>
        </w:rPr>
        <w:t xml:space="preserve"> (ACRIM1, 1980–1989; ACRIM2, 1991–2001; ACRIM3, 2000–present), Earth Radiation Budget Experiment (ERBE, 1984–1994), Clouds and Earth’s Radiant Energy System (CERES, 1997–present), Solar Radiation and Climate Experiment (SORCE, 2003–present) and the French </w:t>
      </w:r>
      <w:proofErr w:type="spellStart"/>
      <w:r w:rsidRPr="006F05AA">
        <w:rPr>
          <w:sz w:val="14"/>
        </w:rPr>
        <w:t>Megha-Tropiques</w:t>
      </w:r>
      <w:proofErr w:type="spellEnd"/>
      <w:r w:rsidRPr="006F05AA">
        <w:rPr>
          <w:sz w:val="14"/>
        </w:rPr>
        <w:t xml:space="preserve"> satellite on the Scanner for Radiation Budget (</w:t>
      </w:r>
      <w:proofErr w:type="spellStart"/>
      <w:r w:rsidRPr="006F05AA">
        <w:rPr>
          <w:sz w:val="14"/>
        </w:rPr>
        <w:t>ScaRaB</w:t>
      </w:r>
      <w:proofErr w:type="spellEnd"/>
      <w:r w:rsidRPr="006F05AA">
        <w:rPr>
          <w:sz w:val="14"/>
        </w:rPr>
        <w:t xml:space="preserve">,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w:t>
      </w:r>
      <w:proofErr w:type="spellStart"/>
      <w:r w:rsidRPr="006F05AA">
        <w:rPr>
          <w:sz w:val="14"/>
        </w:rPr>
        <w:t>Lagrangian</w:t>
      </w:r>
      <w:proofErr w:type="spellEnd"/>
      <w:r w:rsidRPr="006F05AA">
        <w:rPr>
          <w:sz w:val="14"/>
        </w:rPr>
        <w:t xml:space="preserve"> point, has been designed to </w:t>
      </w:r>
      <w:r w:rsidRPr="006134B3">
        <w:rPr>
          <w:u w:val="single"/>
        </w:rPr>
        <w:t>measure the outgoing radiation of the sunlit Earth disk with a constant look angle</w:t>
      </w:r>
      <w:r w:rsidRPr="006F05AA">
        <w:rPr>
          <w:sz w:val="14"/>
        </w:rPr>
        <w:t xml:space="preserve">. But in the </w:t>
      </w:r>
      <w:r w:rsidRPr="00A50E06">
        <w:rPr>
          <w:highlight w:val="green"/>
          <w:u w:val="single"/>
        </w:rPr>
        <w:t xml:space="preserve">outgoing </w:t>
      </w:r>
      <w:r w:rsidRPr="00FD54C2">
        <w:rPr>
          <w:u w:val="single"/>
        </w:rPr>
        <w:t>radiation</w:t>
      </w:r>
      <w:r w:rsidRPr="006F05AA">
        <w:rPr>
          <w:sz w:val="14"/>
        </w:rPr>
        <w:t xml:space="preserve">, the </w:t>
      </w:r>
      <w:r w:rsidRPr="00A50E06">
        <w:rPr>
          <w:highlight w:val="green"/>
          <w:u w:val="single"/>
        </w:rPr>
        <w:t>reflected</w:t>
      </w:r>
      <w:r w:rsidRPr="006134B3">
        <w:rPr>
          <w:u w:val="single"/>
        </w:rPr>
        <w:t xml:space="preserve"> shortwave </w:t>
      </w:r>
      <w:r w:rsidRPr="00A50E06">
        <w:rPr>
          <w:b/>
          <w:bCs/>
          <w:highlight w:val="green"/>
          <w:u w:val="single"/>
        </w:rPr>
        <w:t>radiation</w:t>
      </w:r>
      <w:r w:rsidRPr="006134B3">
        <w:rPr>
          <w:u w:val="single"/>
        </w:rPr>
        <w:t xml:space="preserve"> is </w:t>
      </w:r>
      <w:r w:rsidRPr="00A50E06">
        <w:rPr>
          <w:b/>
          <w:bCs/>
          <w:highlight w:val="green"/>
          <w:u w:val="single"/>
        </w:rPr>
        <w:t>highly</w:t>
      </w:r>
      <w:r w:rsidRPr="00A50E06">
        <w:rPr>
          <w:highlight w:val="green"/>
          <w:u w:val="single"/>
        </w:rPr>
        <w:t xml:space="preserve"> </w:t>
      </w:r>
      <w:r w:rsidRPr="00A50E06">
        <w:rPr>
          <w:b/>
          <w:bCs/>
          <w:highlight w:val="green"/>
          <w:u w:val="single"/>
        </w:rPr>
        <w:t>affected</w:t>
      </w:r>
      <w:r w:rsidRPr="00A50E06">
        <w:rPr>
          <w:highlight w:val="green"/>
          <w:u w:val="single"/>
        </w:rPr>
        <w:t xml:space="preserve"> </w:t>
      </w:r>
      <w:r w:rsidRPr="00A50E06">
        <w:rPr>
          <w:b/>
          <w:bCs/>
          <w:highlight w:val="green"/>
          <w:u w:val="single"/>
        </w:rPr>
        <w:t>by</w:t>
      </w:r>
      <w:r w:rsidRPr="006134B3">
        <w:rPr>
          <w:u w:val="single"/>
        </w:rPr>
        <w:t xml:space="preserve"> </w:t>
      </w:r>
      <w:r w:rsidRPr="007E17E1">
        <w:rPr>
          <w:b/>
          <w:bCs/>
          <w:u w:val="single"/>
        </w:rPr>
        <w:t>albedo</w:t>
      </w:r>
      <w:r w:rsidRPr="006134B3">
        <w:rPr>
          <w:u w:val="single"/>
        </w:rPr>
        <w:t xml:space="preserve"> </w:t>
      </w:r>
      <w:r w:rsidRPr="007E17E1">
        <w:rPr>
          <w:b/>
          <w:bCs/>
          <w:u w:val="single"/>
        </w:rPr>
        <w:t>and</w:t>
      </w:r>
      <w:r w:rsidRPr="006134B3">
        <w:rPr>
          <w:u w:val="single"/>
        </w:rPr>
        <w:t xml:space="preserve"> </w:t>
      </w:r>
      <w:r w:rsidRPr="00A50E06">
        <w:rPr>
          <w:b/>
          <w:bCs/>
          <w:highlight w:val="green"/>
          <w:u w:val="single"/>
        </w:rPr>
        <w:t>atmospheric</w:t>
      </w:r>
      <w:r w:rsidRPr="00A50E06">
        <w:rPr>
          <w:highlight w:val="green"/>
          <w:u w:val="single"/>
        </w:rPr>
        <w:t xml:space="preserve"> </w:t>
      </w:r>
      <w:r w:rsidRPr="00A50E06">
        <w:rPr>
          <w:b/>
          <w:bCs/>
          <w:highlight w:val="green"/>
          <w:u w:val="single"/>
        </w:rPr>
        <w:t>conditions</w:t>
      </w:r>
      <w:r w:rsidRPr="006F05AA">
        <w:rPr>
          <w:sz w:val="14"/>
        </w:rPr>
        <w:t xml:space="preserve">, </w:t>
      </w:r>
      <w:r w:rsidRPr="006134B3">
        <w:rPr>
          <w:u w:val="single"/>
        </w:rPr>
        <w:t>showing obvious anisotropy</w:t>
      </w:r>
      <w:r w:rsidRPr="006F05AA">
        <w:rPr>
          <w:sz w:val="14"/>
        </w:rPr>
        <w:t xml:space="preserve">. </w:t>
      </w:r>
      <w:r w:rsidRPr="00A50E06">
        <w:rPr>
          <w:b/>
          <w:bCs/>
          <w:highlight w:val="green"/>
          <w:u w:val="single"/>
        </w:rPr>
        <w:t>Lack</w:t>
      </w:r>
      <w:r w:rsidRPr="00A50E06">
        <w:rPr>
          <w:highlight w:val="green"/>
          <w:u w:val="single"/>
        </w:rPr>
        <w:t xml:space="preserve"> </w:t>
      </w:r>
      <w:r w:rsidRPr="00A50E06">
        <w:rPr>
          <w:b/>
          <w:bCs/>
          <w:highlight w:val="green"/>
          <w:u w:val="single"/>
        </w:rPr>
        <w:t>of</w:t>
      </w:r>
      <w:r w:rsidRPr="00A50E06">
        <w:rPr>
          <w:highlight w:val="green"/>
          <w:u w:val="single"/>
        </w:rPr>
        <w:t xml:space="preserve"> </w:t>
      </w:r>
      <w:r w:rsidRPr="00A50E06">
        <w:rPr>
          <w:b/>
          <w:bCs/>
          <w:highlight w:val="green"/>
          <w:u w:val="single"/>
        </w:rPr>
        <w:t>sampling</w:t>
      </w:r>
      <w:r w:rsidRPr="006134B3">
        <w:rPr>
          <w:u w:val="single"/>
        </w:rPr>
        <w:t xml:space="preserve"> </w:t>
      </w:r>
      <w:r w:rsidRPr="00A50E06">
        <w:rPr>
          <w:highlight w:val="green"/>
          <w:u w:val="single"/>
        </w:rPr>
        <w:t>in</w:t>
      </w:r>
      <w:r w:rsidRPr="006134B3">
        <w:rPr>
          <w:u w:val="single"/>
        </w:rPr>
        <w:t xml:space="preserve"> </w:t>
      </w:r>
      <w:r w:rsidRPr="00A50E06">
        <w:rPr>
          <w:highlight w:val="green"/>
          <w:u w:val="single"/>
        </w:rPr>
        <w:t>space</w:t>
      </w:r>
      <w:r w:rsidRPr="006134B3">
        <w:rPr>
          <w:u w:val="single"/>
        </w:rPr>
        <w:t xml:space="preserve"> and time is </w:t>
      </w:r>
      <w:r w:rsidRPr="00A50E06">
        <w:rPr>
          <w:b/>
          <w:bCs/>
          <w:highlight w:val="green"/>
          <w:u w:val="single"/>
        </w:rPr>
        <w:t>vulnerable</w:t>
      </w:r>
      <w:r w:rsidRPr="00A50E06">
        <w:rPr>
          <w:highlight w:val="green"/>
          <w:u w:val="single"/>
        </w:rPr>
        <w:t xml:space="preserve"> </w:t>
      </w:r>
      <w:r w:rsidRPr="00A50E06">
        <w:rPr>
          <w:b/>
          <w:bCs/>
          <w:highlight w:val="green"/>
          <w:u w:val="single"/>
        </w:rPr>
        <w:t>to</w:t>
      </w:r>
      <w:r w:rsidRPr="00A50E06">
        <w:rPr>
          <w:highlight w:val="green"/>
          <w:u w:val="single"/>
        </w:rPr>
        <w:t xml:space="preserve"> </w:t>
      </w:r>
      <w:r w:rsidRPr="00A50E06">
        <w:rPr>
          <w:b/>
          <w:bCs/>
          <w:highlight w:val="green"/>
          <w:u w:val="single"/>
        </w:rPr>
        <w:t>uncertainties</w:t>
      </w:r>
      <w:r w:rsidRPr="006F05AA">
        <w:rPr>
          <w:sz w:val="14"/>
        </w:rPr>
        <w:t xml:space="preserve">. The </w:t>
      </w:r>
      <w:r w:rsidRPr="00A50E06">
        <w:rPr>
          <w:b/>
          <w:bCs/>
          <w:highlight w:val="green"/>
          <w:u w:val="single"/>
        </w:rPr>
        <w:t>lunar</w:t>
      </w:r>
      <w:r w:rsidRPr="00A50E06">
        <w:rPr>
          <w:highlight w:val="green"/>
          <w:u w:val="single"/>
        </w:rPr>
        <w:t xml:space="preserve"> </w:t>
      </w:r>
      <w:r w:rsidRPr="00A50E06">
        <w:rPr>
          <w:b/>
          <w:bCs/>
          <w:highlight w:val="green"/>
          <w:u w:val="single"/>
        </w:rPr>
        <w:t>observatory</w:t>
      </w:r>
      <w:r w:rsidRPr="006F05AA">
        <w:rPr>
          <w:sz w:val="14"/>
        </w:rPr>
        <w:t xml:space="preserve"> </w:t>
      </w:r>
      <w:r w:rsidRPr="00A50E06">
        <w:rPr>
          <w:b/>
          <w:bCs/>
          <w:highlight w:val="green"/>
          <w:u w:val="single"/>
        </w:rPr>
        <w:t>provides</w:t>
      </w:r>
      <w:r w:rsidRPr="00397345">
        <w:rPr>
          <w:u w:val="single"/>
        </w:rPr>
        <w:t xml:space="preserve"> </w:t>
      </w:r>
      <w:r w:rsidRPr="00A50E06">
        <w:rPr>
          <w:b/>
          <w:bCs/>
          <w:highlight w:val="green"/>
          <w:u w:val="single"/>
        </w:rPr>
        <w:t>large</w:t>
      </w:r>
      <w:r w:rsidRPr="00397345">
        <w:rPr>
          <w:u w:val="single"/>
        </w:rPr>
        <w:t>-</w:t>
      </w:r>
      <w:r w:rsidRPr="00A50E06">
        <w:rPr>
          <w:b/>
          <w:bCs/>
          <w:highlight w:val="green"/>
          <w:u w:val="single"/>
        </w:rPr>
        <w:t>scale</w:t>
      </w:r>
      <w:r w:rsidRPr="00397345">
        <w:rPr>
          <w:u w:val="single"/>
        </w:rPr>
        <w:t xml:space="preserve"> </w:t>
      </w:r>
      <w:r w:rsidRPr="00A50E06">
        <w:rPr>
          <w:b/>
          <w:bCs/>
          <w:highlight w:val="green"/>
          <w:u w:val="single"/>
        </w:rPr>
        <w:t>observation</w:t>
      </w:r>
      <w:r w:rsidRPr="00397345">
        <w:rPr>
          <w:u w:val="single"/>
        </w:rPr>
        <w:t xml:space="preserve"> </w:t>
      </w:r>
      <w:r w:rsidRPr="00A50E06">
        <w:rPr>
          <w:b/>
          <w:bCs/>
          <w:highlight w:val="green"/>
          <w:u w:val="single"/>
        </w:rPr>
        <w:t>with</w:t>
      </w:r>
      <w:r w:rsidRPr="00397345">
        <w:rPr>
          <w:u w:val="single"/>
        </w:rPr>
        <w:t xml:space="preserve"> </w:t>
      </w:r>
      <w:r w:rsidRPr="00A50E06">
        <w:rPr>
          <w:highlight w:val="green"/>
          <w:u w:val="single"/>
        </w:rPr>
        <w:t xml:space="preserve">continuously </w:t>
      </w:r>
      <w:r w:rsidRPr="00A50E06">
        <w:rPr>
          <w:b/>
          <w:bCs/>
          <w:highlight w:val="green"/>
          <w:u w:val="single"/>
        </w:rPr>
        <w:t>changing</w:t>
      </w:r>
      <w:r w:rsidRPr="00A50E06">
        <w:rPr>
          <w:highlight w:val="green"/>
          <w:u w:val="single"/>
        </w:rPr>
        <w:t xml:space="preserve"> </w:t>
      </w:r>
      <w:r w:rsidRPr="00A50E06">
        <w:rPr>
          <w:b/>
          <w:bCs/>
          <w:highlight w:val="green"/>
          <w:u w:val="single"/>
        </w:rPr>
        <w:t>angles</w:t>
      </w:r>
      <w:r w:rsidRPr="006F05AA">
        <w:rPr>
          <w:sz w:val="14"/>
        </w:rPr>
        <w:t xml:space="preserve">, </w:t>
      </w:r>
      <w:r w:rsidRPr="00A50E06">
        <w:rPr>
          <w:highlight w:val="green"/>
          <w:u w:val="single"/>
        </w:rPr>
        <w:t xml:space="preserve">enabling </w:t>
      </w:r>
      <w:r w:rsidRPr="00FD54C2">
        <w:rPr>
          <w:u w:val="single"/>
        </w:rPr>
        <w:t>it</w:t>
      </w:r>
      <w:r w:rsidRPr="00397345">
        <w:rPr>
          <w:u w:val="single"/>
        </w:rPr>
        <w:t xml:space="preserve"> </w:t>
      </w:r>
      <w:r w:rsidRPr="00A50E06">
        <w:rPr>
          <w:highlight w:val="green"/>
          <w:u w:val="single"/>
        </w:rPr>
        <w:t>to</w:t>
      </w:r>
      <w:r w:rsidRPr="00397345">
        <w:rPr>
          <w:u w:val="single"/>
        </w:rPr>
        <w:t xml:space="preserve"> </w:t>
      </w:r>
      <w:r w:rsidRPr="00A50E06">
        <w:rPr>
          <w:highlight w:val="green"/>
          <w:u w:val="single"/>
        </w:rPr>
        <w:t>calibrate</w:t>
      </w:r>
      <w:r w:rsidRPr="00397345">
        <w:rPr>
          <w:u w:val="single"/>
        </w:rPr>
        <w:t xml:space="preserve"> the </w:t>
      </w:r>
      <w:r w:rsidRPr="00A50E06">
        <w:rPr>
          <w:b/>
          <w:bCs/>
          <w:highlight w:val="green"/>
          <w:u w:val="single"/>
        </w:rPr>
        <w:t>data</w:t>
      </w:r>
      <w:r w:rsidRPr="00397345">
        <w:rPr>
          <w:u w:val="single"/>
        </w:rPr>
        <w:t xml:space="preserve"> of satellites in different orbits at different times</w:t>
      </w:r>
      <w:r w:rsidRPr="006F05AA">
        <w:rPr>
          <w:sz w:val="14"/>
        </w:rPr>
        <w:t xml:space="preserve">. Its most important property is that it </w:t>
      </w:r>
      <w:r w:rsidRPr="00397345">
        <w:rPr>
          <w:u w:val="single"/>
        </w:rPr>
        <w:t xml:space="preserve">can </w:t>
      </w:r>
      <w:r w:rsidRPr="00A50E06">
        <w:rPr>
          <w:highlight w:val="green"/>
          <w:u w:val="single"/>
        </w:rPr>
        <w:t>provide</w:t>
      </w:r>
      <w:r w:rsidRPr="00397345">
        <w:rPr>
          <w:u w:val="single"/>
        </w:rPr>
        <w:t xml:space="preserve"> a </w:t>
      </w:r>
      <w:r w:rsidRPr="00A50E06">
        <w:rPr>
          <w:b/>
          <w:bCs/>
          <w:highlight w:val="green"/>
          <w:u w:val="single"/>
        </w:rPr>
        <w:t>very</w:t>
      </w:r>
      <w:r w:rsidRPr="00A50E06">
        <w:rPr>
          <w:highlight w:val="green"/>
          <w:u w:val="single"/>
        </w:rPr>
        <w:t xml:space="preserve"> </w:t>
      </w:r>
      <w:r w:rsidRPr="00A50E06">
        <w:rPr>
          <w:b/>
          <w:bCs/>
          <w:highlight w:val="green"/>
          <w:u w:val="single"/>
        </w:rPr>
        <w:t>long</w:t>
      </w:r>
      <w:r w:rsidRPr="00A50E06">
        <w:rPr>
          <w:highlight w:val="green"/>
          <w:u w:val="single"/>
        </w:rPr>
        <w:t>-</w:t>
      </w:r>
      <w:r w:rsidRPr="00A50E06">
        <w:rPr>
          <w:b/>
          <w:bCs/>
          <w:highlight w:val="green"/>
          <w:u w:val="single"/>
        </w:rPr>
        <w:t>term</w:t>
      </w:r>
      <w:r w:rsidRPr="00397345">
        <w:rPr>
          <w:u w:val="single"/>
        </w:rPr>
        <w:t xml:space="preserve"> </w:t>
      </w:r>
      <w:r w:rsidRPr="00A50E06">
        <w:rPr>
          <w:highlight w:val="green"/>
          <w:u w:val="single"/>
        </w:rPr>
        <w:t>time series</w:t>
      </w:r>
      <w:r w:rsidRPr="00397345">
        <w:rPr>
          <w:u w:val="single"/>
        </w:rPr>
        <w:t xml:space="preserve"> </w:t>
      </w:r>
      <w:r w:rsidRPr="00A50E06">
        <w:rPr>
          <w:highlight w:val="green"/>
          <w:u w:val="single"/>
        </w:rPr>
        <w:t>from</w:t>
      </w:r>
      <w:r w:rsidRPr="00397345">
        <w:rPr>
          <w:u w:val="single"/>
        </w:rPr>
        <w:t xml:space="preserve"> a </w:t>
      </w:r>
      <w:r w:rsidRPr="00A50E06">
        <w:rPr>
          <w:highlight w:val="green"/>
          <w:u w:val="single"/>
        </w:rPr>
        <w:t>single orbit platform</w:t>
      </w:r>
      <w:r w:rsidRPr="006F05AA">
        <w:rPr>
          <w:sz w:val="14"/>
        </w:rPr>
        <w:t xml:space="preserve">. </w:t>
      </w:r>
      <w:r w:rsidRPr="00397345">
        <w:rPr>
          <w:u w:val="single"/>
        </w:rPr>
        <w:t>In a year, the time series covers all local times, all seasons</w:t>
      </w:r>
      <w:r w:rsidRPr="006F05AA">
        <w:rPr>
          <w:sz w:val="14"/>
        </w:rPr>
        <w:t xml:space="preserve"> (different weather pattern) </w:t>
      </w:r>
      <w:r w:rsidRPr="00397345">
        <w:rPr>
          <w:u w:val="single"/>
        </w:rPr>
        <w:t>and all Earth phases for all underlying surfaces</w:t>
      </w:r>
      <w:r w:rsidRPr="006F05AA">
        <w:rPr>
          <w:sz w:val="14"/>
        </w:rPr>
        <w:t xml:space="preserve"> (</w:t>
      </w:r>
      <w:proofErr w:type="spellStart"/>
      <w:r w:rsidRPr="006F05AA">
        <w:rPr>
          <w:sz w:val="14"/>
        </w:rPr>
        <w:t>Pallé</w:t>
      </w:r>
      <w:proofErr w:type="spellEnd"/>
      <w:r w:rsidRPr="006F05AA">
        <w:rPr>
          <w:sz w:val="14"/>
        </w:rPr>
        <w:t xml:space="preserve"> and Goode 2009; </w:t>
      </w:r>
      <w:proofErr w:type="spellStart"/>
      <w:r w:rsidRPr="006F05AA">
        <w:rPr>
          <w:sz w:val="14"/>
        </w:rPr>
        <w:t>Karalidi</w:t>
      </w:r>
      <w:proofErr w:type="spellEnd"/>
      <w:r w:rsidRPr="006F05AA">
        <w:rPr>
          <w:sz w:val="14"/>
        </w:rPr>
        <w:t xml:space="preserve"> et al. 2012). The </w:t>
      </w:r>
      <w:r w:rsidRPr="00A50E06">
        <w:rPr>
          <w:highlight w:val="green"/>
          <w:u w:val="single"/>
        </w:rPr>
        <w:t>diversity</w:t>
      </w:r>
      <w:r w:rsidRPr="00397345">
        <w:rPr>
          <w:u w:val="single"/>
        </w:rPr>
        <w:t xml:space="preserve"> </w:t>
      </w:r>
      <w:r w:rsidRPr="00A50E06">
        <w:rPr>
          <w:highlight w:val="green"/>
          <w:u w:val="single"/>
        </w:rPr>
        <w:t>of</w:t>
      </w:r>
      <w:r w:rsidRPr="00397345">
        <w:rPr>
          <w:u w:val="single"/>
        </w:rPr>
        <w:t xml:space="preserve"> the </w:t>
      </w:r>
      <w:r w:rsidRPr="00A50E06">
        <w:rPr>
          <w:b/>
          <w:bCs/>
          <w:highlight w:val="green"/>
          <w:u w:val="single"/>
        </w:rPr>
        <w:t>surface</w:t>
      </w:r>
      <w:r w:rsidRPr="00A50E06">
        <w:rPr>
          <w:highlight w:val="green"/>
          <w:u w:val="single"/>
        </w:rPr>
        <w:t>-</w:t>
      </w:r>
      <w:proofErr w:type="spellStart"/>
      <w:r w:rsidRPr="00A50E06">
        <w:rPr>
          <w:b/>
          <w:bCs/>
          <w:highlight w:val="green"/>
          <w:u w:val="single"/>
        </w:rPr>
        <w:t>weatherphase</w:t>
      </w:r>
      <w:proofErr w:type="spellEnd"/>
      <w:r w:rsidRPr="00397345">
        <w:rPr>
          <w:u w:val="single"/>
        </w:rPr>
        <w:t xml:space="preserve"> combination is </w:t>
      </w:r>
      <w:r w:rsidRPr="00A50E06">
        <w:rPr>
          <w:highlight w:val="green"/>
          <w:u w:val="single"/>
        </w:rPr>
        <w:t>beneficial</w:t>
      </w:r>
      <w:r w:rsidRPr="00397345">
        <w:rPr>
          <w:u w:val="single"/>
        </w:rPr>
        <w:t xml:space="preserve"> </w:t>
      </w:r>
      <w:r w:rsidRPr="00A50E06">
        <w:rPr>
          <w:highlight w:val="green"/>
          <w:u w:val="single"/>
        </w:rPr>
        <w:t>to</w:t>
      </w:r>
      <w:r w:rsidRPr="00397345">
        <w:rPr>
          <w:u w:val="single"/>
        </w:rPr>
        <w:t xml:space="preserve"> </w:t>
      </w:r>
      <w:r w:rsidRPr="00A50E06">
        <w:rPr>
          <w:highlight w:val="green"/>
          <w:u w:val="single"/>
        </w:rPr>
        <w:t>improving</w:t>
      </w:r>
      <w:r w:rsidRPr="006F05AA">
        <w:rPr>
          <w:sz w:val="14"/>
        </w:rPr>
        <w:t xml:space="preserve"> the </w:t>
      </w:r>
      <w:r w:rsidRPr="00A50E06">
        <w:rPr>
          <w:rStyle w:val="Emphasis"/>
          <w:highlight w:val="green"/>
        </w:rPr>
        <w:t>quality of global energy</w:t>
      </w:r>
      <w:r w:rsidRPr="006F05AA">
        <w:rPr>
          <w:sz w:val="14"/>
        </w:rPr>
        <w:t xml:space="preserve"> budget data and to the </w:t>
      </w:r>
      <w:r w:rsidRPr="00397345">
        <w:rPr>
          <w:u w:val="single"/>
        </w:rPr>
        <w:t>study of regional energy redistribution</w:t>
      </w:r>
      <w:r w:rsidRPr="006F05AA">
        <w:rPr>
          <w:sz w:val="14"/>
        </w:rPr>
        <w:t xml:space="preserve"> and its </w:t>
      </w:r>
      <w:r w:rsidRPr="00397345">
        <w:rPr>
          <w:u w:val="single"/>
        </w:rPr>
        <w:t>multi-layer coupling effects.</w:t>
      </w:r>
      <w:r w:rsidRPr="006F05AA">
        <w:rPr>
          <w:sz w:val="14"/>
        </w:rPr>
        <w:t xml:space="preserve"> The </w:t>
      </w:r>
      <w:r w:rsidRPr="00A50E06">
        <w:rPr>
          <w:highlight w:val="green"/>
          <w:u w:val="single"/>
        </w:rPr>
        <w:t>Moon-based data</w:t>
      </w:r>
      <w:r w:rsidRPr="006F05AA">
        <w:rPr>
          <w:sz w:val="14"/>
        </w:rPr>
        <w:t xml:space="preserve"> </w:t>
      </w:r>
      <w:r w:rsidRPr="00A50E06">
        <w:rPr>
          <w:highlight w:val="green"/>
          <w:u w:val="single"/>
        </w:rPr>
        <w:t>will</w:t>
      </w:r>
      <w:r w:rsidRPr="006F05AA">
        <w:rPr>
          <w:sz w:val="14"/>
        </w:rPr>
        <w:t xml:space="preserve"> also </w:t>
      </w:r>
      <w:r w:rsidRPr="00A50E06">
        <w:rPr>
          <w:highlight w:val="green"/>
          <w:u w:val="single"/>
        </w:rPr>
        <w:t>provide</w:t>
      </w:r>
      <w:r w:rsidRPr="00397345">
        <w:rPr>
          <w:u w:val="single"/>
        </w:rPr>
        <w:t xml:space="preserve"> a </w:t>
      </w:r>
      <w:r w:rsidRPr="00A50E06">
        <w:rPr>
          <w:highlight w:val="green"/>
          <w:u w:val="single"/>
        </w:rPr>
        <w:t>direct connection</w:t>
      </w:r>
      <w:r w:rsidRPr="00397345">
        <w:rPr>
          <w:u w:val="single"/>
        </w:rPr>
        <w:t xml:space="preserve"> </w:t>
      </w:r>
      <w:r w:rsidRPr="00A50E06">
        <w:rPr>
          <w:highlight w:val="green"/>
          <w:u w:val="single"/>
        </w:rPr>
        <w:t>between</w:t>
      </w:r>
      <w:r w:rsidRPr="00397345">
        <w:rPr>
          <w:u w:val="single"/>
        </w:rPr>
        <w:t xml:space="preserve"> the </w:t>
      </w:r>
      <w:r w:rsidRPr="00A50E06">
        <w:rPr>
          <w:highlight w:val="green"/>
          <w:u w:val="single"/>
        </w:rPr>
        <w:t>data</w:t>
      </w:r>
      <w:r w:rsidRPr="00397345">
        <w:rPr>
          <w:u w:val="single"/>
        </w:rPr>
        <w:t xml:space="preserve"> </w:t>
      </w:r>
      <w:r w:rsidRPr="00A50E06">
        <w:rPr>
          <w:highlight w:val="green"/>
          <w:u w:val="single"/>
        </w:rPr>
        <w:t>from</w:t>
      </w:r>
      <w:r w:rsidRPr="00397345">
        <w:rPr>
          <w:u w:val="single"/>
        </w:rPr>
        <w:t xml:space="preserve"> </w:t>
      </w:r>
      <w:r w:rsidRPr="00A50E06">
        <w:rPr>
          <w:highlight w:val="green"/>
          <w:u w:val="single"/>
        </w:rPr>
        <w:t>space tech</w:t>
      </w:r>
      <w:r w:rsidRPr="00397345">
        <w:rPr>
          <w:u w:val="single"/>
        </w:rPr>
        <w:t xml:space="preserve">nology </w:t>
      </w:r>
      <w:r w:rsidRPr="00A50E06">
        <w:rPr>
          <w:highlight w:val="green"/>
          <w:u w:val="single"/>
        </w:rPr>
        <w:t>and</w:t>
      </w:r>
      <w:r w:rsidRPr="00397345">
        <w:rPr>
          <w:u w:val="single"/>
        </w:rPr>
        <w:t xml:space="preserve"> the data from </w:t>
      </w:r>
      <w:r w:rsidRPr="00A50E06">
        <w:rPr>
          <w:highlight w:val="green"/>
          <w:u w:val="single"/>
        </w:rPr>
        <w:t>ground-based</w:t>
      </w:r>
      <w:r w:rsidRPr="00397345">
        <w:rPr>
          <w:u w:val="single"/>
        </w:rPr>
        <w:t xml:space="preserve"> earthshine </w:t>
      </w:r>
      <w:r w:rsidRPr="00A50E06">
        <w:rPr>
          <w:highlight w:val="green"/>
          <w:u w:val="single"/>
        </w:rPr>
        <w:t>measurement</w:t>
      </w:r>
      <w:r w:rsidRPr="00397345">
        <w:rPr>
          <w:u w:val="single"/>
        </w:rPr>
        <w:t xml:space="preserve"> </w:t>
      </w:r>
      <w:r w:rsidRPr="006D170F">
        <w:rPr>
          <w:u w:val="single"/>
        </w:rPr>
        <w:t>series</w:t>
      </w:r>
      <w:r w:rsidRPr="006F05AA">
        <w:rPr>
          <w:sz w:val="14"/>
        </w:rPr>
        <w:t xml:space="preserve">, </w:t>
      </w:r>
      <w:r w:rsidRPr="00397345">
        <w:rPr>
          <w:u w:val="single"/>
        </w:rPr>
        <w:t xml:space="preserve">which </w:t>
      </w:r>
      <w:r w:rsidRPr="00A50E06">
        <w:rPr>
          <w:rStyle w:val="Emphasis"/>
          <w:highlight w:val="green"/>
        </w:rPr>
        <w:t>span</w:t>
      </w:r>
      <w:r w:rsidRPr="00397345">
        <w:rPr>
          <w:u w:val="single"/>
        </w:rPr>
        <w:t xml:space="preserve"> almost </w:t>
      </w:r>
      <w:r w:rsidRPr="00A50E06">
        <w:rPr>
          <w:highlight w:val="green"/>
          <w:u w:val="single"/>
        </w:rPr>
        <w:t xml:space="preserve">one </w:t>
      </w:r>
      <w:r w:rsidRPr="00A50E06">
        <w:rPr>
          <w:rStyle w:val="Emphasis"/>
          <w:highlight w:val="green"/>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In order to take into </w:t>
      </w:r>
      <w:proofErr w:type="gramStart"/>
      <w:r w:rsidRPr="006F05AA">
        <w:rPr>
          <w:sz w:val="14"/>
          <w:szCs w:val="16"/>
        </w:rPr>
        <w:t>account</w:t>
      </w:r>
      <w:proofErr w:type="gramEnd"/>
      <w:r w:rsidRPr="006F05AA">
        <w:rPr>
          <w:sz w:val="14"/>
          <w:szCs w:val="16"/>
        </w:rPr>
        <w:t xml:space="preserve">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important part of the global carbon pool</w:t>
      </w:r>
      <w:r w:rsidRPr="003155A7">
        <w:rPr>
          <w:sz w:val="14"/>
        </w:rPr>
        <w:t xml:space="preserve"> and a </w:t>
      </w:r>
      <w:r w:rsidRPr="003155A7">
        <w:rPr>
          <w:u w:val="single"/>
        </w:rPr>
        <w:t>key element of</w:t>
      </w:r>
      <w:r w:rsidRPr="003155A7">
        <w:rPr>
          <w:sz w:val="14"/>
        </w:rPr>
        <w:t xml:space="preserve"> global </w:t>
      </w:r>
      <w:r w:rsidRPr="003155A7">
        <w:rPr>
          <w:u w:val="single"/>
        </w:rPr>
        <w:t>carbon cycle</w:t>
      </w:r>
      <w:r w:rsidRPr="003155A7">
        <w:rPr>
          <w:sz w:val="14"/>
        </w:rPr>
        <w:t>. Most vegetation is distributed in middle- and</w:t>
      </w:r>
      <w:r w:rsidRPr="006F05AA">
        <w:rPr>
          <w:sz w:val="14"/>
        </w:rPr>
        <w:t xml:space="preserve"> low-latitude regions. A </w:t>
      </w:r>
      <w:r w:rsidRPr="00A50E06">
        <w:rPr>
          <w:highlight w:val="green"/>
          <w:u w:val="single"/>
        </w:rPr>
        <w:t>Moon-based</w:t>
      </w:r>
      <w:r w:rsidRPr="00397345">
        <w:rPr>
          <w:u w:val="single"/>
        </w:rPr>
        <w:t xml:space="preserve"> </w:t>
      </w:r>
      <w:r w:rsidRPr="00A50E06">
        <w:rPr>
          <w:highlight w:val="green"/>
          <w:u w:val="single"/>
        </w:rPr>
        <w:t>optical</w:t>
      </w:r>
      <w:r w:rsidRPr="00397345">
        <w:rPr>
          <w:u w:val="single"/>
        </w:rPr>
        <w:t xml:space="preserve"> </w:t>
      </w:r>
      <w:r w:rsidRPr="00A50E06">
        <w:rPr>
          <w:highlight w:val="green"/>
          <w:u w:val="single"/>
        </w:rPr>
        <w:t>camera</w:t>
      </w:r>
      <w:r w:rsidRPr="006F05AA">
        <w:rPr>
          <w:sz w:val="14"/>
        </w:rPr>
        <w:t xml:space="preserve"> </w:t>
      </w:r>
      <w:r w:rsidRPr="00397345">
        <w:rPr>
          <w:u w:val="single"/>
        </w:rPr>
        <w:t xml:space="preserve">can </w:t>
      </w:r>
      <w:r w:rsidRPr="00A50E06">
        <w:rPr>
          <w:highlight w:val="green"/>
          <w:u w:val="single"/>
        </w:rPr>
        <w:t>image</w:t>
      </w:r>
      <w:r w:rsidRPr="00397345">
        <w:rPr>
          <w:u w:val="single"/>
        </w:rPr>
        <w:t xml:space="preserve"> </w:t>
      </w:r>
      <w:r w:rsidRPr="00A50E06">
        <w:rPr>
          <w:highlight w:val="green"/>
          <w:u w:val="single"/>
        </w:rPr>
        <w:t xml:space="preserve">global </w:t>
      </w:r>
      <w:r w:rsidRPr="00A50E06">
        <w:rPr>
          <w:b/>
          <w:bCs/>
          <w:highlight w:val="green"/>
          <w:u w:val="single"/>
        </w:rPr>
        <w:t>vegetation</w:t>
      </w:r>
      <w:r w:rsidRPr="00397345">
        <w:rPr>
          <w:u w:val="single"/>
        </w:rPr>
        <w:t xml:space="preserve"> almost </w:t>
      </w:r>
      <w:r w:rsidRPr="00A50E06">
        <w:rPr>
          <w:highlight w:val="green"/>
          <w:u w:val="single"/>
        </w:rPr>
        <w:t>every</w:t>
      </w:r>
      <w:r w:rsidRPr="00397345">
        <w:rPr>
          <w:u w:val="single"/>
        </w:rPr>
        <w:t xml:space="preserve"> </w:t>
      </w:r>
      <w:r w:rsidRPr="00A50E06">
        <w:rPr>
          <w:highlight w:val="green"/>
          <w:u w:val="single"/>
        </w:rPr>
        <w:t>day</w:t>
      </w:r>
      <w:r w:rsidRPr="006F05AA">
        <w:rPr>
          <w:sz w:val="14"/>
        </w:rPr>
        <w:t xml:space="preserve">. SAR maps not only the horizontal distribution of vegetation, but also extracts forest morphological structure through tomography. The </w:t>
      </w:r>
      <w:r w:rsidRPr="00397345">
        <w:rPr>
          <w:u w:val="single"/>
        </w:rPr>
        <w:t xml:space="preserve">Moon </w:t>
      </w:r>
      <w:r w:rsidRPr="003155A7">
        <w:rPr>
          <w:u w:val="single"/>
        </w:rPr>
        <w:t>provides</w:t>
      </w:r>
      <w:r w:rsidRPr="003155A7">
        <w:rPr>
          <w:sz w:val="14"/>
        </w:rPr>
        <w:t xml:space="preserve"> </w:t>
      </w:r>
      <w:r w:rsidRPr="003155A7">
        <w:rPr>
          <w:u w:val="single"/>
        </w:rPr>
        <w:t xml:space="preserve">multi-baseline </w:t>
      </w:r>
      <w:r w:rsidRPr="003155A7">
        <w:rPr>
          <w:b/>
          <w:bCs/>
          <w:u w:val="single"/>
        </w:rPr>
        <w:t>accessibility</w:t>
      </w:r>
      <w:r w:rsidRPr="003155A7">
        <w:rPr>
          <w:sz w:val="14"/>
        </w:rPr>
        <w:t xml:space="preserve"> within a single pass to eliminate the tomographic temporal decorrelation, but the imaging temporal decorrelation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w:t>
      </w:r>
      <w:proofErr w:type="spellStart"/>
      <w:r w:rsidRPr="003155A7">
        <w:rPr>
          <w:sz w:val="14"/>
        </w:rPr>
        <w:t>Jin</w:t>
      </w:r>
      <w:proofErr w:type="spellEnd"/>
      <w:r w:rsidRPr="003155A7">
        <w:rPr>
          <w:sz w:val="14"/>
        </w:rPr>
        <w:t xml:space="preserve">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proofErr w:type="gramStart"/>
      <w:r w:rsidRPr="003155A7">
        <w:rPr>
          <w:u w:val="single"/>
        </w:rPr>
        <w:t>SAR</w:t>
      </w:r>
      <w:proofErr w:type="gramEnd"/>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w:t>
      </w:r>
      <w:proofErr w:type="spellStart"/>
      <w:r w:rsidRPr="003155A7">
        <w:rPr>
          <w:sz w:val="14"/>
        </w:rPr>
        <w:t>Bonwit</w:t>
      </w:r>
      <w:proofErr w:type="spellEnd"/>
      <w:r w:rsidRPr="003155A7">
        <w:rPr>
          <w:sz w:val="14"/>
        </w:rPr>
        <w:t xml:space="preserve"> 1989) in heavy gradient area for SAR. Moon-based altimetry faces the same problems as LiDAR mentioned </w:t>
      </w:r>
      <w:proofErr w:type="gramStart"/>
      <w:r w:rsidRPr="003155A7">
        <w:rPr>
          <w:sz w:val="14"/>
        </w:rPr>
        <w:t>before, and</w:t>
      </w:r>
      <w:proofErr w:type="gramEnd"/>
      <w:r w:rsidRPr="003155A7">
        <w:rPr>
          <w:sz w:val="14"/>
        </w:rPr>
        <w:t xml:space="preserve">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A50E06">
        <w:rPr>
          <w:highlight w:val="green"/>
          <w:u w:val="single"/>
        </w:rPr>
        <w:t>evaluate</w:t>
      </w:r>
      <w:r w:rsidRPr="00397345">
        <w:rPr>
          <w:u w:val="single"/>
        </w:rPr>
        <w:t xml:space="preserve"> the </w:t>
      </w:r>
      <w:r w:rsidRPr="00A50E06">
        <w:rPr>
          <w:highlight w:val="green"/>
          <w:u w:val="single"/>
        </w:rPr>
        <w:t>cloud fraction</w:t>
      </w:r>
      <w:r w:rsidRPr="00397345">
        <w:rPr>
          <w:u w:val="single"/>
        </w:rPr>
        <w:t xml:space="preserve"> </w:t>
      </w:r>
      <w:r w:rsidRPr="00A50E06">
        <w:rPr>
          <w:highlight w:val="green"/>
          <w:u w:val="single"/>
        </w:rPr>
        <w:t>in</w:t>
      </w:r>
      <w:r w:rsidRPr="00397345">
        <w:rPr>
          <w:u w:val="single"/>
        </w:rPr>
        <w:t xml:space="preserve"> an </w:t>
      </w:r>
      <w:r w:rsidRPr="00A50E06">
        <w:rPr>
          <w:highlight w:val="green"/>
          <w:u w:val="single"/>
        </w:rPr>
        <w:t>unambiguous manner</w:t>
      </w:r>
      <w:r w:rsidRPr="006F05AA">
        <w:rPr>
          <w:sz w:val="14"/>
        </w:rPr>
        <w:t xml:space="preserve">, </w:t>
      </w:r>
      <w:r w:rsidRPr="00A50E06">
        <w:rPr>
          <w:b/>
          <w:bCs/>
          <w:highlight w:val="green"/>
          <w:u w:val="single"/>
        </w:rPr>
        <w:t>determine</w:t>
      </w:r>
      <w:r w:rsidRPr="00397345">
        <w:rPr>
          <w:u w:val="single"/>
        </w:rPr>
        <w:t xml:space="preserve"> the </w:t>
      </w:r>
      <w:r w:rsidRPr="00A50E06">
        <w:rPr>
          <w:b/>
          <w:bCs/>
          <w:highlight w:val="green"/>
          <w:u w:val="single"/>
        </w:rPr>
        <w:t>composition</w:t>
      </w:r>
      <w:r w:rsidRPr="00397345">
        <w:rPr>
          <w:u w:val="single"/>
        </w:rPr>
        <w:t xml:space="preserve"> in terms </w:t>
      </w:r>
      <w:r w:rsidRPr="00A50E06">
        <w:rPr>
          <w:b/>
          <w:bCs/>
          <w:highlight w:val="green"/>
          <w:u w:val="single"/>
        </w:rPr>
        <w:t>of</w:t>
      </w:r>
      <w:r w:rsidRPr="00397345">
        <w:rPr>
          <w:u w:val="single"/>
        </w:rPr>
        <w:t xml:space="preserve"> the </w:t>
      </w:r>
      <w:r w:rsidRPr="00A50E06">
        <w:rPr>
          <w:highlight w:val="green"/>
          <w:u w:val="single"/>
        </w:rPr>
        <w:t xml:space="preserve">major </w:t>
      </w:r>
      <w:r w:rsidRPr="00A50E06">
        <w:rPr>
          <w:b/>
          <w:bCs/>
          <w:highlight w:val="green"/>
          <w:u w:val="single"/>
        </w:rPr>
        <w:t>trace</w:t>
      </w:r>
      <w:r w:rsidRPr="00A50E06">
        <w:rPr>
          <w:highlight w:val="green"/>
          <w:u w:val="single"/>
        </w:rPr>
        <w:t xml:space="preserve"> </w:t>
      </w:r>
      <w:r w:rsidRPr="00A50E06">
        <w:rPr>
          <w:b/>
          <w:bCs/>
          <w:highlight w:val="green"/>
          <w:u w:val="single"/>
        </w:rPr>
        <w:t>gas</w:t>
      </w:r>
      <w:r w:rsidRPr="00397345">
        <w:rPr>
          <w:u w:val="single"/>
        </w:rPr>
        <w:t xml:space="preserve"> and aerosols </w:t>
      </w:r>
      <w:r w:rsidRPr="006F05AA">
        <w:rPr>
          <w:sz w:val="14"/>
        </w:rPr>
        <w:t xml:space="preserve">(Hamill 2016), and </w:t>
      </w:r>
      <w:r w:rsidRPr="00A50E06">
        <w:rPr>
          <w:highlight w:val="green"/>
          <w:u w:val="single"/>
        </w:rPr>
        <w:t>shed light</w:t>
      </w:r>
      <w:r w:rsidRPr="00397345">
        <w:rPr>
          <w:u w:val="single"/>
        </w:rPr>
        <w:t xml:space="preserve"> </w:t>
      </w:r>
      <w:r w:rsidRPr="00A50E06">
        <w:rPr>
          <w:highlight w:val="green"/>
          <w:u w:val="single"/>
        </w:rPr>
        <w:t>on</w:t>
      </w:r>
      <w:r w:rsidRPr="00397345">
        <w:rPr>
          <w:u w:val="single"/>
        </w:rPr>
        <w:t xml:space="preserve"> the </w:t>
      </w:r>
      <w:r w:rsidRPr="00A50E06">
        <w:rPr>
          <w:highlight w:val="green"/>
          <w:u w:val="single"/>
        </w:rPr>
        <w:t>relationship</w:t>
      </w:r>
      <w:r w:rsidRPr="00397345">
        <w:rPr>
          <w:u w:val="single"/>
        </w:rPr>
        <w:t xml:space="preserve"> </w:t>
      </w:r>
      <w:r w:rsidRPr="00A50E06">
        <w:rPr>
          <w:highlight w:val="green"/>
          <w:u w:val="single"/>
        </w:rPr>
        <w:t>between</w:t>
      </w:r>
      <w:r w:rsidRPr="006F05AA">
        <w:rPr>
          <w:sz w:val="14"/>
        </w:rPr>
        <w:t xml:space="preserve"> </w:t>
      </w:r>
      <w:r w:rsidRPr="00397345">
        <w:rPr>
          <w:u w:val="single"/>
        </w:rPr>
        <w:t xml:space="preserve">lunar </w:t>
      </w:r>
      <w:r w:rsidRPr="00A50E06">
        <w:rPr>
          <w:highlight w:val="green"/>
          <w:u w:val="single"/>
        </w:rPr>
        <w:t>phases</w:t>
      </w:r>
      <w:r w:rsidRPr="00397345">
        <w:rPr>
          <w:u w:val="single"/>
        </w:rPr>
        <w:t xml:space="preserve"> </w:t>
      </w:r>
      <w:r w:rsidRPr="00A50E06">
        <w:rPr>
          <w:highlight w:val="green"/>
          <w:u w:val="single"/>
        </w:rPr>
        <w:t>and</w:t>
      </w:r>
      <w:r w:rsidRPr="00397345">
        <w:rPr>
          <w:u w:val="single"/>
        </w:rPr>
        <w:t xml:space="preserve"> </w:t>
      </w:r>
      <w:r w:rsidRPr="00A50E06">
        <w:rPr>
          <w:b/>
          <w:bCs/>
          <w:highlight w:val="green"/>
          <w:u w:val="single"/>
        </w:rPr>
        <w:t>cloudiness</w:t>
      </w:r>
      <w:r w:rsidRPr="00A50E06">
        <w:rPr>
          <w:highlight w:val="green"/>
          <w:u w:val="single"/>
        </w:rPr>
        <w:t xml:space="preserve"> or </w:t>
      </w:r>
      <w:r w:rsidRPr="00A50E06">
        <w:rPr>
          <w:b/>
          <w:bCs/>
          <w:highlight w:val="green"/>
          <w:u w:val="single"/>
        </w:rPr>
        <w:t>precipitation</w:t>
      </w:r>
      <w:r w:rsidRPr="006F05AA">
        <w:rPr>
          <w:sz w:val="14"/>
        </w:rPr>
        <w:t xml:space="preserve">. Particularly, the </w:t>
      </w:r>
      <w:r w:rsidRPr="00A50E06">
        <w:rPr>
          <w:highlight w:val="green"/>
          <w:u w:val="single"/>
        </w:rPr>
        <w:t>Moon</w:t>
      </w:r>
      <w:r w:rsidRPr="00397345">
        <w:rPr>
          <w:u w:val="single"/>
        </w:rPr>
        <w:t xml:space="preserve"> offers a </w:t>
      </w:r>
      <w:r w:rsidRPr="00A50E06">
        <w:rPr>
          <w:highlight w:val="green"/>
          <w:u w:val="single"/>
        </w:rPr>
        <w:t>good place</w:t>
      </w:r>
      <w:r w:rsidRPr="00397345">
        <w:rPr>
          <w:u w:val="single"/>
        </w:rPr>
        <w:t xml:space="preserve"> </w:t>
      </w:r>
      <w:r w:rsidRPr="00A50E06">
        <w:rPr>
          <w:highlight w:val="green"/>
          <w:u w:val="single"/>
        </w:rPr>
        <w:t>for</w:t>
      </w:r>
      <w:r w:rsidRPr="00397345">
        <w:rPr>
          <w:u w:val="single"/>
        </w:rPr>
        <w:t xml:space="preserve"> </w:t>
      </w:r>
      <w:r w:rsidRPr="00A50E06">
        <w:rPr>
          <w:b/>
          <w:bCs/>
          <w:highlight w:val="green"/>
          <w:u w:val="single"/>
        </w:rPr>
        <w:t>occultation</w:t>
      </w:r>
      <w:r w:rsidRPr="00397345">
        <w:rPr>
          <w:u w:val="single"/>
        </w:rPr>
        <w:t xml:space="preserve"> observation</w:t>
      </w:r>
      <w:r w:rsidRPr="006F05AA">
        <w:rPr>
          <w:sz w:val="14"/>
        </w:rPr>
        <w:t xml:space="preserve">, which </w:t>
      </w:r>
      <w:r w:rsidRPr="00397345">
        <w:rPr>
          <w:u w:val="single"/>
        </w:rPr>
        <w:t xml:space="preserve">means observing the </w:t>
      </w:r>
      <w:r w:rsidRPr="00A50E06">
        <w:rPr>
          <w:highlight w:val="green"/>
          <w:u w:val="single"/>
        </w:rPr>
        <w:t>light</w:t>
      </w:r>
      <w:r w:rsidRPr="00397345">
        <w:rPr>
          <w:u w:val="single"/>
        </w:rPr>
        <w:t xml:space="preserve"> or </w:t>
      </w:r>
      <w:r w:rsidRPr="00A50E06">
        <w:rPr>
          <w:highlight w:val="green"/>
          <w:u w:val="single"/>
        </w:rPr>
        <w:t>microwave</w:t>
      </w:r>
      <w:r w:rsidRPr="00397345">
        <w:rPr>
          <w:u w:val="single"/>
        </w:rPr>
        <w:t xml:space="preserve"> changes emitted by stars or satellites</w:t>
      </w:r>
      <w:r w:rsidRPr="006F05AA">
        <w:rPr>
          <w:sz w:val="14"/>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w:t>
      </w:r>
      <w:proofErr w:type="spellStart"/>
      <w:r w:rsidRPr="006F05AA">
        <w:rPr>
          <w:sz w:val="14"/>
        </w:rPr>
        <w:t>Kyrola</w:t>
      </w:r>
      <w:proofErr w:type="spellEnd"/>
      <w:r w:rsidRPr="006F05AA">
        <w:rPr>
          <w:sz w:val="14"/>
        </w:rPr>
        <w:t xml:space="preserve"> et al. 2004). Moon-based occultation was proposed in Link (1969</w:t>
      </w:r>
      <w:proofErr w:type="gramStart"/>
      <w:r w:rsidRPr="006F05AA">
        <w:rPr>
          <w:sz w:val="14"/>
        </w:rPr>
        <w:t>), and</w:t>
      </w:r>
      <w:proofErr w:type="gramEnd"/>
      <w:r w:rsidRPr="006F05AA">
        <w:rPr>
          <w:sz w:val="14"/>
        </w:rPr>
        <w:t xml:space="preserve">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w:t>
      </w:r>
      <w:proofErr w:type="spellStart"/>
      <w:r w:rsidRPr="003155A7">
        <w:rPr>
          <w:sz w:val="14"/>
        </w:rPr>
        <w:t>Molniya</w:t>
      </w:r>
      <w:proofErr w:type="spellEnd"/>
      <w:r w:rsidRPr="003155A7">
        <w:rPr>
          <w:sz w:val="14"/>
        </w:rPr>
        <w:t xml:space="preserve"> orbit observations can help us construct the three-dimensional structure of the magnetosphere by X-ray and EUV remote imaging. Images in all meridian planes of the whole plasma layer have already been captured by the EUV camera on the </w:t>
      </w:r>
      <w:proofErr w:type="spellStart"/>
      <w:r w:rsidRPr="003155A7">
        <w:rPr>
          <w:sz w:val="14"/>
        </w:rPr>
        <w:t>Chang’e</w:t>
      </w:r>
      <w:proofErr w:type="spellEnd"/>
      <w:r w:rsidRPr="003155A7">
        <w:rPr>
          <w:sz w:val="14"/>
        </w:rPr>
        <w:t xml:space="preserve"> 3 lander. Some initial results reflect the basic features of the plasmasphere, and also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xml:space="preserve">. The characteristics of a lunar platform, the sensors and the scientific objectives of Moon-based Earth observation are discussed in detail. A lunar platform could observe Earth in quite a different way, and give a long-lasting disk view, a stable </w:t>
      </w:r>
      <w:proofErr w:type="gramStart"/>
      <w:r w:rsidRPr="003155A7">
        <w:rPr>
          <w:sz w:val="14"/>
        </w:rPr>
        <w:t>baseline</w:t>
      </w:r>
      <w:proofErr w:type="gramEnd"/>
      <w:r w:rsidRPr="003155A7">
        <w:rPr>
          <w:sz w:val="14"/>
        </w:rPr>
        <w:t xml:space="preserve"> and a unique perspective. The proposed sensors include some optical sensors and SAR. LiDAR, altimeters and </w:t>
      </w:r>
      <w:proofErr w:type="spellStart"/>
      <w:r w:rsidRPr="003155A7">
        <w:rPr>
          <w:sz w:val="14"/>
        </w:rPr>
        <w:t>scatterometers</w:t>
      </w:r>
      <w:proofErr w:type="spellEnd"/>
      <w:r w:rsidRPr="003155A7">
        <w:rPr>
          <w:sz w:val="14"/>
        </w:rPr>
        <w:t xml:space="preserve">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09CCAA60" w14:textId="77777777" w:rsidR="008A3A4F" w:rsidRPr="00746A1E" w:rsidRDefault="008A3A4F" w:rsidP="008A3A4F">
      <w:pPr>
        <w:pStyle w:val="Heading4"/>
      </w:pPr>
      <w:r>
        <w:t xml:space="preserve">Moon Base is the </w:t>
      </w:r>
      <w:r>
        <w:rPr>
          <w:u w:val="single"/>
        </w:rPr>
        <w:t>only option</w:t>
      </w:r>
      <w:r>
        <w:t xml:space="preserve"> and outweighs Satellites. </w:t>
      </w:r>
    </w:p>
    <w:p w14:paraId="0BB0CE9D" w14:textId="77777777" w:rsidR="008A3A4F" w:rsidRPr="007B6F50" w:rsidRDefault="008A3A4F" w:rsidP="008A3A4F">
      <w:r w:rsidRPr="007B6F50">
        <w:rPr>
          <w:rStyle w:val="Style13ptBold"/>
        </w:rPr>
        <w:t>Ding</w:t>
      </w:r>
      <w:r>
        <w:rPr>
          <w:rStyle w:val="Style13ptBold"/>
        </w:rPr>
        <w:t xml:space="preserve"> et al. 17 </w:t>
      </w:r>
      <w:r w:rsidRPr="00FD54C2">
        <w:rPr>
          <w:rStyle w:val="Style13ptBold"/>
          <w:b w:val="0"/>
          <w:bCs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
    <w:p w14:paraId="18F3172F" w14:textId="77777777" w:rsidR="008A3A4F" w:rsidRPr="00FE6C2C" w:rsidRDefault="008A3A4F" w:rsidP="008A3A4F">
      <w:pPr>
        <w:rPr>
          <w:sz w:val="16"/>
        </w:rPr>
      </w:pPr>
      <w:r w:rsidRPr="000D5E18">
        <w:rPr>
          <w:rStyle w:val="StyleUnderline"/>
        </w:rPr>
        <w:t xml:space="preserve">There are several characteristics of </w:t>
      </w:r>
      <w:r w:rsidRPr="00A50E06">
        <w:rPr>
          <w:rStyle w:val="StyleUnderline"/>
          <w:highlight w:val="green"/>
        </w:rPr>
        <w:t>Moon-based Earth observation</w:t>
      </w:r>
      <w:r w:rsidRPr="000D5E18">
        <w:rPr>
          <w:rStyle w:val="StyleUnderline"/>
        </w:rPr>
        <w:t xml:space="preserve"> as listed below. (1) </w:t>
      </w:r>
      <w:r w:rsidRPr="00A50E06">
        <w:rPr>
          <w:rStyle w:val="Emphasis"/>
          <w:highlight w:val="green"/>
        </w:rPr>
        <w:t>Longevity</w:t>
      </w:r>
      <w:r w:rsidRPr="00A50E06">
        <w:rPr>
          <w:rStyle w:val="StyleUnderline"/>
          <w:highlight w:val="green"/>
        </w:rPr>
        <w:t xml:space="preserve"> </w:t>
      </w:r>
      <w:r w:rsidRPr="000D5E18">
        <w:rPr>
          <w:rStyle w:val="StyleUnderline"/>
        </w:rPr>
        <w:t xml:space="preserve">The </w:t>
      </w:r>
      <w:r w:rsidRPr="00A50E06">
        <w:rPr>
          <w:rStyle w:val="Emphasis"/>
          <w:highlight w:val="green"/>
        </w:rPr>
        <w:t>life cycle of</w:t>
      </w:r>
      <w:r w:rsidRPr="00A50E06">
        <w:rPr>
          <w:rStyle w:val="StyleUnderline"/>
          <w:highlight w:val="green"/>
        </w:rPr>
        <w:t xml:space="preserve"> </w:t>
      </w:r>
      <w:r w:rsidRPr="00A50E06">
        <w:rPr>
          <w:rStyle w:val="Emphasis"/>
          <w:highlight w:val="green"/>
        </w:rPr>
        <w:t>artificial satellites</w:t>
      </w:r>
      <w:r w:rsidRPr="000D5E18">
        <w:rPr>
          <w:rStyle w:val="StyleUnderline"/>
        </w:rPr>
        <w:t xml:space="preserve"> </w:t>
      </w:r>
      <w:r w:rsidRPr="00A50E06">
        <w:rPr>
          <w:rStyle w:val="Emphasis"/>
          <w:highlight w:val="green"/>
        </w:rPr>
        <w:t>is</w:t>
      </w:r>
      <w:r w:rsidRPr="00A50E06">
        <w:rPr>
          <w:rStyle w:val="StyleUnderline"/>
          <w:highlight w:val="green"/>
        </w:rPr>
        <w:t xml:space="preserve"> </w:t>
      </w:r>
      <w:r w:rsidRPr="000D5E18">
        <w:rPr>
          <w:rStyle w:val="StyleUnderline"/>
        </w:rPr>
        <w:t xml:space="preserve">generally </w:t>
      </w:r>
      <w:r w:rsidRPr="00A50E06">
        <w:rPr>
          <w:rStyle w:val="Emphasis"/>
          <w:highlight w:val="green"/>
        </w:rPr>
        <w:t>several years,</w:t>
      </w:r>
      <w:r w:rsidRPr="00A50E06">
        <w:rPr>
          <w:rStyle w:val="StyleUnderline"/>
          <w:highlight w:val="green"/>
        </w:rPr>
        <w:t xml:space="preserve"> while the Moon has already existed</w:t>
      </w:r>
      <w:r w:rsidRPr="000D5E18">
        <w:rPr>
          <w:rStyle w:val="StyleUnderline"/>
        </w:rPr>
        <w:t xml:space="preserve"> for billions of </w:t>
      </w:r>
      <w:proofErr w:type="gramStart"/>
      <w:r w:rsidRPr="000D5E18">
        <w:rPr>
          <w:rStyle w:val="StyleUnderline"/>
        </w:rPr>
        <w:t>years, and</w:t>
      </w:r>
      <w:proofErr w:type="gramEnd"/>
      <w:r w:rsidRPr="000D5E18">
        <w:rPr>
          <w:rStyle w:val="StyleUnderline"/>
        </w:rPr>
        <w:t xml:space="preserve"> will not go extinct in the foreseeable future. It is a longstanding, essentially permanent platform.</w:t>
      </w:r>
      <w:r w:rsidRPr="00F679F6">
        <w:rPr>
          <w:sz w:val="16"/>
        </w:rPr>
        <w:t xml:space="preserve"> The revisit cycle is quite different from LEO satellite. Except for the polar regions, the revisit period is one day, the same as Earth’s rotation period. The revisit period in the same geometric condition is one month, the same as the moon’s revolution period. The temporal sampling of the lunar platform is not systematically biased. It covers all local times in a month and all seasons in a year. </w:t>
      </w:r>
      <w:r w:rsidRPr="000D5E18">
        <w:rPr>
          <w:rStyle w:val="StyleUnderline"/>
        </w:rPr>
        <w:t xml:space="preserve">This will be very </w:t>
      </w:r>
      <w:r w:rsidRPr="00A50E06">
        <w:rPr>
          <w:rStyle w:val="StyleUnderline"/>
          <w:highlight w:val="green"/>
        </w:rPr>
        <w:t>useful</w:t>
      </w:r>
      <w:r w:rsidRPr="000D5E18">
        <w:rPr>
          <w:rStyle w:val="StyleUnderline"/>
        </w:rPr>
        <w:t xml:space="preserve"> </w:t>
      </w:r>
      <w:r w:rsidRPr="00A50E06">
        <w:rPr>
          <w:rStyle w:val="StyleUnderline"/>
          <w:highlight w:val="green"/>
        </w:rPr>
        <w:t>for</w:t>
      </w:r>
      <w:r w:rsidRPr="000D5E18">
        <w:rPr>
          <w:rStyle w:val="StyleUnderline"/>
        </w:rPr>
        <w:t xml:space="preserve"> </w:t>
      </w:r>
      <w:r w:rsidRPr="00A50E06">
        <w:rPr>
          <w:rStyle w:val="StyleUnderline"/>
          <w:highlight w:val="green"/>
        </w:rPr>
        <w:t>long-term</w:t>
      </w:r>
      <w:r w:rsidRPr="000D5E18">
        <w:rPr>
          <w:rStyle w:val="StyleUnderline"/>
        </w:rPr>
        <w:t xml:space="preserve"> time series analysis in </w:t>
      </w:r>
      <w:r w:rsidRPr="00A50E06">
        <w:rPr>
          <w:rStyle w:val="StyleUnderline"/>
          <w:highlight w:val="green"/>
        </w:rPr>
        <w:t>climate change research.</w:t>
      </w:r>
      <w:r w:rsidRPr="00F679F6">
        <w:rPr>
          <w:sz w:val="16"/>
        </w:rPr>
        <w:t xml:space="preserve"> Furthermore, the lunar platform can also provide time series data to calibrate the remote sensing data from other platforms. (2) </w:t>
      </w:r>
      <w:r w:rsidRPr="00A50E06">
        <w:rPr>
          <w:rStyle w:val="Emphasis"/>
          <w:highlight w:val="green"/>
        </w:rPr>
        <w:t>Integrity</w:t>
      </w:r>
      <w:r w:rsidRPr="00A50E06">
        <w:rPr>
          <w:sz w:val="16"/>
          <w:highlight w:val="green"/>
        </w:rPr>
        <w:t xml:space="preserve"> </w:t>
      </w:r>
      <w:r w:rsidRPr="00746A1E">
        <w:rPr>
          <w:rStyle w:val="StyleUnderline"/>
        </w:rPr>
        <w:t>The whole Earth disk facing the Moon, both the sunlit portion and dark portion, is always observable from the near side of the Moon, with a field angle of only about 2°. This</w:t>
      </w:r>
      <w:r w:rsidRPr="00F679F6">
        <w:rPr>
          <w:sz w:val="16"/>
        </w:rPr>
        <w:t xml:space="preserve"> </w:t>
      </w:r>
      <w:r w:rsidRPr="000D5E18">
        <w:rPr>
          <w:rStyle w:val="StyleUnderline"/>
        </w:rPr>
        <w:t xml:space="preserve">allows an observer on the </w:t>
      </w:r>
      <w:r w:rsidRPr="00A50E06">
        <w:rPr>
          <w:rStyle w:val="StyleUnderline"/>
          <w:highlight w:val="green"/>
        </w:rPr>
        <w:t>Moon</w:t>
      </w:r>
      <w:r w:rsidRPr="000D5E18">
        <w:rPr>
          <w:rStyle w:val="StyleUnderline"/>
        </w:rPr>
        <w:t xml:space="preserve"> to </w:t>
      </w:r>
      <w:r w:rsidRPr="00A50E06">
        <w:rPr>
          <w:rStyle w:val="StyleUnderline"/>
          <w:highlight w:val="green"/>
        </w:rPr>
        <w:t>view</w:t>
      </w:r>
      <w:r w:rsidRPr="000D5E18">
        <w:rPr>
          <w:rStyle w:val="StyleUnderline"/>
        </w:rPr>
        <w:t xml:space="preserve"> the whole </w:t>
      </w:r>
      <w:r w:rsidRPr="00A50E06">
        <w:rPr>
          <w:rStyle w:val="StyleUnderline"/>
          <w:highlight w:val="green"/>
        </w:rPr>
        <w:t>Earth</w:t>
      </w:r>
      <w:r w:rsidRPr="000D5E18">
        <w:rPr>
          <w:rStyle w:val="StyleUnderline"/>
        </w:rPr>
        <w:t xml:space="preserve"> disk </w:t>
      </w:r>
      <w:r w:rsidRPr="00A50E06">
        <w:rPr>
          <w:rStyle w:val="StyleUnderline"/>
          <w:highlight w:val="green"/>
        </w:rPr>
        <w:t>at any given time</w:t>
      </w:r>
      <w:r w:rsidRPr="000D5E18">
        <w:rPr>
          <w:rStyle w:val="StyleUnderline"/>
        </w:rPr>
        <w:t xml:space="preserve"> and Earth’s entire surface in a day, </w:t>
      </w:r>
      <w:r w:rsidRPr="00A50E06">
        <w:rPr>
          <w:rStyle w:val="StyleUnderline"/>
          <w:highlight w:val="green"/>
        </w:rPr>
        <w:t>both in dark and sunlit conditions</w:t>
      </w:r>
      <w:r w:rsidRPr="000D5E18">
        <w:rPr>
          <w:rStyle w:val="StyleUnderline"/>
        </w:rPr>
        <w:t>.</w:t>
      </w:r>
      <w:r w:rsidRPr="00F679F6">
        <w:rPr>
          <w:sz w:val="16"/>
        </w:rPr>
        <w:t xml:space="preserve"> (3) Stability Studies show that the lunar crust lacks plate tectonics; </w:t>
      </w:r>
      <w:proofErr w:type="gramStart"/>
      <w:r w:rsidRPr="00F679F6">
        <w:rPr>
          <w:sz w:val="16"/>
        </w:rPr>
        <w:t>so</w:t>
      </w:r>
      <w:proofErr w:type="gramEnd"/>
      <w:r w:rsidRPr="00F679F6">
        <w:rPr>
          <w:sz w:val="16"/>
        </w:rPr>
        <w:t xml:space="preserve"> the quantity and degree of moonquake activities are much less than earthquakes (</w:t>
      </w:r>
      <w:proofErr w:type="spellStart"/>
      <w:r w:rsidRPr="00F679F6">
        <w:rPr>
          <w:sz w:val="16"/>
        </w:rPr>
        <w:t>Jaumann</w:t>
      </w:r>
      <w:proofErr w:type="spellEnd"/>
      <w:r w:rsidRPr="00F679F6">
        <w:rPr>
          <w:sz w:val="16"/>
        </w:rPr>
        <w:t xml:space="preserve"> et al. 2012). </w:t>
      </w:r>
      <w:r w:rsidRPr="000D5E18">
        <w:rPr>
          <w:rStyle w:val="Emphasis"/>
        </w:rPr>
        <w:t xml:space="preserve">Compared to satellite platforms, the Moon has </w:t>
      </w:r>
      <w:r w:rsidRPr="00A50E06">
        <w:rPr>
          <w:rStyle w:val="Emphasis"/>
          <w:highlight w:val="green"/>
        </w:rPr>
        <w:t>vast spaces</w:t>
      </w:r>
      <w:r w:rsidRPr="000D5E18">
        <w:rPr>
          <w:rStyle w:val="Emphasis"/>
        </w:rPr>
        <w:t xml:space="preserve"> on which to </w:t>
      </w:r>
      <w:r w:rsidRPr="00A50E06">
        <w:rPr>
          <w:rStyle w:val="Emphasis"/>
          <w:highlight w:val="green"/>
        </w:rPr>
        <w:t xml:space="preserve">install </w:t>
      </w:r>
      <w:r w:rsidRPr="00A50E06">
        <w:rPr>
          <w:rStyle w:val="Emphasis"/>
          <w:highlight w:val="green"/>
          <w:bdr w:val="single" w:sz="18" w:space="0" w:color="auto"/>
        </w:rPr>
        <w:t>a set of sensors to form a long, stable baseline of large observational networks</w:t>
      </w:r>
      <w:r w:rsidRPr="000D5E18">
        <w:rPr>
          <w:rStyle w:val="Emphasis"/>
        </w:rPr>
        <w:t xml:space="preserve"> for precise measurement.</w:t>
      </w:r>
      <w:r w:rsidRPr="00F679F6">
        <w:rPr>
          <w:sz w:val="16"/>
        </w:rPr>
        <w:t xml:space="preserve"> </w:t>
      </w:r>
      <w:r w:rsidRPr="000D5E18">
        <w:rPr>
          <w:rStyle w:val="StyleUnderline"/>
        </w:rPr>
        <w:t xml:space="preserve">Moon also </w:t>
      </w:r>
      <w:r w:rsidRPr="00A50E06">
        <w:rPr>
          <w:rStyle w:val="StyleUnderline"/>
          <w:highlight w:val="green"/>
        </w:rPr>
        <w:t>moves stably</w:t>
      </w:r>
      <w:r w:rsidRPr="000D5E18">
        <w:rPr>
          <w:rStyle w:val="StyleUnderline"/>
        </w:rPr>
        <w:t xml:space="preserve">, which </w:t>
      </w:r>
      <w:r w:rsidRPr="00A50E06">
        <w:rPr>
          <w:rStyle w:val="StyleUnderline"/>
          <w:highlight w:val="green"/>
        </w:rPr>
        <w:t>enables</w:t>
      </w:r>
      <w:r w:rsidRPr="000D5E18">
        <w:rPr>
          <w:rStyle w:val="StyleUnderline"/>
        </w:rPr>
        <w:t xml:space="preserve"> </w:t>
      </w:r>
      <w:r w:rsidRPr="00A50E06">
        <w:rPr>
          <w:rStyle w:val="StyleUnderline"/>
          <w:highlight w:val="green"/>
        </w:rPr>
        <w:t>repeat</w:t>
      </w:r>
      <w:r w:rsidRPr="000D5E18">
        <w:rPr>
          <w:rStyle w:val="StyleUnderline"/>
        </w:rPr>
        <w:t>-pass interferometry. (</w:t>
      </w:r>
      <w:r w:rsidRPr="00F679F6">
        <w:rPr>
          <w:sz w:val="16"/>
        </w:rPr>
        <w:t xml:space="preserve">4) Uniqueness Moon exerts influences on precipitation, ice nuclei </w:t>
      </w:r>
      <w:r w:rsidRPr="000D5E18">
        <w:rPr>
          <w:rStyle w:val="StyleUnderline"/>
        </w:rPr>
        <w:t xml:space="preserve">concentrations, diurnal pressure changes, </w:t>
      </w:r>
      <w:r w:rsidRPr="00A50E06">
        <w:rPr>
          <w:rStyle w:val="StyleUnderline"/>
          <w:highlight w:val="green"/>
        </w:rPr>
        <w:t>hurricanes</w:t>
      </w:r>
      <w:r w:rsidRPr="000D5E18">
        <w:rPr>
          <w:rStyle w:val="StyleUnderline"/>
        </w:rPr>
        <w:t xml:space="preserve">, cloudiness, </w:t>
      </w:r>
      <w:proofErr w:type="gramStart"/>
      <w:r w:rsidRPr="000D5E18">
        <w:rPr>
          <w:rStyle w:val="StyleUnderline"/>
        </w:rPr>
        <w:t>thunderstorm</w:t>
      </w:r>
      <w:proofErr w:type="gramEnd"/>
      <w:r w:rsidRPr="000D5E18">
        <w:rPr>
          <w:rStyle w:val="StyleUnderline"/>
        </w:rPr>
        <w:t xml:space="preserve"> and </w:t>
      </w:r>
      <w:r w:rsidRPr="00A50E06">
        <w:rPr>
          <w:rStyle w:val="StyleUnderline"/>
          <w:highlight w:val="green"/>
        </w:rPr>
        <w:t>surface</w:t>
      </w:r>
      <w:r w:rsidRPr="000D5E18">
        <w:rPr>
          <w:rStyle w:val="StyleUnderline"/>
        </w:rPr>
        <w:t xml:space="preserve"> </w:t>
      </w:r>
      <w:r w:rsidRPr="00A50E06">
        <w:rPr>
          <w:rStyle w:val="StyleUnderline"/>
          <w:highlight w:val="green"/>
        </w:rPr>
        <w:t>temperature</w:t>
      </w:r>
      <w:r w:rsidRPr="000D5E18">
        <w:rPr>
          <w:rStyle w:val="StyleUnderline"/>
        </w:rPr>
        <w:t xml:space="preserve"> (Balling</w:t>
      </w:r>
      <w:r w:rsidRPr="00F679F6">
        <w:rPr>
          <w:sz w:val="16"/>
        </w:rPr>
        <w:t xml:space="preserve"> and </w:t>
      </w:r>
      <w:proofErr w:type="spellStart"/>
      <w:r w:rsidRPr="00F679F6">
        <w:rPr>
          <w:sz w:val="16"/>
        </w:rPr>
        <w:t>Cerveny</w:t>
      </w:r>
      <w:proofErr w:type="spellEnd"/>
      <w:r w:rsidRPr="00F679F6">
        <w:rPr>
          <w:sz w:val="16"/>
        </w:rPr>
        <w:t xml:space="preserve"> 1995). The tidal force of the Moon is also considered as a trigger of </w:t>
      </w:r>
      <w:r w:rsidRPr="00A50E06">
        <w:rPr>
          <w:rStyle w:val="Emphasis"/>
          <w:highlight w:val="green"/>
        </w:rPr>
        <w:t>earthquakes</w:t>
      </w:r>
      <w:r w:rsidRPr="00F679F6">
        <w:rPr>
          <w:sz w:val="16"/>
        </w:rPr>
        <w:t xml:space="preserve"> (Cochran et al. 2004) and a resource generating internal waves (Simmons et al. 2004). For those Moon-related terrestrial phenomena, the lunar platform provides such a unique perspective that any place on the Earth can be continuously monitored at different Moon–Earth phase angles each day. </w:t>
      </w:r>
      <w:r w:rsidRPr="000D5E18">
        <w:rPr>
          <w:rStyle w:val="StyleUnderline"/>
        </w:rPr>
        <w:t xml:space="preserve">A </w:t>
      </w:r>
      <w:r w:rsidRPr="00A50E06">
        <w:rPr>
          <w:rStyle w:val="StyleUnderline"/>
          <w:highlight w:val="green"/>
        </w:rPr>
        <w:t>Moon-based sensor</w:t>
      </w:r>
      <w:r w:rsidRPr="000D5E18">
        <w:rPr>
          <w:rStyle w:val="StyleUnderline"/>
        </w:rPr>
        <w:t xml:space="preserve"> can </w:t>
      </w:r>
      <w:r w:rsidRPr="00A50E06">
        <w:rPr>
          <w:rStyle w:val="StyleUnderline"/>
          <w:highlight w:val="green"/>
        </w:rPr>
        <w:t>dynamically trace</w:t>
      </w:r>
      <w:r w:rsidRPr="000D5E18">
        <w:rPr>
          <w:rStyle w:val="StyleUnderline"/>
        </w:rPr>
        <w:t xml:space="preserve"> the whole process covering their </w:t>
      </w:r>
      <w:r w:rsidRPr="00A50E06">
        <w:rPr>
          <w:rStyle w:val="Emphasis"/>
          <w:highlight w:val="green"/>
        </w:rPr>
        <w:t xml:space="preserve">occurrence, </w:t>
      </w:r>
      <w:proofErr w:type="gramStart"/>
      <w:r w:rsidRPr="00A50E06">
        <w:rPr>
          <w:rStyle w:val="Emphasis"/>
          <w:highlight w:val="green"/>
        </w:rPr>
        <w:t>development</w:t>
      </w:r>
      <w:proofErr w:type="gramEnd"/>
      <w:r w:rsidRPr="00A50E06">
        <w:rPr>
          <w:rStyle w:val="Emphasis"/>
          <w:highlight w:val="green"/>
        </w:rPr>
        <w:t xml:space="preserve"> and dissipation</w:t>
      </w:r>
      <w:r w:rsidRPr="00F679F6">
        <w:rPr>
          <w:sz w:val="16"/>
        </w:rPr>
        <w:t xml:space="preserve">. It will help the understanding of the relationship between the tidal phases and the evolution of the phenomena. 3. Sensors for moon-based earth observation </w:t>
      </w:r>
      <w:proofErr w:type="gramStart"/>
      <w:r w:rsidRPr="00F679F6">
        <w:rPr>
          <w:sz w:val="16"/>
        </w:rPr>
        <w:t>For</w:t>
      </w:r>
      <w:proofErr w:type="gramEnd"/>
      <w:r w:rsidRPr="00F679F6">
        <w:rPr>
          <w:sz w:val="16"/>
        </w:rPr>
        <w:t xml:space="preserve"> most of the history of lunar exploration, the United States, China and Japan have been taking a few pictures of Earth with cameras both on the lunar surface and in lunar orbit. This proved that it is possible to observe Earth utilizing Moon-based optical sensors. However, except for observing Earth’s magnetosphere, these photos had no specific scientific objective. Few works about the sensors for Moon-based Earth observation have been published by previous missions. So, in this section we discuss the feasibility and the key parameters of various traditional remote sensors, including both the optical sensors and the microwave sensors. 3.1. </w:t>
      </w:r>
      <w:r w:rsidRPr="00F679F6">
        <w:rPr>
          <w:rStyle w:val="StyleUnderline"/>
        </w:rPr>
        <w:t xml:space="preserve">Optical sensors for moon-based earth observation One important parameter of most remote sensing systems </w:t>
      </w:r>
      <w:proofErr w:type="gramStart"/>
      <w:r w:rsidRPr="00F679F6">
        <w:rPr>
          <w:rStyle w:val="StyleUnderline"/>
        </w:rPr>
        <w:t>is</w:t>
      </w:r>
      <w:proofErr w:type="gramEnd"/>
      <w:r w:rsidRPr="00F679F6">
        <w:rPr>
          <w:rStyle w:val="StyleUnderline"/>
        </w:rPr>
        <w:t xml:space="preserve"> the spatial resolution. The </w:t>
      </w:r>
      <w:r w:rsidRPr="00A50E06">
        <w:rPr>
          <w:rStyle w:val="StyleUnderline"/>
          <w:highlight w:val="green"/>
        </w:rPr>
        <w:t xml:space="preserve">detection range of Moon-based optical </w:t>
      </w:r>
      <w:r w:rsidRPr="00A50E06">
        <w:rPr>
          <w:rStyle w:val="Emphasis"/>
          <w:highlight w:val="green"/>
        </w:rPr>
        <w:t>sensors is much further</w:t>
      </w:r>
      <w:r w:rsidRPr="00F679F6">
        <w:rPr>
          <w:rStyle w:val="StyleUnderline"/>
        </w:rPr>
        <w:t xml:space="preserve"> than spaceborne sensors.</w:t>
      </w:r>
      <w:r w:rsidRPr="00F679F6">
        <w:rPr>
          <w:sz w:val="16"/>
        </w:rPr>
        <w:t xml:space="preserve"> The diffraction limited resolution of optical sensors r is given by = 1.22lR/d, (1) where l is the wavelength, d the telescopic aperture and R the distance from the sensor to the target. In the visible band, the limiting resolution is 0.17–0.36 km, when d is 1 m. In short, if the telescopic aperture is 0.5 m, the spatial resolution can be less than 1 km in the visible band and several </w:t>
      </w:r>
      <w:proofErr w:type="spellStart"/>
      <w:r w:rsidRPr="00F679F6">
        <w:rPr>
          <w:sz w:val="16"/>
        </w:rPr>
        <w:t>kilometres</w:t>
      </w:r>
      <w:proofErr w:type="spellEnd"/>
      <w:r w:rsidRPr="00F679F6">
        <w:rPr>
          <w:sz w:val="16"/>
        </w:rPr>
        <w:t xml:space="preserve"> in the near-infrared and thermal infrared bands, which satisfies the needs of climatologic models and global mapping for oceans, </w:t>
      </w:r>
      <w:proofErr w:type="gramStart"/>
      <w:r w:rsidRPr="00F679F6">
        <w:rPr>
          <w:sz w:val="16"/>
        </w:rPr>
        <w:t>clouds</w:t>
      </w:r>
      <w:proofErr w:type="gramEnd"/>
      <w:r w:rsidRPr="00F679F6">
        <w:rPr>
          <w:sz w:val="16"/>
        </w:rPr>
        <w:t xml:space="preserve"> and land use (Ding, Guo and Liu 2014). LiDAR is an example of an active sensor. To place a LiDAR on the Moon, many technological challenges must be taken into consideration, such as the echo power, the size of the laser beam on earth’s surface and the coverage performance. If the scattering solid angle of a homogeneous scatterer is p, the received power of this system falls within the square of the distance from LiDAR to scatterer R (Wagner et al. 2006): </w:t>
      </w:r>
      <w:proofErr w:type="spellStart"/>
      <w:r w:rsidRPr="00F679F6">
        <w:rPr>
          <w:sz w:val="16"/>
        </w:rPr>
        <w:t>Pr</w:t>
      </w:r>
      <w:proofErr w:type="spellEnd"/>
      <w:r w:rsidRPr="00F679F6">
        <w:rPr>
          <w:sz w:val="16"/>
        </w:rPr>
        <w:t xml:space="preserve"> = PtrD2 r 4R</w:t>
      </w:r>
      <w:proofErr w:type="gramStart"/>
      <w:r w:rsidRPr="00F679F6">
        <w:rPr>
          <w:sz w:val="16"/>
        </w:rPr>
        <w:t>2 ,</w:t>
      </w:r>
      <w:proofErr w:type="gramEnd"/>
      <w:r w:rsidRPr="00F679F6">
        <w:rPr>
          <w:sz w:val="16"/>
        </w:rPr>
        <w:t xml:space="preserve"> (2) where the received power and transmitted power is </w:t>
      </w:r>
      <w:proofErr w:type="spellStart"/>
      <w:r w:rsidRPr="00F679F6">
        <w:rPr>
          <w:sz w:val="16"/>
        </w:rPr>
        <w:t>Pr</w:t>
      </w:r>
      <w:proofErr w:type="spellEnd"/>
      <w:r w:rsidRPr="00F679F6">
        <w:rPr>
          <w:sz w:val="16"/>
        </w:rPr>
        <w:t xml:space="preserve"> and Pt, Dr the receiving aperture and r the reflectivity. The power needed for Moon-based LiDAR would be a hundred thousand times greater than that of satellite-based LiDAR, which is at the megawatt level. The footprint of the laser beam on Earth’s surface is proportional to the laser divergence angle. Under a divergence of 0.1 m/rad, the beam of Moon-based LiDAR would be 36–40 km, two orders of magnitude larger than the beam width of spaceborne LiDAR. Such a large beam would stretch the length of the echo signal and complicate its </w:t>
      </w:r>
      <w:proofErr w:type="gramStart"/>
      <w:r w:rsidRPr="00F679F6">
        <w:rPr>
          <w:sz w:val="16"/>
        </w:rPr>
        <w:t>waveform, and</w:t>
      </w:r>
      <w:proofErr w:type="gramEnd"/>
      <w:r w:rsidRPr="00F679F6">
        <w:rPr>
          <w:sz w:val="16"/>
        </w:rPr>
        <w:t xml:space="preserve"> will lead to a difficulty to determine the exact echo position of the target in measuring the altitude of sea surface and the thickness of vegetation.</w:t>
      </w:r>
    </w:p>
    <w:p w14:paraId="40CD17C1" w14:textId="77777777" w:rsidR="008A3A4F" w:rsidRDefault="008A3A4F" w:rsidP="008A3A4F">
      <w:pPr>
        <w:pStyle w:val="Heading4"/>
      </w:pPr>
      <w:r>
        <w:t xml:space="preserve">Adaptation </w:t>
      </w:r>
      <w:r>
        <w:rPr>
          <w:u w:val="single"/>
        </w:rPr>
        <w:t>solves</w:t>
      </w:r>
      <w:r>
        <w:t xml:space="preserve"> Climate Change’s worst effects – it’s the </w:t>
      </w:r>
      <w:r>
        <w:rPr>
          <w:u w:val="single"/>
        </w:rPr>
        <w:t>Silver Bullet</w:t>
      </w:r>
      <w:r>
        <w:t>.</w:t>
      </w:r>
    </w:p>
    <w:p w14:paraId="17150B00" w14:textId="77777777" w:rsidR="008A3A4F" w:rsidRPr="00A72CF3" w:rsidRDefault="008A3A4F" w:rsidP="008A3A4F">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9" w:anchor="selection-391.0-413.1" w:history="1">
        <w:r w:rsidRPr="002B7B5B">
          <w:rPr>
            <w:rStyle w:val="Hyperlink"/>
          </w:rPr>
          <w:t>https://archive.is/VKac8#selection-391.0-413.1</w:t>
        </w:r>
      </w:hyperlink>
      <w:r>
        <w:t xml:space="preserve"> (</w:t>
      </w:r>
      <w:r w:rsidRPr="00A72CF3">
        <w:t>Richard B. (Ricky) Rood is a professor of climate and space sciences and engineering at the University of Michigan. Elizabeth (Beth) Gibbons is executive director of the American Society of Adaptation Professionals.</w:t>
      </w:r>
      <w:r>
        <w:t xml:space="preserve">)//Elmer </w:t>
      </w:r>
    </w:p>
    <w:p w14:paraId="1D53C835" w14:textId="77777777" w:rsidR="008A3A4F" w:rsidRPr="00732E55" w:rsidRDefault="008A3A4F" w:rsidP="008A3A4F">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another discussion that has been going on for more than a decade. Namely, that </w:t>
      </w:r>
      <w:r w:rsidRPr="007E17E1">
        <w:rPr>
          <w:rStyle w:val="Emphasis"/>
        </w:rPr>
        <w:t xml:space="preserve">we are </w:t>
      </w:r>
      <w:r w:rsidRPr="00A50E06">
        <w:rPr>
          <w:rStyle w:val="Emphasis"/>
          <w:highlight w:val="green"/>
        </w:rPr>
        <w:t>not likely to meet</w:t>
      </w:r>
      <w:r w:rsidRPr="00A50E06">
        <w:rPr>
          <w:rStyle w:val="StyleUnderline"/>
          <w:highlight w:val="green"/>
        </w:rPr>
        <w:t xml:space="preserve"> </w:t>
      </w:r>
      <w:r w:rsidRPr="00A50E06">
        <w:rPr>
          <w:rStyle w:val="Emphasis"/>
          <w:highlight w:val="green"/>
          <w:bdr w:val="single" w:sz="18" w:space="0" w:color="auto"/>
        </w:rPr>
        <w:t>emission-reduction goals</w:t>
      </w:r>
      <w:r w:rsidRPr="00A50E06">
        <w:rPr>
          <w:rStyle w:val="StyleUnderline"/>
          <w:highlight w:val="green"/>
        </w:rPr>
        <w:t xml:space="preserve"> </w:t>
      </w:r>
      <w:r w:rsidRPr="00732E55">
        <w:rPr>
          <w:rStyle w:val="StyleUnderline"/>
        </w:rPr>
        <w:t>such as those of the Paris agreement</w:t>
      </w:r>
      <w:r w:rsidRPr="00732E55">
        <w:rPr>
          <w:sz w:val="16"/>
        </w:rPr>
        <w:t xml:space="preserve">. This is complemented by the fact that </w:t>
      </w:r>
      <w:r w:rsidRPr="007E17E1">
        <w:rPr>
          <w:rStyle w:val="Emphasis"/>
        </w:rPr>
        <w:t>we live in a rapidly changing climate</w:t>
      </w:r>
      <w:r w:rsidRPr="00732E55">
        <w:rPr>
          <w:sz w:val="16"/>
        </w:rPr>
        <w:t xml:space="preserve">, </w:t>
      </w:r>
      <w:r w:rsidRPr="00A50E06">
        <w:rPr>
          <w:rStyle w:val="Emphasis"/>
          <w:highlight w:val="green"/>
        </w:rPr>
        <w:t>rapid change will continue</w:t>
      </w:r>
      <w:r w:rsidRPr="00732E55">
        <w:rPr>
          <w:sz w:val="16"/>
        </w:rPr>
        <w:t xml:space="preserve">, </w:t>
      </w:r>
      <w:r w:rsidRPr="00732E55">
        <w:rPr>
          <w:rStyle w:val="StyleUnderline"/>
        </w:rPr>
        <w:t>and</w:t>
      </w:r>
      <w:r w:rsidRPr="00732E55">
        <w:rPr>
          <w:sz w:val="16"/>
        </w:rPr>
        <w:t xml:space="preserve"> </w:t>
      </w:r>
      <w:r w:rsidRPr="00A50E06">
        <w:rPr>
          <w:rStyle w:val="Emphasis"/>
          <w:highlight w:val="green"/>
        </w:rPr>
        <w:t>we are not going back</w:t>
      </w:r>
      <w:r w:rsidRPr="00A50E06">
        <w:rPr>
          <w:sz w:val="16"/>
          <w:highlight w:val="green"/>
        </w:rPr>
        <w:t xml:space="preserve"> </w:t>
      </w:r>
      <w:r w:rsidRPr="00732E55">
        <w:rPr>
          <w:rStyle w:val="StyleUnderline"/>
        </w:rPr>
        <w:t>to the climate of our childhoods.</w:t>
      </w:r>
      <w:r w:rsidRPr="00732E55">
        <w:rPr>
          <w:sz w:val="16"/>
        </w:rPr>
        <w:t xml:space="preserve"> When we consider how we will address our climate future, it is worth considering 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A50E06">
        <w:rPr>
          <w:rStyle w:val="Emphasis"/>
          <w:highlight w:val="green"/>
        </w:rPr>
        <w:t>steps</w:t>
      </w:r>
      <w:r w:rsidRPr="00A50E06">
        <w:rPr>
          <w:sz w:val="16"/>
          <w:highlight w:val="green"/>
        </w:rPr>
        <w:t xml:space="preserve"> </w:t>
      </w:r>
      <w:r w:rsidRPr="00732E55">
        <w:rPr>
          <w:sz w:val="16"/>
        </w:rPr>
        <w:t xml:space="preserve">at the scales that are </w:t>
      </w:r>
      <w:r w:rsidRPr="00A50E06">
        <w:rPr>
          <w:rStyle w:val="Emphasis"/>
          <w:highlight w:val="green"/>
        </w:rPr>
        <w:t>required for effective intervention</w:t>
      </w:r>
      <w:r w:rsidRPr="00732E55">
        <w:rPr>
          <w:sz w:val="16"/>
        </w:rPr>
        <w:t xml:space="preserve">. Mitigation is one response, but </w:t>
      </w:r>
      <w:r w:rsidRPr="00A50E06">
        <w:rPr>
          <w:rStyle w:val="Emphasis"/>
          <w:highlight w:val="green"/>
          <w:bdr w:val="single" w:sz="18" w:space="0" w:color="auto"/>
        </w:rPr>
        <w:t>adaptation</w:t>
      </w:r>
      <w:r w:rsidRPr="00A50E06">
        <w:rPr>
          <w:sz w:val="16"/>
          <w:highlight w:val="green"/>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A50E06">
        <w:rPr>
          <w:rStyle w:val="Emphasis"/>
          <w:highlight w:val="green"/>
        </w:rPr>
        <w:t>responding to the effects</w:t>
      </w:r>
      <w:r w:rsidRPr="00A50E06">
        <w:rPr>
          <w:sz w:val="16"/>
          <w:highlight w:val="green"/>
        </w:rPr>
        <w:t xml:space="preserve"> </w:t>
      </w:r>
      <w:r w:rsidRPr="00732E55">
        <w:rPr>
          <w:rStyle w:val="StyleUnderline"/>
        </w:rPr>
        <w:t>of warming or perhaps coping with the consequences of the warming Earth.</w:t>
      </w:r>
      <w:r w:rsidRPr="00732E55">
        <w:rPr>
          <w:sz w:val="16"/>
        </w:rPr>
        <w:t xml:space="preserve"> With the public conversation focusing overwhelmingly on mitigation, </w:t>
      </w:r>
      <w:r w:rsidRPr="00732E55">
        <w:rPr>
          <w:rStyle w:val="StyleUnderline"/>
        </w:rPr>
        <w:t>adaptation has been a neglected topic</w:t>
      </w:r>
      <w:r w:rsidRPr="00732E55">
        <w:rPr>
          <w:sz w:val="16"/>
        </w:rPr>
        <w:t xml:space="preserve">. Compared with mitigation, </w:t>
      </w:r>
      <w:r w:rsidRPr="00A50E06">
        <w:rPr>
          <w:rStyle w:val="Emphasis"/>
          <w:highlight w:val="green"/>
        </w:rPr>
        <w:t>adaptation is</w:t>
      </w:r>
      <w:r w:rsidRPr="00A50E06">
        <w:rPr>
          <w:sz w:val="16"/>
          <w:highlight w:val="green"/>
        </w:rPr>
        <w:t xml:space="preserve"> </w:t>
      </w:r>
      <w:r w:rsidRPr="00732E55">
        <w:rPr>
          <w:rStyle w:val="StyleUnderline"/>
        </w:rPr>
        <w:t>relatively</w:t>
      </w:r>
      <w:r w:rsidRPr="00732E55">
        <w:rPr>
          <w:sz w:val="16"/>
        </w:rPr>
        <w:t xml:space="preserve"> </w:t>
      </w:r>
      <w:r w:rsidRPr="00A50E06">
        <w:rPr>
          <w:rStyle w:val="Emphasis"/>
          <w:highlight w:val="green"/>
        </w:rPr>
        <w:t>easy</w:t>
      </w:r>
      <w:r w:rsidRPr="00732E55">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32E55">
        <w:rPr>
          <w:rStyle w:val="StyleUnderline"/>
        </w:rPr>
        <w:t xml:space="preserve">Although adaptation can be carried out by individuals, it is better and certainly more equitable to plan on the larger scales of a community, a </w:t>
      </w:r>
      <w:proofErr w:type="gramStart"/>
      <w:r w:rsidRPr="00732E55">
        <w:rPr>
          <w:rStyle w:val="StyleUnderline"/>
        </w:rPr>
        <w:t>city</w:t>
      </w:r>
      <w:proofErr w:type="gramEnd"/>
      <w:r w:rsidRPr="00732E55">
        <w:rPr>
          <w:rStyle w:val="StyleUnderline"/>
        </w:rPr>
        <w:t xml:space="preserve"> or a region</w:t>
      </w:r>
      <w:r w:rsidRPr="00732E55">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w:t>
      </w:r>
      <w:proofErr w:type="gramStart"/>
      <w:r w:rsidRPr="00732E55">
        <w:rPr>
          <w:sz w:val="16"/>
        </w:rPr>
        <w:t>Indeed</w:t>
      </w:r>
      <w:proofErr w:type="gramEnd"/>
      <w:r w:rsidRPr="00732E55">
        <w:rPr>
          <w:sz w:val="16"/>
        </w:rPr>
        <w:t xml:space="preserve"> such efforts are underway, for example, in the Southeast Florida climate compact, the Puget Sound climate collaborative, and efforts across Southeast Virginia’s Hampton Roads region. </w:t>
      </w:r>
      <w:r w:rsidRPr="007E17E1">
        <w:rPr>
          <w:rStyle w:val="Emphasis"/>
        </w:rPr>
        <w:t xml:space="preserve">When a </w:t>
      </w:r>
      <w:r w:rsidRPr="00A50E06">
        <w:rPr>
          <w:rStyle w:val="Emphasis"/>
          <w:highlight w:val="green"/>
        </w:rPr>
        <w:t>region</w:t>
      </w:r>
      <w:r w:rsidRPr="00A50E06">
        <w:rPr>
          <w:sz w:val="16"/>
          <w:highlight w:val="green"/>
        </w:rPr>
        <w:t xml:space="preserve"> </w:t>
      </w:r>
      <w:r w:rsidRPr="00A50E06">
        <w:rPr>
          <w:rStyle w:val="Emphasis"/>
          <w:highlight w:val="green"/>
        </w:rPr>
        <w:t>successfully implements adaptation</w:t>
      </w:r>
      <w:r w:rsidRPr="00A50E06">
        <w:rPr>
          <w:sz w:val="16"/>
          <w:highlight w:val="green"/>
        </w:rPr>
        <w:t xml:space="preserve"> </w:t>
      </w:r>
      <w:r w:rsidRPr="00732E55">
        <w:rPr>
          <w:rStyle w:val="StyleUnderline"/>
        </w:rPr>
        <w:t>plans,</w:t>
      </w:r>
      <w:r w:rsidRPr="00732E55">
        <w:rPr>
          <w:sz w:val="16"/>
        </w:rPr>
        <w:t xml:space="preserve"> </w:t>
      </w:r>
      <w:r w:rsidRPr="00A50E06">
        <w:rPr>
          <w:rStyle w:val="Emphasis"/>
          <w:highlight w:val="green"/>
        </w:rPr>
        <w:t>communities are likely to have wins</w:t>
      </w:r>
      <w:r w:rsidRPr="00A50E06">
        <w:rPr>
          <w:sz w:val="16"/>
          <w:highlight w:val="green"/>
        </w:rPr>
        <w:t xml:space="preserve"> </w:t>
      </w:r>
      <w:r w:rsidRPr="00A50E06">
        <w:rPr>
          <w:rStyle w:val="Emphasis"/>
          <w:highlight w:val="green"/>
        </w:rPr>
        <w:t xml:space="preserve">when the next storm </w:t>
      </w:r>
      <w:r w:rsidRPr="00A50E06">
        <w:rPr>
          <w:rStyle w:val="Emphasis"/>
          <w:highlight w:val="green"/>
          <w:bdr w:val="single" w:sz="18" w:space="0" w:color="auto"/>
        </w:rPr>
        <w:t>is not as destructive and costly</w:t>
      </w:r>
      <w:r w:rsidRPr="00732E55">
        <w:rPr>
          <w:sz w:val="16"/>
        </w:rPr>
        <w:t xml:space="preserve">. </w:t>
      </w:r>
      <w:r w:rsidRPr="00732E55">
        <w:rPr>
          <w:rStyle w:val="StyleUnderline"/>
        </w:rPr>
        <w:t>These wins help people</w:t>
      </w:r>
      <w:r w:rsidRPr="00732E55">
        <w:rPr>
          <w:sz w:val="16"/>
        </w:rPr>
        <w:t xml:space="preserve"> </w:t>
      </w:r>
      <w:r w:rsidRPr="00A50E06">
        <w:rPr>
          <w:rStyle w:val="Emphasis"/>
          <w:highlight w:val="green"/>
        </w:rPr>
        <w:t>cope with</w:t>
      </w:r>
      <w:r w:rsidRPr="00A50E06">
        <w:rPr>
          <w:sz w:val="16"/>
          <w:highlight w:val="green"/>
        </w:rPr>
        <w:t xml:space="preserve"> </w:t>
      </w:r>
      <w:r w:rsidRPr="00732E55">
        <w:rPr>
          <w:rStyle w:val="StyleUnderline"/>
        </w:rPr>
        <w:t>global</w:t>
      </w:r>
      <w:r w:rsidRPr="00732E55">
        <w:rPr>
          <w:sz w:val="16"/>
        </w:rPr>
        <w:t xml:space="preserve"> </w:t>
      </w:r>
      <w:r w:rsidRPr="00A50E06">
        <w:rPr>
          <w:rStyle w:val="Emphasis"/>
          <w:highlight w:val="green"/>
        </w:rPr>
        <w:t>warming</w:t>
      </w:r>
      <w:r w:rsidRPr="00A50E06">
        <w:rPr>
          <w:sz w:val="16"/>
          <w:highlight w:val="green"/>
        </w:rPr>
        <w:t xml:space="preserve"> </w:t>
      </w:r>
      <w:r w:rsidRPr="00A50E06">
        <w:rPr>
          <w:rStyle w:val="Emphasis"/>
          <w:highlight w:val="green"/>
        </w:rPr>
        <w:t>and</w:t>
      </w:r>
      <w:r w:rsidRPr="00A50E06">
        <w:rPr>
          <w:sz w:val="16"/>
          <w:highlight w:val="green"/>
        </w:rPr>
        <w:t xml:space="preserve"> </w:t>
      </w:r>
      <w:r w:rsidRPr="00A50E06">
        <w:rPr>
          <w:rStyle w:val="Emphasis"/>
          <w:highlight w:val="green"/>
        </w:rPr>
        <w:t>realize</w:t>
      </w:r>
      <w:r w:rsidRPr="00A50E06">
        <w:rPr>
          <w:sz w:val="16"/>
          <w:highlight w:val="green"/>
        </w:rPr>
        <w:t xml:space="preserve"> </w:t>
      </w:r>
      <w:r w:rsidRPr="00732E55">
        <w:rPr>
          <w:sz w:val="16"/>
        </w:rPr>
        <w:t xml:space="preserve">some </w:t>
      </w:r>
      <w:r w:rsidRPr="00A50E06">
        <w:rPr>
          <w:rStyle w:val="Emphasis"/>
          <w:highlight w:val="green"/>
        </w:rPr>
        <w:t>ability to take control of</w:t>
      </w:r>
      <w:r w:rsidRPr="00A50E06">
        <w:rPr>
          <w:sz w:val="16"/>
          <w:highlight w:val="green"/>
        </w:rPr>
        <w:t xml:space="preserve"> </w:t>
      </w:r>
      <w:r w:rsidRPr="00732E55">
        <w:rPr>
          <w:rStyle w:val="StyleUnderline"/>
        </w:rPr>
        <w:t>what has been often stated as</w:t>
      </w:r>
      <w:r w:rsidRPr="00732E55">
        <w:rPr>
          <w:sz w:val="16"/>
        </w:rPr>
        <w:t xml:space="preserve"> </w:t>
      </w:r>
      <w:r w:rsidRPr="00A50E06">
        <w:rPr>
          <w:rStyle w:val="Emphasis"/>
          <w:highlight w:val="green"/>
          <w:bdr w:val="single" w:sz="18" w:space="0" w:color="auto"/>
        </w:rPr>
        <w:t>an existential threat</w:t>
      </w:r>
      <w:r w:rsidRPr="00732E55">
        <w:rPr>
          <w:sz w:val="16"/>
        </w:rPr>
        <w:t xml:space="preserve">. </w:t>
      </w:r>
      <w:r w:rsidRPr="00732E55">
        <w:rPr>
          <w:rStyle w:val="StyleUnderline"/>
        </w:rPr>
        <w:t>There have been those calling for adaptation policy for many years. However, it has been difficult to get adaptation on the policy agenda.</w:t>
      </w:r>
      <w:r w:rsidRPr="00732E55">
        <w:rPr>
          <w:sz w:val="16"/>
        </w:rPr>
        <w:t xml:space="preserve"> This is ascribed to many reasons, including the persistent, spurious argument that if we talk of adaptation, then we will decide that we do not need to mitigate our emissions. However, we are at the point that, </w:t>
      </w:r>
      <w:r w:rsidRPr="00732E55">
        <w:rPr>
          <w:rStyle w:val="Emphasis"/>
        </w:rPr>
        <w:t>even if we were to meet all of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A50E06">
        <w:rPr>
          <w:rStyle w:val="Emphasis"/>
          <w:highlight w:val="green"/>
        </w:rPr>
        <w:t>adaptation</w:t>
      </w:r>
      <w:r w:rsidRPr="00A50E06">
        <w:rPr>
          <w:rStyle w:val="StyleUnderline"/>
          <w:highlight w:val="green"/>
        </w:rPr>
        <w:t xml:space="preserve"> </w:t>
      </w:r>
      <w:r w:rsidRPr="00A50E06">
        <w:rPr>
          <w:rStyle w:val="Emphasis"/>
          <w:highlight w:val="green"/>
        </w:rPr>
        <w:t>as a way of</w:t>
      </w:r>
      <w:r w:rsidRPr="00A50E06">
        <w:rPr>
          <w:rStyle w:val="StyleUnderline"/>
          <w:highlight w:val="green"/>
        </w:rPr>
        <w:t xml:space="preserve"> </w:t>
      </w:r>
      <w:r w:rsidRPr="00A50E06">
        <w:rPr>
          <w:rStyle w:val="Emphasis"/>
          <w:highlight w:val="green"/>
        </w:rPr>
        <w:t>sustaining</w:t>
      </w:r>
      <w:r w:rsidRPr="00A50E06">
        <w:rPr>
          <w:rStyle w:val="StyleUnderline"/>
          <w:highlight w:val="green"/>
        </w:rPr>
        <w:t xml:space="preserve"> </w:t>
      </w:r>
      <w:r w:rsidRPr="00732E55">
        <w:rPr>
          <w:rStyle w:val="StyleUnderline"/>
        </w:rPr>
        <w:t xml:space="preserve">their </w:t>
      </w:r>
      <w:r w:rsidRPr="00A50E06">
        <w:rPr>
          <w:rStyle w:val="Emphasis"/>
          <w:highlight w:val="green"/>
        </w:rPr>
        <w:t>well-being</w:t>
      </w:r>
      <w:r w:rsidRPr="00A50E06">
        <w:rPr>
          <w:rStyle w:val="StyleUnderline"/>
          <w:highlight w:val="green"/>
        </w:rPr>
        <w:t xml:space="preserve"> </w:t>
      </w:r>
      <w:r w:rsidRPr="00732E55">
        <w:rPr>
          <w:rStyle w:val="StyleUnderline"/>
        </w:rPr>
        <w:t xml:space="preserve">in the face of rapidly changing weather, then it is a step of moving past the narrative that we must, between now and 2030, solve an existential threat to </w:t>
      </w:r>
      <w:r w:rsidRPr="00A50E06">
        <w:rPr>
          <w:rStyle w:val="Emphasis"/>
          <w:highlight w:val="green"/>
        </w:rPr>
        <w:t>our survival</w:t>
      </w:r>
      <w:r w:rsidRPr="00732E55">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A50E06">
        <w:rPr>
          <w:rStyle w:val="Emphasis"/>
          <w:highlight w:val="green"/>
          <w:bdr w:val="single" w:sz="18" w:space="0" w:color="auto"/>
        </w:rPr>
        <w:t>the need for mitigation</w:t>
      </w:r>
      <w:r w:rsidRPr="00A50E06">
        <w:rPr>
          <w:rStyle w:val="StyleUnderline"/>
          <w:highlight w:val="green"/>
        </w:rPr>
        <w:t xml:space="preserve"> </w:t>
      </w:r>
      <w:r w:rsidRPr="00732E55">
        <w:rPr>
          <w:rStyle w:val="StyleUnderline"/>
        </w:rPr>
        <w:t>more real and urgent.</w:t>
      </w:r>
    </w:p>
    <w:p w14:paraId="32345E7D" w14:textId="77777777" w:rsidR="008A3A4F" w:rsidRDefault="008A3A4F" w:rsidP="008A3A4F">
      <w:pPr>
        <w:pStyle w:val="Heading4"/>
      </w:pPr>
      <w:r>
        <w:t xml:space="preserve">Missing Data </w:t>
      </w:r>
      <w:r w:rsidRPr="006269A6">
        <w:rPr>
          <w:u w:val="single"/>
        </w:rPr>
        <w:t>holds back</w:t>
      </w:r>
      <w:r>
        <w:t xml:space="preserve"> Adaptation efforts. </w:t>
      </w:r>
    </w:p>
    <w:p w14:paraId="1E19B4F5" w14:textId="77777777" w:rsidR="008A3A4F" w:rsidRPr="00800925" w:rsidRDefault="008A3A4F" w:rsidP="008A3A4F">
      <w:r w:rsidRPr="00800925">
        <w:rPr>
          <w:rStyle w:val="Style13ptBold"/>
        </w:rPr>
        <w:t>Barrios</w:t>
      </w:r>
      <w:r>
        <w:rPr>
          <w:rStyle w:val="Style13ptBold"/>
        </w:rPr>
        <w:t xml:space="preserve"> et Al 18</w:t>
      </w:r>
      <w:r w:rsidRPr="00800925">
        <w:t xml:space="preserve">, Alonso, Guillermo </w:t>
      </w:r>
      <w:proofErr w:type="spellStart"/>
      <w:r w:rsidRPr="00800925">
        <w:t>Trincado</w:t>
      </w:r>
      <w:proofErr w:type="spellEnd"/>
      <w:r w:rsidRPr="00800925">
        <w:t xml:space="preserve">, and René </w:t>
      </w:r>
      <w:proofErr w:type="spellStart"/>
      <w:r w:rsidRPr="00800925">
        <w:t>Garreaud</w:t>
      </w:r>
      <w:proofErr w:type="spellEnd"/>
      <w:r w:rsidRPr="00800925">
        <w:t>. "Alternative approaches for estimating missing climate data: application to monthly precipitation records in South-Central Chile." Forest Ecosystems 5.1 (2018): 1-10.</w:t>
      </w:r>
      <w:r>
        <w:t xml:space="preserve"> (</w:t>
      </w:r>
      <w:r w:rsidRPr="00800925">
        <w:t>Graduate School, Faculty of Forest Sciences and Natural Resources</w:t>
      </w:r>
      <w:r>
        <w:t>)</w:t>
      </w:r>
    </w:p>
    <w:p w14:paraId="5B3FE2C9" w14:textId="77777777" w:rsidR="008A3A4F" w:rsidRPr="001C20CD" w:rsidRDefault="008A3A4F" w:rsidP="008A3A4F">
      <w:pPr>
        <w:rPr>
          <w:sz w:val="16"/>
        </w:rPr>
      </w:pPr>
      <w:r w:rsidRPr="00800925">
        <w:rPr>
          <w:rStyle w:val="StyleUnderline"/>
        </w:rPr>
        <w:t xml:space="preserve">The </w:t>
      </w:r>
      <w:r w:rsidRPr="007E17E1">
        <w:rPr>
          <w:rStyle w:val="Emphasis"/>
        </w:rPr>
        <w:t xml:space="preserve">effects of climate </w:t>
      </w:r>
      <w:r w:rsidRPr="007E17E1">
        <w:rPr>
          <w:rStyle w:val="StyleUnderline"/>
        </w:rPr>
        <w:t xml:space="preserve">on natural resources </w:t>
      </w:r>
      <w:r w:rsidRPr="007E17E1">
        <w:rPr>
          <w:rStyle w:val="Emphasis"/>
          <w:bdr w:val="single" w:sz="18" w:space="0" w:color="auto"/>
        </w:rPr>
        <w:t>have become highly relevant</w:t>
      </w:r>
      <w:r w:rsidRPr="007E17E1">
        <w:rPr>
          <w:rStyle w:val="StyleUnderline"/>
        </w:rPr>
        <w:t xml:space="preserve"> (</w:t>
      </w:r>
      <w:proofErr w:type="spellStart"/>
      <w:r w:rsidRPr="00800925">
        <w:rPr>
          <w:rStyle w:val="StyleUnderline"/>
        </w:rPr>
        <w:t>Cannell</w:t>
      </w:r>
      <w:proofErr w:type="spellEnd"/>
      <w:r w:rsidRPr="00800925">
        <w:rPr>
          <w:rStyle w:val="StyleUnderline"/>
        </w:rPr>
        <w:t xml:space="preserve"> et al. 1995). </w:t>
      </w:r>
      <w:r w:rsidRPr="00800925">
        <w:rPr>
          <w:sz w:val="16"/>
        </w:rPr>
        <w:t xml:space="preserve">In forestry, there is an increasing interest to study the influence of climate on forest productivity (Álvarez et al. 2013), forest hydrology (Dai et al. 2011), soil water availability (Ge et al. 2013), and wood quality (Xu et al. 2013). </w:t>
      </w:r>
      <w:r w:rsidRPr="00800925">
        <w:rPr>
          <w:rStyle w:val="StyleUnderline"/>
        </w:rPr>
        <w:t xml:space="preserve">Nowadays, </w:t>
      </w:r>
      <w:r w:rsidRPr="00A50E06">
        <w:rPr>
          <w:rStyle w:val="Emphasis"/>
          <w:highlight w:val="green"/>
        </w:rPr>
        <w:t>climate data</w:t>
      </w:r>
      <w:r w:rsidRPr="00A50E06">
        <w:rPr>
          <w:rStyle w:val="StyleUnderline"/>
          <w:highlight w:val="green"/>
        </w:rPr>
        <w:t xml:space="preserve"> </w:t>
      </w:r>
      <w:r w:rsidRPr="00800925">
        <w:rPr>
          <w:rStyle w:val="StyleUnderline"/>
        </w:rPr>
        <w:t xml:space="preserve">are also </w:t>
      </w:r>
      <w:r w:rsidRPr="00A50E06">
        <w:rPr>
          <w:rStyle w:val="Emphasis"/>
          <w:highlight w:val="green"/>
        </w:rPr>
        <w:t>required for</w:t>
      </w:r>
      <w:r w:rsidRPr="00A50E06">
        <w:rPr>
          <w:rStyle w:val="StyleUnderline"/>
          <w:highlight w:val="green"/>
        </w:rPr>
        <w:t xml:space="preserve"> </w:t>
      </w:r>
      <w:r w:rsidRPr="00A50E06">
        <w:rPr>
          <w:rStyle w:val="Emphasis"/>
          <w:highlight w:val="green"/>
        </w:rPr>
        <w:t>parameterizing process-based simulators of tree growth</w:t>
      </w:r>
      <w:r w:rsidRPr="00800925">
        <w:rPr>
          <w:sz w:val="16"/>
        </w:rPr>
        <w:t xml:space="preserve"> (Sands and Landsberg 2002) </w:t>
      </w:r>
      <w:r w:rsidRPr="00800925">
        <w:rPr>
          <w:rStyle w:val="StyleUnderline"/>
        </w:rPr>
        <w:t xml:space="preserve">and for </w:t>
      </w:r>
      <w:r w:rsidRPr="00A50E06">
        <w:rPr>
          <w:rStyle w:val="Emphasis"/>
          <w:highlight w:val="green"/>
        </w:rPr>
        <w:t>studying forest water balance</w:t>
      </w:r>
      <w:r w:rsidRPr="00A50E06">
        <w:rPr>
          <w:sz w:val="16"/>
          <w:highlight w:val="green"/>
        </w:rPr>
        <w:t xml:space="preserve"> </w:t>
      </w:r>
      <w:r w:rsidRPr="00800925">
        <w:rPr>
          <w:sz w:val="16"/>
        </w:rPr>
        <w:t xml:space="preserve">(Huber and </w:t>
      </w:r>
      <w:proofErr w:type="spellStart"/>
      <w:r w:rsidRPr="00800925">
        <w:rPr>
          <w:sz w:val="16"/>
        </w:rPr>
        <w:t>Trecaman</w:t>
      </w:r>
      <w:proofErr w:type="spellEnd"/>
      <w:r w:rsidRPr="00800925">
        <w:rPr>
          <w:sz w:val="16"/>
        </w:rPr>
        <w:t xml:space="preserve"> 2002), </w:t>
      </w:r>
      <w:r w:rsidRPr="00A50E06">
        <w:rPr>
          <w:rStyle w:val="Emphasis"/>
          <w:highlight w:val="green"/>
        </w:rPr>
        <w:t>phenology processes</w:t>
      </w:r>
      <w:r w:rsidRPr="00A50E06">
        <w:rPr>
          <w:rStyle w:val="StyleUnderline"/>
          <w:highlight w:val="green"/>
        </w:rPr>
        <w:t xml:space="preserve"> </w:t>
      </w:r>
      <w:r w:rsidRPr="00800925">
        <w:rPr>
          <w:rStyle w:val="StyleUnderline"/>
        </w:rPr>
        <w:t>(Caveside</w:t>
      </w:r>
      <w:r w:rsidRPr="00800925">
        <w:rPr>
          <w:sz w:val="16"/>
        </w:rPr>
        <w:t xml:space="preserve"> et al. 2005) </w:t>
      </w:r>
      <w:r w:rsidRPr="00800925">
        <w:rPr>
          <w:rStyle w:val="StyleUnderline"/>
        </w:rPr>
        <w:t xml:space="preserve">and to carry out </w:t>
      </w:r>
      <w:r w:rsidRPr="00A50E06">
        <w:rPr>
          <w:rStyle w:val="Emphasis"/>
          <w:highlight w:val="green"/>
        </w:rPr>
        <w:t>pest and disease research</w:t>
      </w:r>
      <w:r w:rsidRPr="00A50E06">
        <w:rPr>
          <w:sz w:val="16"/>
          <w:highlight w:val="green"/>
        </w:rPr>
        <w:t xml:space="preserve"> </w:t>
      </w:r>
      <w:r w:rsidRPr="00800925">
        <w:rPr>
          <w:sz w:val="16"/>
        </w:rPr>
        <w:t>(</w:t>
      </w:r>
      <w:proofErr w:type="spellStart"/>
      <w:r w:rsidRPr="00800925">
        <w:rPr>
          <w:sz w:val="16"/>
        </w:rPr>
        <w:t>Ahumada</w:t>
      </w:r>
      <w:proofErr w:type="spellEnd"/>
      <w:r w:rsidRPr="00800925">
        <w:rPr>
          <w:sz w:val="16"/>
        </w:rPr>
        <w:t xml:space="preserve"> et al. 2013). </w:t>
      </w:r>
      <w:r w:rsidRPr="00A50E06">
        <w:rPr>
          <w:rStyle w:val="Emphasis"/>
          <w:highlight w:val="green"/>
        </w:rPr>
        <w:t>To perform these studies</w:t>
      </w:r>
      <w:r w:rsidRPr="00800925">
        <w:rPr>
          <w:rStyle w:val="StyleUnderline"/>
        </w:rPr>
        <w:t xml:space="preserve">, </w:t>
      </w:r>
      <w:r w:rsidRPr="00A50E06">
        <w:rPr>
          <w:rStyle w:val="Emphasis"/>
          <w:highlight w:val="green"/>
          <w:bdr w:val="single" w:sz="18" w:space="0" w:color="auto"/>
        </w:rPr>
        <w:t>complete and homogenous climate data that covers a sufficiently long period of time is required</w:t>
      </w:r>
      <w:r w:rsidRPr="00800925">
        <w:rPr>
          <w:sz w:val="16"/>
        </w:rPr>
        <w:t xml:space="preserve"> (</w:t>
      </w:r>
      <w:proofErr w:type="spellStart"/>
      <w:r w:rsidRPr="00800925">
        <w:rPr>
          <w:sz w:val="16"/>
        </w:rPr>
        <w:t>Teegavarapu</w:t>
      </w:r>
      <w:proofErr w:type="spellEnd"/>
      <w:r w:rsidRPr="00800925">
        <w:rPr>
          <w:sz w:val="16"/>
        </w:rPr>
        <w:t xml:space="preserve"> 2012; </w:t>
      </w:r>
      <w:proofErr w:type="spellStart"/>
      <w:r w:rsidRPr="00800925">
        <w:rPr>
          <w:sz w:val="16"/>
        </w:rPr>
        <w:t>Khosravi</w:t>
      </w:r>
      <w:proofErr w:type="spellEnd"/>
      <w:r w:rsidRPr="00800925">
        <w:rPr>
          <w:sz w:val="16"/>
        </w:rPr>
        <w:t xml:space="preserve"> et al. 2015). </w:t>
      </w:r>
      <w:r w:rsidRPr="00A50E06">
        <w:rPr>
          <w:rStyle w:val="Emphasis"/>
          <w:highlight w:val="green"/>
        </w:rPr>
        <w:t>Climate data</w:t>
      </w:r>
      <w:r w:rsidRPr="00A50E06">
        <w:rPr>
          <w:rStyle w:val="StyleUnderline"/>
          <w:highlight w:val="green"/>
        </w:rPr>
        <w:t xml:space="preserve"> </w:t>
      </w:r>
      <w:r w:rsidRPr="00A50E06">
        <w:rPr>
          <w:rStyle w:val="Emphasis"/>
          <w:highlight w:val="green"/>
        </w:rPr>
        <w:t>often</w:t>
      </w:r>
      <w:r w:rsidRPr="00A50E06">
        <w:rPr>
          <w:rStyle w:val="StyleUnderline"/>
          <w:highlight w:val="green"/>
        </w:rPr>
        <w:t xml:space="preserve"> </w:t>
      </w:r>
      <w:r w:rsidRPr="00800925">
        <w:rPr>
          <w:rStyle w:val="StyleUnderline"/>
        </w:rPr>
        <w:t xml:space="preserve">have </w:t>
      </w:r>
      <w:r w:rsidRPr="00A50E06">
        <w:rPr>
          <w:rStyle w:val="Emphasis"/>
          <w:highlight w:val="green"/>
        </w:rPr>
        <w:t xml:space="preserve">missing information </w:t>
      </w:r>
      <w:r w:rsidRPr="00A50E06">
        <w:rPr>
          <w:rStyle w:val="Emphasis"/>
          <w:highlight w:val="green"/>
          <w:bdr w:val="single" w:sz="18" w:space="0" w:color="auto"/>
        </w:rPr>
        <w:t>that limits their use</w:t>
      </w:r>
      <w:r w:rsidRPr="00A50E06">
        <w:rPr>
          <w:sz w:val="16"/>
          <w:highlight w:val="green"/>
        </w:rPr>
        <w:t xml:space="preserve"> </w:t>
      </w:r>
      <w:r w:rsidRPr="00800925">
        <w:rPr>
          <w:sz w:val="16"/>
        </w:rPr>
        <w:t xml:space="preserve">(Alfaro and Pacheco 2000). </w:t>
      </w:r>
      <w:r w:rsidRPr="00A50E06">
        <w:rPr>
          <w:rStyle w:val="Emphasis"/>
          <w:highlight w:val="green"/>
        </w:rPr>
        <w:t xml:space="preserve">Missing values </w:t>
      </w:r>
      <w:r w:rsidRPr="00800925">
        <w:rPr>
          <w:rStyle w:val="StyleUnderline"/>
        </w:rPr>
        <w:t xml:space="preserve">in climate series </w:t>
      </w:r>
      <w:r w:rsidRPr="00A50E06">
        <w:rPr>
          <w:rStyle w:val="Emphasis"/>
          <w:highlight w:val="green"/>
        </w:rPr>
        <w:t>affects parameter estimation</w:t>
      </w:r>
      <w:r w:rsidRPr="00A50E06">
        <w:rPr>
          <w:rStyle w:val="StyleUnderline"/>
          <w:highlight w:val="green"/>
        </w:rPr>
        <w:t xml:space="preserve"> </w:t>
      </w:r>
      <w:r w:rsidRPr="00800925">
        <w:rPr>
          <w:rStyle w:val="StyleUnderline"/>
        </w:rPr>
        <w:t xml:space="preserve">when applying regression and multivariate analysis techniques </w:t>
      </w:r>
      <w:r w:rsidRPr="00800925">
        <w:rPr>
          <w:sz w:val="16"/>
        </w:rPr>
        <w:t>(Ramos-</w:t>
      </w:r>
      <w:proofErr w:type="spellStart"/>
      <w:r w:rsidRPr="00800925">
        <w:rPr>
          <w:sz w:val="16"/>
        </w:rPr>
        <w:t>Calzado</w:t>
      </w:r>
      <w:proofErr w:type="spellEnd"/>
      <w:r w:rsidRPr="00800925">
        <w:rPr>
          <w:sz w:val="16"/>
        </w:rPr>
        <w:t xml:space="preserve"> et al. 2008). In most cases, some techniques must be applied to estimate missing data. In forestry, there are few studies that have compared the accuracy of different approaches. Furthermore, factors that might affect their precision have not been studied in detail. The simplest approach for imputing missing values involves the data being </w:t>
      </w:r>
      <w:proofErr w:type="gramStart"/>
      <w:r w:rsidRPr="00800925">
        <w:rPr>
          <w:sz w:val="16"/>
        </w:rPr>
        <w:t>filled-in.</w:t>
      </w:r>
      <w:proofErr w:type="gramEnd"/>
      <w:r w:rsidRPr="00800925">
        <w:rPr>
          <w:sz w:val="16"/>
        </w:rPr>
        <w:t xml:space="preserve"> </w:t>
      </w:r>
      <w:r w:rsidRPr="00800925">
        <w:rPr>
          <w:rStyle w:val="StyleUnderline"/>
        </w:rPr>
        <w:t xml:space="preserve">The </w:t>
      </w:r>
      <w:r w:rsidRPr="00A50E06">
        <w:rPr>
          <w:rStyle w:val="Emphasis"/>
          <w:highlight w:val="green"/>
        </w:rPr>
        <w:t>main limitation</w:t>
      </w:r>
      <w:r w:rsidRPr="00A50E06">
        <w:rPr>
          <w:rStyle w:val="StyleUnderline"/>
          <w:highlight w:val="green"/>
        </w:rPr>
        <w:t xml:space="preserve"> </w:t>
      </w:r>
      <w:r w:rsidRPr="00800925">
        <w:rPr>
          <w:rStyle w:val="StyleUnderline"/>
        </w:rPr>
        <w:t xml:space="preserve">is that these </w:t>
      </w:r>
      <w:r w:rsidRPr="00A50E06">
        <w:rPr>
          <w:rStyle w:val="Emphasis"/>
          <w:highlight w:val="green"/>
        </w:rPr>
        <w:t>approaches</w:t>
      </w:r>
      <w:r w:rsidRPr="00A50E06">
        <w:rPr>
          <w:rStyle w:val="StyleUnderline"/>
          <w:highlight w:val="green"/>
        </w:rPr>
        <w:t xml:space="preserve"> </w:t>
      </w:r>
      <w:r w:rsidRPr="00800925">
        <w:rPr>
          <w:rStyle w:val="StyleUnderline"/>
        </w:rPr>
        <w:t xml:space="preserve">are suitable for small gaps and </w:t>
      </w:r>
      <w:r w:rsidRPr="00A50E06">
        <w:rPr>
          <w:rStyle w:val="Emphasis"/>
          <w:highlight w:val="green"/>
        </w:rPr>
        <w:t xml:space="preserve">can only be applied to climate variables with a high degree of autocorrelation </w:t>
      </w:r>
      <w:r w:rsidRPr="00800925">
        <w:rPr>
          <w:sz w:val="16"/>
        </w:rPr>
        <w:t>(</w:t>
      </w:r>
      <w:proofErr w:type="spellStart"/>
      <w:r w:rsidRPr="00800925">
        <w:rPr>
          <w:sz w:val="16"/>
        </w:rPr>
        <w:t>Khosravi</w:t>
      </w:r>
      <w:proofErr w:type="spellEnd"/>
      <w:r w:rsidRPr="00800925">
        <w:rPr>
          <w:sz w:val="16"/>
        </w:rPr>
        <w:t xml:space="preserve"> et al. 2015), </w:t>
      </w:r>
      <w:r w:rsidRPr="00A50E06">
        <w:rPr>
          <w:rStyle w:val="Emphasis"/>
          <w:highlight w:val="green"/>
          <w:bdr w:val="single" w:sz="18" w:space="0" w:color="auto"/>
        </w:rPr>
        <w:t>which is not the case for annual mean temperatures or precipitation values</w:t>
      </w:r>
      <w:r w:rsidRPr="00800925">
        <w:rPr>
          <w:sz w:val="16"/>
        </w:rPr>
        <w:t>. A more common approach to complete missing data is to use information from neighboring meteorological stations (</w:t>
      </w:r>
      <w:proofErr w:type="spellStart"/>
      <w:r w:rsidRPr="00800925">
        <w:rPr>
          <w:sz w:val="16"/>
        </w:rPr>
        <w:t>Vasiliev</w:t>
      </w:r>
      <w:proofErr w:type="spellEnd"/>
      <w:r w:rsidRPr="00800925">
        <w:rPr>
          <w:sz w:val="16"/>
        </w:rPr>
        <w:t xml:space="preserve"> 1996), using techniques such as inverse distance weighting (IDW). Nonetheless, horizontal distance is not a measure of spatial autocorrelation (e.g., Ahrens 2006; Ramos-</w:t>
      </w:r>
      <w:proofErr w:type="spellStart"/>
      <w:r w:rsidRPr="00800925">
        <w:rPr>
          <w:sz w:val="16"/>
        </w:rPr>
        <w:t>Calzado</w:t>
      </w:r>
      <w:proofErr w:type="spellEnd"/>
      <w:r w:rsidRPr="00800925">
        <w:rPr>
          <w:sz w:val="16"/>
        </w:rPr>
        <w:t xml:space="preserve"> et al. 2008), especially when the region contains prominent topographic features or major water bodies. Indeed, two relatively close stations can feature substantial differences in their mean climate and climate variability if they are located at opposite sides of a mountain range. Spatial correlations could be quantified by calculating the correlation coefficient between time series obtained at different locations. </w:t>
      </w:r>
      <w:proofErr w:type="spellStart"/>
      <w:r w:rsidRPr="00800925">
        <w:rPr>
          <w:sz w:val="16"/>
        </w:rPr>
        <w:t>Teegavarapu</w:t>
      </w:r>
      <w:proofErr w:type="spellEnd"/>
      <w:r w:rsidRPr="00800925">
        <w:rPr>
          <w:sz w:val="16"/>
        </w:rPr>
        <w:t xml:space="preserve"> and </w:t>
      </w:r>
      <w:proofErr w:type="spellStart"/>
      <w:r w:rsidRPr="00800925">
        <w:rPr>
          <w:sz w:val="16"/>
        </w:rPr>
        <w:t>Chandramouli</w:t>
      </w:r>
      <w:proofErr w:type="spellEnd"/>
      <w:r w:rsidRPr="00800925">
        <w:rPr>
          <w:sz w:val="16"/>
        </w:rPr>
        <w:t xml:space="preserve"> (2005) found that replacing distances with correlation coefficients as weights improved estimation of missing precipitation data. The resulting method is known as a coefficient of correlation weighting (CCW), reported by </w:t>
      </w:r>
      <w:proofErr w:type="spellStart"/>
      <w:r w:rsidRPr="00800925">
        <w:rPr>
          <w:sz w:val="16"/>
        </w:rPr>
        <w:t>Teegavarapu</w:t>
      </w:r>
      <w:proofErr w:type="spellEnd"/>
      <w:r w:rsidRPr="00800925">
        <w:rPr>
          <w:sz w:val="16"/>
        </w:rPr>
        <w:t xml:space="preserve"> (2009).</w:t>
      </w:r>
    </w:p>
    <w:p w14:paraId="3CEC134F" w14:textId="77777777" w:rsidR="008A3A4F" w:rsidRDefault="008A3A4F" w:rsidP="008A3A4F">
      <w:pPr>
        <w:pStyle w:val="Heading4"/>
      </w:pPr>
      <w:r w:rsidRPr="00672307">
        <w:t xml:space="preserve">Prevents </w:t>
      </w:r>
      <w:r>
        <w:rPr>
          <w:u w:val="single"/>
        </w:rPr>
        <w:t>e</w:t>
      </w:r>
      <w:r w:rsidRPr="00B84E85">
        <w:rPr>
          <w:u w:val="single"/>
        </w:rPr>
        <w:t>xtinction</w:t>
      </w:r>
      <w:r>
        <w:t>.</w:t>
      </w:r>
    </w:p>
    <w:p w14:paraId="47AD92D1" w14:textId="77777777" w:rsidR="008A3A4F" w:rsidRPr="008723F8" w:rsidRDefault="008A3A4F" w:rsidP="008A3A4F">
      <w:r w:rsidRPr="006A02D5">
        <w:rPr>
          <w:rStyle w:val="Style13ptBold"/>
        </w:rPr>
        <w:t>Sears</w:t>
      </w:r>
      <w:r>
        <w:rPr>
          <w:rStyle w:val="Style13ptBold"/>
        </w:rPr>
        <w:t xml:space="preserve"> 21 </w:t>
      </w:r>
      <w:r w:rsidRPr="00017DEF">
        <w:rPr>
          <w:rStyle w:val="Style13ptBold"/>
          <w:b w:val="0"/>
          <w:sz w:val="20"/>
          <w:szCs w:val="16"/>
        </w:rPr>
        <w:t>(</w:t>
      </w:r>
      <w:r w:rsidRPr="00017DEF">
        <w:rPr>
          <w:sz w:val="20"/>
          <w:szCs w:val="20"/>
        </w:rPr>
        <w:t xml:space="preserve">,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w:t>
      </w:r>
      <w:proofErr w:type="spellStart"/>
      <w:r w:rsidRPr="00017DEF">
        <w:rPr>
          <w:sz w:val="20"/>
          <w:szCs w:val="20"/>
        </w:rPr>
        <w:t>Américas</w:t>
      </w:r>
      <w:proofErr w:type="spellEnd"/>
      <w:r w:rsidRPr="00017DEF">
        <w:rPr>
          <w:sz w:val="20"/>
          <w:szCs w:val="20"/>
        </w:rPr>
        <w:t>,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w:t>
      </w:r>
      <w:proofErr w:type="spellStart"/>
      <w:r w:rsidRPr="00017DEF">
        <w:rPr>
          <w:sz w:val="20"/>
          <w:szCs w:val="20"/>
        </w:rPr>
        <w:t>rahulpenu</w:t>
      </w:r>
      <w:proofErr w:type="spellEnd"/>
    </w:p>
    <w:p w14:paraId="68E642F3" w14:textId="77777777" w:rsidR="008A3A4F" w:rsidRDefault="008A3A4F" w:rsidP="008A3A4F">
      <w:pPr>
        <w:rPr>
          <w:sz w:val="16"/>
        </w:rPr>
      </w:pPr>
      <w:r w:rsidRPr="009127C2">
        <w:rPr>
          <w:sz w:val="16"/>
        </w:rPr>
        <w:t>Climate Change</w:t>
      </w:r>
      <w:r>
        <w:rPr>
          <w:sz w:val="16"/>
        </w:rPr>
        <w:t xml:space="preserve"> </w:t>
      </w:r>
      <w:r w:rsidRPr="00F72911">
        <w:rPr>
          <w:sz w:val="16"/>
        </w:rPr>
        <w:t>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w:t>
      </w:r>
      <w:proofErr w:type="spellStart"/>
      <w:r w:rsidRPr="00F72911">
        <w:rPr>
          <w:sz w:val="16"/>
        </w:rPr>
        <w:t>Rockstrom</w:t>
      </w:r>
      <w:proofErr w:type="spellEnd"/>
      <w:r w:rsidRPr="00F72911">
        <w:rPr>
          <w:sz w:val="16"/>
        </w:rPr>
        <w:t xml:space="preserve"> et al. 2009). </w:t>
      </w:r>
      <w:r w:rsidRPr="00F86273">
        <w:rPr>
          <w:rStyle w:val="StyleUnderline"/>
        </w:rPr>
        <w:t>Humanity has become one of the driving forces behind Earth’s climate system</w:t>
      </w:r>
      <w:r w:rsidRPr="00F72911">
        <w:rPr>
          <w:sz w:val="16"/>
        </w:rPr>
        <w:t xml:space="preserve"> (</w:t>
      </w:r>
      <w:proofErr w:type="spellStart"/>
      <w:r w:rsidRPr="00F72911">
        <w:rPr>
          <w:sz w:val="16"/>
        </w:rPr>
        <w:t>Crutzen</w:t>
      </w:r>
      <w:proofErr w:type="spellEnd"/>
      <w:r w:rsidRPr="00F72911">
        <w:rPr>
          <w:sz w:val="16"/>
        </w:rPr>
        <w:t xml:space="preserve">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w:t>
      </w:r>
      <w:proofErr w:type="spellStart"/>
      <w:r w:rsidRPr="00F72911">
        <w:rPr>
          <w:sz w:val="16"/>
        </w:rPr>
        <w:t>Kump</w:t>
      </w:r>
      <w:proofErr w:type="spellEnd"/>
      <w:r w:rsidRPr="00F72911">
        <w:rPr>
          <w:sz w:val="16"/>
        </w:rPr>
        <w:t xml:space="preserve">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w:t>
      </w:r>
      <w:proofErr w:type="spellStart"/>
      <w:r w:rsidRPr="00F72911">
        <w:rPr>
          <w:sz w:val="16"/>
        </w:rPr>
        <w:t>Engelke</w:t>
      </w:r>
      <w:proofErr w:type="spellEnd"/>
      <w:r w:rsidRPr="00F72911">
        <w:rPr>
          <w:sz w:val="16"/>
        </w:rPr>
        <w:t xml:space="preserv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A50E06">
        <w:rPr>
          <w:rStyle w:val="StyleUnderline"/>
          <w:highlight w:val="green"/>
        </w:rPr>
        <w:t>Climate</w:t>
      </w:r>
      <w:r w:rsidRPr="00F86273">
        <w:rPr>
          <w:rStyle w:val="StyleUnderline"/>
        </w:rPr>
        <w:t xml:space="preserve"> change </w:t>
      </w:r>
      <w:r w:rsidRPr="00A50E06">
        <w:rPr>
          <w:rStyle w:val="StyleUnderline"/>
          <w:highlight w:val="green"/>
        </w:rPr>
        <w:t xml:space="preserve">could </w:t>
      </w:r>
      <w:r w:rsidRPr="00A50E06">
        <w:rPr>
          <w:rStyle w:val="Emphasis"/>
          <w:highlight w:val="green"/>
        </w:rPr>
        <w:t>be</w:t>
      </w:r>
      <w:r w:rsidRPr="00F86273">
        <w:rPr>
          <w:rStyle w:val="StyleUnderline"/>
        </w:rPr>
        <w:t xml:space="preserve">come an </w:t>
      </w:r>
      <w:r w:rsidRPr="00A50E06">
        <w:rPr>
          <w:rStyle w:val="Emphasis"/>
          <w:highlight w:val="green"/>
        </w:rPr>
        <w:t>existential</w:t>
      </w:r>
      <w:r w:rsidRPr="00F72911">
        <w:rPr>
          <w:rStyle w:val="Emphasis"/>
        </w:rPr>
        <w:t xml:space="preserve"> threat</w:t>
      </w:r>
      <w:r w:rsidRPr="00F86273">
        <w:rPr>
          <w:rStyle w:val="StyleUnderline"/>
        </w:rPr>
        <w:t xml:space="preserve"> to humanity </w:t>
      </w:r>
      <w:r w:rsidRPr="00A50E06">
        <w:rPr>
          <w:rStyle w:val="StyleUnderline"/>
          <w:highlight w:val="green"/>
        </w:rPr>
        <w:t xml:space="preserve">if the </w:t>
      </w:r>
      <w:r w:rsidRPr="00A50E06">
        <w:rPr>
          <w:rStyle w:val="Emphasis"/>
          <w:b w:val="0"/>
          <w:bCs/>
          <w:highlight w:val="green"/>
        </w:rPr>
        <w:t>planet</w:t>
      </w:r>
      <w:r w:rsidRPr="00200733">
        <w:rPr>
          <w:rStyle w:val="StyleUnderline"/>
          <w:b/>
          <w:bCs/>
        </w:rPr>
        <w:t>’s</w:t>
      </w:r>
      <w:r w:rsidRPr="00F86273">
        <w:rPr>
          <w:rStyle w:val="StyleUnderline"/>
        </w:rPr>
        <w:t xml:space="preserve"> climate </w:t>
      </w:r>
      <w:r w:rsidRPr="00A50E06">
        <w:rPr>
          <w:rStyle w:val="StyleUnderline"/>
          <w:highlight w:val="green"/>
        </w:rPr>
        <w:t xml:space="preserve">reaches a </w:t>
      </w:r>
      <w:r w:rsidRPr="00A50E06">
        <w:rPr>
          <w:rStyle w:val="Emphasis"/>
          <w:b w:val="0"/>
          <w:bCs/>
          <w:highlight w:val="gree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A50E06">
        <w:rPr>
          <w:rStyle w:val="Emphasis"/>
          <w:b w:val="0"/>
          <w:bCs/>
          <w:highlight w:val="green"/>
        </w:rPr>
        <w:t>extreme heat</w:t>
      </w:r>
      <w:r w:rsidRPr="00F86273">
        <w:rPr>
          <w:rStyle w:val="StyleUnderline"/>
        </w:rPr>
        <w:t xml:space="preserve">. </w:t>
      </w:r>
      <w:r w:rsidRPr="00017DEF">
        <w:rPr>
          <w:rStyle w:val="StyleUnderline"/>
        </w:rPr>
        <w:t xml:space="preserve">While human societies </w:t>
      </w:r>
      <w:proofErr w:type="gramStart"/>
      <w:r w:rsidRPr="00017DEF">
        <w:rPr>
          <w:rStyle w:val="StyleUnderline"/>
        </w:rPr>
        <w:t>possesses</w:t>
      </w:r>
      <w:proofErr w:type="gramEnd"/>
      <w:r w:rsidRPr="00017DEF">
        <w:rPr>
          <w:rStyle w:val="StyleUnderline"/>
        </w:rPr>
        <w:t xml:space="preserve">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F72911">
        <w:rPr>
          <w:rStyle w:val="Emphasis"/>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A50E06">
        <w:rPr>
          <w:rStyle w:val="Emphasis"/>
          <w:highlight w:val="green"/>
        </w:rPr>
        <w:t>12°</w:t>
      </w:r>
      <w:r w:rsidRPr="00F86273">
        <w:rPr>
          <w:rStyle w:val="StyleUnderline"/>
        </w:rPr>
        <w:t xml:space="preserve">C </w:t>
      </w:r>
      <w:r w:rsidRPr="00A50E06">
        <w:rPr>
          <w:rStyle w:val="StyleUnderline"/>
          <w:highlight w:val="green"/>
        </w:rPr>
        <w:t>would leave</w:t>
      </w:r>
      <w:r w:rsidRPr="00F86273">
        <w:rPr>
          <w:rStyle w:val="StyleUnderline"/>
        </w:rPr>
        <w:t xml:space="preserve"> much of </w:t>
      </w:r>
      <w:r w:rsidRPr="00A50E06">
        <w:rPr>
          <w:rStyle w:val="StyleUnderline"/>
          <w:highlight w:val="green"/>
        </w:rPr>
        <w:t xml:space="preserve">the planet </w:t>
      </w:r>
      <w:r w:rsidRPr="00A50E06">
        <w:rPr>
          <w:rStyle w:val="Emphasis"/>
          <w:highlight w:val="green"/>
        </w:rPr>
        <w:t>too hot for</w:t>
      </w:r>
      <w:r w:rsidRPr="00F72911">
        <w:rPr>
          <w:rStyle w:val="Emphasis"/>
        </w:rPr>
        <w:t xml:space="preserve"> human </w:t>
      </w:r>
      <w:r w:rsidRPr="00A50E06">
        <w:rPr>
          <w:rStyle w:val="Emphasis"/>
          <w:highlight w:val="green"/>
        </w:rPr>
        <w:t>habitation</w:t>
      </w:r>
      <w:r w:rsidRPr="00F72911">
        <w:rPr>
          <w:sz w:val="16"/>
        </w:rPr>
        <w:t xml:space="preserve"> (Sherwood et al. 2010). </w:t>
      </w:r>
      <w:r w:rsidRPr="00F86273">
        <w:rPr>
          <w:rStyle w:val="StyleUnderline"/>
        </w:rPr>
        <w:t xml:space="preserve">The </w:t>
      </w:r>
      <w:r w:rsidRPr="00A50E06">
        <w:rPr>
          <w:rStyle w:val="Emphasis"/>
          <w:highlight w:val="green"/>
        </w:rPr>
        <w:t>indirect</w:t>
      </w:r>
      <w:r w:rsidRPr="00A50E06">
        <w:rPr>
          <w:rStyle w:val="StyleUnderline"/>
          <w:highlight w:val="green"/>
        </w:rPr>
        <w:t xml:space="preserve"> effects</w:t>
      </w:r>
      <w:r w:rsidRPr="00F86273">
        <w:rPr>
          <w:rStyle w:val="StyleUnderline"/>
        </w:rPr>
        <w:t xml:space="preserve"> of climate change could </w:t>
      </w:r>
      <w:r w:rsidRPr="00A50E06">
        <w:rPr>
          <w:rStyle w:val="StyleUnderline"/>
          <w:highlight w:val="green"/>
        </w:rPr>
        <w:t>include</w:t>
      </w:r>
      <w:r w:rsidRPr="00F72911">
        <w:rPr>
          <w:sz w:val="16"/>
        </w:rPr>
        <w:t xml:space="preserve">, inter alia, </w:t>
      </w:r>
      <w:r w:rsidRPr="00F86273">
        <w:rPr>
          <w:rStyle w:val="StyleUnderline"/>
        </w:rPr>
        <w:t xml:space="preserve">rising </w:t>
      </w:r>
      <w:r w:rsidRPr="00F72911">
        <w:rPr>
          <w:rStyle w:val="Emphasis"/>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A50E06">
        <w:rPr>
          <w:rStyle w:val="Emphasis"/>
          <w:highlight w:val="green"/>
        </w:rPr>
        <w:t>disasters</w:t>
      </w:r>
      <w:r w:rsidRPr="00F72911">
        <w:rPr>
          <w:sz w:val="16"/>
        </w:rPr>
        <w:t xml:space="preserve"> (e.g., hurricanes and forest fires); </w:t>
      </w:r>
      <w:r w:rsidRPr="00F86273">
        <w:rPr>
          <w:rStyle w:val="StyleUnderline"/>
        </w:rPr>
        <w:t xml:space="preserve">environmental </w:t>
      </w:r>
      <w:r w:rsidRPr="00A50E06">
        <w:rPr>
          <w:rStyle w:val="StyleUnderline"/>
          <w:highlight w:val="green"/>
        </w:rPr>
        <w:t xml:space="preserve">pressures on </w:t>
      </w:r>
      <w:r w:rsidRPr="00A50E06">
        <w:rPr>
          <w:rStyle w:val="Emphasis"/>
          <w:highlight w:val="green"/>
        </w:rPr>
        <w:t>water</w:t>
      </w:r>
      <w:r w:rsidRPr="00A50E06">
        <w:rPr>
          <w:rStyle w:val="StyleUnderline"/>
          <w:highlight w:val="green"/>
        </w:rPr>
        <w:t xml:space="preserve"> and </w:t>
      </w:r>
      <w:r w:rsidRPr="00A50E06">
        <w:rPr>
          <w:rStyle w:val="Emphasis"/>
          <w:highlight w:val="green"/>
        </w:rPr>
        <w:t>food</w:t>
      </w:r>
      <w:r w:rsidRPr="00F72911">
        <w:rPr>
          <w:rStyle w:val="Emphasis"/>
        </w:rPr>
        <w:t xml:space="preserve"> 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A50E06">
        <w:rPr>
          <w:rStyle w:val="Emphasis"/>
          <w:highlight w:val="green"/>
        </w:rPr>
        <w:t>viruses</w:t>
      </w:r>
      <w:r w:rsidRPr="00017DEF">
        <w:rPr>
          <w:rStyle w:val="StyleUnderline"/>
        </w:rPr>
        <w:t xml:space="preserve">; </w:t>
      </w:r>
      <w:r w:rsidRPr="00A50E06">
        <w:rPr>
          <w:rStyle w:val="StyleUnderline"/>
          <w:highlight w:val="green"/>
        </w:rPr>
        <w:t>and</w:t>
      </w:r>
      <w:r w:rsidRPr="00F46D9E">
        <w:t>,</w:t>
      </w:r>
      <w:r w:rsidRPr="00F72911">
        <w:rPr>
          <w:sz w:val="16"/>
        </w:rPr>
        <w:t xml:space="preserve"> of course, </w:t>
      </w:r>
      <w:r w:rsidRPr="00F86273">
        <w:rPr>
          <w:rStyle w:val="StyleUnderline"/>
        </w:rPr>
        <w:t xml:space="preserve">large-scale human </w:t>
      </w:r>
      <w:r w:rsidRPr="00A50E06">
        <w:rPr>
          <w:rStyle w:val="Emphasis"/>
          <w:highlight w:val="green"/>
        </w:rPr>
        <w:t>migration</w:t>
      </w:r>
      <w:r w:rsidRPr="00F72911">
        <w:rPr>
          <w:sz w:val="16"/>
        </w:rPr>
        <w:t xml:space="preserve"> (World Bank 2012; Wallace-Well 2019; Richards, Lupton &amp; </w:t>
      </w:r>
      <w:proofErr w:type="spellStart"/>
      <w:r w:rsidRPr="00F72911">
        <w:rPr>
          <w:sz w:val="16"/>
        </w:rPr>
        <w:t>Allywood</w:t>
      </w:r>
      <w:proofErr w:type="spellEnd"/>
      <w:r w:rsidRPr="00F72911">
        <w:rPr>
          <w:sz w:val="16"/>
        </w:rPr>
        <w:t xml:space="preserve"> 2001). While it is difficult to determine the existential implications of extreme environmental conditions, </w:t>
      </w:r>
      <w:r w:rsidRPr="00F86273">
        <w:rPr>
          <w:rStyle w:val="StyleUnderline"/>
        </w:rPr>
        <w:t xml:space="preserve">there are historic precedents for the </w:t>
      </w:r>
      <w:r w:rsidRPr="00A50E06">
        <w:rPr>
          <w:rStyle w:val="Emphasis"/>
          <w:highlight w:val="green"/>
        </w:rPr>
        <w:t>collapse of</w:t>
      </w:r>
      <w:r w:rsidRPr="00F72911">
        <w:rPr>
          <w:rStyle w:val="Emphasis"/>
        </w:rPr>
        <w:t xml:space="preserve"> human </w:t>
      </w:r>
      <w:r w:rsidRPr="00A50E06">
        <w:rPr>
          <w:rStyle w:val="Emphasis"/>
          <w:highlight w:val="gree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“big five” mass extinction events</w:t>
      </w:r>
      <w:r w:rsidRPr="00F86273">
        <w:rPr>
          <w:rStyle w:val="StyleUnderline"/>
        </w:rPr>
        <w:t xml:space="preserve"> have been </w:t>
      </w:r>
      <w:r w:rsidRPr="00A50E06">
        <w:rPr>
          <w:rStyle w:val="Emphasis"/>
          <w:highlight w:val="green"/>
        </w:rPr>
        <w:t>link</w:t>
      </w:r>
      <w:r w:rsidRPr="007424D2">
        <w:rPr>
          <w:rStyle w:val="StyleUnderline"/>
        </w:rPr>
        <w:t>ed</w:t>
      </w:r>
      <w:r w:rsidRPr="00F86273">
        <w:rPr>
          <w:rStyle w:val="StyleUnderline"/>
        </w:rPr>
        <w:t xml:space="preserve"> </w:t>
      </w:r>
      <w:r w:rsidRPr="00A50E06">
        <w:rPr>
          <w:rStyle w:val="StyleUnderline"/>
          <w:highlight w:val="green"/>
        </w:rPr>
        <w:t>to</w:t>
      </w:r>
      <w:r w:rsidRPr="00F86273">
        <w:rPr>
          <w:rStyle w:val="StyleUnderline"/>
        </w:rPr>
        <w:t xml:space="preserve"> dramatic shifts in Earth’s </w:t>
      </w:r>
      <w:r w:rsidRPr="00A50E06">
        <w:rPr>
          <w:rStyle w:val="Emphasis"/>
          <w:highlight w:val="green"/>
        </w:rPr>
        <w:t>climate</w:t>
      </w:r>
      <w:r w:rsidRPr="00F72911">
        <w:rPr>
          <w:sz w:val="16"/>
        </w:rPr>
        <w:t xml:space="preserve"> (Ward 2008; Payne &amp; </w:t>
      </w:r>
      <w:proofErr w:type="spellStart"/>
      <w:r w:rsidRPr="00F72911">
        <w:rPr>
          <w:sz w:val="16"/>
        </w:rPr>
        <w:t>Clapham</w:t>
      </w:r>
      <w:proofErr w:type="spellEnd"/>
      <w:r w:rsidRPr="00F72911">
        <w:rPr>
          <w:sz w:val="16"/>
        </w:rPr>
        <w:t xml:space="preserve">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w:t>
      </w:r>
      <w:proofErr w:type="spellStart"/>
      <w:r w:rsidRPr="00F72911">
        <w:rPr>
          <w:sz w:val="16"/>
        </w:rPr>
        <w:t>Rockstrom</w:t>
      </w:r>
      <w:proofErr w:type="spellEnd"/>
      <w:r w:rsidRPr="00F72911">
        <w:rPr>
          <w:sz w:val="16"/>
        </w:rPr>
        <w:t xml:space="preserve"> et al. 2009</w:t>
      </w:r>
      <w:proofErr w:type="gramStart"/>
      <w:r w:rsidRPr="00F72911">
        <w:rPr>
          <w:sz w:val="16"/>
        </w:rPr>
        <w:t>; )</w:t>
      </w:r>
      <w:proofErr w:type="gramEnd"/>
      <w:r w:rsidRPr="00F72911">
        <w:rPr>
          <w:sz w:val="16"/>
        </w:rPr>
        <w:t xml:space="preserve">.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A50E06">
        <w:rPr>
          <w:rStyle w:val="Emphasis"/>
          <w:highlight w:val="green"/>
        </w:rPr>
        <w:t>positive</w:t>
      </w:r>
      <w:r w:rsidRPr="00F72911">
        <w:rPr>
          <w:rStyle w:val="Emphasis"/>
        </w:rPr>
        <w:t xml:space="preserve"> feedback </w:t>
      </w:r>
      <w:r w:rsidRPr="00A50E06">
        <w:rPr>
          <w:rStyle w:val="Emphasis"/>
          <w:highlight w:val="green"/>
        </w:rPr>
        <w:t>loops</w:t>
      </w:r>
      <w:r w:rsidRPr="00F72911">
        <w:rPr>
          <w:sz w:val="16"/>
        </w:rPr>
        <w:t xml:space="preserve"> in Earth’s climate system </w:t>
      </w:r>
      <w:r w:rsidRPr="00F86273">
        <w:rPr>
          <w:rStyle w:val="StyleUnderline"/>
        </w:rPr>
        <w:t xml:space="preserve">could </w:t>
      </w:r>
      <w:r w:rsidRPr="00A50E06">
        <w:rPr>
          <w:rStyle w:val="StyleUnderline"/>
          <w:highlight w:val="green"/>
        </w:rPr>
        <w:t>lead to</w:t>
      </w:r>
      <w:r w:rsidRPr="00F72911">
        <w:rPr>
          <w:sz w:val="16"/>
        </w:rPr>
        <w:t xml:space="preserve"> potentially </w:t>
      </w:r>
      <w:r w:rsidRPr="00A50E06">
        <w:rPr>
          <w:rStyle w:val="Emphasis"/>
          <w:highlight w:val="gree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A50E06">
        <w:rPr>
          <w:rStyle w:val="Emphasis"/>
          <w:highlight w:val="green"/>
        </w:rPr>
        <w:t>“runaway”</w:t>
      </w:r>
      <w:r w:rsidRPr="00F86273">
        <w:rPr>
          <w:rStyle w:val="StyleUnderline"/>
        </w:rPr>
        <w:t xml:space="preserve"> climate </w:t>
      </w:r>
      <w:r w:rsidRPr="00A50E06">
        <w:rPr>
          <w:rStyle w:val="StyleUnderline"/>
          <w:highlight w:val="green"/>
        </w:rPr>
        <w:t>change</w:t>
      </w:r>
      <w:r w:rsidRPr="00F72911">
        <w:rPr>
          <w:sz w:val="16"/>
        </w:rPr>
        <w:t xml:space="preserve">. For example, </w:t>
      </w:r>
      <w:r w:rsidRPr="00F86273">
        <w:rPr>
          <w:rStyle w:val="StyleUnderline"/>
        </w:rPr>
        <w:t xml:space="preserve">the melting of </w:t>
      </w:r>
      <w:r w:rsidRPr="00F72911">
        <w:rPr>
          <w:rStyle w:val="Emphasis"/>
        </w:rPr>
        <w:t>Arctic “permafrost”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A50E06">
        <w:rPr>
          <w:rStyle w:val="StyleUnderline"/>
          <w:highlight w:val="green"/>
        </w:rPr>
        <w:t>a</w:t>
      </w:r>
      <w:r w:rsidRPr="00F86273">
        <w:rPr>
          <w:rStyle w:val="StyleUnderline"/>
        </w:rPr>
        <w:t xml:space="preserve"> “planetary </w:t>
      </w:r>
      <w:r w:rsidRPr="00A50E06">
        <w:rPr>
          <w:rStyle w:val="Emphasis"/>
          <w:highlight w:val="green"/>
        </w:rPr>
        <w:t>threshold</w:t>
      </w:r>
      <w:r w:rsidRPr="00F86273">
        <w:rPr>
          <w:rStyle w:val="StyleUnderline"/>
        </w:rPr>
        <w:t xml:space="preserve">” could </w:t>
      </w:r>
      <w:r w:rsidRPr="00A50E06">
        <w:rPr>
          <w:rStyle w:val="StyleUnderline"/>
          <w:highlight w:val="green"/>
        </w:rPr>
        <w:t>exist at</w:t>
      </w:r>
      <w:r w:rsidRPr="00F72911">
        <w:rPr>
          <w:sz w:val="16"/>
        </w:rPr>
        <w:t xml:space="preserve"> global average </w:t>
      </w:r>
      <w:r w:rsidRPr="00F86273">
        <w:rPr>
          <w:rStyle w:val="StyleUnderline"/>
        </w:rPr>
        <w:t xml:space="preserve">temperature of </w:t>
      </w:r>
      <w:r w:rsidRPr="00A50E06">
        <w:rPr>
          <w:rStyle w:val="Emphasis"/>
          <w:highlight w:val="green"/>
        </w:rPr>
        <w:t>2°</w:t>
      </w:r>
      <w:r w:rsidRPr="00F86273">
        <w:rPr>
          <w:rStyle w:val="StyleUnderline"/>
        </w:rPr>
        <w:t>C</w:t>
      </w:r>
      <w:r w:rsidRPr="00F46D9E">
        <w:t xml:space="preserve"> </w:t>
      </w:r>
      <w:r w:rsidRPr="00F72911">
        <w:rPr>
          <w:sz w:val="16"/>
        </w:rPr>
        <w:t xml:space="preserve">above preindustrial levels (Steffen et al. 2018; </w:t>
      </w:r>
      <w:proofErr w:type="gramStart"/>
      <w:r w:rsidRPr="00F72911">
        <w:rPr>
          <w:sz w:val="16"/>
        </w:rPr>
        <w:t>also</w:t>
      </w:r>
      <w:proofErr w:type="gramEnd"/>
      <w:r w:rsidRPr="00F72911">
        <w:rPr>
          <w:sz w:val="16"/>
        </w:rPr>
        <w:t xml:space="preserve"> IPCC 2018). Therefore, the analysis here takes the 2°C rise in global average temperatures as representing </w:t>
      </w:r>
      <w:r w:rsidRPr="00F86273">
        <w:rPr>
          <w:rStyle w:val="StyleUnderline"/>
        </w:rPr>
        <w:t xml:space="preserve">the </w:t>
      </w:r>
      <w:proofErr w:type="gramStart"/>
      <w:r w:rsidRPr="00F72911">
        <w:rPr>
          <w:rStyle w:val="Emphasis"/>
        </w:rPr>
        <w:t>lower-boundary</w:t>
      </w:r>
      <w:proofErr w:type="gramEnd"/>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64A35B1D" w14:textId="77777777" w:rsidR="008A3A4F" w:rsidRDefault="008A3A4F" w:rsidP="008A3A4F">
      <w:pPr>
        <w:pStyle w:val="Heading4"/>
      </w:pPr>
      <w:r>
        <w:t xml:space="preserve">Scenario 2 – </w:t>
      </w:r>
      <w:r>
        <w:rPr>
          <w:u w:val="single"/>
        </w:rPr>
        <w:t>Neutrinos</w:t>
      </w:r>
      <w:r>
        <w:t>:</w:t>
      </w:r>
    </w:p>
    <w:p w14:paraId="69EB4485" w14:textId="77777777" w:rsidR="008A3A4F" w:rsidRDefault="008A3A4F" w:rsidP="008A3A4F">
      <w:pPr>
        <w:pStyle w:val="Heading4"/>
      </w:pPr>
      <w:r>
        <w:t xml:space="preserve">Earth’s Atmosphere </w:t>
      </w:r>
      <w:r>
        <w:rPr>
          <w:u w:val="single"/>
        </w:rPr>
        <w:t>limits</w:t>
      </w:r>
      <w:r>
        <w:t xml:space="preserve"> Neutrino Research – only a Moon base </w:t>
      </w:r>
      <w:r>
        <w:rPr>
          <w:u w:val="single"/>
        </w:rPr>
        <w:t>solves</w:t>
      </w:r>
      <w:r>
        <w:t>.</w:t>
      </w:r>
    </w:p>
    <w:p w14:paraId="01B08C1F" w14:textId="77777777" w:rsidR="008A3A4F" w:rsidRPr="006A60D6" w:rsidRDefault="008A3A4F" w:rsidP="008A3A4F">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6CFC20A7" w14:textId="77777777" w:rsidR="008A3A4F" w:rsidRPr="00AA4515" w:rsidRDefault="008A3A4F" w:rsidP="008A3A4F">
      <w:pPr>
        <w:rPr>
          <w:rStyle w:val="StyleUnderline"/>
        </w:rPr>
      </w:pPr>
      <w:r w:rsidRPr="00004BE9">
        <w:rPr>
          <w:rStyle w:val="StyleUnderline"/>
        </w:rPr>
        <w:t>A natural area to use the Moon as a platform for performing scientific experiments is astronomy</w:t>
      </w:r>
      <w:r w:rsidRPr="00AA4515">
        <w:rPr>
          <w:sz w:val="16"/>
        </w:rPr>
        <w:t xml:space="preserve"> (for summaries see, e.g., Burns et al., 1990; </w:t>
      </w:r>
      <w:proofErr w:type="spellStart"/>
      <w:r w:rsidRPr="00AA4515">
        <w:rPr>
          <w:sz w:val="16"/>
        </w:rPr>
        <w:t>Livio</w:t>
      </w:r>
      <w:proofErr w:type="spellEnd"/>
      <w:r w:rsidRPr="00AA4515">
        <w:rPr>
          <w:sz w:val="16"/>
        </w:rPr>
        <w:t xml:space="preserve">, 2006; Crawford and </w:t>
      </w:r>
      <w:proofErr w:type="spellStart"/>
      <w:r w:rsidRPr="00AA4515">
        <w:rPr>
          <w:sz w:val="16"/>
        </w:rPr>
        <w:t>Zarnecki</w:t>
      </w:r>
      <w:proofErr w:type="spellEnd"/>
      <w:r w:rsidRPr="00AA4515">
        <w:rPr>
          <w:sz w:val="16"/>
        </w:rPr>
        <w:t xml:space="preserve">, 2008; Jester and </w:t>
      </w:r>
      <w:proofErr w:type="spellStart"/>
      <w:r w:rsidRPr="00AA4515">
        <w:rPr>
          <w:sz w:val="16"/>
        </w:rPr>
        <w:t>Falcke</w:t>
      </w:r>
      <w:proofErr w:type="spellEnd"/>
      <w:r w:rsidRPr="00AA4515">
        <w:rPr>
          <w:sz w:val="16"/>
        </w:rPr>
        <w:t xml:space="preserv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w:t>
      </w:r>
      <w:proofErr w:type="gramStart"/>
      <w:r w:rsidRPr="00004BE9">
        <w:rPr>
          <w:rStyle w:val="StyleUnderline"/>
        </w:rPr>
        <w:t>ever increasing</w:t>
      </w:r>
      <w:proofErr w:type="gramEnd"/>
      <w:r w:rsidRPr="00004BE9">
        <w:rPr>
          <w:rStyle w:val="StyleUnderline"/>
        </w:rPr>
        <w:t xml:space="preserve"> sensitivity, which allows one to peer deeper and deeper into the earliest phases of the cosmos, the </w:t>
      </w:r>
      <w:r w:rsidRPr="00A50E06">
        <w:rPr>
          <w:rStyle w:val="Emphasis"/>
          <w:highlight w:val="green"/>
        </w:rPr>
        <w:t>requirements for telescope sites</w:t>
      </w:r>
      <w:r w:rsidRPr="00A50E06">
        <w:rPr>
          <w:rStyle w:val="StyleUnderline"/>
          <w:highlight w:val="green"/>
        </w:rPr>
        <w:t xml:space="preserve"> </w:t>
      </w:r>
      <w:r w:rsidRPr="00004BE9">
        <w:rPr>
          <w:rStyle w:val="StyleUnderline"/>
        </w:rPr>
        <w:t xml:space="preserve">have </w:t>
      </w:r>
      <w:r w:rsidRPr="00A50E06">
        <w:rPr>
          <w:rStyle w:val="Emphasis"/>
          <w:highlight w:val="green"/>
        </w:rPr>
        <w:t>become more</w:t>
      </w:r>
      <w:r w:rsidRPr="00A50E06">
        <w:rPr>
          <w:rStyle w:val="StyleUnderline"/>
          <w:highlight w:val="green"/>
        </w:rPr>
        <w:t xml:space="preserve"> </w:t>
      </w:r>
      <w:r w:rsidRPr="00004BE9">
        <w:rPr>
          <w:rStyle w:val="StyleUnderline"/>
        </w:rPr>
        <w:t xml:space="preserve">and more </w:t>
      </w:r>
      <w:r w:rsidRPr="00A50E06">
        <w:rPr>
          <w:rStyle w:val="Emphasis"/>
          <w:highlight w:val="green"/>
        </w:rPr>
        <w:t>extreme</w:t>
      </w:r>
      <w:r w:rsidRPr="00004BE9">
        <w:rPr>
          <w:rStyle w:val="StyleUnderline"/>
        </w:rPr>
        <w:t>: one simply needs 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A50E06">
        <w:rPr>
          <w:rStyle w:val="Emphasis"/>
          <w:highlight w:val="green"/>
        </w:rPr>
        <w:t>Detrimental effects of</w:t>
      </w:r>
      <w:r w:rsidRPr="00A50E06">
        <w:rPr>
          <w:highlight w:val="green"/>
          <w:u w:val="single"/>
        </w:rPr>
        <w:t xml:space="preserve"> </w:t>
      </w:r>
      <w:r w:rsidRPr="00004BE9">
        <w:rPr>
          <w:u w:val="single"/>
        </w:rPr>
        <w:t xml:space="preserve">the </w:t>
      </w:r>
      <w:r w:rsidRPr="00A50E06">
        <w:rPr>
          <w:rStyle w:val="Emphasis"/>
          <w:highlight w:val="green"/>
        </w:rPr>
        <w:t>atmosphere include</w:t>
      </w:r>
      <w:r w:rsidRPr="00004BE9">
        <w:rPr>
          <w:u w:val="single"/>
        </w:rPr>
        <w:t xml:space="preserve">: • temporary effects such as </w:t>
      </w:r>
      <w:r w:rsidRPr="00A50E06">
        <w:rPr>
          <w:rStyle w:val="Emphasis"/>
          <w:highlight w:val="green"/>
        </w:rPr>
        <w:t xml:space="preserve">clouds and water </w:t>
      </w:r>
      <w:proofErr w:type="spellStart"/>
      <w:r w:rsidRPr="00A50E06">
        <w:rPr>
          <w:rStyle w:val="Emphasis"/>
          <w:highlight w:val="green"/>
        </w:rPr>
        <w:t>vapour</w:t>
      </w:r>
      <w:proofErr w:type="spellEnd"/>
      <w:r w:rsidRPr="00AA4515">
        <w:rPr>
          <w:u w:val="single"/>
        </w:rPr>
        <w:t xml:space="preserve">, </w:t>
      </w:r>
      <w:r w:rsidRPr="00A50E06">
        <w:rPr>
          <w:rStyle w:val="Emphasis"/>
          <w:highlight w:val="green"/>
        </w:rPr>
        <w:t>which</w:t>
      </w:r>
      <w:r w:rsidRPr="00A50E06">
        <w:rPr>
          <w:highlight w:val="green"/>
          <w:u w:val="single"/>
        </w:rPr>
        <w:t xml:space="preserve"> </w:t>
      </w:r>
      <w:r w:rsidRPr="00004BE9">
        <w:rPr>
          <w:u w:val="single"/>
        </w:rPr>
        <w:t xml:space="preserve">temporarily absorb and </w:t>
      </w:r>
      <w:r w:rsidRPr="00A50E06">
        <w:rPr>
          <w:rStyle w:val="Emphasis"/>
          <w:highlight w:val="green"/>
        </w:rPr>
        <w:t>disturb</w:t>
      </w:r>
      <w:r w:rsidRPr="00A50E06">
        <w:rPr>
          <w:highlight w:val="green"/>
          <w:u w:val="single"/>
        </w:rPr>
        <w:t xml:space="preserve"> </w:t>
      </w:r>
      <w:r w:rsidRPr="00004BE9">
        <w:rPr>
          <w:u w:val="single"/>
        </w:rPr>
        <w:t xml:space="preserve">optical or </w:t>
      </w:r>
      <w:r w:rsidRPr="00A50E06">
        <w:rPr>
          <w:rStyle w:val="Emphasis"/>
          <w:highlight w:val="green"/>
          <w:bdr w:val="single" w:sz="18" w:space="0" w:color="auto"/>
        </w:rPr>
        <w:t>high-frequency radio radiation</w:t>
      </w:r>
      <w:r w:rsidRPr="00004BE9">
        <w:rPr>
          <w:u w:val="single"/>
        </w:rPr>
        <w:t xml:space="preserve">, • </w:t>
      </w:r>
      <w:r w:rsidRPr="00A50E06">
        <w:rPr>
          <w:rStyle w:val="Emphasis"/>
          <w:highlight w:val="green"/>
        </w:rPr>
        <w:t>turbulence</w:t>
      </w:r>
      <w:r w:rsidRPr="00A50E06">
        <w:rPr>
          <w:highlight w:val="green"/>
          <w:u w:val="single"/>
        </w:rPr>
        <w:t xml:space="preserve"> </w:t>
      </w:r>
      <w:r w:rsidRPr="00004BE9">
        <w:rPr>
          <w:u w:val="single"/>
        </w:rPr>
        <w:t xml:space="preserve">in the ionosphere or troposphere, </w:t>
      </w:r>
      <w:r w:rsidRPr="00A50E06">
        <w:rPr>
          <w:rStyle w:val="Emphasis"/>
          <w:highlight w:val="green"/>
        </w:rPr>
        <w:t>which</w:t>
      </w:r>
      <w:r w:rsidRPr="00A50E06">
        <w:rPr>
          <w:highlight w:val="green"/>
          <w:u w:val="single"/>
        </w:rPr>
        <w:t xml:space="preserve"> </w:t>
      </w:r>
      <w:r w:rsidRPr="00A50E06">
        <w:rPr>
          <w:rStyle w:val="Emphasis"/>
          <w:highlight w:val="green"/>
        </w:rPr>
        <w:t>distorts</w:t>
      </w:r>
      <w:r w:rsidRPr="00A50E06">
        <w:rPr>
          <w:highlight w:val="green"/>
          <w:u w:val="single"/>
        </w:rPr>
        <w:t xml:space="preserve"> </w:t>
      </w:r>
      <w:r w:rsidRPr="00A50E06">
        <w:rPr>
          <w:rStyle w:val="Emphasis"/>
          <w:highlight w:val="green"/>
        </w:rPr>
        <w:t>radio or optical wave fronts</w:t>
      </w:r>
      <w:r w:rsidRPr="00004BE9">
        <w:rPr>
          <w:u w:val="single"/>
        </w:rPr>
        <w:t xml:space="preserve">, thereby </w:t>
      </w:r>
      <w:r w:rsidRPr="00A50E06">
        <w:rPr>
          <w:rStyle w:val="Emphasis"/>
          <w:highlight w:val="green"/>
        </w:rPr>
        <w:t>severely degrading</w:t>
      </w:r>
      <w:r w:rsidRPr="00A50E06">
        <w:rPr>
          <w:highlight w:val="green"/>
          <w:u w:val="single"/>
        </w:rPr>
        <w:t xml:space="preserve"> </w:t>
      </w:r>
      <w:r w:rsidRPr="00004BE9">
        <w:rPr>
          <w:u w:val="single"/>
        </w:rPr>
        <w:t xml:space="preserve">the image </w:t>
      </w:r>
      <w:r w:rsidRPr="00A50E06">
        <w:rPr>
          <w:rStyle w:val="Emphasis"/>
          <w:highlight w:val="gree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w:t>
      </w:r>
      <w:proofErr w:type="gramStart"/>
      <w:r w:rsidRPr="00AA4515">
        <w:rPr>
          <w:sz w:val="16"/>
        </w:rPr>
        <w:t>Atacama desert</w:t>
      </w:r>
      <w:proofErr w:type="gramEnd"/>
      <w:r w:rsidRPr="00AA4515">
        <w:rPr>
          <w:sz w:val="16"/>
        </w:rPr>
        <w:t xml:space="preserve">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a number of somewhat smaller telescopes (e.g., the South Pole Telescope, Carlstrom et al., 2011) as well as the giant </w:t>
      </w:r>
      <w:proofErr w:type="spellStart"/>
      <w:r w:rsidRPr="00AA4515">
        <w:rPr>
          <w:sz w:val="16"/>
        </w:rPr>
        <w:t>IceCube</w:t>
      </w:r>
      <w:proofErr w:type="spellEnd"/>
      <w:r w:rsidRPr="00AA4515">
        <w:rPr>
          <w:sz w:val="16"/>
        </w:rPr>
        <w:t xml:space="preserve"> detector. </w:t>
      </w:r>
      <w:proofErr w:type="spellStart"/>
      <w:r w:rsidRPr="00A50E06">
        <w:rPr>
          <w:rStyle w:val="Emphasis"/>
          <w:highlight w:val="green"/>
        </w:rPr>
        <w:t>IceCube</w:t>
      </w:r>
      <w:proofErr w:type="spellEnd"/>
      <w:r w:rsidRPr="00A50E06">
        <w:rPr>
          <w:rStyle w:val="Emphasis"/>
          <w:highlight w:val="green"/>
        </w:rPr>
        <w:t xml:space="preserve"> is the</w:t>
      </w:r>
      <w:r w:rsidRPr="00AA4515">
        <w:rPr>
          <w:sz w:val="16"/>
        </w:rPr>
        <w:t xml:space="preserve"> world’s </w:t>
      </w:r>
      <w:r w:rsidRPr="00A50E06">
        <w:rPr>
          <w:rStyle w:val="Emphasis"/>
          <w:highlight w:val="green"/>
        </w:rPr>
        <w:t>largest neutrino observatory</w:t>
      </w:r>
      <w:r w:rsidRPr="00AA4515">
        <w:rPr>
          <w:sz w:val="16"/>
        </w:rPr>
        <w:t xml:space="preserve">, using the ice itself as detector material (e.g., Abbasi et al., 2011). </w:t>
      </w:r>
      <w:r w:rsidRPr="00A50E06">
        <w:rPr>
          <w:rStyle w:val="Emphasis"/>
          <w:highlight w:val="green"/>
          <w:bdr w:val="single" w:sz="18" w:space="0" w:color="auto"/>
        </w:rPr>
        <w:t>The Moon would be a logical 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needless to say that the Moon is even more difficult to reach. </w:t>
      </w:r>
      <w:r w:rsidRPr="00320BF9">
        <w:rPr>
          <w:u w:val="single"/>
        </w:rPr>
        <w:t xml:space="preserve">Hence, like Antarctica, </w:t>
      </w:r>
      <w:r w:rsidRPr="00A50E06">
        <w:rPr>
          <w:rStyle w:val="Emphasis"/>
          <w:highlight w:val="green"/>
        </w:rPr>
        <w:t>any</w:t>
      </w:r>
      <w:r w:rsidRPr="00A50E06">
        <w:rPr>
          <w:highlight w:val="green"/>
          <w:u w:val="single"/>
        </w:rPr>
        <w:t xml:space="preserve"> </w:t>
      </w:r>
      <w:r w:rsidRPr="00A50E06">
        <w:rPr>
          <w:rStyle w:val="Emphasis"/>
          <w:highlight w:val="green"/>
        </w:rPr>
        <w:t xml:space="preserve">significant exploitation of the Moon </w:t>
      </w:r>
      <w:r w:rsidRPr="00A50E06">
        <w:rPr>
          <w:rStyle w:val="Emphasis"/>
          <w:highlight w:val="green"/>
          <w:bdr w:val="single" w:sz="18" w:space="0" w:color="auto"/>
        </w:rPr>
        <w:t>requires a developed infrastructure</w:t>
      </w:r>
      <w:r w:rsidRPr="00A50E06">
        <w:rPr>
          <w:highlight w:val="green"/>
          <w:u w:val="single"/>
        </w:rPr>
        <w:t xml:space="preserve"> </w:t>
      </w:r>
      <w:r w:rsidRPr="00320BF9">
        <w:rPr>
          <w:u w:val="single"/>
        </w:rPr>
        <w:t xml:space="preserve">– something that would likely become available only in conjunction with human exploration of the Moon. Even then one has to assess </w:t>
      </w:r>
      <w:r w:rsidRPr="00A50E06">
        <w:rPr>
          <w:rStyle w:val="Emphasis"/>
          <w:highlight w:val="green"/>
        </w:rPr>
        <w:t>how unique</w:t>
      </w:r>
      <w:r w:rsidRPr="00A50E06">
        <w:rPr>
          <w:highlight w:val="green"/>
          <w:u w:val="single"/>
        </w:rPr>
        <w:t xml:space="preserve"> </w:t>
      </w:r>
      <w:r w:rsidRPr="00320BF9">
        <w:rPr>
          <w:u w:val="single"/>
        </w:rPr>
        <w:t xml:space="preserve">and useful </w:t>
      </w:r>
      <w:r w:rsidRPr="00A50E06">
        <w:rPr>
          <w:rStyle w:val="Emphasis"/>
          <w:highlight w:val="green"/>
        </w:rPr>
        <w:t xml:space="preserve">the Moon is </w:t>
      </w:r>
      <w:r w:rsidRPr="00320BF9">
        <w:rPr>
          <w:u w:val="single"/>
        </w:rPr>
        <w:t>for astronomy in the first place. After all, the International Space Station (</w:t>
      </w:r>
      <w:r w:rsidRPr="00A50E06">
        <w:rPr>
          <w:rStyle w:val="Emphasis"/>
          <w:highlight w:val="green"/>
        </w:rPr>
        <w:t>ISS</w:t>
      </w:r>
      <w:r w:rsidRPr="00320BF9">
        <w:rPr>
          <w:u w:val="single"/>
        </w:rPr>
        <w:t xml:space="preserve">), while having a well-developed infrastructure available, </w:t>
      </w:r>
      <w:r w:rsidRPr="00A50E06">
        <w:rPr>
          <w:rStyle w:val="Emphasis"/>
          <w:highlight w:val="green"/>
        </w:rPr>
        <w:t>is not used for telescopes</w:t>
      </w:r>
      <w:r w:rsidRPr="00320BF9">
        <w:rPr>
          <w:u w:val="single"/>
        </w:rPr>
        <w:t xml:space="preserve">; its </w:t>
      </w:r>
      <w:r w:rsidRPr="00A50E06">
        <w:rPr>
          <w:rStyle w:val="Emphasis"/>
          <w:highlight w:val="green"/>
        </w:rPr>
        <w:t>small</w:t>
      </w:r>
      <w:r w:rsidRPr="00320BF9">
        <w:rPr>
          <w:u w:val="single"/>
        </w:rPr>
        <w:t xml:space="preserve">, relatively </w:t>
      </w:r>
      <w:r w:rsidRPr="00A50E06">
        <w:rPr>
          <w:rStyle w:val="Emphasis"/>
          <w:highlight w:val="green"/>
        </w:rPr>
        <w:t>unstable</w:t>
      </w:r>
      <w:r w:rsidRPr="00A50E06">
        <w:rPr>
          <w:highlight w:val="green"/>
          <w:u w:val="single"/>
        </w:rPr>
        <w:t xml:space="preserve"> </w:t>
      </w:r>
      <w:r w:rsidRPr="00320BF9">
        <w:rPr>
          <w:u w:val="single"/>
        </w:rPr>
        <w:t>platform in low Earth orbit (LEO) is simply too poor a telescope site to be competitive</w:t>
      </w:r>
      <w:r w:rsidRPr="00AA4515">
        <w:rPr>
          <w:sz w:val="16"/>
        </w:rPr>
        <w:t xml:space="preserve">. Hence, the vast majority of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w:t>
      </w:r>
      <w:proofErr w:type="spellStart"/>
      <w:r w:rsidRPr="00AA4515">
        <w:rPr>
          <w:sz w:val="16"/>
        </w:rPr>
        <w:t>Falcke</w:t>
      </w:r>
      <w:proofErr w:type="spellEnd"/>
      <w:r w:rsidRPr="00AA4515">
        <w:rPr>
          <w:sz w:val="16"/>
        </w:rPr>
        <w:t xml:space="preserve"> et al., 2006; </w:t>
      </w:r>
      <w:proofErr w:type="spellStart"/>
      <w:r w:rsidRPr="00AA4515">
        <w:rPr>
          <w:sz w:val="16"/>
        </w:rPr>
        <w:t>Livio</w:t>
      </w:r>
      <w:proofErr w:type="spellEnd"/>
      <w:r w:rsidRPr="00AA4515">
        <w:rPr>
          <w:sz w:val="16"/>
        </w:rPr>
        <w:t xml:space="preserve">, 2006; NRC, 2007; Crawford and </w:t>
      </w:r>
      <w:proofErr w:type="spellStart"/>
      <w:r w:rsidRPr="00AA4515">
        <w:rPr>
          <w:sz w:val="16"/>
        </w:rPr>
        <w:t>Zarnecki</w:t>
      </w:r>
      <w:proofErr w:type="spellEnd"/>
      <w:r w:rsidRPr="00AA4515">
        <w:rPr>
          <w:sz w:val="16"/>
        </w:rPr>
        <w:t xml:space="preserve">, 2008; Worms et al., 2009). In the following section we try to synthesize these findings. 4.2 Which astronomy? There is a </w:t>
      </w:r>
      <w:r w:rsidRPr="00A50E06">
        <w:rPr>
          <w:rStyle w:val="Emphasis"/>
          <w:highlight w:val="green"/>
        </w:rPr>
        <w:t>wide consensus that</w:t>
      </w:r>
      <w:r w:rsidRPr="00AA4515">
        <w:rPr>
          <w:sz w:val="16"/>
        </w:rPr>
        <w:t xml:space="preserve"> a </w:t>
      </w:r>
      <w:r w:rsidRPr="00A50E06">
        <w:rPr>
          <w:rStyle w:val="Emphasis"/>
          <w:highlight w:val="green"/>
        </w:rPr>
        <w:t>low-frequency radio telescope</w:t>
      </w:r>
      <w:r w:rsidRPr="00AA4515">
        <w:rPr>
          <w:sz w:val="16"/>
        </w:rPr>
        <w:t xml:space="preserve"> (</w:t>
      </w:r>
      <w:proofErr w:type="gramStart"/>
      <w:r w:rsidRPr="00AA4515">
        <w:rPr>
          <w:sz w:val="16"/>
        </w:rPr>
        <w:t>i.e.</w:t>
      </w:r>
      <w:proofErr w:type="gramEnd"/>
      <w:r w:rsidRPr="00AA4515">
        <w:rPr>
          <w:sz w:val="16"/>
        </w:rPr>
        <w:t xml:space="preserve"> a </w:t>
      </w:r>
      <w:r w:rsidRPr="00AA4515">
        <w:rPr>
          <w:rStyle w:val="Emphasis"/>
        </w:rPr>
        <w:t>radio telescope operating at frequencies below 30-100 MHz</w:t>
      </w:r>
      <w:r w:rsidRPr="00AA4515">
        <w:rPr>
          <w:sz w:val="16"/>
        </w:rPr>
        <w:t xml:space="preserve">) </w:t>
      </w:r>
      <w:r w:rsidRPr="00A50E06">
        <w:rPr>
          <w:rStyle w:val="Emphasis"/>
          <w:highlight w:val="green"/>
          <w:bdr w:val="single" w:sz="18" w:space="0" w:color="auto"/>
        </w:rPr>
        <w:t>would be the highest priority</w:t>
      </w:r>
      <w:r w:rsidRPr="00AA4515">
        <w:rPr>
          <w:sz w:val="16"/>
        </w:rPr>
        <w:t xml:space="preserve"> (e.g., Jester and </w:t>
      </w:r>
      <w:proofErr w:type="spellStart"/>
      <w:r w:rsidRPr="00AA4515">
        <w:rPr>
          <w:sz w:val="16"/>
        </w:rPr>
        <w:t>Falcke</w:t>
      </w:r>
      <w:proofErr w:type="spellEnd"/>
      <w:r w:rsidRPr="00AA4515">
        <w:rPr>
          <w:sz w:val="16"/>
        </w:rPr>
        <w:t xml:space="preserve">, 2009; Burns et al., 2009). Radio waves at these frequencies are seriously distorted by the </w:t>
      </w:r>
      <w:r w:rsidRPr="00A50E06">
        <w:rPr>
          <w:rStyle w:val="Emphasis"/>
          <w:highlight w:val="green"/>
        </w:rPr>
        <w:t>Earth’s ionosphere</w:t>
      </w:r>
      <w:r w:rsidRPr="00AA4515">
        <w:rPr>
          <w:sz w:val="16"/>
        </w:rPr>
        <w:t xml:space="preserve"> </w:t>
      </w:r>
      <w:r w:rsidRPr="00AA4515">
        <w:rPr>
          <w:rStyle w:val="StyleUnderline"/>
        </w:rPr>
        <w:t>and</w:t>
      </w:r>
      <w:r w:rsidRPr="00AA4515">
        <w:rPr>
          <w:sz w:val="16"/>
        </w:rPr>
        <w:t xml:space="preserve"> </w:t>
      </w:r>
      <w:r w:rsidRPr="00A50E06">
        <w:rPr>
          <w:rStyle w:val="Emphasis"/>
          <w:highlight w:val="green"/>
        </w:rPr>
        <w:t>completely absorbed</w:t>
      </w:r>
      <w:r w:rsidRPr="00AA4515">
        <w:rPr>
          <w:sz w:val="16"/>
        </w:rPr>
        <w:t xml:space="preserve"> </w:t>
      </w:r>
      <w:r w:rsidRPr="00AA4515">
        <w:rPr>
          <w:rStyle w:val="StyleUnderline"/>
        </w:rPr>
        <w:t>or reflected at</w:t>
      </w:r>
      <w:r w:rsidRPr="00AA4515">
        <w:rPr>
          <w:sz w:val="16"/>
        </w:rPr>
        <w:t xml:space="preserve"> </w:t>
      </w:r>
      <w:r w:rsidRPr="00A50E06">
        <w:rPr>
          <w:rStyle w:val="Emphasis"/>
          <w:highlight w:val="green"/>
        </w:rPr>
        <w:t>frequencies</w:t>
      </w:r>
      <w:r w:rsidRPr="00AA4515">
        <w:rPr>
          <w:sz w:val="16"/>
        </w:rPr>
        <w:t xml:space="preserve"> </w:t>
      </w:r>
      <w:r w:rsidRPr="00A50E06">
        <w:rPr>
          <w:rStyle w:val="Emphasis"/>
          <w:highlight w:val="green"/>
          <w:bdr w:val="single" w:sz="18" w:space="0" w:color="auto"/>
        </w:rPr>
        <w:t xml:space="preserve">below 10-30 </w:t>
      </w:r>
      <w:proofErr w:type="spellStart"/>
      <w:r w:rsidRPr="00A50E06">
        <w:rPr>
          <w:rStyle w:val="Emphasis"/>
          <w:highlight w:val="green"/>
          <w:bdr w:val="single" w:sz="18" w:space="0" w:color="auto"/>
        </w:rPr>
        <w:t>MHz</w:t>
      </w:r>
      <w:r w:rsidRPr="00AA4515">
        <w:rPr>
          <w:sz w:val="16"/>
        </w:rPr>
        <w:t>.</w:t>
      </w:r>
      <w:proofErr w:type="spellEnd"/>
      <w:r w:rsidRPr="00AA4515">
        <w:rPr>
          <w:sz w:val="16"/>
        </w:rPr>
        <w:t xml:space="preserve"> H</w:t>
      </w:r>
      <w:r w:rsidRPr="00AA4515">
        <w:rPr>
          <w:rStyle w:val="StyleUnderline"/>
        </w:rPr>
        <w:t xml:space="preserve">ence, the low-frequency universe is the last uncharted part of the electromagnetic spectrum, and a </w:t>
      </w:r>
      <w:r w:rsidRPr="00A50E06">
        <w:rPr>
          <w:rStyle w:val="Emphasis"/>
          <w:highlight w:val="green"/>
          <w:bdr w:val="single" w:sz="18" w:space="0" w:color="auto"/>
        </w:rPr>
        <w:t>lunar infrastructure would greatly benefit its exploration</w:t>
      </w:r>
      <w:r w:rsidRPr="00AA4515">
        <w:rPr>
          <w:sz w:val="16"/>
        </w:rPr>
        <w:t xml:space="preserve">. Of particular relevance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 xml:space="preserve">This epoch contains still pristine information of the state of the big bang and can essentially only be observed through radio emission from atomic hydrogen red-shifted to several tens of </w:t>
      </w:r>
      <w:proofErr w:type="spellStart"/>
      <w:r w:rsidRPr="00AA4515">
        <w:rPr>
          <w:rStyle w:val="StyleUnderline"/>
        </w:rPr>
        <w:t>MHz.</w:t>
      </w:r>
      <w:proofErr w:type="spellEnd"/>
      <w:r w:rsidRPr="00AA4515">
        <w:rPr>
          <w:rStyle w:val="StyleUnderline"/>
        </w:rPr>
        <w:t xml:space="preserve"> The best location to study this treasure trove of cosmology (Loeb and </w:t>
      </w:r>
      <w:proofErr w:type="spellStart"/>
      <w:r w:rsidRPr="00AA4515">
        <w:rPr>
          <w:rStyle w:val="StyleUnderline"/>
        </w:rPr>
        <w:t>Zaldariaga</w:t>
      </w:r>
      <w:proofErr w:type="spellEnd"/>
      <w:r w:rsidRPr="00AA4515">
        <w:rPr>
          <w:rStyle w:val="StyleUnderline"/>
        </w:rPr>
        <w:t xml:space="preserve"> 2004) would indeed be on the lunar far-side.</w:t>
      </w:r>
    </w:p>
    <w:p w14:paraId="1F7DAAFF" w14:textId="77777777" w:rsidR="008A3A4F" w:rsidRDefault="008A3A4F" w:rsidP="008A3A4F">
      <w:pPr>
        <w:pStyle w:val="Heading4"/>
      </w:pPr>
      <w:r>
        <w:t xml:space="preserve">The Moon is </w:t>
      </w:r>
      <w:r>
        <w:rPr>
          <w:u w:val="single"/>
        </w:rPr>
        <w:t>key</w:t>
      </w:r>
      <w:r>
        <w:t xml:space="preserve"> for Neutrino Research – would be involved in </w:t>
      </w:r>
      <w:r>
        <w:rPr>
          <w:u w:val="single"/>
        </w:rPr>
        <w:t>any</w:t>
      </w:r>
      <w:r>
        <w:t xml:space="preserve"> return to the Moon. </w:t>
      </w:r>
    </w:p>
    <w:p w14:paraId="3315BAA6" w14:textId="77777777" w:rsidR="008A3A4F" w:rsidRPr="00DB6AEB" w:rsidRDefault="008A3A4F" w:rsidP="008A3A4F">
      <w:r w:rsidRPr="00DB6AEB">
        <w:rPr>
          <w:rStyle w:val="Style13ptBold"/>
        </w:rPr>
        <w:t>Wilson</w:t>
      </w:r>
      <w:r>
        <w:rPr>
          <w:rStyle w:val="Style13ptBold"/>
        </w:rPr>
        <w:t xml:space="preserve"> 92</w:t>
      </w:r>
      <w:r w:rsidRPr="00DB6AEB">
        <w:t>, T. L. "Neutrino Astronomy of the Moon." Lunar and Planetary Science Conference. Vol. 23. 1992.</w:t>
      </w:r>
      <w:r w:rsidRPr="00D06C87">
        <w:t xml:space="preserve"> https://www.lpi.usra.edu/meetings/lpsc1992/pdf/1757.pdf</w:t>
      </w:r>
      <w:r>
        <w:t xml:space="preserve"> (</w:t>
      </w:r>
      <w:r w:rsidRPr="00D06C87">
        <w:t>Thomas L. Wilson, NASA Johnson Space CenterISN1</w:t>
      </w:r>
      <w:r>
        <w:t xml:space="preserve">)//Elmer </w:t>
      </w:r>
    </w:p>
    <w:p w14:paraId="63A64D1E" w14:textId="77777777" w:rsidR="008A3A4F" w:rsidRPr="001E4C04" w:rsidRDefault="008A3A4F" w:rsidP="008A3A4F">
      <w:pPr>
        <w:rPr>
          <w:sz w:val="16"/>
        </w:rPr>
      </w:pPr>
      <w:r w:rsidRPr="00216297">
        <w:rPr>
          <w:rStyle w:val="StyleUnderline"/>
        </w:rPr>
        <w:t>The notion of conducting neutrino astronomy on the Moon has had a very brief history</w:t>
      </w:r>
      <w:r w:rsidRPr="001E4C04">
        <w:rPr>
          <w:sz w:val="16"/>
        </w:rPr>
        <w:t xml:space="preserve"> [I-91. </w:t>
      </w:r>
      <w:r w:rsidRPr="00216297">
        <w:rPr>
          <w:rStyle w:val="StyleUnderline"/>
        </w:rPr>
        <w:t xml:space="preserve">The case has even been presented [7] that </w:t>
      </w:r>
      <w:r w:rsidRPr="00A50E06">
        <w:rPr>
          <w:rStyle w:val="Emphasis"/>
          <w:highlight w:val="green"/>
        </w:rPr>
        <w:t>the</w:t>
      </w:r>
      <w:r w:rsidRPr="00A50E06">
        <w:rPr>
          <w:rStyle w:val="StyleUnderline"/>
          <w:highlight w:val="green"/>
        </w:rPr>
        <w:t xml:space="preserve"> </w:t>
      </w:r>
      <w:r w:rsidRPr="00216297">
        <w:rPr>
          <w:rStyle w:val="StyleUnderline"/>
        </w:rPr>
        <w:t xml:space="preserve">ultimate </w:t>
      </w:r>
      <w:r w:rsidRPr="00A50E06">
        <w:rPr>
          <w:rStyle w:val="Emphasis"/>
          <w:highlight w:val="green"/>
        </w:rPr>
        <w:t>future of neutrino astronomy</w:t>
      </w:r>
      <w:r w:rsidRPr="00A50E06">
        <w:rPr>
          <w:rStyle w:val="StyleUnderline"/>
          <w:highlight w:val="green"/>
        </w:rPr>
        <w:t xml:space="preserve"> </w:t>
      </w:r>
      <w:r w:rsidRPr="00216297">
        <w:rPr>
          <w:rStyle w:val="StyleUnderline"/>
        </w:rPr>
        <w:t xml:space="preserve">in the 21st Century </w:t>
      </w:r>
      <w:r w:rsidRPr="00A50E06">
        <w:rPr>
          <w:rStyle w:val="Emphasis"/>
          <w:highlight w:val="green"/>
        </w:rPr>
        <w:t>may</w:t>
      </w:r>
      <w:r w:rsidRPr="00A50E06">
        <w:rPr>
          <w:rStyle w:val="StyleUnderline"/>
          <w:highlight w:val="green"/>
        </w:rPr>
        <w:t xml:space="preserve"> </w:t>
      </w:r>
      <w:r w:rsidRPr="00A50E06">
        <w:rPr>
          <w:rStyle w:val="Emphasis"/>
          <w:highlight w:val="green"/>
          <w:bdr w:val="single" w:sz="18" w:space="0" w:color="auto"/>
        </w:rPr>
        <w:t>be on the Moon</w:t>
      </w:r>
      <w:r w:rsidRPr="001E4C04">
        <w:rPr>
          <w:sz w:val="16"/>
        </w:rPr>
        <w:t xml:space="preserve">. </w:t>
      </w:r>
      <w:r w:rsidRPr="00216297">
        <w:rPr>
          <w:rStyle w:val="StyleUnderline"/>
        </w:rPr>
        <w:t xml:space="preserve">A recent NASA workshop at Stanford University [6] clearly demonstrated that </w:t>
      </w:r>
      <w:r w:rsidRPr="00216297">
        <w:rPr>
          <w:rStyle w:val="Emphasis"/>
        </w:rPr>
        <w:t>the physics community supports a return to the Moon</w:t>
      </w:r>
      <w:r w:rsidRPr="00216297">
        <w:rPr>
          <w:rStyle w:val="StyleUnderline"/>
        </w:rPr>
        <w:t>, provided its justification is a strong scientific initiative directed at taking advantage of the lower background ambient magnetic fields than on Earth and the absence of an appreciable atmosphere.</w:t>
      </w:r>
      <w:r w:rsidRPr="001E4C04">
        <w:rPr>
          <w:sz w:val="16"/>
        </w:rPr>
        <w:t xml:space="preserve"> </w:t>
      </w:r>
      <w:r w:rsidRPr="00216297">
        <w:rPr>
          <w:rStyle w:val="StyleUnderline"/>
        </w:rPr>
        <w:t xml:space="preserve">Several </w:t>
      </w:r>
      <w:r w:rsidRPr="00A50E06">
        <w:rPr>
          <w:rStyle w:val="Emphasis"/>
          <w:highlight w:val="green"/>
        </w:rPr>
        <w:t>significant issues in particle physics</w:t>
      </w:r>
      <w:r w:rsidRPr="00216297">
        <w:rPr>
          <w:rStyle w:val="StyleUnderline"/>
        </w:rPr>
        <w:t xml:space="preserve">, such as searches for proton decay and measurement of the neutron's electric dipole moment, </w:t>
      </w:r>
      <w:r w:rsidRPr="00A50E06">
        <w:rPr>
          <w:rStyle w:val="Emphasis"/>
          <w:highlight w:val="green"/>
          <w:bdr w:val="single" w:sz="18" w:space="0" w:color="auto"/>
        </w:rPr>
        <w:t>are background-limited on Earth</w:t>
      </w:r>
      <w:r w:rsidRPr="00216297">
        <w:rPr>
          <w:rStyle w:val="Emphasis"/>
        </w:rPr>
        <w:t>.</w:t>
      </w:r>
      <w:r w:rsidRPr="001E4C04">
        <w:rPr>
          <w:sz w:val="16"/>
        </w:rPr>
        <w:t xml:space="preserve"> Similarly, </w:t>
      </w:r>
      <w:r w:rsidRPr="00216297">
        <w:rPr>
          <w:rStyle w:val="StyleUnderline"/>
        </w:rPr>
        <w:t xml:space="preserve">the </w:t>
      </w:r>
      <w:r w:rsidRPr="00A50E06">
        <w:rPr>
          <w:rStyle w:val="Emphasis"/>
          <w:highlight w:val="green"/>
        </w:rPr>
        <w:t>Earth's stratosphere</w:t>
      </w:r>
      <w:r w:rsidRPr="00A50E06">
        <w:rPr>
          <w:rStyle w:val="StyleUnderline"/>
          <w:highlight w:val="green"/>
        </w:rPr>
        <w:t xml:space="preserve"> </w:t>
      </w:r>
      <w:r w:rsidRPr="00216297">
        <w:rPr>
          <w:rStyle w:val="StyleUnderline"/>
        </w:rPr>
        <w:t>is a source of considerable noise in neutrino astronomy on Earth [6,9].</w:t>
      </w:r>
      <w:r w:rsidRPr="001E4C04">
        <w:rPr>
          <w:sz w:val="16"/>
        </w:rPr>
        <w:t xml:space="preserve"> </w:t>
      </w:r>
      <w:r w:rsidRPr="00216297">
        <w:rPr>
          <w:rStyle w:val="Emphasis"/>
        </w:rPr>
        <w:t>The Moon</w:t>
      </w:r>
      <w:r w:rsidRPr="001E4C04">
        <w:rPr>
          <w:sz w:val="16"/>
        </w:rPr>
        <w:t xml:space="preserve">, in contrast, ostensibly </w:t>
      </w:r>
      <w:r w:rsidRPr="00216297">
        <w:rPr>
          <w:rStyle w:val="Emphasis"/>
        </w:rPr>
        <w:t>may offer a viable advantage</w:t>
      </w:r>
      <w:r w:rsidRPr="00216297">
        <w:rPr>
          <w:rStyle w:val="StyleUnderline"/>
        </w:rPr>
        <w:t xml:space="preserve"> in both of these cases if its backgrounds are appreciably lower as they appear to be.</w:t>
      </w:r>
      <w:r w:rsidRPr="001E4C04">
        <w:rPr>
          <w:sz w:val="16"/>
        </w:rPr>
        <w:t xml:space="preserve"> </w:t>
      </w:r>
      <w:r w:rsidRPr="00216297">
        <w:rPr>
          <w:rStyle w:val="StyleUnderline"/>
        </w:rPr>
        <w:t xml:space="preserve">The </w:t>
      </w:r>
      <w:r w:rsidRPr="00A50E06">
        <w:rPr>
          <w:rStyle w:val="Emphasis"/>
          <w:highlight w:val="green"/>
        </w:rPr>
        <w:t>proposal for a neutrino detector at a lunar base</w:t>
      </w:r>
      <w:r w:rsidRPr="00216297">
        <w:rPr>
          <w:rStyle w:val="StyleUnderline"/>
        </w:rPr>
        <w:t xml:space="preserve">, then, </w:t>
      </w:r>
      <w:r w:rsidRPr="00A50E06">
        <w:rPr>
          <w:rStyle w:val="Emphasis"/>
          <w:highlight w:val="green"/>
        </w:rPr>
        <w:t>represents</w:t>
      </w:r>
      <w:r w:rsidRPr="00A50E06">
        <w:rPr>
          <w:rStyle w:val="StyleUnderline"/>
          <w:highlight w:val="green"/>
        </w:rPr>
        <w:t xml:space="preserve"> </w:t>
      </w:r>
      <w:r w:rsidRPr="00216297">
        <w:rPr>
          <w:rStyle w:val="StyleUnderline"/>
        </w:rPr>
        <w:t xml:space="preserve">an important </w:t>
      </w:r>
      <w:r w:rsidRPr="00A50E06">
        <w:rPr>
          <w:rStyle w:val="Emphasis"/>
          <w:highlight w:val="green"/>
        </w:rPr>
        <w:t>shift in emphasis towards</w:t>
      </w:r>
      <w:r w:rsidRPr="00A50E06">
        <w:rPr>
          <w:rStyle w:val="StyleUnderline"/>
          <w:highlight w:val="green"/>
        </w:rPr>
        <w:t xml:space="preserve"> </w:t>
      </w:r>
      <w:r w:rsidRPr="00216297">
        <w:rPr>
          <w:rStyle w:val="StyleUnderline"/>
        </w:rPr>
        <w:t xml:space="preserve">fundamental </w:t>
      </w:r>
      <w:r w:rsidRPr="00A50E06">
        <w:rPr>
          <w:rStyle w:val="Emphasis"/>
          <w:highlight w:val="green"/>
        </w:rPr>
        <w:t>physics research in space</w:t>
      </w:r>
      <w:r w:rsidRPr="00216297">
        <w:rPr>
          <w:rStyle w:val="StyleUnderline"/>
        </w:rPr>
        <w:t xml:space="preserve">, </w:t>
      </w:r>
      <w:r w:rsidRPr="00A50E06">
        <w:rPr>
          <w:rStyle w:val="Emphasis"/>
          <w:highlight w:val="green"/>
          <w:bdr w:val="single" w:sz="18" w:space="0" w:color="auto"/>
        </w:rPr>
        <w:t>as a part of NASA's initiative</w:t>
      </w:r>
      <w:r w:rsidRPr="00A50E06">
        <w:rPr>
          <w:rStyle w:val="StyleUnderline"/>
          <w:highlight w:val="green"/>
        </w:rPr>
        <w:t xml:space="preserve"> </w:t>
      </w:r>
      <w:r w:rsidRPr="00A50E06">
        <w:rPr>
          <w:rStyle w:val="Emphasis"/>
          <w:highlight w:val="green"/>
        </w:rPr>
        <w:t>to re-establish</w:t>
      </w:r>
      <w:r w:rsidRPr="00A50E06">
        <w:rPr>
          <w:rStyle w:val="StyleUnderline"/>
          <w:highlight w:val="green"/>
        </w:rPr>
        <w:t xml:space="preserve"> </w:t>
      </w:r>
      <w:r w:rsidRPr="00A50E06">
        <w:rPr>
          <w:rStyle w:val="Emphasis"/>
          <w:highlight w:val="green"/>
          <w:bdr w:val="single" w:sz="18" w:space="0" w:color="auto"/>
        </w:rPr>
        <w:t>a permanent presence on the Moon.</w:t>
      </w:r>
      <w:r w:rsidRPr="00A50E06">
        <w:rPr>
          <w:sz w:val="16"/>
          <w:highlight w:val="green"/>
        </w:rPr>
        <w:t xml:space="preserve"> </w:t>
      </w:r>
      <w:r w:rsidRPr="001E4C04">
        <w:rPr>
          <w:sz w:val="16"/>
        </w:rPr>
        <w:t xml:space="preserve">Such a </w:t>
      </w:r>
      <w:r w:rsidRPr="00216297">
        <w:rPr>
          <w:rStyle w:val="StyleUnderline"/>
        </w:rPr>
        <w:t xml:space="preserve">detector would </w:t>
      </w:r>
      <w:r w:rsidRPr="00A50E06">
        <w:rPr>
          <w:rStyle w:val="Emphasis"/>
          <w:highlight w:val="green"/>
        </w:rPr>
        <w:t>bolster</w:t>
      </w:r>
      <w:r w:rsidRPr="00A50E06">
        <w:rPr>
          <w:rStyle w:val="StyleUnderline"/>
          <w:highlight w:val="green"/>
        </w:rPr>
        <w:t xml:space="preserve"> </w:t>
      </w:r>
      <w:r w:rsidRPr="00216297">
        <w:rPr>
          <w:rStyle w:val="StyleUnderline"/>
        </w:rPr>
        <w:t xml:space="preserve">not only the </w:t>
      </w:r>
      <w:r w:rsidRPr="00A50E06">
        <w:rPr>
          <w:rStyle w:val="Emphasis"/>
          <w:highlight w:val="green"/>
        </w:rPr>
        <w:t>science</w:t>
      </w:r>
      <w:r w:rsidRPr="00A50E06">
        <w:rPr>
          <w:rStyle w:val="StyleUnderline"/>
          <w:highlight w:val="green"/>
        </w:rPr>
        <w:t xml:space="preserve"> </w:t>
      </w:r>
      <w:r w:rsidRPr="00A50E06">
        <w:rPr>
          <w:rStyle w:val="Emphasis"/>
          <w:highlight w:val="green"/>
        </w:rPr>
        <w:t>of neutrino</w:t>
      </w:r>
      <w:r w:rsidRPr="00A50E06">
        <w:rPr>
          <w:rStyle w:val="StyleUnderline"/>
          <w:highlight w:val="green"/>
        </w:rPr>
        <w:t xml:space="preserve"> </w:t>
      </w:r>
      <w:r w:rsidRPr="00216297">
        <w:rPr>
          <w:rStyle w:val="StyleUnderline"/>
        </w:rPr>
        <w:t xml:space="preserve">astronomy and its role in basic astrophysics as a neutrino </w:t>
      </w:r>
      <w:proofErr w:type="gramStart"/>
      <w:r w:rsidRPr="00216297">
        <w:rPr>
          <w:rStyle w:val="StyleUnderline"/>
        </w:rPr>
        <w:t>telescope, but</w:t>
      </w:r>
      <w:proofErr w:type="gramEnd"/>
      <w:r w:rsidRPr="00216297">
        <w:rPr>
          <w:rStyle w:val="StyleUnderline"/>
        </w:rPr>
        <w:t xml:space="preserve"> would also enhance our fundamental understanding of the </w:t>
      </w:r>
      <w:r w:rsidRPr="00A50E06">
        <w:rPr>
          <w:rStyle w:val="Emphasis"/>
          <w:highlight w:val="green"/>
        </w:rPr>
        <w:t>physics</w:t>
      </w:r>
      <w:r w:rsidRPr="00A50E06">
        <w:rPr>
          <w:rStyle w:val="StyleUnderline"/>
          <w:highlight w:val="green"/>
        </w:rPr>
        <w:t xml:space="preserve"> </w:t>
      </w:r>
      <w:r w:rsidRPr="00216297">
        <w:rPr>
          <w:rStyle w:val="StyleUnderline"/>
        </w:rPr>
        <w:t>of the Universe</w:t>
      </w:r>
      <w:r w:rsidRPr="001E4C04">
        <w:rPr>
          <w:sz w:val="16"/>
        </w:rPr>
        <w:t xml:space="preserve">. It is conceivable that long-baseline neutrino oscillations experiments could be conducted between Earth-based accelerators [10,6] and a lunar base neutrino detector. </w:t>
      </w:r>
      <w:r w:rsidRPr="00216297">
        <w:rPr>
          <w:rStyle w:val="Emphasis"/>
        </w:rPr>
        <w:t xml:space="preserve">The first </w:t>
      </w:r>
      <w:r w:rsidRPr="00A50E06">
        <w:rPr>
          <w:rStyle w:val="Emphasis"/>
          <w:highlight w:val="green"/>
        </w:rPr>
        <w:t>round of scientific experiment candidates for a lunar outpost</w:t>
      </w:r>
      <w:r w:rsidRPr="00216297">
        <w:rPr>
          <w:rStyle w:val="Emphasis"/>
        </w:rPr>
        <w:t xml:space="preserve">, in fact, </w:t>
      </w:r>
      <w:r w:rsidRPr="00A50E06">
        <w:rPr>
          <w:rStyle w:val="Emphasis"/>
          <w:highlight w:val="green"/>
        </w:rPr>
        <w:t xml:space="preserve">includes </w:t>
      </w:r>
      <w:r w:rsidRPr="00216297">
        <w:rPr>
          <w:rStyle w:val="Emphasis"/>
        </w:rPr>
        <w:t xml:space="preserve">a </w:t>
      </w:r>
      <w:r w:rsidRPr="00A50E06">
        <w:rPr>
          <w:rStyle w:val="Emphasis"/>
          <w:highlight w:val="green"/>
          <w:bdr w:val="single" w:sz="18" w:space="0" w:color="auto"/>
        </w:rPr>
        <w:t>lunar neutrino telescope</w:t>
      </w:r>
      <w:r w:rsidRPr="00A50E06">
        <w:rPr>
          <w:rStyle w:val="Emphasis"/>
          <w:highlight w:val="green"/>
        </w:rPr>
        <w:t xml:space="preserve"> </w:t>
      </w:r>
      <w:r w:rsidRPr="00216297">
        <w:rPr>
          <w:rStyle w:val="Emphasis"/>
        </w:rPr>
        <w:t>[</w:t>
      </w:r>
      <w:proofErr w:type="spellStart"/>
      <w:r w:rsidRPr="001E4C04">
        <w:rPr>
          <w:sz w:val="16"/>
        </w:rPr>
        <w:t>ll</w:t>
      </w:r>
      <w:proofErr w:type="spellEnd"/>
      <w:r w:rsidRPr="001E4C04">
        <w:rPr>
          <w:sz w:val="16"/>
        </w:rPr>
        <w:t xml:space="preserve">] although any such strategy is still under study. In this regard, neutrino and antineutrino spectra as might be seen on the Moon's surface have been published [6,1-31. </w:t>
      </w:r>
      <w:r w:rsidRPr="00216297">
        <w:rPr>
          <w:rStyle w:val="StyleUnderline"/>
        </w:rPr>
        <w:t>The critical issue of prompt neutrino production by decay of charmed mesons has been studied [</w:t>
      </w:r>
      <w:proofErr w:type="gramStart"/>
      <w:r w:rsidRPr="00216297">
        <w:rPr>
          <w:rStyle w:val="StyleUnderline"/>
        </w:rPr>
        <w:t>3,S</w:t>
      </w:r>
      <w:proofErr w:type="gramEnd"/>
      <w:r w:rsidRPr="00216297">
        <w:rPr>
          <w:rStyle w:val="StyleUnderline"/>
        </w:rPr>
        <w:t>], but the branching ratios have changed due to further refinement of Earth-based accelerator experiments and these analyses may require additional work.</w:t>
      </w:r>
      <w:r w:rsidRPr="001E4C04">
        <w:rPr>
          <w:sz w:val="16"/>
        </w:rPr>
        <w:t xml:space="preserve"> The charm production issue is particularly important because </w:t>
      </w:r>
      <w:proofErr w:type="gramStart"/>
      <w:r w:rsidRPr="001E4C04">
        <w:rPr>
          <w:sz w:val="16"/>
        </w:rPr>
        <w:t>it</w:t>
      </w:r>
      <w:proofErr w:type="gramEnd"/>
      <w:r w:rsidRPr="001E4C04">
        <w:rPr>
          <w:sz w:val="16"/>
        </w:rPr>
        <w:t xml:space="preserve">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w:t>
      </w:r>
      <w:proofErr w:type="gramStart"/>
      <w:r w:rsidRPr="001E4C04">
        <w:rPr>
          <w:sz w:val="16"/>
        </w:rPr>
        <w:t>overriding</w:t>
      </w:r>
      <w:proofErr w:type="gramEnd"/>
      <w:r w:rsidRPr="001E4C04">
        <w:rPr>
          <w:sz w:val="16"/>
        </w:rPr>
        <w:t xml:space="preserve"> significance. This view of the neutrino Universe from the surface of the Moon is important in the assessment and scientific justification for such a detector at a lunar base. The Earth has many advantages in neutrino astronomy because grand-scale neutrino detectors are already in use there, such as in the ongoing radiochemical studies [16] of solar neutrinos. </w:t>
      </w:r>
      <w:r w:rsidRPr="00216297">
        <w:rPr>
          <w:rStyle w:val="StyleUnderline"/>
        </w:rPr>
        <w:t xml:space="preserve">The </w:t>
      </w:r>
      <w:r w:rsidRPr="00A50E06">
        <w:rPr>
          <w:rStyle w:val="Emphasis"/>
          <w:highlight w:val="green"/>
        </w:rPr>
        <w:t>Moon</w:t>
      </w:r>
      <w:r w:rsidRPr="00216297">
        <w:rPr>
          <w:rStyle w:val="StyleUnderline"/>
        </w:rPr>
        <w:t xml:space="preserve">, on the other hand, clearly </w:t>
      </w:r>
      <w:r w:rsidRPr="00A50E06">
        <w:rPr>
          <w:rStyle w:val="Emphasis"/>
          <w:highlight w:val="green"/>
        </w:rPr>
        <w:t>has advantages</w:t>
      </w:r>
      <w:r w:rsidRPr="00A50E06">
        <w:rPr>
          <w:rStyle w:val="StyleUnderline"/>
          <w:highlight w:val="green"/>
        </w:rPr>
        <w:t xml:space="preserve"> </w:t>
      </w:r>
      <w:r w:rsidRPr="00216297">
        <w:rPr>
          <w:rStyle w:val="StyleUnderline"/>
        </w:rPr>
        <w:t xml:space="preserve">illustrated in Figure 1 due to the </w:t>
      </w:r>
      <w:r w:rsidRPr="00A50E06">
        <w:rPr>
          <w:rStyle w:val="Emphasis"/>
          <w:highlight w:val="green"/>
        </w:rPr>
        <w:t>lack of</w:t>
      </w:r>
      <w:r w:rsidRPr="00216297">
        <w:rPr>
          <w:rStyle w:val="StyleUnderline"/>
        </w:rPr>
        <w:t xml:space="preserve"> in situ </w:t>
      </w:r>
      <w:r w:rsidRPr="00A50E06">
        <w:rPr>
          <w:rStyle w:val="Emphasis"/>
          <w:highlight w:val="green"/>
        </w:rPr>
        <w:t>atmospheric neutrinos</w:t>
      </w:r>
      <w:r w:rsidRPr="00A50E06">
        <w:rPr>
          <w:rStyle w:val="StyleUnderline"/>
          <w:highlight w:val="green"/>
        </w:rPr>
        <w:t xml:space="preserve"> </w:t>
      </w:r>
      <w:r w:rsidRPr="00216297">
        <w:rPr>
          <w:rStyle w:val="StyleUnderline"/>
        </w:rPr>
        <w:t xml:space="preserve">[6,9] and the </w:t>
      </w:r>
      <w:r w:rsidRPr="00A50E06">
        <w:rPr>
          <w:rStyle w:val="Emphasis"/>
          <w:highlight w:val="green"/>
        </w:rPr>
        <w:t>absence of nuclear reactor antineutrino</w:t>
      </w:r>
      <w:r w:rsidRPr="00A50E06">
        <w:rPr>
          <w:rStyle w:val="StyleUnderline"/>
          <w:highlight w:val="green"/>
        </w:rPr>
        <w:t xml:space="preserve"> </w:t>
      </w:r>
      <w:r w:rsidRPr="00216297">
        <w:rPr>
          <w:rStyle w:val="StyleUnderline"/>
        </w:rPr>
        <w:t>fluxes which are beginning to complicate antineutrino astronomy's access on Earth to portions of supernovae spectra in astrophysics</w:t>
      </w:r>
      <w:r w:rsidRPr="001E4C04">
        <w:rPr>
          <w:sz w:val="16"/>
        </w:rPr>
        <w:t>. The recent study of active galactic nuclei (AGN) neutrinos [17, 181 as another interesting astrophysical source are not presented.</w:t>
      </w:r>
    </w:p>
    <w:p w14:paraId="7DE9576E" w14:textId="77777777" w:rsidR="008A3A4F" w:rsidRPr="00F06024" w:rsidRDefault="008A3A4F" w:rsidP="008A3A4F">
      <w:pPr>
        <w:pStyle w:val="Heading4"/>
      </w:pPr>
      <w:r>
        <w:t xml:space="preserve">Neutrino Research key to Nuclear Detection that </w:t>
      </w:r>
      <w:r>
        <w:rPr>
          <w:u w:val="single"/>
        </w:rPr>
        <w:t>deters</w:t>
      </w:r>
      <w:r>
        <w:t xml:space="preserve"> Proliferation – key to </w:t>
      </w:r>
      <w:r>
        <w:rPr>
          <w:u w:val="single"/>
        </w:rPr>
        <w:t>determine</w:t>
      </w:r>
      <w:r>
        <w:t xml:space="preserve"> military usages.  </w:t>
      </w:r>
    </w:p>
    <w:p w14:paraId="7BCC0780" w14:textId="77777777" w:rsidR="008A3A4F" w:rsidRPr="00D06C87" w:rsidRDefault="008A3A4F" w:rsidP="008A3A4F">
      <w:r w:rsidRPr="00F06024">
        <w:rPr>
          <w:rStyle w:val="Style13ptBold"/>
        </w:rPr>
        <w:t>Lee 20</w:t>
      </w:r>
      <w:r>
        <w:t xml:space="preserve"> Thomas Lee </w:t>
      </w:r>
      <w:r w:rsidRPr="00F06024">
        <w:t>"Can tiny, invisible particles help stop the spread of nuclear weapons?"</w:t>
      </w:r>
      <w:r>
        <w:t xml:space="preserve"> </w:t>
      </w:r>
      <w:hyperlink r:id="rId10"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5D48B31B" w14:textId="77777777" w:rsidR="008A3A4F" w:rsidRPr="00055F1F" w:rsidRDefault="008A3A4F" w:rsidP="008A3A4F">
      <w:pPr>
        <w:rPr>
          <w:sz w:val="16"/>
        </w:rPr>
      </w:pPr>
      <w:r w:rsidRPr="00055F1F">
        <w:rPr>
          <w:sz w:val="16"/>
        </w:rPr>
        <w:t xml:space="preserve">The </w:t>
      </w:r>
      <w:r w:rsidRPr="00A50E06">
        <w:rPr>
          <w:rStyle w:val="Emphasis"/>
          <w:highlight w:val="green"/>
        </w:rPr>
        <w:t>key to preventing nuclear proliferation</w:t>
      </w:r>
      <w:r w:rsidRPr="00A50E06">
        <w:rPr>
          <w:sz w:val="16"/>
          <w:highlight w:val="green"/>
        </w:rPr>
        <w:t xml:space="preserve"> </w:t>
      </w:r>
      <w:r w:rsidRPr="00A50E06">
        <w:rPr>
          <w:rStyle w:val="Emphasis"/>
          <w:highlight w:val="green"/>
        </w:rPr>
        <w:t>may depend on</w:t>
      </w:r>
      <w:r w:rsidRPr="00A50E06">
        <w:rPr>
          <w:sz w:val="16"/>
          <w:highlight w:val="green"/>
        </w:rPr>
        <w:t xml:space="preserve"> </w:t>
      </w:r>
      <w:r w:rsidRPr="00055F1F">
        <w:rPr>
          <w:sz w:val="16"/>
        </w:rPr>
        <w:t xml:space="preserve">a little bit of </w:t>
      </w:r>
      <w:r w:rsidRPr="00A50E06">
        <w:rPr>
          <w:rStyle w:val="Emphasis"/>
          <w:highlight w:val="green"/>
          <w:bdr w:val="single" w:sz="18" w:space="0" w:color="auto"/>
        </w:rPr>
        <w:t>ghost hunting</w:t>
      </w:r>
      <w:r w:rsidRPr="00055F1F">
        <w:rPr>
          <w:sz w:val="16"/>
        </w:rPr>
        <w:t xml:space="preserve">. Scientists have long been interested in </w:t>
      </w:r>
      <w:r w:rsidRPr="00A50E06">
        <w:rPr>
          <w:rStyle w:val="Emphasis"/>
          <w:highlight w:val="green"/>
        </w:rPr>
        <w:t xml:space="preserve">a device that </w:t>
      </w:r>
      <w:r w:rsidRPr="00A50E06">
        <w:rPr>
          <w:rStyle w:val="Emphasis"/>
          <w:highlight w:val="green"/>
          <w:bdr w:val="single" w:sz="18" w:space="0" w:color="auto"/>
        </w:rPr>
        <w:t>can detect 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A50E06">
        <w:rPr>
          <w:rStyle w:val="Emphasis"/>
          <w:highlight w:val="green"/>
        </w:rPr>
        <w:t>deploying technology that</w:t>
      </w:r>
      <w:r w:rsidRPr="00A50E06">
        <w:rPr>
          <w:rStyle w:val="StyleUnderline"/>
          <w:highlight w:val="green"/>
        </w:rPr>
        <w:t xml:space="preserve"> </w:t>
      </w:r>
      <w:r w:rsidRPr="001E4C04">
        <w:rPr>
          <w:rStyle w:val="StyleUnderline"/>
        </w:rPr>
        <w:t xml:space="preserve">can </w:t>
      </w:r>
      <w:r w:rsidRPr="00A50E06">
        <w:rPr>
          <w:rStyle w:val="Emphasis"/>
          <w:highlight w:val="green"/>
        </w:rPr>
        <w:t>spot</w:t>
      </w:r>
      <w:r w:rsidRPr="00A50E06">
        <w:rPr>
          <w:rStyle w:val="StyleUnderline"/>
          <w:highlight w:val="green"/>
        </w:rPr>
        <w:t xml:space="preserve"> </w:t>
      </w:r>
      <w:r w:rsidRPr="001E4C04">
        <w:rPr>
          <w:rStyle w:val="StyleUnderline"/>
        </w:rPr>
        <w:t xml:space="preserve">those elusive </w:t>
      </w:r>
      <w:r w:rsidRPr="00A50E06">
        <w:rPr>
          <w:rStyle w:val="Emphasis"/>
          <w:highlight w:val="green"/>
        </w:rPr>
        <w:t>subatomic particles</w:t>
      </w:r>
      <w:r w:rsidRPr="00A50E06">
        <w:rPr>
          <w:rStyle w:val="StyleUnderline"/>
          <w:highlight w:val="green"/>
        </w:rPr>
        <w:t xml:space="preserve"> </w:t>
      </w:r>
      <w:r w:rsidRPr="00A50E06">
        <w:rPr>
          <w:rStyle w:val="Emphasis"/>
          <w:highlight w:val="green"/>
        </w:rPr>
        <w:t>and</w:t>
      </w:r>
      <w:r w:rsidRPr="001E4C04">
        <w:rPr>
          <w:rStyle w:val="StyleUnderline"/>
        </w:rPr>
        <w:t xml:space="preserve">, in doing so, </w:t>
      </w:r>
      <w:r w:rsidRPr="00A50E06">
        <w:rPr>
          <w:rStyle w:val="Emphasis"/>
          <w:highlight w:val="green"/>
        </w:rPr>
        <w:t>alert</w:t>
      </w:r>
      <w:r w:rsidRPr="00A50E06">
        <w:rPr>
          <w:rStyle w:val="StyleUnderline"/>
          <w:highlight w:val="green"/>
        </w:rPr>
        <w:t xml:space="preserve"> </w:t>
      </w:r>
      <w:r w:rsidRPr="001E4C04">
        <w:rPr>
          <w:rStyle w:val="StyleUnderline"/>
        </w:rPr>
        <w:t xml:space="preserve">international </w:t>
      </w:r>
      <w:r w:rsidRPr="00A50E06">
        <w:rPr>
          <w:rStyle w:val="Emphasis"/>
          <w:highlight w:val="green"/>
        </w:rPr>
        <w:t>authorities to</w:t>
      </w:r>
      <w:r w:rsidRPr="00A50E06">
        <w:rPr>
          <w:rStyle w:val="StyleUnderline"/>
          <w:highlight w:val="green"/>
        </w:rPr>
        <w:t xml:space="preserve"> </w:t>
      </w:r>
      <w:r w:rsidRPr="001E4C04">
        <w:rPr>
          <w:rStyle w:val="StyleUnderline"/>
        </w:rPr>
        <w:t xml:space="preserve">the </w:t>
      </w:r>
      <w:r w:rsidRPr="00A50E06">
        <w:rPr>
          <w:rStyle w:val="Emphasis"/>
          <w:highlight w:val="green"/>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A50E06">
        <w:rPr>
          <w:rStyle w:val="Emphasis"/>
          <w:highlight w:val="green"/>
        </w:rPr>
        <w:t>monitor</w:t>
      </w:r>
      <w:r w:rsidRPr="00A50E06">
        <w:rPr>
          <w:rStyle w:val="StyleUnderline"/>
          <w:highlight w:val="green"/>
        </w:rPr>
        <w:t xml:space="preserve"> </w:t>
      </w:r>
      <w:r w:rsidRPr="001E4C04">
        <w:rPr>
          <w:rStyle w:val="StyleUnderline"/>
        </w:rPr>
        <w:t xml:space="preserve">the </w:t>
      </w:r>
      <w:r w:rsidRPr="00A50E06">
        <w:rPr>
          <w:rStyle w:val="Emphasis"/>
          <w:highlight w:val="green"/>
        </w:rPr>
        <w:t>plutonium</w:t>
      </w:r>
      <w:r w:rsidRPr="00A50E06">
        <w:rPr>
          <w:rStyle w:val="StyleUnderline"/>
          <w:highlight w:val="green"/>
        </w:rPr>
        <w:t xml:space="preserve"> </w:t>
      </w:r>
      <w:r w:rsidRPr="00A50E06">
        <w:rPr>
          <w:rStyle w:val="Emphasis"/>
          <w:highlight w:val="green"/>
        </w:rPr>
        <w:t>content</w:t>
      </w:r>
      <w:r w:rsidRPr="00A50E06">
        <w:rPr>
          <w:rStyle w:val="StyleUnderline"/>
          <w:highlight w:val="green"/>
        </w:rPr>
        <w:t xml:space="preserve"> </w:t>
      </w:r>
      <w:r w:rsidRPr="001E4C04">
        <w:rPr>
          <w:rStyle w:val="StyleUnderline"/>
        </w:rPr>
        <w:t xml:space="preserve">in a nuclear reactor </w:t>
      </w:r>
      <w:r w:rsidRPr="00A50E06">
        <w:rPr>
          <w:rStyle w:val="Emphasis"/>
          <w:highlight w:val="green"/>
          <w:bdr w:val="single" w:sz="18" w:space="0" w:color="auto"/>
        </w:rPr>
        <w:t>in real time</w:t>
      </w:r>
      <w:r w:rsidRPr="00A50E06">
        <w:rPr>
          <w:rStyle w:val="StyleUnderline"/>
          <w:highlight w:val="gree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w:t>
      </w:r>
      <w:proofErr w:type="gramStart"/>
      <w:r w:rsidRPr="00055F1F">
        <w:rPr>
          <w:sz w:val="16"/>
        </w:rPr>
        <w:t>Michigan</w:t>
      </w:r>
      <w:proofErr w:type="gramEnd"/>
      <w:r w:rsidRPr="00055F1F">
        <w:rPr>
          <w:sz w:val="16"/>
        </w:rPr>
        <w:t xml:space="preserve"> and John Mattingly from North Carolina State University</w:t>
      </w:r>
      <w:r w:rsidRPr="001E4C04">
        <w:rPr>
          <w:rStyle w:val="StyleUnderline"/>
        </w:rPr>
        <w:t xml:space="preserve">. The study ultimately concludes that </w:t>
      </w:r>
      <w:r w:rsidRPr="00A50E06">
        <w:rPr>
          <w:rStyle w:val="Emphasis"/>
          <w:highlight w:val="green"/>
        </w:rPr>
        <w:t>such technology deployed</w:t>
      </w:r>
      <w:r w:rsidRPr="00A50E06">
        <w:rPr>
          <w:rStyle w:val="StyleUnderline"/>
          <w:highlight w:val="green"/>
        </w:rPr>
        <w:t xml:space="preserve"> </w:t>
      </w:r>
      <w:r w:rsidRPr="001E4C04">
        <w:rPr>
          <w:rStyle w:val="StyleUnderline"/>
        </w:rPr>
        <w:t xml:space="preserve">outside nuclear reactors </w:t>
      </w:r>
      <w:r w:rsidRPr="00A50E06">
        <w:rPr>
          <w:rStyle w:val="Emphasis"/>
          <w:highlight w:val="green"/>
        </w:rPr>
        <w:t>could prove</w:t>
      </w:r>
      <w:r w:rsidRPr="00A50E06">
        <w:rPr>
          <w:rStyle w:val="StyleUnderline"/>
          <w:highlight w:val="green"/>
        </w:rPr>
        <w:t xml:space="preserve"> </w:t>
      </w:r>
      <w:r w:rsidRPr="00A50E06">
        <w:rPr>
          <w:rStyle w:val="Emphasis"/>
          <w:highlight w:val="green"/>
        </w:rPr>
        <w:t>effective in ensuring</w:t>
      </w:r>
      <w:r w:rsidRPr="00A50E06">
        <w:rPr>
          <w:rStyle w:val="StyleUnderline"/>
          <w:highlight w:val="green"/>
        </w:rPr>
        <w:t xml:space="preserve"> </w:t>
      </w:r>
      <w:r w:rsidRPr="001E4C04">
        <w:rPr>
          <w:rStyle w:val="StyleUnderline"/>
        </w:rPr>
        <w:t xml:space="preserve">that </w:t>
      </w:r>
      <w:r w:rsidRPr="00A50E06">
        <w:rPr>
          <w:rStyle w:val="Emphasis"/>
          <w:highlight w:val="green"/>
        </w:rPr>
        <w:t>countries</w:t>
      </w:r>
      <w:r w:rsidRPr="00A50E06">
        <w:rPr>
          <w:rStyle w:val="StyleUnderline"/>
          <w:highlight w:val="green"/>
        </w:rPr>
        <w:t xml:space="preserve"> </w:t>
      </w:r>
      <w:r w:rsidRPr="00A50E06">
        <w:rPr>
          <w:rStyle w:val="Emphasis"/>
          <w:highlight w:val="green"/>
        </w:rPr>
        <w:t xml:space="preserve">are not </w:t>
      </w:r>
      <w:r w:rsidRPr="00A50E06">
        <w:rPr>
          <w:rStyle w:val="Emphasis"/>
          <w:highlight w:val="green"/>
          <w:bdr w:val="single" w:sz="18" w:space="0" w:color="auto"/>
        </w:rPr>
        <w:t>making weapons-related material</w:t>
      </w:r>
      <w:r w:rsidRPr="00A50E06">
        <w:rPr>
          <w:rStyle w:val="StyleUnderline"/>
          <w:highlight w:val="green"/>
        </w:rPr>
        <w:t xml:space="preserve"> </w:t>
      </w:r>
      <w:r w:rsidRPr="001E4C04">
        <w:rPr>
          <w:rStyle w:val="StyleUnderline"/>
        </w:rPr>
        <w:t>under the guise of peaceful civilian energy production</w:t>
      </w:r>
      <w:r w:rsidRPr="00055F1F">
        <w:rPr>
          <w:sz w:val="16"/>
        </w:rPr>
        <w:t xml:space="preserve">. The report also advances the 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w:t>
      </w:r>
      <w:proofErr w:type="gramStart"/>
      <w:r w:rsidRPr="001E4C04">
        <w:rPr>
          <w:rStyle w:val="StyleUnderline"/>
        </w:rPr>
        <w:t>mass</w:t>
      </w:r>
      <w:proofErr w:type="gramEnd"/>
      <w:r w:rsidRPr="001E4C04">
        <w:rPr>
          <w:rStyle w:val="StyleUnderline"/>
        </w:rPr>
        <w:t xml:space="preserve">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A50E06">
        <w:rPr>
          <w:rStyle w:val="Emphasis"/>
          <w:highlight w:val="green"/>
        </w:rPr>
        <w:t>finding neutrinos</w:t>
      </w:r>
      <w:r w:rsidRPr="00A50E06">
        <w:rPr>
          <w:rStyle w:val="StyleUnderline"/>
          <w:highlight w:val="green"/>
        </w:rPr>
        <w:t xml:space="preserve"> </w:t>
      </w:r>
      <w:r w:rsidRPr="001E4C04">
        <w:rPr>
          <w:rStyle w:val="StyleUnderline"/>
        </w:rPr>
        <w:t xml:space="preserve">in water </w:t>
      </w:r>
      <w:r w:rsidRPr="00A50E06">
        <w:rPr>
          <w:rStyle w:val="Emphasis"/>
          <w:highlight w:val="green"/>
          <w:bdr w:val="single" w:sz="18" w:space="0" w:color="auto"/>
        </w:rPr>
        <w:t>is still pretty hard</w:t>
      </w:r>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w:t>
      </w:r>
      <w:proofErr w:type="gramStart"/>
      <w:r w:rsidRPr="00055F1F">
        <w:rPr>
          <w:sz w:val="16"/>
        </w:rPr>
        <w:t>Nuclear Weapons</w:t>
      </w:r>
      <w:proofErr w:type="gramEnd"/>
      <w:r w:rsidRPr="00055F1F">
        <w:rPr>
          <w:sz w:val="16"/>
        </w:rPr>
        <w:t xml:space="preserve">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A50E06">
        <w:rPr>
          <w:rStyle w:val="Emphasis"/>
          <w:highlight w:val="green"/>
        </w:rPr>
        <w:t xml:space="preserve">if the line between civilian and military use of nuclear energy </w:t>
      </w:r>
      <w:r w:rsidRPr="00A50E06">
        <w:rPr>
          <w:rStyle w:val="Emphasis"/>
          <w:highlight w:val="green"/>
          <w:bdr w:val="single" w:sz="18" w:space="0" w:color="auto"/>
        </w:rPr>
        <w:t>is not so clear</w:t>
      </w:r>
      <w:r w:rsidRPr="00A50E06">
        <w:rPr>
          <w:rStyle w:val="Emphasis"/>
          <w:highlight w:val="green"/>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actually pretty well known. </w:t>
      </w:r>
      <w:r w:rsidRPr="00B26A19">
        <w:rPr>
          <w:rStyle w:val="StyleUnderline"/>
        </w:rPr>
        <w:t>The hard part is getting enough materials — either enriched 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A50E06">
        <w:rPr>
          <w:rStyle w:val="Emphasis"/>
          <w:highlight w:val="green"/>
        </w:rPr>
        <w:t>dual-use</w:t>
      </w:r>
      <w:r w:rsidRPr="00B26A19">
        <w:rPr>
          <w:rStyle w:val="StyleUnderline"/>
        </w:rPr>
        <w:t xml:space="preserve">” capabilities of nuclear reactors </w:t>
      </w:r>
      <w:r w:rsidRPr="00A50E06">
        <w:rPr>
          <w:rStyle w:val="Emphasis"/>
          <w:highlight w:val="green"/>
        </w:rPr>
        <w:t>presents a</w:t>
      </w:r>
      <w:r w:rsidRPr="00A50E06">
        <w:rPr>
          <w:rStyle w:val="StyleUnderline"/>
          <w:highlight w:val="green"/>
        </w:rPr>
        <w:t xml:space="preserve"> </w:t>
      </w:r>
      <w:r w:rsidRPr="00B26A19">
        <w:rPr>
          <w:rStyle w:val="StyleUnderline"/>
        </w:rPr>
        <w:t xml:space="preserve">significant </w:t>
      </w:r>
      <w:r w:rsidRPr="00A50E06">
        <w:rPr>
          <w:rStyle w:val="Emphasis"/>
          <w:highlight w:val="green"/>
        </w:rPr>
        <w:t>challenge</w:t>
      </w:r>
      <w:r w:rsidRPr="00A50E06">
        <w:rPr>
          <w:rStyle w:val="StyleUnderline"/>
          <w:highlight w:val="gree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A50E06">
        <w:rPr>
          <w:rStyle w:val="Emphasis"/>
          <w:highlight w:val="green"/>
        </w:rPr>
        <w:t>neutrino</w:t>
      </w:r>
      <w:r w:rsidRPr="00A50E06">
        <w:rPr>
          <w:rStyle w:val="StyleUnderline"/>
          <w:highlight w:val="green"/>
        </w:rPr>
        <w:t xml:space="preserve"> </w:t>
      </w:r>
      <w:r w:rsidRPr="00A50E06">
        <w:rPr>
          <w:rStyle w:val="Emphasis"/>
          <w:highlight w:val="green"/>
        </w:rPr>
        <w:t>detection technology</w:t>
      </w:r>
      <w:r w:rsidRPr="00A50E06">
        <w:rPr>
          <w:rStyle w:val="StyleUnderline"/>
          <w:highlight w:val="green"/>
        </w:rPr>
        <w:t xml:space="preserve"> </w:t>
      </w:r>
      <w:r w:rsidRPr="00A50E06">
        <w:rPr>
          <w:rStyle w:val="Emphasis"/>
          <w:highlight w:val="green"/>
          <w:bdr w:val="single" w:sz="18" w:space="0" w:color="auto"/>
        </w:rPr>
        <w:t>could 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A50E06">
        <w:rPr>
          <w:rStyle w:val="Emphasis"/>
          <w:highlight w:val="green"/>
        </w:rPr>
        <w:t>Optimizing reactor power levels to produce plutonium</w:t>
      </w:r>
      <w:r w:rsidRPr="00B26A19">
        <w:rPr>
          <w:rStyle w:val="StyleUnderline"/>
        </w:rPr>
        <w:t xml:space="preserve">, </w:t>
      </w:r>
      <w:r w:rsidRPr="00A50E06">
        <w:rPr>
          <w:rStyle w:val="Emphasis"/>
          <w:highlight w:val="green"/>
        </w:rPr>
        <w:t>a telltale sign</w:t>
      </w:r>
      <w:r w:rsidRPr="00A50E06">
        <w:rPr>
          <w:rStyle w:val="StyleUnderline"/>
          <w:highlight w:val="green"/>
        </w:rPr>
        <w:t xml:space="preserve"> </w:t>
      </w:r>
      <w:r w:rsidRPr="00B26A19">
        <w:rPr>
          <w:rStyle w:val="StyleUnderline"/>
        </w:rPr>
        <w:t xml:space="preserve">that </w:t>
      </w:r>
      <w:r w:rsidRPr="00A50E06">
        <w:rPr>
          <w:rStyle w:val="Emphasis"/>
          <w:highlight w:val="green"/>
        </w:rPr>
        <w:t>a country is trying to build a bomb</w:t>
      </w:r>
      <w:r w:rsidRPr="00B26A19">
        <w:rPr>
          <w:rStyle w:val="StyleUnderline"/>
        </w:rPr>
        <w:t xml:space="preserve">, </w:t>
      </w:r>
      <w:r w:rsidRPr="00A50E06">
        <w:rPr>
          <w:rStyle w:val="Emphasis"/>
          <w:highlight w:val="green"/>
          <w:bdr w:val="single" w:sz="18" w:space="0" w:color="auto"/>
        </w:rPr>
        <w:t>will change the rate and energy spectrum</w:t>
      </w:r>
      <w:r w:rsidRPr="00A50E06">
        <w:rPr>
          <w:rStyle w:val="StyleUnderline"/>
          <w:highlight w:val="green"/>
        </w:rPr>
        <w:t xml:space="preserve"> </w:t>
      </w:r>
      <w:r w:rsidRPr="00A50E06">
        <w:rPr>
          <w:rStyle w:val="Emphasis"/>
          <w:highlight w:val="green"/>
        </w:rPr>
        <w:t>of antineutrinos that a device</w:t>
      </w:r>
      <w:r w:rsidRPr="00A50E06">
        <w:rPr>
          <w:rStyle w:val="StyleUnderline"/>
          <w:highlight w:val="green"/>
        </w:rPr>
        <w:t xml:space="preserve"> </w:t>
      </w:r>
      <w:r w:rsidRPr="00B26A19">
        <w:rPr>
          <w:rStyle w:val="StyleUnderline"/>
        </w:rPr>
        <w:t xml:space="preserve">parked outside of the reactor </w:t>
      </w:r>
      <w:r w:rsidRPr="00A50E06">
        <w:rPr>
          <w:rStyle w:val="Emphasis"/>
          <w:highlight w:val="gree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proofErr w:type="gramStart"/>
      <w:r w:rsidRPr="00B26A19">
        <w:rPr>
          <w:rStyle w:val="Emphasis"/>
        </w:rPr>
        <w:t>So</w:t>
      </w:r>
      <w:proofErr w:type="gramEnd"/>
      <w:r w:rsidRPr="00B26A19">
        <w:rPr>
          <w:rStyle w:val="Emphasis"/>
        </w:rPr>
        <w:t xml:space="preserve"> if a country wants to operate a civilian nuclear power program, an antineutrino detector could provide an effective tool to continuously verify the reactor is only producing energy for peaceful purposes</w:t>
      </w:r>
      <w:r w:rsidRPr="00B26A19">
        <w:rPr>
          <w:rStyle w:val="StyleUnderline"/>
        </w:rPr>
        <w:t xml:space="preserve">. </w:t>
      </w:r>
      <w:r w:rsidRPr="00A50E06">
        <w:rPr>
          <w:rStyle w:val="Emphasis"/>
          <w:highlight w:val="green"/>
        </w:rPr>
        <w:t>For now</w:t>
      </w:r>
      <w:r w:rsidRPr="00055F1F">
        <w:rPr>
          <w:sz w:val="16"/>
        </w:rPr>
        <w:t xml:space="preserve">, </w:t>
      </w:r>
      <w:r w:rsidRPr="00A50E06">
        <w:rPr>
          <w:rStyle w:val="Emphasis"/>
          <w:highlight w:val="green"/>
        </w:rPr>
        <w:t>a detector must stay within tens of meters</w:t>
      </w:r>
      <w:r w:rsidRPr="00A50E06">
        <w:rPr>
          <w:sz w:val="16"/>
          <w:highlight w:val="green"/>
        </w:rPr>
        <w:t xml:space="preserve"> </w:t>
      </w:r>
      <w:r w:rsidRPr="00055F1F">
        <w:rPr>
          <w:sz w:val="16"/>
        </w:rPr>
        <w:t xml:space="preserve">of the reactor to be effective. But </w:t>
      </w:r>
      <w:r w:rsidRPr="00A50E06">
        <w:rPr>
          <w:rStyle w:val="Emphasis"/>
          <w:highlight w:val="green"/>
        </w:rPr>
        <w:t>in the future</w:t>
      </w:r>
      <w:r w:rsidRPr="00055F1F">
        <w:rPr>
          <w:sz w:val="16"/>
        </w:rPr>
        <w:t xml:space="preserve">, </w:t>
      </w:r>
      <w:r w:rsidRPr="00B26A19">
        <w:rPr>
          <w:rStyle w:val="StyleUnderline"/>
        </w:rPr>
        <w:t xml:space="preserve">could such </w:t>
      </w:r>
      <w:r w:rsidRPr="00A50E06">
        <w:rPr>
          <w:rStyle w:val="Emphasis"/>
          <w:highlight w:val="green"/>
          <w:bdr w:val="single" w:sz="18" w:space="0" w:color="auto"/>
        </w:rPr>
        <w:t>technology</w:t>
      </w:r>
      <w:r w:rsidRPr="00A50E06">
        <w:rPr>
          <w:rStyle w:val="StyleUnderline"/>
          <w:highlight w:val="green"/>
          <w:bdr w:val="single" w:sz="18" w:space="0" w:color="auto"/>
        </w:rPr>
        <w:t xml:space="preserve"> </w:t>
      </w:r>
      <w:r w:rsidRPr="00A50E06">
        <w:rPr>
          <w:rStyle w:val="Emphasis"/>
          <w:highlight w:val="green"/>
          <w:bdr w:val="single" w:sz="18" w:space="0" w:color="auto"/>
        </w:rPr>
        <w:t>spot</w:t>
      </w:r>
      <w:r w:rsidRPr="00A50E06">
        <w:rPr>
          <w:rStyle w:val="StyleUnderline"/>
          <w:highlight w:val="green"/>
          <w:bdr w:val="single" w:sz="18" w:space="0" w:color="auto"/>
        </w:rPr>
        <w:t xml:space="preserve"> </w:t>
      </w:r>
      <w:r w:rsidRPr="00A50E06">
        <w:rPr>
          <w:rStyle w:val="Emphasis"/>
          <w:highlight w:val="green"/>
          <w:bdr w:val="single" w:sz="18" w:space="0" w:color="auto"/>
        </w:rPr>
        <w:t>antineutrinos from longer distances</w:t>
      </w:r>
      <w:r w:rsidRPr="00B26A19">
        <w:rPr>
          <w:rStyle w:val="StyleUnderline"/>
          <w:bdr w:val="single" w:sz="18" w:space="0" w:color="auto"/>
        </w:rPr>
        <w:t xml:space="preserve"> </w:t>
      </w:r>
      <w:r w:rsidRPr="00A50E06">
        <w:rPr>
          <w:rStyle w:val="Emphasis"/>
          <w:highlight w:val="green"/>
          <w:bdr w:val="single" w:sz="18" w:space="0" w:color="auto"/>
        </w:rPr>
        <w:t>and</w:t>
      </w:r>
      <w:r w:rsidRPr="00A50E06">
        <w:rPr>
          <w:rStyle w:val="StyleUnderline"/>
          <w:highlight w:val="green"/>
          <w:bdr w:val="single" w:sz="18" w:space="0" w:color="auto"/>
        </w:rPr>
        <w:t xml:space="preserve"> </w:t>
      </w:r>
      <w:r w:rsidRPr="00B26A19">
        <w:rPr>
          <w:rStyle w:val="StyleUnderline"/>
          <w:bdr w:val="single" w:sz="18" w:space="0" w:color="auto"/>
        </w:rPr>
        <w:t xml:space="preserve">even </w:t>
      </w:r>
      <w:r w:rsidRPr="00A50E06">
        <w:rPr>
          <w:rStyle w:val="Emphasis"/>
          <w:highlight w:val="green"/>
          <w:bdr w:val="single" w:sz="18" w:space="0" w:color="auto"/>
        </w:rPr>
        <w:t>across borders</w:t>
      </w:r>
      <w:r w:rsidRPr="00A50E06">
        <w:rPr>
          <w:rStyle w:val="Emphasis"/>
          <w:highlight w:val="green"/>
        </w:rPr>
        <w:t>?</w:t>
      </w:r>
      <w:r w:rsidRPr="00B26A19">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A50E06">
        <w:rPr>
          <w:rStyle w:val="Emphasis"/>
          <w:highlight w:val="green"/>
        </w:rPr>
        <w:t>study</w:t>
      </w:r>
      <w:r w:rsidRPr="00A50E06">
        <w:rPr>
          <w:rStyle w:val="StyleUnderline"/>
          <w:highlight w:val="green"/>
        </w:rPr>
        <w:t xml:space="preserve"> </w:t>
      </w:r>
      <w:r w:rsidRPr="00B26A19">
        <w:rPr>
          <w:rStyle w:val="StyleUnderline"/>
        </w:rPr>
        <w:t xml:space="preserve">of a range of possible </w:t>
      </w:r>
      <w:r w:rsidRPr="00A50E06">
        <w:rPr>
          <w:rStyle w:val="Emphasis"/>
          <w:highlight w:val="green"/>
        </w:rPr>
        <w:t>enhancements</w:t>
      </w:r>
      <w:r w:rsidRPr="00A50E06">
        <w:rPr>
          <w:rStyle w:val="StyleUnderline"/>
          <w:highlight w:val="green"/>
        </w:rPr>
        <w:t xml:space="preserve"> </w:t>
      </w:r>
      <w:r w:rsidRPr="00B26A19">
        <w:rPr>
          <w:rStyle w:val="StyleUnderline"/>
        </w:rPr>
        <w:t xml:space="preserve">to improve standoff and overall sensitivity. And in any case, </w:t>
      </w:r>
      <w:r w:rsidRPr="00A50E06">
        <w:rPr>
          <w:rStyle w:val="Emphasis"/>
          <w:highlight w:val="green"/>
        </w:rPr>
        <w:t xml:space="preserve">the mere knowledge that such </w:t>
      </w:r>
      <w:r w:rsidRPr="00A50E06">
        <w:rPr>
          <w:rStyle w:val="Emphasis"/>
          <w:highlight w:val="green"/>
          <w:bdr w:val="single" w:sz="18" w:space="0" w:color="auto"/>
        </w:rPr>
        <w:t>technology has become a reality</w:t>
      </w:r>
      <w:r w:rsidRPr="00A50E06">
        <w:rPr>
          <w:rStyle w:val="StyleUnderline"/>
          <w:highlight w:val="green"/>
        </w:rPr>
        <w:t xml:space="preserve"> </w:t>
      </w:r>
      <w:r w:rsidRPr="00A50E06">
        <w:rPr>
          <w:rStyle w:val="Emphasis"/>
          <w:highlight w:val="green"/>
        </w:rPr>
        <w:t xml:space="preserve">could prove to be </w:t>
      </w:r>
      <w:r w:rsidRPr="00A50E06">
        <w:rPr>
          <w:rStyle w:val="Emphasis"/>
          <w:highlight w:val="green"/>
          <w:bdr w:val="single" w:sz="18" w:space="0" w:color="auto"/>
        </w:rPr>
        <w:t>a powerful deterrent to nuclear proliferation</w:t>
      </w:r>
      <w:r w:rsidRPr="00A50E06">
        <w:rPr>
          <w:rStyle w:val="Emphasis"/>
          <w:highlight w:val="green"/>
        </w:rPr>
        <w:t xml:space="preserve"> </w:t>
      </w:r>
      <w:r w:rsidRPr="00B26A19">
        <w:rPr>
          <w:rStyle w:val="StyleUnderline"/>
        </w:rPr>
        <w:t>in itself.</w:t>
      </w:r>
    </w:p>
    <w:p w14:paraId="490C0B85" w14:textId="77777777" w:rsidR="008A3A4F" w:rsidRDefault="008A3A4F" w:rsidP="008A3A4F">
      <w:pPr>
        <w:pStyle w:val="Heading4"/>
      </w:pPr>
      <w:r>
        <w:t xml:space="preserve">Proliferation risks </w:t>
      </w:r>
      <w:r>
        <w:rPr>
          <w:u w:val="single"/>
        </w:rPr>
        <w:t>unravelling now</w:t>
      </w:r>
      <w:r>
        <w:t xml:space="preserve"> due to inability to determine </w:t>
      </w:r>
      <w:r>
        <w:rPr>
          <w:u w:val="single"/>
        </w:rPr>
        <w:t>peaceful</w:t>
      </w:r>
      <w:r>
        <w:t xml:space="preserve"> and </w:t>
      </w:r>
      <w:r>
        <w:rPr>
          <w:u w:val="single"/>
        </w:rPr>
        <w:t>military</w:t>
      </w:r>
      <w:r>
        <w:t xml:space="preserve"> nuclear development.</w:t>
      </w:r>
    </w:p>
    <w:p w14:paraId="6E22B8B1" w14:textId="77777777" w:rsidR="008A3A4F" w:rsidRPr="00FD7DA6" w:rsidRDefault="008A3A4F" w:rsidP="008A3A4F">
      <w:r w:rsidRPr="00FD7DA6">
        <w:rPr>
          <w:rStyle w:val="Style13ptBold"/>
        </w:rPr>
        <w:t xml:space="preserve">Dalton and Levite </w:t>
      </w:r>
      <w:r>
        <w:rPr>
          <w:rStyle w:val="Style13ptBold"/>
        </w:rPr>
        <w:t>22</w:t>
      </w:r>
      <w:r>
        <w:t xml:space="preserve"> </w:t>
      </w:r>
      <w:r w:rsidRPr="00FD7DA6">
        <w:t>Toby Dalton and Ariel Levite 1-13-2022 "The Nonproliferation Regime is Breaking"</w:t>
      </w:r>
      <w:r>
        <w:t xml:space="preserve"> </w:t>
      </w:r>
      <w:hyperlink r:id="rId11" w:anchor="selection-1881.0-1917.304" w:history="1">
        <w:r w:rsidRPr="002B7B5B">
          <w:rPr>
            <w:rStyle w:val="Hyperlink"/>
          </w:rPr>
          <w:t>https://archive.is/MQ4sC#selection-1881.0-1917.304</w:t>
        </w:r>
      </w:hyperlink>
      <w:r>
        <w:t xml:space="preserve"> (</w:t>
      </w:r>
      <w:r w:rsidRPr="00FD7DA6">
        <w:t>TOBY DALTON is Senior Fellow and Co-Director of the Nuclear Policy Program at the Carnegie Endowment for International Peace. ARIEL (ELI) LEVITE is Senior Fellow in the Nuclear Policy Program and Cyber Policy Initiative at the Carnegie Endowment for International Peace.</w:t>
      </w:r>
      <w:r>
        <w:t xml:space="preserve">)//Elmer </w:t>
      </w:r>
    </w:p>
    <w:p w14:paraId="4514542A" w14:textId="77777777" w:rsidR="008A3A4F" w:rsidRPr="007C7FA5" w:rsidRDefault="008A3A4F" w:rsidP="008A3A4F">
      <w:pPr>
        <w:rPr>
          <w:sz w:val="16"/>
        </w:rPr>
      </w:pPr>
      <w:r w:rsidRPr="00055F1F">
        <w:rPr>
          <w:rStyle w:val="StyleUnderline"/>
        </w:rPr>
        <w:t>The</w:t>
      </w:r>
      <w:r w:rsidRPr="007C7FA5">
        <w:rPr>
          <w:sz w:val="16"/>
        </w:rPr>
        <w:t xml:space="preserve"> </w:t>
      </w:r>
      <w:r w:rsidRPr="00A50E06">
        <w:rPr>
          <w:rStyle w:val="Emphasis"/>
          <w:highlight w:val="green"/>
        </w:rPr>
        <w:t>global system to prevent</w:t>
      </w:r>
      <w:r w:rsidRPr="00A50E06">
        <w:rPr>
          <w:sz w:val="16"/>
          <w:highlight w:val="green"/>
        </w:rPr>
        <w:t xml:space="preserve"> </w:t>
      </w:r>
      <w:r w:rsidRPr="00A50E06">
        <w:rPr>
          <w:rStyle w:val="Emphasis"/>
          <w:highlight w:val="green"/>
        </w:rPr>
        <w:t>nuclear proliferation</w:t>
      </w:r>
      <w:r w:rsidRPr="00A50E06">
        <w:rPr>
          <w:sz w:val="16"/>
          <w:highlight w:val="green"/>
        </w:rPr>
        <w:t xml:space="preserve"> </w:t>
      </w:r>
      <w:r w:rsidRPr="00055F1F">
        <w:rPr>
          <w:rStyle w:val="StyleUnderline"/>
        </w:rPr>
        <w:t>and promote disarmament</w:t>
      </w:r>
      <w:r w:rsidRPr="007C7FA5">
        <w:rPr>
          <w:sz w:val="16"/>
        </w:rPr>
        <w:t xml:space="preserve"> </w:t>
      </w:r>
      <w:r w:rsidRPr="00A50E06">
        <w:rPr>
          <w:rStyle w:val="Emphasis"/>
          <w:highlight w:val="green"/>
          <w:bdr w:val="single" w:sz="18" w:space="0" w:color="auto"/>
        </w:rPr>
        <w:t>is beginning to fray</w:t>
      </w:r>
      <w:r w:rsidRPr="007C7FA5">
        <w:rPr>
          <w:sz w:val="16"/>
        </w:rPr>
        <w:t xml:space="preserve">. </w:t>
      </w:r>
      <w:r w:rsidRPr="00055F1F">
        <w:rPr>
          <w:rStyle w:val="StyleUnderline"/>
        </w:rPr>
        <w:t>Although the nonproliferation regime has held together for more than half a century,</w:t>
      </w:r>
      <w:r w:rsidRPr="007C7FA5">
        <w:rPr>
          <w:sz w:val="16"/>
        </w:rPr>
        <w:t xml:space="preserve"> </w:t>
      </w:r>
      <w:r w:rsidRPr="00A50E06">
        <w:rPr>
          <w:rStyle w:val="Emphasis"/>
          <w:highlight w:val="green"/>
        </w:rPr>
        <w:t>more countries</w:t>
      </w:r>
      <w:r w:rsidRPr="00A50E06">
        <w:rPr>
          <w:sz w:val="16"/>
          <w:highlight w:val="green"/>
        </w:rPr>
        <w:t xml:space="preserve"> </w:t>
      </w:r>
      <w:r w:rsidRPr="007C7FA5">
        <w:rPr>
          <w:sz w:val="16"/>
        </w:rPr>
        <w:t xml:space="preserve">are </w:t>
      </w:r>
      <w:r w:rsidRPr="00A50E06">
        <w:rPr>
          <w:rStyle w:val="Emphasis"/>
          <w:highlight w:val="green"/>
        </w:rPr>
        <w:t>acquiring</w:t>
      </w:r>
      <w:r w:rsidRPr="00A50E06">
        <w:rPr>
          <w:sz w:val="16"/>
          <w:highlight w:val="green"/>
        </w:rPr>
        <w:t xml:space="preserve"> </w:t>
      </w:r>
      <w:r w:rsidRPr="00A50E06">
        <w:rPr>
          <w:rStyle w:val="Emphasis"/>
          <w:highlight w:val="green"/>
          <w:bdr w:val="single" w:sz="18" w:space="0" w:color="auto"/>
        </w:rPr>
        <w:t>sensitive nuclear material</w:t>
      </w:r>
      <w:r w:rsidRPr="00A50E06">
        <w:rPr>
          <w:sz w:val="16"/>
          <w:highlight w:val="green"/>
        </w:rPr>
        <w:t xml:space="preserve"> </w:t>
      </w:r>
      <w:r w:rsidRPr="00055F1F">
        <w:rPr>
          <w:rStyle w:val="StyleUnderline"/>
        </w:rPr>
        <w:t>and technology through illicit acquisition and preferential trade.</w:t>
      </w:r>
      <w:r w:rsidRPr="007C7FA5">
        <w:rPr>
          <w:sz w:val="16"/>
        </w:rPr>
        <w:t xml:space="preserve"> In May 2021, for instance, the International Atomic Energy Agency (IAEA) </w:t>
      </w:r>
      <w:r w:rsidRPr="00055F1F">
        <w:rPr>
          <w:rStyle w:val="StyleUnderline"/>
        </w:rPr>
        <w:t>reported that Iran had accumulated ten kilograms of highly enriched uranium and severely restricted access to its nuclear sites</w:t>
      </w:r>
      <w:r w:rsidRPr="007C7FA5">
        <w:rPr>
          <w:sz w:val="16"/>
        </w:rPr>
        <w:t xml:space="preserve">. And in October 2021, </w:t>
      </w:r>
      <w:r w:rsidRPr="00055F1F">
        <w:rPr>
          <w:rStyle w:val="StyleUnderline"/>
        </w:rPr>
        <w:t>Australia, the United Kingdom, and the United States announced a new strategic partnership (AUKUS) that will make Australia the first ever nonnuclear state to receive highly enriched fuel for nuclear-powered submarines</w:t>
      </w:r>
      <w:r w:rsidRPr="007C7FA5">
        <w:rPr>
          <w:sz w:val="16"/>
        </w:rPr>
        <w:t xml:space="preserve">. It is unlikely Australia would divert this uranium to make bombs, </w:t>
      </w:r>
      <w:r w:rsidRPr="00055F1F">
        <w:rPr>
          <w:rStyle w:val="StyleUnderline"/>
        </w:rPr>
        <w:t>but it establishes a dangerous precedent</w:t>
      </w:r>
      <w:r w:rsidRPr="007C7FA5">
        <w:rPr>
          <w:sz w:val="16"/>
        </w:rPr>
        <w:t xml:space="preserve">. These two cases typify the growing challenges faced by the nonproliferation system. Historically, </w:t>
      </w:r>
      <w:r w:rsidRPr="00055F1F">
        <w:rPr>
          <w:rStyle w:val="StyleUnderline"/>
        </w:rPr>
        <w:t>the framework set in place by the 1970 Nuclear Nonproliferation Treaty (NPT) relied on development limits and international monitoring of uranium enrichment and plutonium reprocessing to succeed. But the spread of these sensitive nuclear materials and technologies is substantially degrading both processes</w:t>
      </w:r>
      <w:r w:rsidRPr="007C7FA5">
        <w:rPr>
          <w:sz w:val="16"/>
        </w:rPr>
        <w:t xml:space="preserve">. </w:t>
      </w:r>
      <w:r w:rsidRPr="00A50E06">
        <w:rPr>
          <w:rStyle w:val="Emphasis"/>
          <w:highlight w:val="green"/>
        </w:rPr>
        <w:t xml:space="preserve">It is </w:t>
      </w:r>
      <w:r w:rsidRPr="00A50E06">
        <w:rPr>
          <w:rStyle w:val="Emphasis"/>
          <w:highlight w:val="green"/>
          <w:bdr w:val="single" w:sz="18" w:space="0" w:color="auto"/>
        </w:rPr>
        <w:t>increasingly difficult to distinguish between nuclear programs designed for peaceful purposes and</w:t>
      </w:r>
      <w:r w:rsidRPr="00A50E06">
        <w:rPr>
          <w:sz w:val="16"/>
          <w:highlight w:val="green"/>
          <w:bdr w:val="single" w:sz="18" w:space="0" w:color="auto"/>
        </w:rPr>
        <w:t xml:space="preserve"> </w:t>
      </w:r>
      <w:r w:rsidRPr="00A50E06">
        <w:rPr>
          <w:rStyle w:val="Emphasis"/>
          <w:highlight w:val="green"/>
          <w:bdr w:val="single" w:sz="18" w:space="0" w:color="auto"/>
        </w:rPr>
        <w:t>those that aim to yield bombs</w:t>
      </w:r>
      <w:r w:rsidRPr="007C7FA5">
        <w:rPr>
          <w:sz w:val="16"/>
        </w:rPr>
        <w:t xml:space="preserve">. The IAEA toolkit to detect concerning activity, flag it, and address it diplomatically risks obsolescence. </w:t>
      </w:r>
      <w:r w:rsidRPr="00A50E06">
        <w:rPr>
          <w:rStyle w:val="Emphasis"/>
          <w:highlight w:val="green"/>
        </w:rPr>
        <w:t>To restore</w:t>
      </w:r>
      <w:r w:rsidRPr="00A50E06">
        <w:rPr>
          <w:rStyle w:val="StyleUnderline"/>
          <w:highlight w:val="green"/>
        </w:rPr>
        <w:t xml:space="preserve"> </w:t>
      </w:r>
      <w:r w:rsidRPr="00055F1F">
        <w:rPr>
          <w:rStyle w:val="StyleUnderline"/>
        </w:rPr>
        <w:t xml:space="preserve">the nonproliferation regime’s role as a bulwark of </w:t>
      </w:r>
      <w:r w:rsidRPr="00A50E06">
        <w:rPr>
          <w:rStyle w:val="Emphasis"/>
          <w:highlight w:val="green"/>
        </w:rPr>
        <w:t>global stability</w:t>
      </w:r>
      <w:r w:rsidRPr="00055F1F">
        <w:rPr>
          <w:rStyle w:val="StyleUnderline"/>
        </w:rPr>
        <w:t xml:space="preserve">, international nonproliferation </w:t>
      </w:r>
      <w:r w:rsidRPr="00A50E06">
        <w:rPr>
          <w:rStyle w:val="Emphasis"/>
          <w:highlight w:val="green"/>
        </w:rPr>
        <w:t>institutions</w:t>
      </w:r>
      <w:r w:rsidRPr="00A50E06">
        <w:rPr>
          <w:rStyle w:val="StyleUnderline"/>
          <w:highlight w:val="green"/>
        </w:rPr>
        <w:t xml:space="preserve"> </w:t>
      </w:r>
      <w:r w:rsidRPr="00055F1F">
        <w:rPr>
          <w:rStyle w:val="StyleUnderline"/>
        </w:rPr>
        <w:t xml:space="preserve">and states </w:t>
      </w:r>
      <w:r w:rsidRPr="00A50E06">
        <w:rPr>
          <w:rStyle w:val="Emphasis"/>
          <w:highlight w:val="green"/>
        </w:rPr>
        <w:t>need</w:t>
      </w:r>
      <w:r w:rsidRPr="00A50E06">
        <w:rPr>
          <w:rStyle w:val="StyleUnderline"/>
          <w:highlight w:val="green"/>
        </w:rPr>
        <w:t xml:space="preserve"> </w:t>
      </w:r>
      <w:r w:rsidRPr="00A50E06">
        <w:rPr>
          <w:rStyle w:val="Emphasis"/>
          <w:highlight w:val="green"/>
          <w:bdr w:val="single" w:sz="18" w:space="0" w:color="auto"/>
        </w:rPr>
        <w:t>new ways to track</w:t>
      </w:r>
      <w:r w:rsidRPr="00A50E06">
        <w:rPr>
          <w:rStyle w:val="StyleUnderline"/>
          <w:highlight w:val="green"/>
        </w:rPr>
        <w:t xml:space="preserve"> </w:t>
      </w:r>
      <w:r w:rsidRPr="00055F1F">
        <w:rPr>
          <w:rStyle w:val="StyleUnderline"/>
        </w:rPr>
        <w:t xml:space="preserve">and tackle the development of </w:t>
      </w:r>
      <w:r w:rsidRPr="00A50E06">
        <w:rPr>
          <w:rStyle w:val="Emphasis"/>
          <w:highlight w:val="green"/>
        </w:rPr>
        <w:t>nuclear weapons</w:t>
      </w:r>
      <w:r w:rsidRPr="007C7FA5">
        <w:rPr>
          <w:sz w:val="16"/>
        </w:rPr>
        <w:t xml:space="preserve">. This requires an innovative approach to monitoring and constraining dangerous activity. But given that more countries are acquiring or producing highly enriched uranium, material constraints alone are not enough. </w:t>
      </w:r>
      <w:r w:rsidRPr="007C7FA5">
        <w:rPr>
          <w:rStyle w:val="StyleUnderline"/>
        </w:rPr>
        <w:t xml:space="preserve">Monitors </w:t>
      </w:r>
      <w:r w:rsidRPr="00A50E06">
        <w:rPr>
          <w:rStyle w:val="Emphasis"/>
          <w:highlight w:val="green"/>
          <w:bdr w:val="single" w:sz="18" w:space="0" w:color="auto"/>
        </w:rPr>
        <w:t>will need fresh tools to credibly track</w:t>
      </w:r>
      <w:r w:rsidRPr="00A50E06">
        <w:rPr>
          <w:rStyle w:val="StyleUnderline"/>
          <w:highlight w:val="green"/>
        </w:rPr>
        <w:t xml:space="preserve"> </w:t>
      </w:r>
      <w:r w:rsidRPr="007C7FA5">
        <w:rPr>
          <w:rStyle w:val="StyleUnderline"/>
        </w:rPr>
        <w:t>additional indicators of potential bomb activity that are hard to pass off as peaceful in nature, such as weaponization: the development and manufacture of nuclear warheads for missiles or other delivery vehicles</w:t>
      </w:r>
      <w:r w:rsidRPr="007C7FA5">
        <w:rPr>
          <w:sz w:val="16"/>
        </w:rPr>
        <w:t xml:space="preserve">. Monitoring this kind of activity, in particular, goes beyond the traditional focus of nuclear observers, but it may now offer the best, most reliable way to know whether states are trying to acquire nuclear weapons. </w:t>
      </w:r>
      <w:r w:rsidRPr="007C7FA5">
        <w:rPr>
          <w:rStyle w:val="StyleUnderline"/>
        </w:rPr>
        <w:t xml:space="preserve">Given the global rise in nuclear activity, the world </w:t>
      </w:r>
      <w:r w:rsidRPr="00A50E06">
        <w:rPr>
          <w:rStyle w:val="Emphasis"/>
          <w:highlight w:val="green"/>
          <w:bdr w:val="single" w:sz="18" w:space="0" w:color="auto"/>
        </w:rPr>
        <w:t>should move quickly</w:t>
      </w:r>
      <w:r w:rsidRPr="00A50E06">
        <w:rPr>
          <w:rStyle w:val="StyleUnderline"/>
          <w:highlight w:val="green"/>
        </w:rPr>
        <w:t xml:space="preserve"> </w:t>
      </w:r>
      <w:r w:rsidRPr="007C7FA5">
        <w:rPr>
          <w:rStyle w:val="StyleUnderline"/>
        </w:rPr>
        <w:t>to create such a system.</w:t>
      </w:r>
      <w:r w:rsidRPr="007C7FA5">
        <w:rPr>
          <w:sz w:val="16"/>
        </w:rPr>
        <w:t xml:space="preserve"> </w:t>
      </w:r>
      <w:r w:rsidRPr="00A50E06">
        <w:rPr>
          <w:rStyle w:val="Emphasis"/>
          <w:highlight w:val="green"/>
        </w:rPr>
        <w:t>When</w:t>
      </w:r>
      <w:r w:rsidRPr="00A50E06">
        <w:rPr>
          <w:sz w:val="16"/>
          <w:highlight w:val="green"/>
        </w:rPr>
        <w:t xml:space="preserve"> </w:t>
      </w:r>
      <w:r w:rsidRPr="007C7FA5">
        <w:rPr>
          <w:rStyle w:val="StyleUnderline"/>
        </w:rPr>
        <w:t>existing</w:t>
      </w:r>
      <w:r w:rsidRPr="007C7FA5">
        <w:rPr>
          <w:sz w:val="16"/>
        </w:rPr>
        <w:t xml:space="preserve"> </w:t>
      </w:r>
      <w:r w:rsidRPr="00A50E06">
        <w:rPr>
          <w:rStyle w:val="Emphasis"/>
          <w:highlight w:val="green"/>
        </w:rPr>
        <w:t>powers</w:t>
      </w:r>
      <w:r w:rsidRPr="00A50E06">
        <w:rPr>
          <w:sz w:val="16"/>
          <w:highlight w:val="green"/>
        </w:rPr>
        <w:t xml:space="preserve"> </w:t>
      </w:r>
      <w:r w:rsidRPr="00A50E06">
        <w:rPr>
          <w:rStyle w:val="Emphasis"/>
          <w:highlight w:val="green"/>
        </w:rPr>
        <w:t>are less able to prevent</w:t>
      </w:r>
      <w:r w:rsidRPr="00A50E06">
        <w:rPr>
          <w:sz w:val="16"/>
          <w:highlight w:val="green"/>
        </w:rPr>
        <w:t xml:space="preserve"> </w:t>
      </w:r>
      <w:r w:rsidRPr="007C7FA5">
        <w:rPr>
          <w:rStyle w:val="StyleUnderline"/>
        </w:rPr>
        <w:t>uranium</w:t>
      </w:r>
      <w:r w:rsidRPr="007C7FA5">
        <w:rPr>
          <w:sz w:val="16"/>
        </w:rPr>
        <w:t xml:space="preserve"> </w:t>
      </w:r>
      <w:r w:rsidRPr="00A50E06">
        <w:rPr>
          <w:rStyle w:val="Emphasis"/>
          <w:highlight w:val="green"/>
        </w:rPr>
        <w:t>enrichment</w:t>
      </w:r>
      <w:r w:rsidRPr="007C7FA5">
        <w:rPr>
          <w:rStyle w:val="StyleUnderline"/>
        </w:rPr>
        <w:t>—and even hand over highly enriched material to other countries—</w:t>
      </w:r>
      <w:r w:rsidRPr="00A50E06">
        <w:rPr>
          <w:rStyle w:val="Emphasis"/>
          <w:highlight w:val="green"/>
        </w:rPr>
        <w:t xml:space="preserve">it incentivizes competitors </w:t>
      </w:r>
      <w:r w:rsidRPr="00A50E06">
        <w:rPr>
          <w:rStyle w:val="Emphasis"/>
          <w:highlight w:val="green"/>
          <w:bdr w:val="single" w:sz="18" w:space="0" w:color="auto"/>
        </w:rPr>
        <w:t>to double down</w:t>
      </w:r>
      <w:r w:rsidRPr="007C7FA5">
        <w:rPr>
          <w:sz w:val="16"/>
        </w:rPr>
        <w:t xml:space="preserve"> on their programs. </w:t>
      </w:r>
      <w:r w:rsidRPr="007C7FA5">
        <w:rPr>
          <w:rStyle w:val="Emphasis"/>
        </w:rPr>
        <w:t>When new states develop bombs, it further encourages proliferation.</w:t>
      </w:r>
      <w:r w:rsidRPr="007C7FA5">
        <w:rPr>
          <w:sz w:val="16"/>
        </w:rPr>
        <w:t xml:space="preserve"> Especially in an era of growing geopolitical competition, </w:t>
      </w:r>
      <w:r w:rsidRPr="007C7FA5">
        <w:rPr>
          <w:rStyle w:val="StyleUnderline"/>
        </w:rPr>
        <w:t>the international community needs more indicative information on the spread of nuclear weapons so that diplomacy can head off destabilizing proliferation and arms races</w:t>
      </w:r>
      <w:r w:rsidRPr="007C7FA5">
        <w:rPr>
          <w:sz w:val="16"/>
        </w:rPr>
        <w:t xml:space="preserve">. SHIELDING THE </w:t>
      </w:r>
      <w:proofErr w:type="gramStart"/>
      <w:r w:rsidRPr="007C7FA5">
        <w:rPr>
          <w:sz w:val="16"/>
        </w:rPr>
        <w:t>WORLD</w:t>
      </w:r>
      <w:proofErr w:type="gramEnd"/>
      <w:r w:rsidRPr="007C7FA5">
        <w:rPr>
          <w:sz w:val="16"/>
        </w:rPr>
        <w:t xml:space="preserve"> The NPT is the cornerstone of the nonproliferation order. It requires that nonnuclear states avoid acquiring weapons (Article II), allows all states access to nuclear technology for peaceful purposes (Article IV), and commits the signatories with nuclear weapons—China, France, Russia, the United Kingdom, and the United States—to eventually disarm (Article VI). In practice, this regime limits state possession of and the operation of technology used to produce the fissile materials needed for nuclear weapons: highly enriched uranium and plutonium. And it empowers the IAEA to stringently scrutinize nuclear research and energy programs, enforce nuclear safeguards, and detect clandestine production. Although its powers of enforcement are limited, the NPT has endured due to a combination of IAEA monitoring, strict nuclear trade regulations by multilateral institutions, and commitments by individual member states to abide by the rules. The United States has historically played an important role in leading and augmenting this regime, mostly with the Soviet Union and later with Russia. To uphold the NPT bargain, Washington cooperated with many partner countries through the Atoms for Peace program, sharing technology and materials to advance nuclear energy and research in states that swore off atomic weapons. U.S. agencies also operated programs to constrain the spread of enriched uranium and nuclear production technology, promote transparency in civilian nuclear material, and convert research reactors from high- to low-enriched fuel. By doing so, Washington further slowed the accumulation of fissile and sensitive technology. Other nuclear states supported or at least acceded to these efforts, tightly restricting the flow of key materials and technologies. The system isn’t perfect. There are inherent tensions in the NPT bargain, which allows some states to hold weapons while banning others from acquiring them. The world has experienced periodic proliferation crises that exposed gaping holes in the regime, such as in 1991, when observers discovered that Iraq had a clandestine program for producing nuclear weapons. Sometimes, the NPT has failed to stop weapons development altogether, as happened in North Korea, which withdrew from the treaty when its program was exposed. And three nuclear-armed states—India, presumably Israel, and Pakistan—never joined the NPT. But remarkably, this package has generally held together for decades. Most countries that at one time had nuclear weapons aspirations walked them back, such as South Korea, Sweden, and Switzerland. South Africa voluntarily disarmed, dismantling the six nuclear bombs it had secretly built, and joined the NPT as a nonnuclear state. The world averted close calls, including one resulting from the demise of the Soviet Union, which could have easily yielded four nuclear states instead of one, and another in Iran, which was stopped </w:t>
      </w:r>
      <w:proofErr w:type="spellStart"/>
      <w:r w:rsidRPr="007C7FA5">
        <w:rPr>
          <w:sz w:val="16"/>
        </w:rPr>
        <w:t>en</w:t>
      </w:r>
      <w:proofErr w:type="spellEnd"/>
      <w:r w:rsidRPr="007C7FA5">
        <w:rPr>
          <w:sz w:val="16"/>
        </w:rPr>
        <w:t xml:space="preserve"> route in 2003. If anything, the norm against proliferation has grown stronger over time. Today, only six states without nuclear weapons have the indigenous capability to produce fissile materials—Argentina, Brazil, Germany, Iran, Japan, and the Netherlands—a testament to the efficacy of the regime. But there are multiple signs that this record may not continue. </w:t>
      </w:r>
      <w:r w:rsidRPr="007C7FA5">
        <w:rPr>
          <w:rStyle w:val="StyleUnderline"/>
        </w:rPr>
        <w:t>DANGEROUS DECAY Some of the recent problems with the nonproliferation system derive from the stalled progress toward nuclear disarmament by states with nuclear weapons</w:t>
      </w:r>
      <w:r w:rsidRPr="007C7FA5">
        <w:rPr>
          <w:sz w:val="16"/>
        </w:rPr>
        <w:t xml:space="preserve">. </w:t>
      </w:r>
      <w:r w:rsidRPr="007C7FA5">
        <w:rPr>
          <w:rStyle w:val="StyleUnderline"/>
        </w:rPr>
        <w:t xml:space="preserve">After </w:t>
      </w:r>
      <w:r w:rsidRPr="00A50E06">
        <w:rPr>
          <w:rStyle w:val="Emphasis"/>
          <w:highlight w:val="green"/>
        </w:rPr>
        <w:t>Russia</w:t>
      </w:r>
      <w:r w:rsidRPr="00A50E06">
        <w:rPr>
          <w:rStyle w:val="StyleUnderline"/>
          <w:highlight w:val="green"/>
        </w:rPr>
        <w:t xml:space="preserve"> </w:t>
      </w:r>
      <w:r w:rsidRPr="007C7FA5">
        <w:rPr>
          <w:rStyle w:val="StyleUnderline"/>
        </w:rPr>
        <w:t xml:space="preserve">and the </w:t>
      </w:r>
      <w:r w:rsidRPr="00A50E06">
        <w:rPr>
          <w:rStyle w:val="Emphasis"/>
          <w:highlight w:val="green"/>
        </w:rPr>
        <w:t>U</w:t>
      </w:r>
      <w:r w:rsidRPr="007C7FA5">
        <w:rPr>
          <w:rStyle w:val="StyleUnderline"/>
        </w:rPr>
        <w:t xml:space="preserve">nited </w:t>
      </w:r>
      <w:r w:rsidRPr="00A50E06">
        <w:rPr>
          <w:rStyle w:val="Emphasis"/>
          <w:highlight w:val="green"/>
        </w:rPr>
        <w:t>S</w:t>
      </w:r>
      <w:r w:rsidRPr="007C7FA5">
        <w:rPr>
          <w:rStyle w:val="StyleUnderline"/>
        </w:rPr>
        <w:t>tates dramatically slashed their Cold War nuclear arsenals by retiring obsolete systems, arms reductions have come to a standstill in both countries in the last decade</w:t>
      </w:r>
      <w:r w:rsidRPr="007C7FA5">
        <w:rPr>
          <w:sz w:val="16"/>
        </w:rPr>
        <w:t xml:space="preserve">. Now, they are modernizing their arsenals, </w:t>
      </w:r>
      <w:r w:rsidRPr="007C7FA5">
        <w:rPr>
          <w:rStyle w:val="StyleUnderline"/>
        </w:rPr>
        <w:t xml:space="preserve">as are </w:t>
      </w:r>
      <w:r w:rsidRPr="00A50E06">
        <w:rPr>
          <w:rStyle w:val="Emphasis"/>
          <w:highlight w:val="green"/>
        </w:rPr>
        <w:t>China</w:t>
      </w:r>
      <w:r w:rsidRPr="007C7FA5">
        <w:rPr>
          <w:rStyle w:val="StyleUnderline"/>
        </w:rPr>
        <w:t xml:space="preserve">, </w:t>
      </w:r>
      <w:r w:rsidRPr="00A50E06">
        <w:rPr>
          <w:rStyle w:val="Emphasis"/>
          <w:highlight w:val="green"/>
        </w:rPr>
        <w:t>India</w:t>
      </w:r>
      <w:r w:rsidRPr="007C7FA5">
        <w:rPr>
          <w:rStyle w:val="StyleUnderline"/>
        </w:rPr>
        <w:t xml:space="preserve">, </w:t>
      </w:r>
      <w:r w:rsidRPr="00A50E06">
        <w:rPr>
          <w:rStyle w:val="Emphasis"/>
          <w:highlight w:val="green"/>
        </w:rPr>
        <w:t>Pakistan</w:t>
      </w:r>
      <w:r w:rsidRPr="007C7FA5">
        <w:rPr>
          <w:rStyle w:val="StyleUnderline"/>
        </w:rPr>
        <w:t>, and the United Kingdom</w:t>
      </w:r>
      <w:r w:rsidRPr="007C7FA5">
        <w:rPr>
          <w:sz w:val="16"/>
        </w:rPr>
        <w:t xml:space="preserve">. This has prompted many nonnuclear states to push forward a nominally complementary but practically competing UN Treaty on the Prohibition of </w:t>
      </w:r>
      <w:proofErr w:type="gramStart"/>
      <w:r w:rsidRPr="007C7FA5">
        <w:rPr>
          <w:sz w:val="16"/>
        </w:rPr>
        <w:t>Nuclear Weapons</w:t>
      </w:r>
      <w:proofErr w:type="gramEnd"/>
      <w:r w:rsidRPr="007C7FA5">
        <w:rPr>
          <w:sz w:val="16"/>
        </w:rPr>
        <w:t xml:space="preserve">. (The treaty calls for a categorical ban on the possession of nuclear weapons by the signatories, and it has been rejected by all nuclear weapons states and their allies.) </w:t>
      </w:r>
      <w:r w:rsidRPr="007C7FA5">
        <w:rPr>
          <w:rStyle w:val="StyleUnderline"/>
        </w:rPr>
        <w:t xml:space="preserve">Other issues come from the behavior of nuclear states outside the system, most problematically </w:t>
      </w:r>
      <w:r w:rsidRPr="00A50E06">
        <w:rPr>
          <w:rStyle w:val="Emphasis"/>
          <w:highlight w:val="green"/>
        </w:rPr>
        <w:t>North Korea</w:t>
      </w:r>
      <w:r w:rsidRPr="007C7FA5">
        <w:rPr>
          <w:sz w:val="16"/>
        </w:rPr>
        <w:t xml:space="preserve">. But the most worrisome problem is that </w:t>
      </w:r>
      <w:r w:rsidRPr="007C7FA5">
        <w:rPr>
          <w:rStyle w:val="StyleUnderline"/>
        </w:rPr>
        <w:t xml:space="preserve">the </w:t>
      </w:r>
      <w:r w:rsidRPr="00A50E06">
        <w:rPr>
          <w:rStyle w:val="Emphasis"/>
          <w:highlight w:val="green"/>
        </w:rPr>
        <w:t>barrier</w:t>
      </w:r>
      <w:r w:rsidRPr="00A50E06">
        <w:rPr>
          <w:rStyle w:val="StyleUnderline"/>
          <w:highlight w:val="green"/>
        </w:rPr>
        <w:t xml:space="preserve"> </w:t>
      </w:r>
      <w:r w:rsidRPr="007C7FA5">
        <w:rPr>
          <w:rStyle w:val="StyleUnderline"/>
        </w:rPr>
        <w:t xml:space="preserve">between peaceful nuclear activity and weapons development is </w:t>
      </w:r>
      <w:r w:rsidRPr="00A50E06">
        <w:rPr>
          <w:rStyle w:val="Emphasis"/>
          <w:highlight w:val="green"/>
          <w:bdr w:val="single" w:sz="18" w:space="0" w:color="auto"/>
        </w:rPr>
        <w:t>eroding</w:t>
      </w:r>
      <w:r w:rsidRPr="007C7FA5">
        <w:rPr>
          <w:rStyle w:val="StyleUnderline"/>
        </w:rPr>
        <w:t>. Most of the damaging erosion has been done by the weapons states themselves, via ad hoc arrangements to advance other strategic interests.</w:t>
      </w:r>
      <w:r w:rsidRPr="007C7FA5">
        <w:rPr>
          <w:sz w:val="16"/>
        </w:rPr>
        <w:t xml:space="preserve"> Notably, the 2005 U.S.-Indian nuclear deal, endorsed in 2008 by the Nuclear Suppliers Group—one of the principal institutions that regulates nuclear sales—enabled the United States and others to trade technology with India alongside carve-outs that permitted unsafeguarded Indian nuclear activity for weapons development. Then, the NPT’s 2010 Review Conference affirmed that states pursuing </w:t>
      </w:r>
      <w:r w:rsidRPr="007C7FA5">
        <w:rPr>
          <w:rStyle w:val="StyleUnderline"/>
        </w:rPr>
        <w:t>nuclear energy had an unconditional right to fully access nuclear technology, regardless of necessity. The 2015 Iran nuclear deal, the Joint Comprehensive Plan of Action, capped Iran’s uranium enrichment program but walked back an earlier understanding (in the preliminary 2013 Joint Plan of Action) that Iranian enrichment activities would be limited to what Tehran needed for its peaceful program</w:t>
      </w:r>
      <w:r w:rsidRPr="007C7FA5">
        <w:rPr>
          <w:sz w:val="16"/>
        </w:rPr>
        <w:t xml:space="preserve">. Both the United States and Iran have since undermined the deal, leaving Iran, according to IAEA Director General Rafael </w:t>
      </w:r>
      <w:proofErr w:type="spellStart"/>
      <w:r w:rsidRPr="007C7FA5">
        <w:rPr>
          <w:sz w:val="16"/>
        </w:rPr>
        <w:t>Grossi</w:t>
      </w:r>
      <w:proofErr w:type="spellEnd"/>
      <w:r w:rsidRPr="007C7FA5">
        <w:rPr>
          <w:sz w:val="16"/>
        </w:rPr>
        <w:t xml:space="preserve">, enriching uranium to concentrations that “only countries making bombs are reaching.” There are other prominent carve-outs in the system. </w:t>
      </w:r>
      <w:r w:rsidRPr="007C7FA5">
        <w:rPr>
          <w:rStyle w:val="StyleUnderline"/>
        </w:rPr>
        <w:t xml:space="preserve">In 2010, China violated supplier rules by agreeing to construct additional nuclear power reactors in Pakistan, and in 2010 and 2017, Russia signed nuclear deals with Turkey and Egypt, respectively, without requiring (as far as is publicly known) that Ankara or Cairo forego developing fissile materials. </w:t>
      </w:r>
      <w:r w:rsidRPr="007C7FA5">
        <w:rPr>
          <w:sz w:val="16"/>
        </w:rPr>
        <w:t>Washington’s efforts to promote a “gold standard” for nuclear trade, in which recipients renounce the ability to produce enriched plutonium and uranium, foundered after it was introduced, in 2009, due to opposition from most prospective clients, including Saudi Arabia, and the U.S. government’s own desire to revitalize the domestic nuclear industry through power plant exports</w:t>
      </w:r>
      <w:r w:rsidRPr="007C7FA5">
        <w:rPr>
          <w:rStyle w:val="StyleUnderline"/>
        </w:rPr>
        <w:t xml:space="preserve">. Collectively, this decay in the NPT’s rules has made it easier for nonnuclear states to obtain fissile materials, blurring the primary distinction between peaceful nuclear programs and military ones. </w:t>
      </w:r>
      <w:r w:rsidRPr="00A50E06">
        <w:rPr>
          <w:rStyle w:val="Emphasis"/>
          <w:highlight w:val="green"/>
        </w:rPr>
        <w:t>Countries</w:t>
      </w:r>
      <w:r w:rsidRPr="00A50E06">
        <w:rPr>
          <w:rStyle w:val="StyleUnderline"/>
          <w:highlight w:val="green"/>
        </w:rPr>
        <w:t xml:space="preserve"> </w:t>
      </w:r>
      <w:r w:rsidRPr="00A50E06">
        <w:rPr>
          <w:rStyle w:val="Emphasis"/>
          <w:highlight w:val="green"/>
        </w:rPr>
        <w:t>with</w:t>
      </w:r>
      <w:r w:rsidRPr="00A50E06">
        <w:rPr>
          <w:rStyle w:val="StyleUnderline"/>
          <w:highlight w:val="green"/>
        </w:rPr>
        <w:t xml:space="preserve"> </w:t>
      </w:r>
      <w:r w:rsidRPr="00A50E06">
        <w:rPr>
          <w:rStyle w:val="Emphasis"/>
          <w:highlight w:val="green"/>
        </w:rPr>
        <w:t xml:space="preserve">weapons aspirations can now more easily </w:t>
      </w:r>
      <w:r w:rsidRPr="00A50E06">
        <w:rPr>
          <w:rStyle w:val="Emphasis"/>
          <w:highlight w:val="green"/>
          <w:bdr w:val="single" w:sz="18" w:space="0" w:color="auto"/>
        </w:rPr>
        <w:t>hide their ambitions</w:t>
      </w:r>
      <w:r w:rsidRPr="007C7FA5">
        <w:rPr>
          <w:rStyle w:val="StyleUnderline"/>
        </w:rPr>
        <w:t>—and progress—</w:t>
      </w:r>
      <w:r w:rsidRPr="00A50E06">
        <w:rPr>
          <w:rStyle w:val="Emphasis"/>
          <w:highlight w:val="green"/>
        </w:rPr>
        <w:t>in plain sight</w:t>
      </w:r>
      <w:r w:rsidRPr="007C7FA5">
        <w:rPr>
          <w:sz w:val="16"/>
        </w:rPr>
        <w:t>.</w:t>
      </w:r>
    </w:p>
    <w:p w14:paraId="37ED9E75" w14:textId="77777777" w:rsidR="008A3A4F" w:rsidRPr="00216297" w:rsidRDefault="008A3A4F" w:rsidP="008A3A4F">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31E4C81F" w14:textId="77777777" w:rsidR="008A3A4F" w:rsidRPr="00FE2CDD" w:rsidRDefault="008A3A4F" w:rsidP="008A3A4F">
      <w:pPr>
        <w:spacing w:line="240" w:lineRule="auto"/>
        <w:rPr>
          <w:sz w:val="16"/>
          <w:szCs w:val="16"/>
        </w:rPr>
      </w:pPr>
      <w:proofErr w:type="spellStart"/>
      <w:r w:rsidRPr="00FE2CDD">
        <w:rPr>
          <w:rStyle w:val="Style13ptBold"/>
        </w:rPr>
        <w:t>Kroenig</w:t>
      </w:r>
      <w:proofErr w:type="spellEnd"/>
      <w:r w:rsidRPr="00FE2CDD">
        <w:rPr>
          <w:rStyle w:val="Style13ptBold"/>
        </w:rPr>
        <w:t xml:space="preserve"> 15</w:t>
      </w:r>
      <w:r w:rsidRPr="00FE2CDD">
        <w:rPr>
          <w:b/>
          <w:sz w:val="26"/>
          <w:szCs w:val="26"/>
        </w:rPr>
        <w:t xml:space="preserve"> </w:t>
      </w:r>
      <w:r w:rsidRPr="00FE2CDD">
        <w:rPr>
          <w:sz w:val="16"/>
          <w:szCs w:val="16"/>
        </w:rPr>
        <w:t xml:space="preserve">(Matthew </w:t>
      </w:r>
      <w:proofErr w:type="spellStart"/>
      <w:r w:rsidRPr="00FE2CDD">
        <w:rPr>
          <w:sz w:val="16"/>
          <w:szCs w:val="16"/>
        </w:rPr>
        <w:t>Kroenig</w:t>
      </w:r>
      <w:proofErr w:type="spellEnd"/>
      <w:r w:rsidRPr="00FE2CDD">
        <w:rPr>
          <w:sz w:val="16"/>
          <w:szCs w:val="16"/>
        </w:rPr>
        <w:t xml:space="preserve">;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30DE0A08" w14:textId="77777777" w:rsidR="008A3A4F" w:rsidRDefault="008A3A4F" w:rsidP="008A3A4F">
      <w:pPr>
        <w:spacing w:line="240" w:lineRule="auto"/>
        <w:rPr>
          <w:rStyle w:val="StyleUnderline"/>
        </w:rPr>
      </w:pPr>
      <w:r w:rsidRPr="00A50E06">
        <w:rPr>
          <w:rStyle w:val="StyleUnderline"/>
          <w:highlight w:val="green"/>
        </w:rPr>
        <w:t>The spread of nuc</w:t>
      </w:r>
      <w:r w:rsidRPr="00FE2CDD">
        <w:rPr>
          <w:rStyle w:val="StyleUnderline"/>
        </w:rPr>
        <w:t>lear weapon</w:t>
      </w:r>
      <w:r w:rsidRPr="00A50E06">
        <w:rPr>
          <w:rStyle w:val="StyleUnderline"/>
          <w:highlight w:val="green"/>
        </w:rPr>
        <w:t>s poses</w:t>
      </w:r>
      <w:r w:rsidRPr="00FE2CDD">
        <w:rPr>
          <w:rStyle w:val="StyleUnderline"/>
        </w:rPr>
        <w:t xml:space="preserve"> at least six </w:t>
      </w:r>
      <w:r w:rsidRPr="00A50E06">
        <w:rPr>
          <w:rStyle w:val="Emphasis"/>
          <w:highlight w:val="green"/>
        </w:rPr>
        <w:t>severe threats</w:t>
      </w:r>
      <w:r w:rsidRPr="00A50E06">
        <w:rPr>
          <w:rStyle w:val="StyleUnderline"/>
          <w:highlight w:val="green"/>
        </w:rPr>
        <w:t xml:space="preserve"> to international</w:t>
      </w:r>
      <w:r w:rsidRPr="00FE2CDD">
        <w:rPr>
          <w:rStyle w:val="StyleUnderline"/>
        </w:rPr>
        <w:t xml:space="preserve"> peace and </w:t>
      </w:r>
      <w:r w:rsidRPr="00A50E06">
        <w:rPr>
          <w:rStyle w:val="StyleUnderline"/>
          <w:highlight w:val="green"/>
        </w:rPr>
        <w:t>security including</w:t>
      </w:r>
      <w:r w:rsidRPr="00FE2CDD">
        <w:rPr>
          <w:rStyle w:val="StyleUnderline"/>
        </w:rPr>
        <w:t xml:space="preserve">: </w:t>
      </w:r>
      <w:r w:rsidRPr="00A50E06">
        <w:rPr>
          <w:rStyle w:val="Emphasis"/>
          <w:highlight w:val="green"/>
        </w:rPr>
        <w:t>nuc</w:t>
      </w:r>
      <w:r w:rsidRPr="00FE2CDD">
        <w:rPr>
          <w:rStyle w:val="Emphasis"/>
        </w:rPr>
        <w:t xml:space="preserve">lear </w:t>
      </w:r>
      <w:r w:rsidRPr="00A50E06">
        <w:rPr>
          <w:rStyle w:val="Emphasis"/>
          <w:highlight w:val="green"/>
        </w:rPr>
        <w:t>war</w:t>
      </w:r>
      <w:r w:rsidRPr="00FE2CDD">
        <w:rPr>
          <w:rStyle w:val="StyleUnderline"/>
        </w:rPr>
        <w:t xml:space="preserve">, </w:t>
      </w:r>
      <w:r w:rsidRPr="00FE2CDD">
        <w:rPr>
          <w:rStyle w:val="Emphasis"/>
        </w:rPr>
        <w:t>nuclear terrorism</w:t>
      </w:r>
      <w:r w:rsidRPr="00FE2CDD">
        <w:rPr>
          <w:rStyle w:val="StyleUnderline"/>
        </w:rPr>
        <w:t xml:space="preserve">, </w:t>
      </w:r>
      <w:r w:rsidRPr="00A50E06">
        <w:rPr>
          <w:rStyle w:val="StyleUnderline"/>
          <w:highlight w:val="green"/>
        </w:rPr>
        <w:t>global</w:t>
      </w:r>
      <w:r w:rsidRPr="00FE2CDD">
        <w:rPr>
          <w:rStyle w:val="StyleUnderline"/>
        </w:rPr>
        <w:t xml:space="preserve"> and</w:t>
      </w:r>
      <w:r w:rsidRPr="007C7FA5">
        <w:rPr>
          <w:sz w:val="14"/>
        </w:rPr>
        <w:t xml:space="preserve"> </w:t>
      </w:r>
      <w:r w:rsidRPr="00FE2CDD">
        <w:rPr>
          <w:rStyle w:val="StyleUnderline"/>
        </w:rPr>
        <w:t xml:space="preserve">regional </w:t>
      </w:r>
      <w:r w:rsidRPr="00A50E06">
        <w:rPr>
          <w:rStyle w:val="StyleUnderline"/>
          <w:highlight w:val="green"/>
        </w:rPr>
        <w:t>instability</w:t>
      </w:r>
      <w:r w:rsidRPr="00FE2CDD">
        <w:rPr>
          <w:rStyle w:val="StyleUnderline"/>
        </w:rPr>
        <w:t xml:space="preserve">, constrained US freedom of action, </w:t>
      </w:r>
      <w:r w:rsidRPr="00FE2CDD">
        <w:rPr>
          <w:rStyle w:val="Emphasis"/>
        </w:rPr>
        <w:t>weakened alliances</w:t>
      </w:r>
      <w:r w:rsidRPr="00FE2CDD">
        <w:rPr>
          <w:rStyle w:val="StyleUnderline"/>
        </w:rPr>
        <w:t>, and further nuclear proliferation.</w:t>
      </w:r>
      <w:r w:rsidRPr="007C7FA5">
        <w:rPr>
          <w:sz w:val="14"/>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FE2CDD">
        <w:rPr>
          <w:rStyle w:val="StyleUnderline"/>
        </w:rPr>
        <w:t>we should be pessimistic about the likely consequences of nuclear proliferation</w:t>
      </w:r>
      <w:r w:rsidRPr="007C7FA5">
        <w:rPr>
          <w:sz w:val="14"/>
        </w:rPr>
        <w:t xml:space="preserve">. Many of these threats will be illuminated with a discussion of a case of much contemporary concern: Iran’s advanced nuclear program. Nuclear War </w:t>
      </w:r>
      <w:r w:rsidRPr="00FE2CDD">
        <w:rPr>
          <w:rStyle w:val="StyleUnderline"/>
        </w:rPr>
        <w:t>The greatest threat</w:t>
      </w:r>
      <w:r w:rsidRPr="007C7FA5">
        <w:rPr>
          <w:sz w:val="14"/>
        </w:rPr>
        <w:t xml:space="preserve"> posed by the spread of nuclear weapons </w:t>
      </w:r>
      <w:r w:rsidRPr="00FE2CDD">
        <w:rPr>
          <w:rStyle w:val="StyleUnderline"/>
        </w:rPr>
        <w:t xml:space="preserve">is nuclear war. The </w:t>
      </w:r>
      <w:r w:rsidRPr="00FE2CDD">
        <w:rPr>
          <w:rStyle w:val="Emphasis"/>
        </w:rPr>
        <w:t>more states</w:t>
      </w:r>
      <w:r w:rsidRPr="00FE2CDD">
        <w:rPr>
          <w:rStyle w:val="StyleUnderline"/>
        </w:rPr>
        <w:t xml:space="preserve"> in possession of nuclear weapons</w:t>
      </w:r>
      <w:r w:rsidRPr="007C7FA5">
        <w:rPr>
          <w:sz w:val="14"/>
        </w:rPr>
        <w:t xml:space="preserve">, </w:t>
      </w:r>
      <w:r w:rsidRPr="00FE2CDD">
        <w:rPr>
          <w:rStyle w:val="StyleUnderline"/>
        </w:rPr>
        <w:t xml:space="preserve">the </w:t>
      </w:r>
      <w:r w:rsidRPr="00FE2CDD">
        <w:rPr>
          <w:rStyle w:val="Emphasis"/>
        </w:rPr>
        <w:t>greater the probability</w:t>
      </w:r>
      <w:r w:rsidRPr="00FE2CDD">
        <w:rPr>
          <w:rStyle w:val="StyleUnderline"/>
        </w:rPr>
        <w:t xml:space="preserve"> that somewhere, someday, there will be a </w:t>
      </w:r>
      <w:r w:rsidRPr="00FE2CDD">
        <w:rPr>
          <w:rStyle w:val="Emphasis"/>
        </w:rPr>
        <w:t>catastrophic nuclear</w:t>
      </w:r>
      <w:r w:rsidRPr="00FE2CDD">
        <w:rPr>
          <w:rStyle w:val="StyleUnderline"/>
        </w:rPr>
        <w:t xml:space="preserve"> war.</w:t>
      </w:r>
      <w:r w:rsidRPr="007C7FA5">
        <w:rPr>
          <w:sz w:val="14"/>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A50E06">
        <w:rPr>
          <w:rStyle w:val="StyleUnderline"/>
          <w:highlight w:val="green"/>
        </w:rPr>
        <w:t>Before</w:t>
      </w:r>
      <w:r w:rsidRPr="00FE2CDD">
        <w:rPr>
          <w:rStyle w:val="StyleUnderline"/>
        </w:rPr>
        <w:t xml:space="preserve"> reaching a state of </w:t>
      </w:r>
      <w:r w:rsidRPr="00A50E06">
        <w:rPr>
          <w:rStyle w:val="Emphasis"/>
          <w:highlight w:val="green"/>
        </w:rPr>
        <w:t>MAD</w:t>
      </w:r>
      <w:r w:rsidRPr="007C7FA5">
        <w:rPr>
          <w:sz w:val="14"/>
        </w:rPr>
        <w:t xml:space="preserve">, </w:t>
      </w:r>
      <w:r w:rsidRPr="00A50E06">
        <w:rPr>
          <w:rStyle w:val="StyleUnderline"/>
          <w:highlight w:val="green"/>
        </w:rPr>
        <w:t>new</w:t>
      </w:r>
      <w:r w:rsidRPr="00FE2CDD">
        <w:rPr>
          <w:rStyle w:val="StyleUnderline"/>
        </w:rPr>
        <w:t xml:space="preserve"> nuclear </w:t>
      </w:r>
      <w:r w:rsidRPr="00A50E06">
        <w:rPr>
          <w:rStyle w:val="StyleUnderline"/>
          <w:highlight w:val="green"/>
        </w:rPr>
        <w:t xml:space="preserve">states </w:t>
      </w:r>
      <w:r w:rsidRPr="00FE2CDD">
        <w:rPr>
          <w:rStyle w:val="StyleUnderline"/>
        </w:rPr>
        <w:t xml:space="preserve">go through a </w:t>
      </w:r>
      <w:r w:rsidRPr="00FE2CDD">
        <w:rPr>
          <w:rStyle w:val="Emphasis"/>
        </w:rPr>
        <w:t>transition</w:t>
      </w:r>
      <w:r w:rsidRPr="00FE2CDD">
        <w:rPr>
          <w:rStyle w:val="StyleUnderline"/>
        </w:rPr>
        <w:t xml:space="preserve"> period in which they</w:t>
      </w:r>
      <w:r w:rsidRPr="00A50E06">
        <w:rPr>
          <w:rStyle w:val="StyleUnderline"/>
          <w:highlight w:val="green"/>
        </w:rPr>
        <w:t xml:space="preserve"> </w:t>
      </w:r>
      <w:r w:rsidRPr="00A50E06">
        <w:rPr>
          <w:rStyle w:val="Emphasis"/>
          <w:highlight w:val="green"/>
        </w:rPr>
        <w:t>lack</w:t>
      </w:r>
      <w:r w:rsidRPr="00FE2CDD">
        <w:rPr>
          <w:rStyle w:val="StyleUnderline"/>
        </w:rPr>
        <w:t xml:space="preserve"> a </w:t>
      </w:r>
      <w:r w:rsidRPr="00A50E06">
        <w:rPr>
          <w:rStyle w:val="StyleUnderline"/>
          <w:highlight w:val="green"/>
        </w:rPr>
        <w:t>secure-</w:t>
      </w:r>
      <w:r w:rsidRPr="00A50E06">
        <w:rPr>
          <w:rStyle w:val="Emphasis"/>
          <w:highlight w:val="green"/>
        </w:rPr>
        <w:t>second strike</w:t>
      </w:r>
      <w:r w:rsidRPr="00A50E06">
        <w:rPr>
          <w:rStyle w:val="StyleUnderline"/>
          <w:highlight w:val="green"/>
        </w:rPr>
        <w:t xml:space="preserve"> capability</w:t>
      </w:r>
      <w:r w:rsidRPr="007C7FA5">
        <w:rPr>
          <w:sz w:val="14"/>
        </w:rPr>
        <w:t xml:space="preserve">. In this context, </w:t>
      </w:r>
      <w:r w:rsidRPr="00FE2CDD">
        <w:rPr>
          <w:rStyle w:val="StyleUnderline"/>
        </w:rPr>
        <w:t xml:space="preserve">one or both states might believe that </w:t>
      </w:r>
      <w:r w:rsidRPr="00A50E06">
        <w:rPr>
          <w:rStyle w:val="StyleUnderline"/>
          <w:highlight w:val="green"/>
        </w:rPr>
        <w:t xml:space="preserve">it has an </w:t>
      </w:r>
      <w:r w:rsidRPr="00A50E06">
        <w:rPr>
          <w:rStyle w:val="Emphasis"/>
          <w:highlight w:val="green"/>
        </w:rPr>
        <w:t>incentive</w:t>
      </w:r>
      <w:r w:rsidRPr="00A50E06">
        <w:rPr>
          <w:rStyle w:val="StyleUnderline"/>
          <w:highlight w:val="green"/>
        </w:rPr>
        <w:t xml:space="preserve"> to </w:t>
      </w:r>
      <w:r w:rsidRPr="00A50E06">
        <w:rPr>
          <w:rStyle w:val="Emphasis"/>
          <w:highlight w:val="green"/>
        </w:rPr>
        <w:t>use</w:t>
      </w:r>
      <w:r w:rsidRPr="00FE2CDD">
        <w:rPr>
          <w:rStyle w:val="StyleUnderline"/>
        </w:rPr>
        <w:t xml:space="preserve"> nuclear weapons </w:t>
      </w:r>
      <w:r w:rsidRPr="00A50E06">
        <w:rPr>
          <w:rStyle w:val="Emphasis"/>
          <w:highlight w:val="green"/>
        </w:rPr>
        <w:t>first</w:t>
      </w:r>
      <w:r w:rsidRPr="007C7FA5">
        <w:rPr>
          <w:sz w:val="14"/>
        </w:rPr>
        <w:t xml:space="preserve">. For example, if Iran acquires nuclear weapons, neither Iran, nor its nuclear-armed rival, Israel, will have a secure, second-strike capability. Even though it is believed to have a large arsenal, </w:t>
      </w:r>
      <w:r w:rsidRPr="00FE2CDD">
        <w:rPr>
          <w:rStyle w:val="StyleUnderline"/>
        </w:rPr>
        <w:t>given its small size and lack of strategic depth, Israel might not be confident that it could absorb a nuclear strike and respond with a devastating counterstrike</w:t>
      </w:r>
      <w:r w:rsidRPr="007C7FA5">
        <w:rPr>
          <w:sz w:val="14"/>
        </w:rPr>
        <w:t xml:space="preserve">. Similarly, </w:t>
      </w:r>
      <w:r w:rsidRPr="00FE2CDD">
        <w:rPr>
          <w:rStyle w:val="StyleUnderline"/>
        </w:rPr>
        <w:t>Iran might eventually be able to build a large and survivable nuclear arsenal, but, when it first crosses the nuclear threshold, Tehran will have a small and vulnerable nuclear force</w:t>
      </w:r>
      <w:r w:rsidRPr="007C7FA5">
        <w:rPr>
          <w:sz w:val="14"/>
        </w:rPr>
        <w:t xml:space="preserve">. In these pre-MAD situations, there are at least three ways that nuclear war could occur. First, </w:t>
      </w:r>
      <w:r w:rsidRPr="00FE2CDD">
        <w:rPr>
          <w:rStyle w:val="StyleUnderline"/>
        </w:rPr>
        <w:t>the state with the nuclear advantage might believe it has a</w:t>
      </w:r>
      <w:r w:rsidRPr="007C7FA5">
        <w:rPr>
          <w:sz w:val="14"/>
        </w:rPr>
        <w:t xml:space="preserve"> </w:t>
      </w:r>
      <w:r w:rsidRPr="00FE2CDD">
        <w:rPr>
          <w:rStyle w:val="StyleUnderline"/>
        </w:rPr>
        <w:t>splendid first strike capability. In a crisis, Israel might</w:t>
      </w:r>
      <w:r w:rsidRPr="007C7FA5">
        <w:rPr>
          <w:sz w:val="14"/>
        </w:rPr>
        <w:t xml:space="preserve">, therefore, </w:t>
      </w:r>
      <w:r w:rsidRPr="00FE2CDD">
        <w:rPr>
          <w:rStyle w:val="StyleUnderline"/>
        </w:rPr>
        <w:t xml:space="preserve">decide to launch </w:t>
      </w:r>
      <w:r w:rsidRPr="00A50E06">
        <w:rPr>
          <w:rStyle w:val="StyleUnderline"/>
          <w:highlight w:val="green"/>
        </w:rPr>
        <w:t xml:space="preserve">a </w:t>
      </w:r>
      <w:r w:rsidRPr="00A50E06">
        <w:rPr>
          <w:rStyle w:val="Emphasis"/>
          <w:highlight w:val="green"/>
        </w:rPr>
        <w:t>preventive</w:t>
      </w:r>
      <w:r w:rsidRPr="00FE2CDD">
        <w:rPr>
          <w:rStyle w:val="Emphasis"/>
        </w:rPr>
        <w:t xml:space="preserve"> nuclear </w:t>
      </w:r>
      <w:r w:rsidRPr="00A50E06">
        <w:rPr>
          <w:rStyle w:val="Emphasis"/>
          <w:highlight w:val="green"/>
        </w:rPr>
        <w:t>strike</w:t>
      </w:r>
      <w:r w:rsidRPr="00FE2CDD">
        <w:rPr>
          <w:rStyle w:val="StyleUnderline"/>
        </w:rPr>
        <w:t xml:space="preserve"> to disarm Iran’s nuclear capabilities. </w:t>
      </w:r>
      <w:r w:rsidRPr="007C7FA5">
        <w:rPr>
          <w:sz w:val="14"/>
        </w:rPr>
        <w:t xml:space="preserve">Indeed, </w:t>
      </w:r>
      <w:r w:rsidRPr="00FE2CDD">
        <w:rPr>
          <w:rStyle w:val="StyleUnderline"/>
        </w:rPr>
        <w:t>this</w:t>
      </w:r>
      <w:r w:rsidRPr="007C7FA5">
        <w:rPr>
          <w:sz w:val="14"/>
        </w:rPr>
        <w:t xml:space="preserve"> </w:t>
      </w:r>
      <w:r w:rsidRPr="00FE2CDD">
        <w:rPr>
          <w:rStyle w:val="Emphasis"/>
        </w:rPr>
        <w:t>incentive</w:t>
      </w:r>
      <w:r w:rsidRPr="007C7FA5">
        <w:rPr>
          <w:sz w:val="14"/>
        </w:rPr>
        <w:t xml:space="preserve"> </w:t>
      </w:r>
      <w:r w:rsidRPr="00FE2CDD">
        <w:rPr>
          <w:rStyle w:val="StyleUnderline"/>
        </w:rPr>
        <w:t xml:space="preserve">might be further increased by Israel’s aggressive strategic culture that </w:t>
      </w:r>
      <w:r w:rsidRPr="00A50E06">
        <w:rPr>
          <w:rStyle w:val="StyleUnderline"/>
          <w:highlight w:val="green"/>
        </w:rPr>
        <w:t>emphasizes</w:t>
      </w:r>
      <w:r w:rsidRPr="00FE2CDD">
        <w:rPr>
          <w:rStyle w:val="StyleUnderline"/>
        </w:rPr>
        <w:t xml:space="preserve"> </w:t>
      </w:r>
      <w:r w:rsidRPr="00FE2CDD">
        <w:rPr>
          <w:rStyle w:val="Emphasis"/>
        </w:rPr>
        <w:t>preemptive action</w:t>
      </w:r>
      <w:r w:rsidRPr="00FE2CDD">
        <w:rPr>
          <w:rStyle w:val="StyleUnderline"/>
        </w:rPr>
        <w:t>.</w:t>
      </w:r>
      <w:r w:rsidRPr="007C7FA5">
        <w:rPr>
          <w:sz w:val="14"/>
        </w:rPr>
        <w:t xml:space="preserve"> Second, </w:t>
      </w:r>
      <w:r w:rsidRPr="00FE2CDD">
        <w:rPr>
          <w:rStyle w:val="StyleUnderline"/>
        </w:rPr>
        <w:t>the state with a small and vulnerable</w:t>
      </w:r>
      <w:r w:rsidRPr="007C7FA5">
        <w:rPr>
          <w:sz w:val="14"/>
        </w:rPr>
        <w:t xml:space="preserve"> nuclear arsenal, in this case Iran, </w:t>
      </w:r>
      <w:r w:rsidRPr="00FE2CDD">
        <w:rPr>
          <w:rStyle w:val="StyleUnderline"/>
        </w:rPr>
        <w:t xml:space="preserve">might feel </w:t>
      </w:r>
      <w:r w:rsidRPr="00A50E06">
        <w:rPr>
          <w:rStyle w:val="Emphasis"/>
          <w:highlight w:val="green"/>
        </w:rPr>
        <w:t xml:space="preserve">use </w:t>
      </w:r>
      <w:r w:rsidRPr="00FE2CDD">
        <w:rPr>
          <w:rStyle w:val="Emphasis"/>
        </w:rPr>
        <w:t>th</w:t>
      </w:r>
      <w:r w:rsidRPr="00A50E06">
        <w:rPr>
          <w:rStyle w:val="Emphasis"/>
          <w:highlight w:val="green"/>
        </w:rPr>
        <w:t xml:space="preserve">em or lose </w:t>
      </w:r>
      <w:r w:rsidRPr="00FE2CDD">
        <w:rPr>
          <w:rStyle w:val="Emphasis"/>
        </w:rPr>
        <w:t>th</w:t>
      </w:r>
      <w:r w:rsidRPr="00A50E06">
        <w:rPr>
          <w:rStyle w:val="Emphasis"/>
          <w:highlight w:val="green"/>
        </w:rPr>
        <w:t>em pressures</w:t>
      </w:r>
      <w:r w:rsidRPr="007C7FA5">
        <w:rPr>
          <w:sz w:val="14"/>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w:t>
      </w:r>
      <w:proofErr w:type="gramStart"/>
      <w:r w:rsidRPr="007C7FA5">
        <w:rPr>
          <w:sz w:val="14"/>
        </w:rPr>
        <w:t>Israeli–Iranian</w:t>
      </w:r>
      <w:proofErr w:type="gramEnd"/>
      <w:r w:rsidRPr="007C7FA5">
        <w:rPr>
          <w:sz w:val="14"/>
        </w:rPr>
        <w:t xml:space="preserve">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fairly pragmatic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w:t>
      </w:r>
      <w:proofErr w:type="gramStart"/>
      <w:r w:rsidRPr="007C7FA5">
        <w:rPr>
          <w:sz w:val="14"/>
        </w:rPr>
        <w:t>Nuclear weapons</w:t>
      </w:r>
      <w:proofErr w:type="gramEnd"/>
      <w:r w:rsidRPr="007C7FA5">
        <w:rPr>
          <w:sz w:val="14"/>
        </w:rPr>
        <w:t xml:space="preserve">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A50E06">
        <w:rPr>
          <w:rStyle w:val="StyleUnderline"/>
          <w:highlight w:val="green"/>
        </w:rPr>
        <w:t>leaders</w:t>
      </w:r>
      <w:r w:rsidRPr="00FE2CDD">
        <w:rPr>
          <w:rStyle w:val="StyleUnderline"/>
        </w:rPr>
        <w:t xml:space="preserve"> can make a ‘threat that leaves something to chance’.</w:t>
      </w:r>
      <w:r w:rsidRPr="007C7FA5">
        <w:rPr>
          <w:sz w:val="14"/>
        </w:rPr>
        <w:t xml:space="preserve">52 </w:t>
      </w:r>
      <w:r w:rsidRPr="00FE2CDD">
        <w:rPr>
          <w:rStyle w:val="Emphasis"/>
        </w:rPr>
        <w:t xml:space="preserve">They </w:t>
      </w:r>
      <w:r w:rsidRPr="00A50E06">
        <w:rPr>
          <w:rStyle w:val="Emphasis"/>
          <w:highlight w:val="green"/>
        </w:rPr>
        <w:t>can initiate a nuclear crisis</w:t>
      </w:r>
      <w:r w:rsidRPr="007C7FA5">
        <w:rPr>
          <w:sz w:val="14"/>
        </w:rPr>
        <w:t xml:space="preserve">. </w:t>
      </w:r>
      <w:r w:rsidRPr="00A50E06">
        <w:rPr>
          <w:rStyle w:val="StyleUnderline"/>
          <w:highlight w:val="green"/>
        </w:rPr>
        <w:t xml:space="preserve">By playing </w:t>
      </w:r>
      <w:r w:rsidRPr="00FE2CDD">
        <w:rPr>
          <w:rStyle w:val="StyleUnderline"/>
        </w:rPr>
        <w:t xml:space="preserve">these risky games of nuclear </w:t>
      </w:r>
      <w:r w:rsidRPr="00A50E06">
        <w:rPr>
          <w:rStyle w:val="StyleUnderline"/>
          <w:highlight w:val="green"/>
        </w:rPr>
        <w:t>brinkmanship</w:t>
      </w:r>
      <w:r w:rsidRPr="00FE2CDD">
        <w:rPr>
          <w:rStyle w:val="StyleUnderline"/>
        </w:rPr>
        <w:t xml:space="preserve">, </w:t>
      </w:r>
      <w:r w:rsidRPr="00A50E06">
        <w:rPr>
          <w:rStyle w:val="Emphasis"/>
          <w:highlight w:val="green"/>
        </w:rPr>
        <w:t>states can increase the risk</w:t>
      </w:r>
      <w:r w:rsidRPr="00FE2CDD">
        <w:rPr>
          <w:rStyle w:val="StyleUnderline"/>
        </w:rPr>
        <w:t xml:space="preserve"> of nuclear war in an attempt </w:t>
      </w:r>
      <w:r w:rsidRPr="00A50E06">
        <w:rPr>
          <w:rStyle w:val="Emphasis"/>
          <w:highlight w:val="green"/>
        </w:rPr>
        <w:t>to force a less resolved adversary</w:t>
      </w:r>
      <w:r w:rsidRPr="00A50E06">
        <w:rPr>
          <w:rStyle w:val="StyleUnderline"/>
          <w:highlight w:val="green"/>
        </w:rPr>
        <w:t xml:space="preserve"> to </w:t>
      </w:r>
      <w:r w:rsidRPr="00A50E06">
        <w:rPr>
          <w:rStyle w:val="Emphasis"/>
          <w:highlight w:val="green"/>
        </w:rPr>
        <w:t>back</w:t>
      </w:r>
      <w:r w:rsidRPr="00FE2CDD">
        <w:rPr>
          <w:rStyle w:val="Emphasis"/>
        </w:rPr>
        <w:t xml:space="preserve"> </w:t>
      </w:r>
      <w:r w:rsidRPr="00A50E06">
        <w:rPr>
          <w:rStyle w:val="Emphasis"/>
          <w:highlight w:val="green"/>
        </w:rPr>
        <w:t>down</w:t>
      </w:r>
      <w:r w:rsidRPr="00FE2CDD">
        <w:rPr>
          <w:rStyle w:val="Emphasis"/>
        </w:rPr>
        <w:t>.</w:t>
      </w:r>
      <w:r w:rsidRPr="007C7FA5">
        <w:rPr>
          <w:sz w:val="14"/>
        </w:rPr>
        <w:t xml:space="preserve"> Historical </w:t>
      </w:r>
      <w:r w:rsidRPr="00FE2CDD">
        <w:rPr>
          <w:rStyle w:val="StyleUnderline"/>
        </w:rPr>
        <w:t>crises have not resulted in nuclear war, but many of them</w:t>
      </w:r>
      <w:r w:rsidRPr="007C7FA5">
        <w:rPr>
          <w:sz w:val="14"/>
        </w:rPr>
        <w:t xml:space="preserve">, including the 1962 Cuban Missile Crisis, </w:t>
      </w:r>
      <w:r w:rsidRPr="00FE2CDD">
        <w:rPr>
          <w:rStyle w:val="StyleUnderline"/>
        </w:rPr>
        <w:t xml:space="preserve">have </w:t>
      </w:r>
      <w:r w:rsidRPr="00FE2CDD">
        <w:rPr>
          <w:rStyle w:val="Emphasis"/>
        </w:rPr>
        <w:t>come close</w:t>
      </w:r>
      <w:r w:rsidRPr="007C7FA5">
        <w:rPr>
          <w:sz w:val="14"/>
        </w:rPr>
        <w:t xml:space="preserve">. And scholars have documented historical incidents when accidents nearly led to war.53 </w:t>
      </w:r>
      <w:r w:rsidRPr="00FE2CDD">
        <w:rPr>
          <w:rStyle w:val="StyleUnderline"/>
        </w:rPr>
        <w:t>When we think about future nuclear crisis dyads</w:t>
      </w:r>
      <w:r w:rsidRPr="007C7FA5">
        <w:rPr>
          <w:sz w:val="14"/>
        </w:rPr>
        <w:t xml:space="preserve">, such as Iran and Israel, </w:t>
      </w:r>
      <w:r w:rsidRPr="00FE2CDD">
        <w:rPr>
          <w:rStyle w:val="StyleUnderline"/>
        </w:rPr>
        <w:t xml:space="preserve">with fewer sources of stability than existed during the Cold War, we can see that there is a real risk that </w:t>
      </w:r>
      <w:r w:rsidRPr="00A50E06">
        <w:rPr>
          <w:rStyle w:val="Emphasis"/>
          <w:highlight w:val="green"/>
        </w:rPr>
        <w:t xml:space="preserve">a future crisis could result in a </w:t>
      </w:r>
      <w:r w:rsidRPr="00FE2CDD">
        <w:rPr>
          <w:rStyle w:val="Emphasis"/>
        </w:rPr>
        <w:t xml:space="preserve">devastating </w:t>
      </w:r>
      <w:r w:rsidRPr="00A50E06">
        <w:rPr>
          <w:rStyle w:val="Emphasis"/>
          <w:highlight w:val="green"/>
        </w:rPr>
        <w:t>nuclear exchange</w:t>
      </w:r>
      <w:r w:rsidRPr="007C7FA5">
        <w:rPr>
          <w:sz w:val="14"/>
        </w:rPr>
        <w:t xml:space="preserve">. Nuclear Terrorism </w:t>
      </w:r>
      <w:r w:rsidRPr="00FE2CDD">
        <w:rPr>
          <w:rStyle w:val="StyleUnderline"/>
        </w:rPr>
        <w:t xml:space="preserve">The spread of nuclear weapons also </w:t>
      </w:r>
      <w:r w:rsidRPr="00FE2CDD">
        <w:rPr>
          <w:rStyle w:val="Emphasis"/>
        </w:rPr>
        <w:t>increases the risk of nuclear terrorism</w:t>
      </w:r>
      <w:r w:rsidRPr="007C7FA5">
        <w:rPr>
          <w:sz w:val="14"/>
        </w:rPr>
        <w:t xml:space="preserve">.54 While September 11th was one of the greatest tragedies in American history, it would have been much worse had Osama Bin Laden possessed nuclear weapons. Bin </w:t>
      </w:r>
      <w:r w:rsidRPr="00FE2CDD">
        <w:rPr>
          <w:rStyle w:val="StyleUnderline"/>
        </w:rPr>
        <w:t xml:space="preserve">Laden declared it a ‘religious duty’ for Al- </w:t>
      </w:r>
      <w:proofErr w:type="spellStart"/>
      <w:r w:rsidRPr="00FE2CDD">
        <w:rPr>
          <w:rStyle w:val="StyleUnderline"/>
        </w:rPr>
        <w:t>Qa’eda</w:t>
      </w:r>
      <w:proofErr w:type="spellEnd"/>
      <w:r w:rsidRPr="00FE2CDD">
        <w:rPr>
          <w:rStyle w:val="StyleUnderline"/>
        </w:rPr>
        <w:t xml:space="preserve"> to acquire</w:t>
      </w:r>
      <w:r w:rsidRPr="007C7FA5">
        <w:rPr>
          <w:sz w:val="14"/>
        </w:rPr>
        <w:t xml:space="preserve"> </w:t>
      </w:r>
      <w:r w:rsidRPr="00FE2CDD">
        <w:rPr>
          <w:rStyle w:val="StyleUnderline"/>
        </w:rPr>
        <w:t>nuclear weapons and radical clerics have issued fatwas declaring it permissible to use nuclear weapons in Jihad against the West</w:t>
      </w:r>
      <w:r w:rsidRPr="007C7FA5">
        <w:rPr>
          <w:sz w:val="14"/>
        </w:rPr>
        <w:t xml:space="preserve">.55 </w:t>
      </w:r>
      <w:r w:rsidRPr="00FE2CDD">
        <w:rPr>
          <w:rStyle w:val="StyleUnderline"/>
        </w:rPr>
        <w:t>Unlike states, which can be more easily deterred, there is little doubt that if terrorists acquired nuclear weapons, they would use them.56</w:t>
      </w:r>
      <w:r w:rsidRPr="007C7FA5">
        <w:rPr>
          <w:sz w:val="14"/>
        </w:rPr>
        <w:t xml:space="preserve"> Indeed, in recent years, many US politicians and security analysts have argued that nuclear terrorism poses the greatest threat to US national security.57 </w:t>
      </w:r>
      <w:r w:rsidRPr="007C7FA5">
        <w:rPr>
          <w:rStyle w:val="Emphasis"/>
        </w:rPr>
        <w:t>Analysts</w:t>
      </w:r>
      <w:r w:rsidRPr="007C7FA5">
        <w:rPr>
          <w:sz w:val="14"/>
        </w:rPr>
        <w:t xml:space="preserve"> </w:t>
      </w:r>
      <w:r w:rsidRPr="007C7FA5">
        <w:rPr>
          <w:rStyle w:val="StyleUnderline"/>
        </w:rPr>
        <w:t>have pointed out</w:t>
      </w:r>
      <w:r w:rsidRPr="007C7FA5">
        <w:rPr>
          <w:sz w:val="14"/>
        </w:rPr>
        <w:t xml:space="preserve"> the tremendous</w:t>
      </w:r>
      <w:r w:rsidRPr="007C7FA5">
        <w:rPr>
          <w:rStyle w:val="Emphasis"/>
          <w:sz w:val="16"/>
        </w:rPr>
        <w:t xml:space="preserve"> </w:t>
      </w:r>
      <w:r w:rsidRPr="007C7FA5">
        <w:rPr>
          <w:rStyle w:val="Emphasis"/>
        </w:rPr>
        <w:t>hurdles</w:t>
      </w:r>
      <w:r w:rsidRPr="007C7FA5">
        <w:rPr>
          <w:sz w:val="14"/>
        </w:rPr>
        <w:t xml:space="preserve"> </w:t>
      </w:r>
      <w:r w:rsidRPr="007C7FA5">
        <w:rPr>
          <w:rStyle w:val="StyleUnderline"/>
        </w:rPr>
        <w:t>that terrorists would have to overcome</w:t>
      </w:r>
      <w:r w:rsidRPr="007C7FA5">
        <w:rPr>
          <w:sz w:val="14"/>
        </w:rPr>
        <w:t xml:space="preserve"> </w:t>
      </w:r>
      <w:r w:rsidRPr="007C7FA5">
        <w:rPr>
          <w:rStyle w:val="StyleUnderline"/>
        </w:rPr>
        <w:t>in order to acquire nuclear weapons.58</w:t>
      </w:r>
      <w:r w:rsidRPr="007C7FA5">
        <w:rPr>
          <w:sz w:val="14"/>
        </w:rPr>
        <w:t xml:space="preserve"> </w:t>
      </w:r>
      <w:r w:rsidRPr="007C7FA5">
        <w:rPr>
          <w:rStyle w:val="Emphasis"/>
          <w:sz w:val="28"/>
        </w:rPr>
        <w:t>Nevertheless</w:t>
      </w:r>
      <w:r w:rsidRPr="007C7FA5">
        <w:rPr>
          <w:sz w:val="14"/>
        </w:rPr>
        <w:t xml:space="preserve">, </w:t>
      </w:r>
      <w:r w:rsidRPr="00A50E06">
        <w:rPr>
          <w:rStyle w:val="Emphasis"/>
          <w:highlight w:val="green"/>
        </w:rPr>
        <w:t>as nuclear weapons spread</w:t>
      </w:r>
      <w:r w:rsidRPr="007C7FA5">
        <w:rPr>
          <w:rStyle w:val="StyleUnderline"/>
        </w:rPr>
        <w:t xml:space="preserve">, the </w:t>
      </w:r>
      <w:r w:rsidRPr="00A50E06">
        <w:rPr>
          <w:rStyle w:val="Emphasis"/>
          <w:highlight w:val="green"/>
        </w:rPr>
        <w:t>possibility</w:t>
      </w:r>
      <w:r w:rsidRPr="00A50E06">
        <w:rPr>
          <w:rStyle w:val="StyleUnderline"/>
          <w:highlight w:val="green"/>
        </w:rPr>
        <w:t xml:space="preserve"> </w:t>
      </w:r>
      <w:r w:rsidRPr="007C7FA5">
        <w:rPr>
          <w:rStyle w:val="StyleUnderline"/>
        </w:rPr>
        <w:t xml:space="preserve">that </w:t>
      </w:r>
      <w:r w:rsidRPr="00A50E06">
        <w:rPr>
          <w:rStyle w:val="Emphasis"/>
          <w:highlight w:val="green"/>
        </w:rPr>
        <w:t>they</w:t>
      </w:r>
      <w:r w:rsidRPr="00A50E06">
        <w:rPr>
          <w:rStyle w:val="StyleUnderline"/>
          <w:highlight w:val="green"/>
        </w:rPr>
        <w:t xml:space="preserve"> </w:t>
      </w:r>
      <w:r w:rsidRPr="007C7FA5">
        <w:rPr>
          <w:rStyle w:val="StyleUnderline"/>
        </w:rPr>
        <w:t xml:space="preserve">will </w:t>
      </w:r>
      <w:r w:rsidRPr="007C7FA5">
        <w:rPr>
          <w:rStyle w:val="Emphasis"/>
        </w:rPr>
        <w:t xml:space="preserve">eventually </w:t>
      </w:r>
      <w:r w:rsidRPr="00A50E06">
        <w:rPr>
          <w:rStyle w:val="Emphasis"/>
          <w:highlight w:val="green"/>
          <w:bdr w:val="single" w:sz="18" w:space="0" w:color="auto"/>
        </w:rPr>
        <w:t>fall into terrorist hands increases</w:t>
      </w:r>
      <w:r w:rsidRPr="007C7FA5">
        <w:rPr>
          <w:sz w:val="14"/>
        </w:rPr>
        <w:t xml:space="preserve">. </w:t>
      </w:r>
      <w:r w:rsidRPr="007C7FA5">
        <w:rPr>
          <w:rStyle w:val="StyleUnderline"/>
        </w:rPr>
        <w:t xml:space="preserve">States could </w:t>
      </w:r>
      <w:r w:rsidRPr="00A50E06">
        <w:rPr>
          <w:rStyle w:val="Emphasis"/>
          <w:highlight w:val="green"/>
        </w:rPr>
        <w:t xml:space="preserve">intentionally transfer </w:t>
      </w:r>
      <w:r w:rsidRPr="007C7FA5">
        <w:rPr>
          <w:rStyle w:val="Emphasis"/>
        </w:rPr>
        <w:t>nuclear weapons</w:t>
      </w:r>
      <w:r w:rsidRPr="007C7FA5">
        <w:rPr>
          <w:sz w:val="14"/>
        </w:rPr>
        <w:t xml:space="preserve">, </w:t>
      </w:r>
      <w:r w:rsidRPr="007C7FA5">
        <w:rPr>
          <w:rStyle w:val="StyleUnderline"/>
        </w:rPr>
        <w:t>or</w:t>
      </w:r>
      <w:r w:rsidRPr="007C7FA5">
        <w:rPr>
          <w:sz w:val="14"/>
        </w:rPr>
        <w:t xml:space="preserve"> the fissile material required to build them, </w:t>
      </w:r>
      <w:r w:rsidRPr="007C7FA5">
        <w:rPr>
          <w:rStyle w:val="StyleUnderline"/>
        </w:rPr>
        <w:t>to terrorist groups</w:t>
      </w:r>
      <w:r w:rsidRPr="007C7FA5">
        <w:rPr>
          <w:sz w:val="14"/>
        </w:rPr>
        <w:t xml:space="preserve">. There are good reasons why a state might be reluctant to transfer nuclear weapons to terrorists, but, </w:t>
      </w:r>
      <w:r w:rsidRPr="007C7FA5">
        <w:rPr>
          <w:rStyle w:val="StyleUnderline"/>
        </w:rPr>
        <w:t>as</w:t>
      </w:r>
      <w:r w:rsidRPr="007C7FA5">
        <w:rPr>
          <w:sz w:val="14"/>
        </w:rPr>
        <w:t xml:space="preserve"> nuclear </w:t>
      </w:r>
      <w:r w:rsidRPr="007C7FA5">
        <w:rPr>
          <w:rStyle w:val="Emphasis"/>
        </w:rPr>
        <w:t>weapons spread</w:t>
      </w:r>
      <w:r w:rsidRPr="007C7FA5">
        <w:rPr>
          <w:sz w:val="14"/>
        </w:rPr>
        <w:t xml:space="preserve">, </w:t>
      </w:r>
      <w:r w:rsidRPr="007C7FA5">
        <w:rPr>
          <w:rStyle w:val="StyleUnderline"/>
        </w:rPr>
        <w:t xml:space="preserve">the probability that a leader might someday </w:t>
      </w:r>
      <w:r w:rsidRPr="007C7FA5">
        <w:rPr>
          <w:rStyle w:val="Emphasis"/>
        </w:rPr>
        <w:t>purposely arm a terrorist group increases</w:t>
      </w:r>
      <w:r w:rsidRPr="007C7FA5">
        <w:rPr>
          <w:sz w:val="14"/>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7C7FA5">
        <w:rPr>
          <w:rStyle w:val="StyleUnderline"/>
        </w:rPr>
        <w:t xml:space="preserve">a </w:t>
      </w:r>
      <w:r w:rsidRPr="007C7FA5">
        <w:rPr>
          <w:rStyle w:val="Emphasis"/>
        </w:rPr>
        <w:t>new nuclear state</w:t>
      </w:r>
      <w:r w:rsidRPr="007C7FA5">
        <w:rPr>
          <w:rStyle w:val="StyleUnderline"/>
        </w:rPr>
        <w:t xml:space="preserve">, with </w:t>
      </w:r>
      <w:r w:rsidRPr="007C7FA5">
        <w:rPr>
          <w:rStyle w:val="Emphasis"/>
        </w:rPr>
        <w:t>underdeveloped security</w:t>
      </w:r>
      <w:r w:rsidRPr="007C7FA5">
        <w:rPr>
          <w:rStyle w:val="StyleUnderline"/>
        </w:rPr>
        <w:t xml:space="preserve"> procedures, might be vulnerable to </w:t>
      </w:r>
      <w:r w:rsidRPr="007C7FA5">
        <w:rPr>
          <w:rStyle w:val="Emphasis"/>
        </w:rPr>
        <w:t>theft</w:t>
      </w:r>
      <w:r w:rsidRPr="007C7FA5">
        <w:rPr>
          <w:rStyle w:val="StyleUnderline"/>
        </w:rPr>
        <w:t xml:space="preserve">, allowing terrorist groups or corrupt or </w:t>
      </w:r>
      <w:proofErr w:type="gramStart"/>
      <w:r w:rsidRPr="007C7FA5">
        <w:rPr>
          <w:rStyle w:val="StyleUnderline"/>
        </w:rPr>
        <w:t>ideologically-motivated</w:t>
      </w:r>
      <w:proofErr w:type="gramEnd"/>
      <w:r w:rsidRPr="007C7FA5">
        <w:rPr>
          <w:rStyle w:val="StyleUnderline"/>
        </w:rPr>
        <w:t xml:space="preserve"> insiders to transfer dangerous material to terrorists.</w:t>
      </w:r>
      <w:r w:rsidRPr="007C7FA5">
        <w:rPr>
          <w:sz w:val="14"/>
        </w:rPr>
        <w:t xml:space="preserve"> There is evidence, for example, that representatives from Pakistan’s atomic energy establishment met with Al-</w:t>
      </w:r>
      <w:proofErr w:type="spellStart"/>
      <w:r w:rsidRPr="007C7FA5">
        <w:rPr>
          <w:sz w:val="14"/>
        </w:rPr>
        <w:t>Qa’eda</w:t>
      </w:r>
      <w:proofErr w:type="spellEnd"/>
      <w:r w:rsidRPr="007C7FA5">
        <w:rPr>
          <w:sz w:val="14"/>
        </w:rPr>
        <w:t xml:space="preserve"> members to discuss a possible nuclear deal.59 Finally, </w:t>
      </w:r>
      <w:r w:rsidRPr="007C7FA5">
        <w:rPr>
          <w:rStyle w:val="StyleUnderline"/>
        </w:rPr>
        <w:t>a nuclear-armed state could collapse</w:t>
      </w:r>
      <w:r w:rsidRPr="007C7FA5">
        <w:rPr>
          <w:sz w:val="14"/>
        </w:rPr>
        <w:t xml:space="preserve">, </w:t>
      </w:r>
      <w:r w:rsidRPr="007C7FA5">
        <w:rPr>
          <w:rStyle w:val="StyleUnderline"/>
        </w:rPr>
        <w:t xml:space="preserve">resulting in a breakdown of law and order and a </w:t>
      </w:r>
      <w:r w:rsidRPr="00A50E06">
        <w:rPr>
          <w:rStyle w:val="Emphasis"/>
          <w:highlight w:val="green"/>
        </w:rPr>
        <w:t>loose nukes</w:t>
      </w:r>
      <w:r w:rsidRPr="00A50E06">
        <w:rPr>
          <w:rStyle w:val="StyleUnderline"/>
          <w:highlight w:val="green"/>
        </w:rPr>
        <w:t xml:space="preserve"> </w:t>
      </w:r>
      <w:r w:rsidRPr="007C7FA5">
        <w:rPr>
          <w:rStyle w:val="StyleUnderline"/>
        </w:rPr>
        <w:t>problem</w:t>
      </w:r>
      <w:r w:rsidRPr="007C7FA5">
        <w:rPr>
          <w:sz w:val="14"/>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A50E06">
        <w:rPr>
          <w:rStyle w:val="Emphasis"/>
          <w:highlight w:val="green"/>
        </w:rPr>
        <w:t>Historically</w:t>
      </w:r>
      <w:r w:rsidRPr="007C7FA5">
        <w:rPr>
          <w:sz w:val="14"/>
        </w:rPr>
        <w:t xml:space="preserve">, we have seen that </w:t>
      </w:r>
      <w:r w:rsidRPr="00FE2CDD">
        <w:rPr>
          <w:rStyle w:val="StyleUnderline"/>
        </w:rPr>
        <w:t xml:space="preserve">the </w:t>
      </w:r>
      <w:r w:rsidRPr="00A50E06">
        <w:rPr>
          <w:rStyle w:val="Emphasis"/>
          <w:highlight w:val="green"/>
        </w:rPr>
        <w:t>spread</w:t>
      </w:r>
      <w:r w:rsidRPr="00FE2CDD">
        <w:rPr>
          <w:rStyle w:val="Emphasis"/>
        </w:rPr>
        <w:t xml:space="preserve"> </w:t>
      </w:r>
      <w:r w:rsidRPr="00A50E06">
        <w:rPr>
          <w:rStyle w:val="Emphasis"/>
          <w:highlight w:val="green"/>
        </w:rPr>
        <w:t>of nuclear weapons</w:t>
      </w:r>
      <w:r w:rsidRPr="00A50E06">
        <w:rPr>
          <w:rStyle w:val="StyleUnderline"/>
          <w:highlight w:val="green"/>
        </w:rPr>
        <w:t xml:space="preserve"> </w:t>
      </w:r>
      <w:r w:rsidRPr="00FE2CDD">
        <w:rPr>
          <w:rStyle w:val="StyleUnderline"/>
        </w:rPr>
        <w:t xml:space="preserve">has emboldened their possessors and </w:t>
      </w:r>
      <w:r w:rsidRPr="00A50E06">
        <w:rPr>
          <w:rStyle w:val="StyleUnderline"/>
          <w:highlight w:val="green"/>
        </w:rPr>
        <w:t xml:space="preserve">contributed to </w:t>
      </w:r>
      <w:r w:rsidRPr="00A50E06">
        <w:rPr>
          <w:rStyle w:val="Emphasis"/>
          <w:highlight w:val="green"/>
        </w:rPr>
        <w:t>regional instability</w:t>
      </w:r>
      <w:r w:rsidRPr="007C7FA5">
        <w:rPr>
          <w:sz w:val="14"/>
        </w:rPr>
        <w:t xml:space="preserve">. </w:t>
      </w:r>
      <w:r w:rsidRPr="00FE2CDD">
        <w:rPr>
          <w:rStyle w:val="StyleUnderline"/>
        </w:rPr>
        <w:t>Recent scholarly analyses have demonstrated that, after controlling for other relevant factors, nuclear-weapon states are more likely to engage in conflict than nonnuclear</w:t>
      </w:r>
      <w:r w:rsidRPr="007C7FA5">
        <w:rPr>
          <w:sz w:val="14"/>
        </w:rPr>
        <w:t>-</w:t>
      </w:r>
      <w:r w:rsidRPr="00FE2CDD">
        <w:rPr>
          <w:rStyle w:val="StyleUnderline"/>
        </w:rPr>
        <w:t>weapon states</w:t>
      </w:r>
      <w:r w:rsidRPr="007C7FA5">
        <w:rPr>
          <w:sz w:val="14"/>
        </w:rPr>
        <w:t xml:space="preserve"> and that </w:t>
      </w:r>
      <w:r w:rsidRPr="00FE2CDD">
        <w:rPr>
          <w:rStyle w:val="StyleUnderline"/>
        </w:rPr>
        <w:t xml:space="preserve">this </w:t>
      </w:r>
      <w:r w:rsidRPr="00A50E06">
        <w:rPr>
          <w:rStyle w:val="StyleUnderline"/>
          <w:highlight w:val="green"/>
        </w:rPr>
        <w:t xml:space="preserve">aggressiveness is more </w:t>
      </w:r>
      <w:r w:rsidRPr="00A50E06">
        <w:rPr>
          <w:rStyle w:val="Emphasis"/>
          <w:highlight w:val="green"/>
          <w:bdr w:val="single" w:sz="18" w:space="0" w:color="auto"/>
        </w:rPr>
        <w:t>pronounced in new nuclear states</w:t>
      </w:r>
      <w:r w:rsidRPr="00FE2CDD">
        <w:rPr>
          <w:rStyle w:val="StyleUnderline"/>
        </w:rPr>
        <w:t xml:space="preserve"> that have less experience with nuclear diplomacy.</w:t>
      </w:r>
      <w:r w:rsidRPr="007C7FA5">
        <w:rPr>
          <w:sz w:val="14"/>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FE2CDD">
        <w:rPr>
          <w:rStyle w:val="StyleUnderline"/>
        </w:rPr>
        <w:t xml:space="preserve">nuclear-armed Iran would likely </w:t>
      </w:r>
      <w:proofErr w:type="gramStart"/>
      <w:r w:rsidRPr="00FE2CDD">
        <w:rPr>
          <w:rStyle w:val="StyleUnderline"/>
        </w:rPr>
        <w:t>step up</w:t>
      </w:r>
      <w:proofErr w:type="gramEnd"/>
      <w:r w:rsidRPr="00FE2CDD">
        <w:rPr>
          <w:rStyle w:val="StyleUnderline"/>
        </w:rPr>
        <w:t xml:space="preserve"> support to terrorist and proxy groups and engage in more aggressive coercive diplomacy</w:t>
      </w:r>
      <w:r w:rsidRPr="007C7FA5">
        <w:rPr>
          <w:sz w:val="14"/>
        </w:rPr>
        <w:t xml:space="preserve">. With a nuclear-armed Iran increasingly throwing its weight around in the region, </w:t>
      </w:r>
      <w:r w:rsidRPr="007C7FA5">
        <w:rPr>
          <w:rStyle w:val="Emphasis"/>
          <w:bdr w:val="single" w:sz="18" w:space="0" w:color="auto"/>
        </w:rPr>
        <w:t>we could witness an even more crisis prone Middle East</w:t>
      </w:r>
      <w:r w:rsidRPr="00FE2CDD">
        <w:rPr>
          <w:rStyle w:val="Emphasis"/>
        </w:rPr>
        <w:t>.</w:t>
      </w:r>
      <w:r w:rsidRPr="007C7FA5">
        <w:rPr>
          <w:sz w:val="14"/>
        </w:rPr>
        <w:t xml:space="preserve"> </w:t>
      </w:r>
      <w:r w:rsidRPr="00FE2CDD">
        <w:rPr>
          <w:rStyle w:val="StyleUnderline"/>
        </w:rPr>
        <w:t>And in a poly-nuclear Middle East</w:t>
      </w:r>
      <w:r w:rsidRPr="007C7FA5">
        <w:rPr>
          <w:sz w:val="14"/>
        </w:rPr>
        <w:t xml:space="preserve"> with Israel, Iran, and, in the future, possibly other states, armed with nuclear weapons, </w:t>
      </w:r>
      <w:r w:rsidRPr="00FE2CDD">
        <w:rPr>
          <w:rStyle w:val="Emphasis"/>
        </w:rPr>
        <w:t>any</w:t>
      </w:r>
      <w:r w:rsidRPr="00FE2CDD">
        <w:rPr>
          <w:rStyle w:val="StyleUnderline"/>
        </w:rPr>
        <w:t xml:space="preserve"> one of those </w:t>
      </w:r>
      <w:r w:rsidRPr="00A50E06">
        <w:rPr>
          <w:rStyle w:val="Emphasis"/>
          <w:highlight w:val="green"/>
        </w:rPr>
        <w:t>crises</w:t>
      </w:r>
      <w:r w:rsidRPr="00A50E06">
        <w:rPr>
          <w:rStyle w:val="StyleUnderline"/>
          <w:highlight w:val="green"/>
        </w:rPr>
        <w:t xml:space="preserve"> could result in a </w:t>
      </w:r>
      <w:r w:rsidRPr="00A50E06">
        <w:rPr>
          <w:rStyle w:val="Emphasis"/>
          <w:highlight w:val="green"/>
        </w:rPr>
        <w:t>catastrophic nuclear exchange</w:t>
      </w:r>
      <w:r w:rsidRPr="00FE2CDD">
        <w:rPr>
          <w:rStyle w:val="StyleUnderline"/>
        </w:rPr>
        <w:t>.</w:t>
      </w:r>
    </w:p>
    <w:p w14:paraId="5133944B" w14:textId="77777777" w:rsidR="008A3A4F" w:rsidRDefault="008A3A4F" w:rsidP="008A3A4F">
      <w:pPr>
        <w:pStyle w:val="Heading4"/>
      </w:pPr>
      <w:r>
        <w:t xml:space="preserve">Nuke war causes extinction AND outweighs </w:t>
      </w:r>
      <w:r w:rsidRPr="00C339DB">
        <w:rPr>
          <w:u w:val="single"/>
        </w:rPr>
        <w:t>other</w:t>
      </w:r>
      <w:r>
        <w:t xml:space="preserve"> existential risks</w:t>
      </w:r>
    </w:p>
    <w:p w14:paraId="42CCF4B6" w14:textId="77777777" w:rsidR="008A3A4F" w:rsidRPr="00E530E8" w:rsidRDefault="008A3A4F" w:rsidP="008A3A4F">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2" w:history="1">
        <w:r w:rsidRPr="00791635">
          <w:rPr>
            <w:rStyle w:val="Hyperlink"/>
          </w:rPr>
          <w:t>http://www.reachingcriticalwill.org/images/documents/Disarmament-fora/OEWG/2016/Documents/NGO13.pdf</w:t>
        </w:r>
      </w:hyperlink>
      <w:r>
        <w:t xml:space="preserve"> //Re-cut by Elmer</w:t>
      </w:r>
    </w:p>
    <w:p w14:paraId="4BD4C06F" w14:textId="77777777" w:rsidR="008A3A4F" w:rsidRPr="00216297" w:rsidRDefault="008A3A4F" w:rsidP="008A3A4F">
      <w:pPr>
        <w:rPr>
          <w:sz w:val="16"/>
        </w:rPr>
      </w:pPr>
      <w:r w:rsidRPr="00055D8B">
        <w:rPr>
          <w:sz w:val="16"/>
        </w:rPr>
        <w:t xml:space="preserve">Consequences human survival 12. </w:t>
      </w:r>
      <w:r w:rsidRPr="00A50E06">
        <w:rPr>
          <w:rStyle w:val="StyleUnderline"/>
          <w:highlight w:val="green"/>
        </w:rPr>
        <w:t>Even if the 'other'</w:t>
      </w:r>
      <w:r w:rsidRPr="00055D8B">
        <w:rPr>
          <w:rStyle w:val="StyleUnderline"/>
        </w:rPr>
        <w:t xml:space="preserve"> side </w:t>
      </w:r>
      <w:r w:rsidRPr="00A50E06">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A50E06">
        <w:rPr>
          <w:rStyle w:val="StyleUnderline"/>
          <w:highlight w:val="green"/>
        </w:rPr>
        <w:t>will still make</w:t>
      </w:r>
      <w:r w:rsidRPr="00391E10">
        <w:rPr>
          <w:sz w:val="16"/>
        </w:rPr>
        <w:t xml:space="preserve"> 'our' country (and </w:t>
      </w:r>
      <w:r w:rsidRPr="00391E10">
        <w:rPr>
          <w:rStyle w:val="StyleUnderline"/>
        </w:rPr>
        <w:t xml:space="preserve">the rest of </w:t>
      </w:r>
      <w:r w:rsidRPr="00A50E06">
        <w:rPr>
          <w:rStyle w:val="StyleUnderline"/>
          <w:highlight w:val="green"/>
        </w:rPr>
        <w:t>the world</w:t>
      </w:r>
      <w:r w:rsidRPr="00391E10">
        <w:rPr>
          <w:sz w:val="16"/>
        </w:rPr>
        <w:t xml:space="preserve">) </w:t>
      </w:r>
      <w:r w:rsidRPr="00A50E06">
        <w:rPr>
          <w:rStyle w:val="Emphasis"/>
          <w:highlight w:val="green"/>
        </w:rPr>
        <w:t>uninhabitable</w:t>
      </w:r>
      <w:r w:rsidRPr="00391E10">
        <w:rPr>
          <w:sz w:val="16"/>
        </w:rPr>
        <w:t xml:space="preserve">, potentially </w:t>
      </w:r>
      <w:r w:rsidRPr="00A50E06">
        <w:rPr>
          <w:rStyle w:val="StyleUnderline"/>
          <w:highlight w:val="green"/>
        </w:rPr>
        <w:t>inducing global famine lasting</w:t>
      </w:r>
      <w:r w:rsidRPr="00391E10">
        <w:rPr>
          <w:sz w:val="16"/>
        </w:rPr>
        <w:t xml:space="preserve"> up to </w:t>
      </w:r>
      <w:r w:rsidRPr="00A50E06">
        <w:rPr>
          <w:rStyle w:val="Emphasis"/>
          <w:highlight w:val="gree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A50E06">
        <w:rPr>
          <w:highlight w:val="green"/>
          <w:u w:val="single"/>
        </w:rPr>
        <w:t xml:space="preserve">A nuclear war </w:t>
      </w:r>
      <w:r w:rsidRPr="00391E10">
        <w:rPr>
          <w:u w:val="single"/>
        </w:rPr>
        <w:t xml:space="preserve">between Russia and the United States, even after the arsenal reductions planned under New START, </w:t>
      </w:r>
      <w:r w:rsidRPr="00A50E06">
        <w:rPr>
          <w:highlight w:val="green"/>
          <w:u w:val="single"/>
        </w:rPr>
        <w:t>could produce a nuclear winter</w:t>
      </w:r>
      <w:r w:rsidRPr="00391E10">
        <w:rPr>
          <w:sz w:val="16"/>
        </w:rPr>
        <w:t xml:space="preserve">. Hence, an attack by either side could be suicidal, </w:t>
      </w:r>
      <w:r w:rsidRPr="00A50E06">
        <w:rPr>
          <w:rStyle w:val="StyleUnderline"/>
          <w:highlight w:val="green"/>
        </w:rPr>
        <w:t xml:space="preserve">resulting in </w:t>
      </w:r>
      <w:proofErr w:type="spellStart"/>
      <w:r w:rsidRPr="00A50E06">
        <w:rPr>
          <w:rStyle w:val="Emphasis"/>
          <w:highlight w:val="green"/>
        </w:rPr>
        <w:t>self assured</w:t>
      </w:r>
      <w:proofErr w:type="spellEnd"/>
      <w:r w:rsidRPr="00A50E06">
        <w:rPr>
          <w:rStyle w:val="Emphasis"/>
          <w:highlight w:val="green"/>
        </w:rPr>
        <w:t xml:space="preserve"> destruction</w:t>
      </w:r>
      <w:r w:rsidRPr="00A50E06">
        <w:rPr>
          <w:rStyle w:val="StyleUnderline"/>
          <w:highlight w:val="green"/>
        </w:rPr>
        <w:t xml:space="preserve">. </w:t>
      </w:r>
      <w:r w:rsidRPr="00391E10">
        <w:rPr>
          <w:rStyle w:val="StyleUnderline"/>
        </w:rPr>
        <w:t xml:space="preserve">Even </w:t>
      </w:r>
      <w:r w:rsidRPr="00A50E06">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A50E06">
        <w:rPr>
          <w:rStyle w:val="StyleUnderline"/>
          <w:highlight w:val="green"/>
        </w:rPr>
        <w:t>produce</w:t>
      </w:r>
      <w:r w:rsidRPr="00391E10">
        <w:rPr>
          <w:rStyle w:val="StyleUnderline"/>
        </w:rPr>
        <w:t xml:space="preserve"> so much </w:t>
      </w:r>
      <w:r w:rsidRPr="00A50E06">
        <w:rPr>
          <w:rStyle w:val="StyleUnderline"/>
          <w:highlight w:val="green"/>
        </w:rPr>
        <w:t>smoke</w:t>
      </w:r>
      <w:r w:rsidRPr="00391E10">
        <w:rPr>
          <w:rStyle w:val="StyleUnderline"/>
        </w:rPr>
        <w:t xml:space="preserve"> that temperatures would fall below those </w:t>
      </w:r>
      <w:r w:rsidRPr="00A50E06">
        <w:rPr>
          <w:rStyle w:val="StyleUnderline"/>
          <w:highlight w:val="green"/>
        </w:rPr>
        <w:t xml:space="preserve">of the </w:t>
      </w:r>
      <w:r w:rsidRPr="00391E10">
        <w:rPr>
          <w:rStyle w:val="StyleUnderline"/>
        </w:rPr>
        <w:t xml:space="preserve">Little </w:t>
      </w:r>
      <w:r w:rsidRPr="00A50E06">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A50E06">
        <w:rPr>
          <w:rStyle w:val="StyleUnderline"/>
          <w:highlight w:val="green"/>
        </w:rPr>
        <w:t xml:space="preserve">allowing </w:t>
      </w:r>
      <w:r w:rsidRPr="00391E10">
        <w:rPr>
          <w:rStyle w:val="StyleUnderline"/>
        </w:rPr>
        <w:t xml:space="preserve">more </w:t>
      </w:r>
      <w:r w:rsidRPr="00A50E06">
        <w:rPr>
          <w:rStyle w:val="Emphasis"/>
          <w:highlight w:val="green"/>
        </w:rPr>
        <w:t>ultraviolet</w:t>
      </w:r>
      <w:r w:rsidRPr="00391E10">
        <w:rPr>
          <w:rStyle w:val="StyleUnderline"/>
        </w:rPr>
        <w:t xml:space="preserve"> </w:t>
      </w:r>
      <w:r w:rsidRPr="00A50E06">
        <w:rPr>
          <w:rStyle w:val="StyleUnderline"/>
          <w:highlight w:val="green"/>
        </w:rPr>
        <w:t>radiation</w:t>
      </w:r>
      <w:r w:rsidRPr="00391E10">
        <w:rPr>
          <w:sz w:val="16"/>
        </w:rPr>
        <w:t xml:space="preserve"> to reach Earth's surface. </w:t>
      </w:r>
      <w:r w:rsidRPr="00391E10">
        <w:rPr>
          <w:rStyle w:val="Emphasis"/>
        </w:rPr>
        <w:t xml:space="preserve">Recent </w:t>
      </w:r>
      <w:r w:rsidRPr="00A50E06">
        <w:rPr>
          <w:rStyle w:val="Emphasis"/>
          <w:highlight w:val="green"/>
        </w:rPr>
        <w:t>studies</w:t>
      </w:r>
      <w:r w:rsidRPr="00A50E06">
        <w:rPr>
          <w:rStyle w:val="StyleUnderline"/>
          <w:highlight w:val="green"/>
        </w:rPr>
        <w:t xml:space="preserve"> predict </w:t>
      </w:r>
      <w:r w:rsidRPr="00391E10">
        <w:rPr>
          <w:rStyle w:val="StyleUnderline"/>
        </w:rPr>
        <w:t xml:space="preserve">that </w:t>
      </w:r>
      <w:r w:rsidRPr="00A50E06">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A50E06">
        <w:rPr>
          <w:rStyle w:val="StyleUnderline"/>
          <w:highlight w:val="green"/>
        </w:rPr>
        <w:t>would decline</w:t>
      </w:r>
      <w:r w:rsidRPr="00391E10">
        <w:rPr>
          <w:u w:val="single"/>
        </w:rPr>
        <w:t xml:space="preserve"> </w:t>
      </w:r>
      <w:r w:rsidRPr="00A50E06">
        <w:rPr>
          <w:highlight w:val="green"/>
          <w:u w:val="single"/>
        </w:rPr>
        <w:t xml:space="preserve">by </w:t>
      </w:r>
      <w:r w:rsidRPr="00391E10">
        <w:rPr>
          <w:u w:val="single"/>
        </w:rPr>
        <w:t xml:space="preserve">about </w:t>
      </w:r>
      <w:r w:rsidRPr="00A50E06">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A50E06">
        <w:rPr>
          <w:rStyle w:val="StyleUnderline"/>
          <w:highlight w:val="green"/>
        </w:rPr>
        <w:t>cause the deaths of</w:t>
      </w:r>
      <w:r w:rsidRPr="00391E10">
        <w:rPr>
          <w:rStyle w:val="StyleUnderline"/>
        </w:rPr>
        <w:t xml:space="preserve"> most/nearly all/</w:t>
      </w:r>
      <w:r w:rsidRPr="00A50E06">
        <w:rPr>
          <w:rStyle w:val="Emphasis"/>
          <w:highlight w:val="green"/>
        </w:rPr>
        <w:t>all humans</w:t>
      </w:r>
      <w:r w:rsidRPr="00391E10">
        <w:rPr>
          <w:rStyle w:val="StyleUnderline"/>
        </w:rPr>
        <w:t xml:space="preserve"> (</w:t>
      </w:r>
      <w:r w:rsidRPr="00A50E06">
        <w:rPr>
          <w:rStyle w:val="StyleUnderline"/>
          <w:highlight w:val="green"/>
        </w:rPr>
        <w:t>and</w:t>
      </w:r>
      <w:r w:rsidRPr="00391E10">
        <w:rPr>
          <w:rStyle w:val="StyleUnderline"/>
        </w:rPr>
        <w:t xml:space="preserve"> severely impact/extinguish </w:t>
      </w:r>
      <w:r w:rsidRPr="00A50E06">
        <w:rPr>
          <w:rStyle w:val="Emphasis"/>
          <w:highlight w:val="gree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A50E06">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A50E06">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3BE745C1" w14:textId="77777777" w:rsidR="008A3A4F" w:rsidRDefault="008A3A4F" w:rsidP="008A3A4F">
      <w:pPr>
        <w:pStyle w:val="Heading3"/>
      </w:pPr>
      <w:r>
        <w:t>1AC: Framing</w:t>
      </w:r>
    </w:p>
    <w:p w14:paraId="16084313" w14:textId="77777777" w:rsidR="008A3A4F" w:rsidRPr="00807451" w:rsidRDefault="008A3A4F" w:rsidP="008A3A4F">
      <w:pPr>
        <w:pStyle w:val="Heading4"/>
        <w:rPr>
          <w:bCs/>
        </w:rPr>
      </w:pPr>
      <w:r w:rsidRPr="00807451">
        <w:rPr>
          <w:bCs/>
        </w:rPr>
        <w:t>The standard is maximizing expected wellbeing.</w:t>
      </w:r>
    </w:p>
    <w:p w14:paraId="5601DD02" w14:textId="77777777" w:rsidR="008A3A4F" w:rsidRPr="00807451" w:rsidRDefault="008A3A4F" w:rsidP="008A3A4F">
      <w:pPr>
        <w:pStyle w:val="Heading4"/>
        <w:rPr>
          <w:bCs/>
        </w:rPr>
      </w:pPr>
      <w:r w:rsidRPr="00807451">
        <w:rPr>
          <w:bCs/>
        </w:rPr>
        <w:t>Prefer:</w:t>
      </w:r>
    </w:p>
    <w:p w14:paraId="20887CE8" w14:textId="77777777" w:rsidR="008A3A4F" w:rsidRPr="00807451" w:rsidRDefault="008A3A4F" w:rsidP="008A3A4F">
      <w:pPr>
        <w:pStyle w:val="Heading4"/>
        <w:rPr>
          <w:bCs/>
          <w:u w:val="single"/>
        </w:rPr>
      </w:pPr>
      <w:r w:rsidRPr="00807451">
        <w:rPr>
          <w:bCs/>
        </w:rPr>
        <w:t xml:space="preserve">1 – 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2F2C8854" w14:textId="77777777" w:rsidR="008A3A4F" w:rsidRDefault="008A3A4F" w:rsidP="008A3A4F">
      <w:pPr>
        <w:rPr>
          <w:rStyle w:val="Style13ptBold"/>
        </w:rPr>
      </w:pPr>
      <w:r>
        <w:rPr>
          <w:rStyle w:val="Style13ptBold"/>
        </w:rPr>
        <w:t>Blum et al. 18</w:t>
      </w:r>
    </w:p>
    <w:p w14:paraId="5A76D342" w14:textId="77777777" w:rsidR="008A3A4F" w:rsidRDefault="008A3A4F" w:rsidP="008A3A4F">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w:t>
      </w:r>
      <w:proofErr w:type="spellStart"/>
      <w:r>
        <w:rPr>
          <w:rFonts w:asciiTheme="minorHAnsi" w:hAnsiTheme="minorHAnsi" w:cstheme="minorHAnsi"/>
          <w:sz w:val="16"/>
          <w:szCs w:val="16"/>
        </w:rPr>
        <w:t>Boonshoft</w:t>
      </w:r>
      <w:proofErr w:type="spellEnd"/>
      <w:r>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Pr>
          <w:rFonts w:asciiTheme="minorHAnsi" w:hAnsiTheme="minorHAnsi" w:cstheme="minorHAnsi"/>
          <w:sz w:val="16"/>
          <w:szCs w:val="16"/>
        </w:rPr>
        <w:t>Geneus</w:t>
      </w:r>
      <w:proofErr w:type="spellEnd"/>
      <w:r>
        <w:rPr>
          <w:rFonts w:asciiTheme="minorHAnsi" w:hAnsiTheme="minorHAnsi" w:cstheme="minorHAnsi"/>
          <w:sz w:val="16"/>
          <w:szCs w:val="16"/>
        </w:rPr>
        <w:t xml:space="preserve"> Health LLC, San Antonio, TX, USA 6Department of Addiction Research &amp; Therapy, </w:t>
      </w:r>
      <w:proofErr w:type="spellStart"/>
      <w:r>
        <w:rPr>
          <w:rFonts w:asciiTheme="minorHAnsi" w:hAnsiTheme="minorHAnsi" w:cstheme="minorHAnsi"/>
          <w:sz w:val="16"/>
          <w:szCs w:val="16"/>
        </w:rPr>
        <w:t>Nupathways</w:t>
      </w:r>
      <w:proofErr w:type="spellEnd"/>
      <w:r>
        <w:rPr>
          <w:rFonts w:asciiTheme="minorHAnsi" w:hAnsiTheme="minorHAnsi" w:cstheme="minorHAnsi"/>
          <w:sz w:val="16"/>
          <w:szCs w:val="16"/>
        </w:rPr>
        <w:t xml:space="preserve"> Inc., </w:t>
      </w:r>
      <w:proofErr w:type="spellStart"/>
      <w:r>
        <w:rPr>
          <w:rFonts w:asciiTheme="minorHAnsi" w:hAnsiTheme="minorHAnsi" w:cstheme="minorHAnsi"/>
          <w:sz w:val="16"/>
          <w:szCs w:val="16"/>
        </w:rPr>
        <w:t>Innsbrook</w:t>
      </w:r>
      <w:proofErr w:type="spellEnd"/>
      <w:r>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Pr>
          <w:rFonts w:asciiTheme="minorHAnsi" w:hAnsiTheme="minorHAnsi" w:cstheme="minorHAnsi"/>
          <w:sz w:val="16"/>
          <w:szCs w:val="16"/>
        </w:rPr>
        <w:t>Eötvös</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Loránd</w:t>
      </w:r>
      <w:proofErr w:type="spellEnd"/>
      <w:r>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Pr>
          <w:rFonts w:asciiTheme="minorHAnsi" w:hAnsiTheme="minorHAnsi" w:cstheme="minorHAnsi"/>
          <w:sz w:val="16"/>
          <w:szCs w:val="16"/>
        </w:rPr>
        <w:t>Lederach</w:t>
      </w:r>
      <w:proofErr w:type="spellEnd"/>
      <w:r>
        <w:rPr>
          <w:rFonts w:asciiTheme="minorHAnsi" w:hAnsiTheme="minorHAnsi" w:cstheme="minorHAnsi"/>
          <w:sz w:val="16"/>
          <w:szCs w:val="16"/>
        </w:rPr>
        <w:t xml:space="preserve">, PA., USA 12National Human Genome Center at Howard University, Washington, DC., USA, Marjorie </w:t>
      </w:r>
      <w:proofErr w:type="spellStart"/>
      <w:r>
        <w:rPr>
          <w:rFonts w:asciiTheme="minorHAnsi" w:hAnsiTheme="minorHAnsi" w:cstheme="minorHAnsi"/>
          <w:sz w:val="16"/>
          <w:szCs w:val="16"/>
        </w:rPr>
        <w:t>Gondré</w:t>
      </w:r>
      <w:proofErr w:type="spellEnd"/>
      <w:r>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Pr>
          <w:rFonts w:asciiTheme="minorHAnsi" w:hAnsiTheme="minorHAnsi" w:cstheme="minorHAnsi"/>
          <w:sz w:val="16"/>
          <w:szCs w:val="16"/>
        </w:rPr>
        <w:t>Modestino</w:t>
      </w:r>
      <w:proofErr w:type="spellEnd"/>
      <w:r>
        <w:rPr>
          <w:rFonts w:asciiTheme="minorHAnsi" w:hAnsiTheme="minorHAnsi" w:cstheme="minorHAnsi"/>
          <w:sz w:val="16"/>
          <w:szCs w:val="16"/>
        </w:rPr>
        <w:t xml:space="preserve">, 14Department of Psychology, Curry College, Milton, MA, USA, Rajendra D </w:t>
      </w:r>
      <w:proofErr w:type="spellStart"/>
      <w:r>
        <w:rPr>
          <w:rFonts w:asciiTheme="minorHAnsi" w:hAnsiTheme="minorHAnsi" w:cstheme="minorHAnsi"/>
          <w:sz w:val="16"/>
          <w:szCs w:val="16"/>
        </w:rPr>
        <w:t>Badgaiyan</w:t>
      </w:r>
      <w:proofErr w:type="spellEnd"/>
      <w:r>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3"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1B937587" w14:textId="77777777" w:rsidR="008A3A4F" w:rsidRDefault="008A3A4F" w:rsidP="008A3A4F">
      <w:pPr>
        <w:rPr>
          <w:rFonts w:asciiTheme="minorHAnsi" w:hAnsiTheme="minorHAnsi" w:cstheme="minorHAnsi"/>
          <w:sz w:val="16"/>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 xml:space="preserve">primary reward </w:t>
      </w:r>
      <w:proofErr w:type="gramStart"/>
      <w:r>
        <w:rPr>
          <w:rFonts w:asciiTheme="minorHAnsi" w:hAnsiTheme="minorHAnsi" w:cstheme="minorHAnsi"/>
          <w:u w:val="single"/>
        </w:rPr>
        <w:t>functions</w:t>
      </w:r>
      <w:proofErr w:type="gramEnd"/>
      <w:r>
        <w:rPr>
          <w:rFonts w:asciiTheme="minorHAnsi" w:hAnsiTheme="minorHAnsi" w:cstheme="minorHAnsi"/>
          <w:sz w:val="16"/>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Pr>
          <w:rFonts w:asciiTheme="minorHAnsi" w:hAnsiTheme="minorHAnsi" w:cstheme="minorHAnsi"/>
          <w:highlight w:val="green"/>
          <w:u w:val="single"/>
        </w:rPr>
        <w:t>reason why particular 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6"/>
        </w:rPr>
        <w:t xml:space="preserve"> may be </w:t>
      </w:r>
      <w:r>
        <w:rPr>
          <w:rFonts w:asciiTheme="minorHAnsi" w:hAnsiTheme="minorHAnsi" w:cstheme="minorHAnsi"/>
          <w:highlight w:val="gree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w:t>
      </w:r>
      <w:proofErr w:type="gramStart"/>
      <w:r>
        <w:rPr>
          <w:rFonts w:asciiTheme="minorHAnsi" w:hAnsiTheme="minorHAnsi" w:cstheme="minorHAnsi"/>
          <w:sz w:val="16"/>
        </w:rPr>
        <w:t>encounters</w:t>
      </w:r>
      <w:proofErr w:type="gramEnd"/>
      <w:r>
        <w:rPr>
          <w:rFonts w:asciiTheme="minorHAnsi" w:hAnsiTheme="minorHAnsi" w:cstheme="minorHAnsi"/>
          <w:sz w:val="16"/>
        </w:rPr>
        <w:t xml:space="preserve">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highlight w:val="gree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03107AC3" w14:textId="77777777" w:rsidR="008A3A4F" w:rsidRDefault="008A3A4F" w:rsidP="008A3A4F">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2A423F97" w14:textId="77777777" w:rsidR="008A3A4F" w:rsidRDefault="008A3A4F" w:rsidP="008A3A4F">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4A8E58E7" w14:textId="77777777" w:rsidR="008A3A4F" w:rsidRDefault="008A3A4F" w:rsidP="008A3A4F">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51F5669D" w14:textId="77777777" w:rsidR="008A3A4F" w:rsidRDefault="008A3A4F" w:rsidP="008A3A4F">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4E6E86ED" w14:textId="77777777" w:rsidR="008A3A4F" w:rsidRDefault="008A3A4F" w:rsidP="008A3A4F">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u w:val="single"/>
        </w:rPr>
        <w:t xml:space="preserve"> the </w:t>
      </w:r>
      <w:r>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w:t>
      </w:r>
      <w:r>
        <w:rPr>
          <w:rFonts w:asciiTheme="minorHAnsi" w:hAnsiTheme="minorHAnsi" w:cstheme="minorHAnsi"/>
          <w:u w:val="single"/>
        </w:rPr>
        <w:t xml:space="preserve"> evolutionary </w:t>
      </w:r>
      <w:r>
        <w:rPr>
          <w:rFonts w:asciiTheme="minorHAnsi" w:hAnsiTheme="minorHAnsi" w:cstheme="minorHAnsi"/>
          <w:highlight w:val="gree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013B0F8A" w14:textId="77777777" w:rsidR="008A3A4F" w:rsidRDefault="008A3A4F" w:rsidP="008A3A4F">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Pr>
          <w:rFonts w:asciiTheme="minorHAnsi" w:hAnsiTheme="minorHAnsi" w:cstheme="minorHAnsi"/>
          <w:u w:val="single"/>
        </w:rPr>
        <w:t>Thus</w:t>
      </w:r>
      <w:proofErr w:type="gramEnd"/>
      <w:r>
        <w:rPr>
          <w:rFonts w:asciiTheme="minorHAnsi" w:hAnsiTheme="minorHAnsi" w:cstheme="minorHAnsi"/>
          <w:u w:val="single"/>
        </w:rPr>
        <w:t xml:space="preserve">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p>
    <w:p w14:paraId="51CFC1A7" w14:textId="77777777" w:rsidR="008A3A4F" w:rsidRDefault="008A3A4F" w:rsidP="008A3A4F">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w:t>
      </w:r>
      <w:proofErr w:type="spellStart"/>
      <w:r>
        <w:rPr>
          <w:rFonts w:asciiTheme="minorHAnsi" w:hAnsiTheme="minorHAnsi" w:cstheme="minorHAnsi"/>
          <w:sz w:val="16"/>
        </w:rPr>
        <w:t>salutogenesis</w:t>
      </w:r>
      <w:proofErr w:type="spellEnd"/>
      <w:r>
        <w:rPr>
          <w:rFonts w:asciiTheme="minorHAnsi" w:hAnsiTheme="minorHAnsi" w:cstheme="minorHAnsi"/>
          <w:sz w:val="16"/>
        </w:rPr>
        <w:t>, (</w:t>
      </w:r>
      <w:proofErr w:type="spellStart"/>
      <w:r>
        <w:rPr>
          <w:rFonts w:asciiTheme="minorHAnsi" w:hAnsiTheme="minorHAnsi" w:cstheme="minorHAnsi"/>
          <w:sz w:val="16"/>
        </w:rPr>
        <w:t>salugenesis</w:t>
      </w:r>
      <w:proofErr w:type="spellEnd"/>
      <w:r>
        <w:rPr>
          <w:rFonts w:asciiTheme="minorHAnsi" w:hAnsiTheme="minorHAnsi" w:cstheme="minorHAnsi"/>
          <w:sz w:val="16"/>
        </w:rPr>
        <w:t xml:space="preserve">).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Pr>
          <w:rFonts w:asciiTheme="minorHAnsi" w:hAnsiTheme="minorHAnsi" w:cstheme="minorHAnsi"/>
          <w:sz w:val="16"/>
        </w:rPr>
        <w:t>morphinergic</w:t>
      </w:r>
      <w:proofErr w:type="spellEnd"/>
      <w:r>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Pr>
          <w:rFonts w:asciiTheme="minorHAnsi" w:hAnsiTheme="minorHAnsi" w:cstheme="minorHAnsi"/>
          <w:sz w:val="16"/>
        </w:rPr>
        <w:t>Esch</w:t>
      </w:r>
      <w:proofErr w:type="spellEnd"/>
      <w:r>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2A44F711" w14:textId="77777777" w:rsidR="008A3A4F" w:rsidRDefault="008A3A4F" w:rsidP="008A3A4F">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32C70C7C" w14:textId="77777777" w:rsidR="008A3A4F" w:rsidRDefault="008A3A4F" w:rsidP="008A3A4F">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1936CB90" w14:textId="77777777" w:rsidR="008A3A4F" w:rsidRDefault="008A3A4F" w:rsidP="008A3A4F">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662C16F9" w14:textId="77777777" w:rsidR="008A3A4F" w:rsidRDefault="008A3A4F" w:rsidP="008A3A4F">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447A291F" w14:textId="77777777" w:rsidR="008A3A4F" w:rsidRDefault="008A3A4F" w:rsidP="008A3A4F">
      <w:pPr>
        <w:rPr>
          <w:rFonts w:asciiTheme="minorHAnsi" w:hAnsiTheme="minorHAnsi" w:cstheme="minorHAnsi"/>
          <w:sz w:val="16"/>
        </w:rPr>
      </w:pPr>
      <w:r>
        <w:rPr>
          <w:rFonts w:asciiTheme="minorHAnsi" w:hAnsiTheme="minorHAnsi" w:cstheme="minorHAnsi"/>
          <w:sz w:val="16"/>
        </w:rPr>
        <w:t xml:space="preserve">Desire and reward centers </w:t>
      </w:r>
    </w:p>
    <w:p w14:paraId="1D885BDC" w14:textId="77777777" w:rsidR="008A3A4F" w:rsidRDefault="008A3A4F" w:rsidP="008A3A4F">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w:t>
      </w:r>
      <w:proofErr w:type="spellStart"/>
      <w:r>
        <w:rPr>
          <w:rFonts w:asciiTheme="minorHAnsi" w:hAnsiTheme="minorHAnsi" w:cstheme="minorHAnsi"/>
          <w:sz w:val="16"/>
        </w:rPr>
        <w:t>mesocorticolimbic</w:t>
      </w:r>
      <w:proofErr w:type="spellEnd"/>
      <w:r>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1338D959" w14:textId="77777777" w:rsidR="008A3A4F" w:rsidRDefault="008A3A4F" w:rsidP="008A3A4F">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proofErr w:type="spellStart"/>
      <w:r>
        <w:rPr>
          <w:rFonts w:asciiTheme="minorHAnsi" w:hAnsiTheme="minorHAnsi" w:cstheme="minorHAnsi"/>
          <w:sz w:val="16"/>
        </w:rPr>
        <w:t>NAc</w:t>
      </w:r>
      <w:proofErr w:type="spellEnd"/>
      <w:r>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has spiny neurons that receive dopamine from the VTA and glutamate (a dopamine driver) from the hippocampus, </w:t>
      </w:r>
      <w:proofErr w:type="gramStart"/>
      <w:r>
        <w:rPr>
          <w:rFonts w:asciiTheme="minorHAnsi" w:hAnsiTheme="minorHAnsi" w:cstheme="minorHAnsi"/>
          <w:sz w:val="16"/>
        </w:rPr>
        <w:t>amygdala</w:t>
      </w:r>
      <w:proofErr w:type="gramEnd"/>
      <w:r>
        <w:rPr>
          <w:rFonts w:asciiTheme="minorHAnsi" w:hAnsiTheme="minorHAnsi" w:cstheme="minorHAnsi"/>
          <w:sz w:val="16"/>
        </w:rPr>
        <w:t xml:space="preserve"> and medial prefrontal cortex. Subsequently,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in the “Brain Reward Cascade” that contribute to addiction and compulsive behaviors [3,6,41]. </w:t>
      </w:r>
    </w:p>
    <w:p w14:paraId="06F6D752" w14:textId="77777777" w:rsidR="008A3A4F" w:rsidRDefault="008A3A4F" w:rsidP="008A3A4F">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Pr>
          <w:rFonts w:asciiTheme="minorHAnsi" w:hAnsiTheme="minorHAnsi" w:cstheme="minorHAnsi"/>
          <w:highlight w:val="green"/>
          <w:u w:val="single"/>
        </w:rPr>
        <w:t>liking</w:t>
      </w:r>
      <w:r>
        <w:rPr>
          <w:rFonts w:asciiTheme="minorHAnsi" w:hAnsiTheme="minorHAnsi" w:cstheme="minorHAnsi"/>
          <w:u w:val="single"/>
        </w:rPr>
        <w:t xml:space="preserve">” of </w:t>
      </w:r>
      <w:r>
        <w:rPr>
          <w:rFonts w:asciiTheme="minorHAnsi" w:hAnsiTheme="minorHAnsi" w:cstheme="minorHAnsi"/>
          <w:highlight w:val="green"/>
          <w:u w:val="single"/>
        </w:rPr>
        <w:t>something</w:t>
      </w:r>
      <w:r>
        <w:rPr>
          <w:rFonts w:asciiTheme="minorHAnsi" w:hAnsiTheme="minorHAnsi" w:cstheme="minorHAnsi"/>
          <w:u w:val="single"/>
        </w:rPr>
        <w:t xml:space="preserve">, or pure pleasure, is </w:t>
      </w:r>
      <w:r>
        <w:rPr>
          <w:rFonts w:asciiTheme="minorHAnsi" w:hAnsiTheme="minorHAnsi" w:cstheme="minorHAnsi"/>
          <w:highlight w:val="green"/>
          <w:u w:val="single"/>
        </w:rPr>
        <w:t>represented by</w:t>
      </w:r>
      <w:r>
        <w:rPr>
          <w:rFonts w:asciiTheme="minorHAnsi" w:hAnsiTheme="minorHAnsi" w:cstheme="minorHAnsi"/>
          <w:sz w:val="16"/>
        </w:rPr>
        <w:t xml:space="preserve"> small </w:t>
      </w:r>
      <w:r>
        <w:rPr>
          <w:rFonts w:asciiTheme="minorHAnsi" w:hAnsiTheme="minorHAnsi" w:cstheme="minorHAnsi"/>
          <w:highlight w:val="green"/>
          <w:u w:val="single"/>
        </w:rPr>
        <w:t>regions</w:t>
      </w:r>
      <w:r>
        <w:rPr>
          <w:rFonts w:asciiTheme="minorHAnsi" w:hAnsiTheme="minorHAnsi" w:cstheme="minorHAnsi"/>
          <w:sz w:val="16"/>
        </w:rPr>
        <w:t xml:space="preserve"> mainly </w:t>
      </w:r>
      <w:r>
        <w:rPr>
          <w:rFonts w:asciiTheme="minorHAnsi" w:hAnsiTheme="minorHAnsi" w:cstheme="minorHAnsi"/>
          <w:highlight w:val="gree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w:t>
      </w:r>
      <w:proofErr w:type="spellStart"/>
      <w:r>
        <w:rPr>
          <w:rFonts w:asciiTheme="minorHAnsi" w:hAnsiTheme="minorHAnsi" w:cstheme="minorHAnsi"/>
          <w:sz w:val="16"/>
        </w:rPr>
        <w:t>hedus</w:t>
      </w:r>
      <w:proofErr w:type="spellEnd"/>
      <w:r>
        <w:rPr>
          <w:rFonts w:asciiTheme="minorHAnsi" w:hAnsiTheme="minorHAnsi" w:cstheme="minorHAnsi"/>
          <w:sz w:val="16"/>
        </w:rPr>
        <w:t xml:space="preserve"> is the term for “sweet”; and in Greek, </w:t>
      </w:r>
      <w:proofErr w:type="spellStart"/>
      <w:r>
        <w:rPr>
          <w:rFonts w:asciiTheme="minorHAnsi" w:hAnsiTheme="minorHAnsi" w:cstheme="minorHAnsi"/>
          <w:sz w:val="16"/>
        </w:rPr>
        <w:t>hodone</w:t>
      </w:r>
      <w:proofErr w:type="spellEnd"/>
      <w:r>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46AF09CE" w14:textId="77777777" w:rsidR="008A3A4F" w:rsidRDefault="008A3A4F" w:rsidP="008A3A4F">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4417F356" w14:textId="77777777" w:rsidR="008A3A4F" w:rsidRDefault="008A3A4F" w:rsidP="008A3A4F">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Pr>
          <w:rFonts w:asciiTheme="minorHAnsi" w:hAnsiTheme="minorHAnsi" w:cstheme="minorHAnsi"/>
          <w:sz w:val="16"/>
        </w:rPr>
        <w:t>networks, and</w:t>
      </w:r>
      <w:proofErr w:type="gramEnd"/>
      <w:r>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65DEF95D" w14:textId="77777777" w:rsidR="008A3A4F" w:rsidRDefault="008A3A4F" w:rsidP="008A3A4F">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Pr>
          <w:rFonts w:asciiTheme="minorHAnsi" w:hAnsiTheme="minorHAnsi" w:cstheme="minorHAnsi"/>
          <w:sz w:val="16"/>
        </w:rPr>
        <w:t>NAc</w:t>
      </w:r>
      <w:proofErr w:type="spellEnd"/>
      <w:r>
        <w:rPr>
          <w:rFonts w:asciiTheme="minorHAnsi" w:hAnsiTheme="minorHAnsi" w:cstheme="minorHAnsi"/>
          <w:sz w:val="16"/>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Pr>
          <w:rFonts w:asciiTheme="minorHAnsi" w:hAnsiTheme="minorHAnsi" w:cstheme="minorHAnsi"/>
          <w:sz w:val="16"/>
        </w:rPr>
        <w:t>), and</w:t>
      </w:r>
      <w:proofErr w:type="gramEnd"/>
      <w:r>
        <w:rPr>
          <w:rFonts w:asciiTheme="minorHAnsi" w:hAnsiTheme="minorHAnsi" w:cstheme="minorHAnsi"/>
          <w:sz w:val="16"/>
        </w:rPr>
        <w:t xml:space="preserve"> may have an additive effect on vulnerability to various addictions [48]. In this regard, </w:t>
      </w:r>
      <w:proofErr w:type="spellStart"/>
      <w:r>
        <w:rPr>
          <w:rFonts w:asciiTheme="minorHAnsi" w:hAnsiTheme="minorHAnsi" w:cstheme="minorHAnsi"/>
          <w:sz w:val="16"/>
        </w:rPr>
        <w:t>Vanyukov</w:t>
      </w:r>
      <w:proofErr w:type="spellEnd"/>
      <w:r>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36115DCC" w14:textId="77777777" w:rsidR="008A3A4F" w:rsidRDefault="008A3A4F" w:rsidP="008A3A4F">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53481BFF" w14:textId="77777777" w:rsidR="008A3A4F" w:rsidRDefault="008A3A4F" w:rsidP="008A3A4F">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1066EB05" w14:textId="77777777" w:rsidR="008A3A4F" w:rsidRDefault="008A3A4F" w:rsidP="008A3A4F">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Pr>
          <w:rFonts w:asciiTheme="minorHAnsi" w:hAnsiTheme="minorHAnsi" w:cstheme="minorHAnsi"/>
          <w:sz w:val="16"/>
        </w:rPr>
        <w:t>Nenad</w:t>
      </w:r>
      <w:proofErr w:type="spellEnd"/>
      <w:r>
        <w:rPr>
          <w:rFonts w:asciiTheme="minorHAnsi" w:hAnsiTheme="minorHAnsi" w:cstheme="minorHAnsi"/>
          <w:sz w:val="16"/>
        </w:rPr>
        <w:t xml:space="preserve">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highlight w:val="green"/>
          <w:u w:val="single"/>
        </w:rPr>
        <w:t>researchers examined</w:t>
      </w:r>
      <w:r>
        <w:rPr>
          <w:rFonts w:asciiTheme="minorHAnsi" w:hAnsiTheme="minorHAnsi" w:cstheme="minorHAnsi"/>
          <w:u w:val="single"/>
        </w:rPr>
        <w:t xml:space="preserve"> 247 specimens of </w:t>
      </w:r>
      <w:r>
        <w:rPr>
          <w:rFonts w:asciiTheme="minorHAnsi" w:hAnsiTheme="minorHAnsi" w:cstheme="minorHAnsi"/>
          <w:highlight w:val="gree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highlight w:val="green"/>
          <w:u w:val="single"/>
        </w:rPr>
        <w:t>there was</w:t>
      </w:r>
      <w:r>
        <w:rPr>
          <w:rFonts w:asciiTheme="minorHAnsi" w:hAnsiTheme="minorHAnsi" w:cstheme="minorHAnsi"/>
          <w:u w:val="single"/>
        </w:rPr>
        <w:t xml:space="preserve"> a </w:t>
      </w:r>
      <w:r>
        <w:rPr>
          <w:rFonts w:asciiTheme="minorHAnsi" w:hAnsiTheme="minorHAnsi" w:cstheme="minorHAnsi"/>
          <w:b/>
          <w:bCs/>
          <w:highlight w:val="gree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Pr>
          <w:rFonts w:asciiTheme="minorHAnsi" w:hAnsiTheme="minorHAnsi" w:cstheme="minorHAnsi"/>
          <w:b/>
          <w:bCs/>
          <w:highlight w:val="gree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Pr>
          <w:rFonts w:asciiTheme="minorHAnsi" w:hAnsiTheme="minorHAnsi" w:cstheme="minorHAnsi"/>
          <w:highlight w:val="green"/>
          <w:u w:val="single"/>
        </w:rPr>
        <w:t>area of the brain</w:t>
      </w:r>
      <w:r>
        <w:rPr>
          <w:rFonts w:asciiTheme="minorHAnsi" w:hAnsiTheme="minorHAnsi" w:cstheme="minorHAnsi"/>
          <w:u w:val="single"/>
        </w:rPr>
        <w:t xml:space="preserve"> that is much </w:t>
      </w:r>
      <w:r>
        <w:rPr>
          <w:rFonts w:asciiTheme="minorHAnsi" w:hAnsiTheme="minorHAnsi" w:cstheme="minorHAnsi"/>
          <w:highlight w:val="gree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Pr>
          <w:rFonts w:asciiTheme="minorHAnsi" w:hAnsiTheme="minorHAnsi" w:cstheme="minorHAnsi"/>
          <w:sz w:val="16"/>
        </w:rPr>
        <w:t>schizophrenia</w:t>
      </w:r>
      <w:proofErr w:type="gramEnd"/>
      <w:r>
        <w:rPr>
          <w:rFonts w:asciiTheme="minorHAnsi" w:hAnsiTheme="minorHAnsi" w:cstheme="minorHAnsi"/>
          <w:sz w:val="16"/>
        </w:rPr>
        <w:t xml:space="preserve"> and spectrum disorders such as autism and addiction or RDS. </w:t>
      </w:r>
    </w:p>
    <w:p w14:paraId="5752C913" w14:textId="77777777" w:rsidR="008A3A4F" w:rsidRDefault="008A3A4F" w:rsidP="008A3A4F">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Pr>
          <w:rFonts w:asciiTheme="minorHAnsi" w:hAnsiTheme="minorHAnsi" w:cstheme="minorHAnsi"/>
          <w:highlight w:val="green"/>
          <w:u w:val="single"/>
        </w:rPr>
        <w:t>dopamine plays</w:t>
      </w:r>
      <w:r>
        <w:rPr>
          <w:rFonts w:asciiTheme="minorHAnsi" w:hAnsiTheme="minorHAnsi" w:cstheme="minorHAnsi"/>
          <w:u w:val="single"/>
        </w:rPr>
        <w:t xml:space="preserve"> a substantial </w:t>
      </w:r>
      <w:r>
        <w:rPr>
          <w:rFonts w:asciiTheme="minorHAnsi" w:hAnsiTheme="minorHAnsi" w:cstheme="minorHAnsi"/>
          <w:highlight w:val="green"/>
          <w:u w:val="single"/>
        </w:rPr>
        <w:t>role in</w:t>
      </w:r>
      <w:r>
        <w:rPr>
          <w:rFonts w:asciiTheme="minorHAnsi" w:hAnsiTheme="minorHAnsi" w:cstheme="minorHAnsi"/>
          <w:u w:val="single"/>
        </w:rPr>
        <w:t xml:space="preserve"> humans’ </w:t>
      </w:r>
      <w:r>
        <w:rPr>
          <w:rFonts w:asciiTheme="minorHAnsi" w:hAnsiTheme="minorHAnsi" w:cstheme="minorHAnsi"/>
          <w:highlight w:val="green"/>
          <w:u w:val="single"/>
        </w:rPr>
        <w:t>ability to pursue</w:t>
      </w:r>
      <w:r>
        <w:rPr>
          <w:rFonts w:asciiTheme="minorHAnsi" w:hAnsiTheme="minorHAnsi" w:cstheme="minorHAnsi"/>
          <w:u w:val="single"/>
        </w:rPr>
        <w:t xml:space="preserve"> various </w:t>
      </w:r>
      <w:r>
        <w:rPr>
          <w:rFonts w:asciiTheme="minorHAnsi" w:hAnsiTheme="minorHAnsi" w:cstheme="minorHAnsi"/>
          <w:highlight w:val="green"/>
          <w:u w:val="single"/>
        </w:rPr>
        <w:t>rewards that are</w:t>
      </w:r>
      <w:r>
        <w:rPr>
          <w:rFonts w:asciiTheme="minorHAnsi" w:hAnsiTheme="minorHAnsi" w:cstheme="minorHAnsi"/>
          <w:u w:val="single"/>
        </w:rPr>
        <w:t xml:space="preserve"> perhaps months or even </w:t>
      </w:r>
      <w:r>
        <w:rPr>
          <w:rFonts w:asciiTheme="minorHAnsi" w:hAnsiTheme="minorHAnsi" w:cstheme="minorHAnsi"/>
          <w:highlight w:val="gree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Pr>
          <w:rFonts w:asciiTheme="minorHAnsi" w:hAnsiTheme="minorHAnsi" w:cstheme="minorHAnsi"/>
          <w:sz w:val="16"/>
        </w:rPr>
        <w:t>alterlife</w:t>
      </w:r>
      <w:proofErr w:type="spellEnd"/>
      <w:r>
        <w:rPr>
          <w:rFonts w:asciiTheme="minorHAnsi" w:hAnsiTheme="minorHAnsi" w:cstheme="minorHAnsi"/>
          <w:sz w:val="16"/>
        </w:rPr>
        <w:t xml:space="preserv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Pr>
          <w:rFonts w:asciiTheme="minorHAnsi" w:hAnsiTheme="minorHAnsi" w:cstheme="minorHAnsi"/>
          <w:sz w:val="16"/>
        </w:rPr>
        <w:t>shilting</w:t>
      </w:r>
      <w:proofErr w:type="spellEnd"/>
      <w:r>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DF8C8D4" w14:textId="77777777" w:rsidR="008A3A4F" w:rsidRDefault="008A3A4F" w:rsidP="008A3A4F">
      <w:pPr>
        <w:pStyle w:val="Heading4"/>
      </w:pPr>
      <w:r>
        <w:t xml:space="preserve">2 – </w:t>
      </w:r>
      <w:r w:rsidRPr="00204148">
        <w:t>Actor specificity</w:t>
      </w:r>
    </w:p>
    <w:p w14:paraId="6C3D2835" w14:textId="77777777" w:rsidR="008A3A4F" w:rsidRPr="00204148" w:rsidRDefault="008A3A4F" w:rsidP="008A3A4F">
      <w:pPr>
        <w:pStyle w:val="Heading4"/>
      </w:pPr>
      <w:r w:rsidRPr="00204148">
        <w:t>A] Aggregation – every policy benefits some and harms others, which also means side constraints freeze action. </w:t>
      </w:r>
    </w:p>
    <w:p w14:paraId="013C6621" w14:textId="77777777" w:rsidR="008A3A4F" w:rsidRPr="00204148" w:rsidRDefault="008A3A4F" w:rsidP="008A3A4F">
      <w:pPr>
        <w:pStyle w:val="Heading4"/>
      </w:pPr>
      <w:r w:rsidRPr="00204148">
        <w:t>B] No act-omission distinction – choosing to omit is an act itself – governments decide not to act which means being presented with the </w:t>
      </w:r>
      <w:proofErr w:type="spellStart"/>
      <w:r w:rsidRPr="00204148">
        <w:t>aff</w:t>
      </w:r>
      <w:proofErr w:type="spellEnd"/>
      <w:r w:rsidRPr="00204148">
        <w:t> creates a choice between two actions, neither of which is an omission </w:t>
      </w:r>
    </w:p>
    <w:p w14:paraId="0526B09F" w14:textId="77777777" w:rsidR="008A3A4F" w:rsidRDefault="008A3A4F" w:rsidP="008A3A4F">
      <w:pPr>
        <w:pStyle w:val="Heading4"/>
      </w:pPr>
      <w:r w:rsidRPr="00204148">
        <w:t>C] No intent-foresight distinction – If we foresee a consequence, then it becomes part of our deliberation </w:t>
      </w:r>
    </w:p>
    <w:p w14:paraId="385272D2" w14:textId="77777777" w:rsidR="008A3A4F" w:rsidRPr="00FE6266" w:rsidRDefault="008A3A4F" w:rsidP="008A3A4F">
      <w:pPr>
        <w:pStyle w:val="Heading4"/>
      </w:pPr>
      <w:r w:rsidRPr="00204148">
        <w:t>which makes it intrinsic to our action since we intend it to happen </w:t>
      </w:r>
    </w:p>
    <w:p w14:paraId="2F9DDB67" w14:textId="77777777" w:rsidR="008A3A4F" w:rsidRPr="00BF03A0" w:rsidRDefault="008A3A4F" w:rsidP="008A3A4F"/>
    <w:p w14:paraId="3521103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auto"/>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2"/>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8A3A4F"/>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A3A4F"/>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22C62"/>
  <w15:chartTrackingRefBased/>
  <w15:docId w15:val="{194DF575-B0D9-48FE-976A-AAC2C42AF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A3A4F"/>
    <w:rPr>
      <w:rFonts w:ascii="Calibri" w:hAnsi="Calibri" w:cs="Calibri"/>
      <w:sz w:val="24"/>
    </w:rPr>
  </w:style>
  <w:style w:type="paragraph" w:styleId="Heading1">
    <w:name w:val="heading 1"/>
    <w:aliases w:val="Pocket"/>
    <w:basedOn w:val="Normal"/>
    <w:next w:val="Normal"/>
    <w:link w:val="Heading1Char"/>
    <w:qFormat/>
    <w:rsid w:val="008A3A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A3A4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A3A4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8A3A4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A3A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3A4F"/>
  </w:style>
  <w:style w:type="character" w:customStyle="1" w:styleId="Heading1Char">
    <w:name w:val="Heading 1 Char"/>
    <w:aliases w:val="Pocket Char"/>
    <w:basedOn w:val="DefaultParagraphFont"/>
    <w:link w:val="Heading1"/>
    <w:rsid w:val="008A3A4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A3A4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A3A4F"/>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8A3A4F"/>
    <w:rPr>
      <w:rFonts w:ascii="Calibri" w:eastAsiaTheme="majorEastAsia" w:hAnsi="Calibri" w:cstheme="majorBidi"/>
      <w:b/>
      <w:iCs/>
      <w:sz w:val="26"/>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8A3A4F"/>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8A3A4F"/>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8A3A4F"/>
    <w:rPr>
      <w:b w:val="0"/>
      <w:sz w:val="24"/>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8A3A4F"/>
    <w:rPr>
      <w:color w:val="auto"/>
      <w:u w:val="none"/>
    </w:rPr>
  </w:style>
  <w:style w:type="character" w:styleId="FollowedHyperlink">
    <w:name w:val="FollowedHyperlink"/>
    <w:basedOn w:val="DefaultParagraphFont"/>
    <w:uiPriority w:val="99"/>
    <w:semiHidden/>
    <w:unhideWhenUsed/>
    <w:rsid w:val="008A3A4F"/>
    <w:rPr>
      <w:color w:val="auto"/>
      <w:u w:val="none"/>
    </w:rPr>
  </w:style>
  <w:style w:type="paragraph" w:customStyle="1" w:styleId="Emphasis1">
    <w:name w:val="Emphasis1"/>
    <w:basedOn w:val="Normal"/>
    <w:link w:val="Emphasis"/>
    <w:autoRedefine/>
    <w:uiPriority w:val="7"/>
    <w:qFormat/>
    <w:rsid w:val="008A3A4F"/>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8A3A4F"/>
    <w:rPr>
      <w:color w:val="605E5C"/>
      <w:shd w:val="clear" w:color="auto" w:fill="E1DFDD"/>
    </w:rPr>
  </w:style>
  <w:style w:type="paragraph" w:customStyle="1" w:styleId="textbold">
    <w:name w:val="text bold"/>
    <w:basedOn w:val="Normal"/>
    <w:autoRedefine/>
    <w:uiPriority w:val="7"/>
    <w:qFormat/>
    <w:rsid w:val="008A3A4F"/>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8A3A4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8A3A4F"/>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8A3A4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8A3A4F"/>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8A3A4F"/>
    <w:rPr>
      <w:rFonts w:ascii="Lucida Grande" w:hAnsi="Lucida Grande" w:cs="Lucida Grande"/>
      <w:sz w:val="24"/>
    </w:rPr>
  </w:style>
  <w:style w:type="paragraph" w:styleId="Title">
    <w:name w:val="Title"/>
    <w:aliases w:val="Cites and Cards,UNDERLINE,Bold Underlined,title,Block Heading,Read This"/>
    <w:basedOn w:val="Normal"/>
    <w:link w:val="TitleChar"/>
    <w:uiPriority w:val="6"/>
    <w:qFormat/>
    <w:rsid w:val="008A3A4F"/>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8A3A4F"/>
    <w:rPr>
      <w:rFonts w:ascii="Calibri" w:hAnsi="Calibri" w:cs="Calibri"/>
      <w:sz w:val="24"/>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8A3A4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8A3A4F"/>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bc.net.au/news/science/2019-07-19/apollo-11-moon-landing-heritage-preservation-outer-space-treaty/11055458" TargetMode="External"/><Relationship Id="rId13" Type="http://schemas.openxmlformats.org/officeDocument/2006/relationships/hyperlink" Target="https://www.ncbi.nlm.nih.gov/pmc/articles/PMC6446569/" TargetMode="External"/><Relationship Id="rId3" Type="http://schemas.openxmlformats.org/officeDocument/2006/relationships/styles" Target="styles.xml"/><Relationship Id="rId7" Type="http://schemas.openxmlformats.org/officeDocument/2006/relationships/hyperlink" Target="https://daily.jstor.org/should-the-moon-landing-site-be-a-national-historic-landmark/" TargetMode="External"/><Relationship Id="rId12" Type="http://schemas.openxmlformats.org/officeDocument/2006/relationships/hyperlink" Target="http://www.reachingcriticalwill.org/images/documents/Disarmament-fora/OEWG/2016/Documents/NGO13.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theguardian.com/science/2019/jul/19/apollo-11-site-heritage-status-space-agency-moon" TargetMode="External"/><Relationship Id="rId11" Type="http://schemas.openxmlformats.org/officeDocument/2006/relationships/hyperlink" Target="https://archive.is/MQ4sC"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ngineering.berkeley.edu/news/2020/03/can-tiny-invisible-particles-help-stop-the-spread-of-nuclear-weapons/" TargetMode="External"/><Relationship Id="rId4" Type="http://schemas.openxmlformats.org/officeDocument/2006/relationships/settings" Target="settings.xml"/><Relationship Id="rId9" Type="http://schemas.openxmlformats.org/officeDocument/2006/relationships/hyperlink" Target="https://archive.is/VKac8"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19766</Words>
  <Characters>112667</Characters>
  <Application>Microsoft Office Word</Application>
  <DocSecurity>0</DocSecurity>
  <Lines>938</Lines>
  <Paragraphs>264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1</cp:revision>
  <dcterms:created xsi:type="dcterms:W3CDTF">2022-01-28T21:08:00Z</dcterms:created>
  <dcterms:modified xsi:type="dcterms:W3CDTF">2022-01-28T21:12:00Z</dcterms:modified>
</cp:coreProperties>
</file>