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712A5" w14:textId="77777777" w:rsidR="00E30708" w:rsidRDefault="00E30708" w:rsidP="00E30708">
      <w:pPr>
        <w:pStyle w:val="Heading2"/>
      </w:pPr>
      <w:r>
        <w:t>1AC v1 – CPS</w:t>
      </w:r>
    </w:p>
    <w:p w14:paraId="40D30CD9" w14:textId="77777777" w:rsidR="00E30708" w:rsidRDefault="00E30708" w:rsidP="00E30708">
      <w:pPr>
        <w:pStyle w:val="Heading3"/>
      </w:pPr>
      <w:r>
        <w:t>1AC: Plan</w:t>
      </w:r>
    </w:p>
    <w:p w14:paraId="7BA0B08D" w14:textId="77777777" w:rsidR="00E30708" w:rsidRDefault="00E30708" w:rsidP="00E30708">
      <w:pPr>
        <w:pStyle w:val="Heading4"/>
      </w:pPr>
      <w:r>
        <w:t>Plan – States ought to expand the Public Trust Doctrine to reduce private actor appropriation of Outer Space.</w:t>
      </w:r>
    </w:p>
    <w:p w14:paraId="5EA21B9D" w14:textId="77777777" w:rsidR="00E30708" w:rsidRPr="00072948" w:rsidRDefault="00E30708" w:rsidP="00E30708">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0C0A42C2" w14:textId="77777777" w:rsidR="00E30708" w:rsidRDefault="00E30708" w:rsidP="00E30708">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00AFD576" w14:textId="77777777" w:rsidR="00E30708" w:rsidRDefault="00E30708" w:rsidP="00E30708">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commons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regime in a commons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749CC031" w14:textId="77777777" w:rsidR="00E30708" w:rsidRPr="00F2365A" w:rsidRDefault="00E30708" w:rsidP="00E30708">
      <w:pPr>
        <w:pStyle w:val="Heading4"/>
      </w:pPr>
      <w:r>
        <w:t xml:space="preserve">Exemptions </w:t>
      </w:r>
      <w:r>
        <w:rPr>
          <w:u w:val="single"/>
        </w:rPr>
        <w:t>devastate</w:t>
      </w:r>
      <w:r>
        <w:t xml:space="preserve"> Regulation Credibility – OST </w:t>
      </w:r>
      <w:r>
        <w:rPr>
          <w:u w:val="single"/>
        </w:rPr>
        <w:t>proves</w:t>
      </w:r>
      <w:r>
        <w:t>.</w:t>
      </w:r>
    </w:p>
    <w:p w14:paraId="3C861E13" w14:textId="77777777" w:rsidR="00E30708" w:rsidRPr="00893DBD" w:rsidRDefault="00E30708" w:rsidP="00E30708">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003C911A" w14:textId="77777777" w:rsidR="00E30708" w:rsidRPr="00893DBD" w:rsidRDefault="00E30708" w:rsidP="00E30708">
      <w:pPr>
        <w:rPr>
          <w:rStyle w:val="StyleUnderline"/>
        </w:rPr>
      </w:pPr>
      <w:r w:rsidRPr="00893DBD">
        <w:rPr>
          <w:sz w:val="16"/>
        </w:rPr>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r w:rsidRPr="00090F75">
        <w:rPr>
          <w:rStyle w:val="StyleUnderline"/>
          <w:highlight w:val="green"/>
        </w:rPr>
        <w:t>the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2E974FE3" w14:textId="77777777" w:rsidR="00E30708" w:rsidRPr="00F103DB" w:rsidRDefault="00E30708" w:rsidP="00E30708"/>
    <w:p w14:paraId="7DE08F34" w14:textId="77777777" w:rsidR="00E30708" w:rsidRPr="00F103DB" w:rsidRDefault="00E30708" w:rsidP="00E30708">
      <w:pPr>
        <w:pStyle w:val="Heading3"/>
      </w:pPr>
      <w:r>
        <w:t>1AC: Sustainable Space Advantage</w:t>
      </w:r>
    </w:p>
    <w:p w14:paraId="2AE2C104" w14:textId="77777777" w:rsidR="00E30708" w:rsidRDefault="00E30708" w:rsidP="00E30708">
      <w:pPr>
        <w:pStyle w:val="Heading4"/>
      </w:pPr>
      <w:r>
        <w:t xml:space="preserve">The Advantage is </w:t>
      </w:r>
      <w:r>
        <w:rPr>
          <w:u w:val="single"/>
        </w:rPr>
        <w:t>Sustainable Space Development</w:t>
      </w:r>
      <w:r>
        <w:t>:</w:t>
      </w:r>
    </w:p>
    <w:p w14:paraId="58138B7F" w14:textId="77777777" w:rsidR="00E30708" w:rsidRPr="00CF6D80" w:rsidRDefault="00E30708" w:rsidP="00E30708">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00DB6733" w14:textId="77777777" w:rsidR="00E30708" w:rsidRDefault="00E30708" w:rsidP="00E30708">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7C12BDC1" w14:textId="77777777" w:rsidR="00E30708" w:rsidRPr="00A86525" w:rsidRDefault="00E30708" w:rsidP="00E30708">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76069816" w14:textId="77777777" w:rsidR="00E30708" w:rsidRDefault="00E30708" w:rsidP="00E30708">
      <w:pPr>
        <w:pStyle w:val="Heading4"/>
      </w:pPr>
      <w:r>
        <w:t>Sustainable development embedded in law solves security, debris, traffic and SSA.</w:t>
      </w:r>
    </w:p>
    <w:p w14:paraId="76057CD9" w14:textId="77777777" w:rsidR="00E30708" w:rsidRDefault="00E30708" w:rsidP="00E30708">
      <w:pPr>
        <w:rPr>
          <w:sz w:val="18"/>
          <w:szCs w:val="18"/>
        </w:rPr>
      </w:pPr>
      <w:r w:rsidRPr="00EE53B2">
        <w:rPr>
          <w:rStyle w:val="Style13ptBold"/>
        </w:rPr>
        <w:t>Aganaba-Jeanty</w:t>
      </w:r>
      <w:r>
        <w:rPr>
          <w:rStyle w:val="Style13ptBold"/>
        </w:rPr>
        <w:t xml:space="preserve"> 16 </w:t>
      </w:r>
      <w:r w:rsidRPr="00EE53B2">
        <w:rPr>
          <w:rStyle w:val="Style13ptBold"/>
          <w:b w:val="0"/>
          <w:bCs w:val="0"/>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4B939096" w14:textId="77777777" w:rsidR="00E30708" w:rsidRDefault="00E30708" w:rsidP="00E30708">
      <w:pPr>
        <w:rPr>
          <w:sz w:val="18"/>
          <w:szCs w:val="18"/>
        </w:rPr>
      </w:pPr>
      <w:r>
        <w:rPr>
          <w:sz w:val="18"/>
          <w:szCs w:val="18"/>
        </w:rPr>
        <w:t>---Critique of status quo polices for space sustainability</w:t>
      </w:r>
    </w:p>
    <w:p w14:paraId="771E98CA" w14:textId="77777777" w:rsidR="00E30708" w:rsidRDefault="00E30708" w:rsidP="00E30708">
      <w:pPr>
        <w:rPr>
          <w:sz w:val="18"/>
          <w:szCs w:val="18"/>
        </w:rPr>
      </w:pPr>
      <w:r>
        <w:rPr>
          <w:sz w:val="18"/>
          <w:szCs w:val="18"/>
        </w:rPr>
        <w:t>---New regimes key</w:t>
      </w:r>
    </w:p>
    <w:p w14:paraId="6BD87677" w14:textId="77777777" w:rsidR="00E30708" w:rsidRDefault="00E30708" w:rsidP="00E30708">
      <w:pPr>
        <w:rPr>
          <w:sz w:val="18"/>
          <w:szCs w:val="18"/>
        </w:rPr>
      </w:pPr>
      <w:r>
        <w:rPr>
          <w:sz w:val="18"/>
          <w:szCs w:val="18"/>
        </w:rPr>
        <w:t>---Sustainability needs to be in law</w:t>
      </w:r>
    </w:p>
    <w:p w14:paraId="6A45A173" w14:textId="77777777" w:rsidR="00E30708" w:rsidRPr="00EE53B2" w:rsidRDefault="00E30708" w:rsidP="00E30708">
      <w:pPr>
        <w:rPr>
          <w:sz w:val="18"/>
          <w:szCs w:val="18"/>
        </w:rPr>
      </w:pPr>
      <w:r>
        <w:rPr>
          <w:sz w:val="18"/>
          <w:szCs w:val="18"/>
        </w:rPr>
        <w:t>---Perm VS Global South Ks</w:t>
      </w:r>
    </w:p>
    <w:p w14:paraId="0C4F9A1D" w14:textId="77777777" w:rsidR="00E30708" w:rsidRPr="00B57841" w:rsidRDefault="00E30708" w:rsidP="00E30708">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64D7FC23" w14:textId="77777777" w:rsidR="00E30708" w:rsidRPr="009C412A" w:rsidRDefault="00E30708" w:rsidP="00E30708">
      <w:pPr>
        <w:pStyle w:val="Heading4"/>
      </w:pPr>
      <w:r>
        <w:t xml:space="preserve">Congestion creates </w:t>
      </w:r>
      <w:r>
        <w:rPr>
          <w:u w:val="single"/>
        </w:rPr>
        <w:t>rivalrous</w:t>
      </w:r>
      <w:r>
        <w:t xml:space="preserve"> orbits. </w:t>
      </w:r>
    </w:p>
    <w:p w14:paraId="4CF0ADFF" w14:textId="77777777" w:rsidR="00E30708" w:rsidRPr="006A7B40" w:rsidRDefault="00E30708" w:rsidP="00E30708">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484FDCF6" w14:textId="77777777" w:rsidR="00E30708" w:rsidRPr="00561197" w:rsidRDefault="00E30708" w:rsidP="00E30708">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spacefairing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3ADCB497" w14:textId="77777777" w:rsidR="00E30708" w:rsidRPr="009C412A" w:rsidRDefault="00E30708" w:rsidP="00E30708">
      <w:pPr>
        <w:pStyle w:val="Heading4"/>
      </w:pPr>
      <w:r>
        <w:t xml:space="preserve">That triggers </w:t>
      </w:r>
      <w:r>
        <w:rPr>
          <w:u w:val="single"/>
        </w:rPr>
        <w:t>missile radars</w:t>
      </w:r>
      <w:r>
        <w:t xml:space="preserve">. </w:t>
      </w:r>
    </w:p>
    <w:p w14:paraId="4008DBEC" w14:textId="77777777" w:rsidR="00E30708" w:rsidRPr="001A09D0" w:rsidRDefault="00E30708" w:rsidP="00E30708">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2EE9C91F" w14:textId="77777777" w:rsidR="00E30708" w:rsidRDefault="00E30708" w:rsidP="00E30708">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59D582AD" w14:textId="77777777" w:rsidR="00E30708" w:rsidRPr="00561197" w:rsidRDefault="00E30708" w:rsidP="00E30708">
      <w:pPr>
        <w:rPr>
          <w:sz w:val="16"/>
        </w:rPr>
      </w:pPr>
    </w:p>
    <w:p w14:paraId="6F030D92" w14:textId="77777777" w:rsidR="00E30708" w:rsidRDefault="00E30708" w:rsidP="00E30708">
      <w:pPr>
        <w:pStyle w:val="Heading4"/>
      </w:pPr>
      <w:r w:rsidRPr="00AD0655">
        <w:rPr>
          <w:u w:val="single"/>
        </w:rPr>
        <w:t>Nuclear war</w:t>
      </w:r>
      <w:r>
        <w:t xml:space="preserve">. </w:t>
      </w:r>
    </w:p>
    <w:p w14:paraId="632C9B5D" w14:textId="77777777" w:rsidR="00E30708" w:rsidRDefault="00E30708" w:rsidP="00E30708">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8" w:history="1">
        <w:r w:rsidRPr="00D92BE6">
          <w:rPr>
            <w:rStyle w:val="Hyperlink"/>
          </w:rPr>
          <w:t>https://foxtrotalpha.jalopnik.com/these-are-the-doomsday-satellites-that-detected-the-exp-1737434876</w:t>
        </w:r>
      </w:hyperlink>
      <w:r>
        <w:t>)</w:t>
      </w:r>
    </w:p>
    <w:p w14:paraId="41512C68" w14:textId="77777777" w:rsidR="00E30708" w:rsidRPr="001F1EF8" w:rsidRDefault="00E30708" w:rsidP="00E30708">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622161A7" w14:textId="77777777" w:rsidR="00E30708" w:rsidRPr="001F4FB0" w:rsidRDefault="00E30708" w:rsidP="00E30708">
      <w:pPr>
        <w:pStyle w:val="Heading4"/>
        <w:rPr>
          <w:rFonts w:cs="Calibri"/>
        </w:rPr>
      </w:pPr>
      <w:r>
        <w:rPr>
          <w:rFonts w:cs="Calibri"/>
        </w:rPr>
        <w:t xml:space="preserve">Independently, debris hits on satellites causes Russia War. </w:t>
      </w:r>
    </w:p>
    <w:p w14:paraId="35AC35A3" w14:textId="77777777" w:rsidR="00E30708" w:rsidRPr="001F4FB0" w:rsidRDefault="00E30708" w:rsidP="00E30708">
      <w:pPr>
        <w:rPr>
          <w:sz w:val="16"/>
        </w:rPr>
      </w:pPr>
      <w:r w:rsidRPr="001F4FB0">
        <w:rPr>
          <w:rStyle w:val="Style13ptBold"/>
        </w:rPr>
        <w:t xml:space="preserve">Lewis 4 </w:t>
      </w:r>
      <w:r w:rsidRPr="00AD0655">
        <w:rPr>
          <w:sz w:val="20"/>
          <w:szCs w:val="28"/>
        </w:rPr>
        <w:t>Jeffrey Lewis, in the Advanced Methods of Cooperative Study Program- Worked In the Office of the Undersecretary of Defense for Policy, Center for Defense Information, ‘4, "What if Space Were Weaponized," July 2004 pg online @ www.cdi.org/PDFs/scenarios.pdf)</w:t>
      </w:r>
    </w:p>
    <w:p w14:paraId="2A926C42" w14:textId="77777777" w:rsidR="00E30708" w:rsidRDefault="00E30708" w:rsidP="00E30708">
      <w:pPr>
        <w:rPr>
          <w:sz w:val="16"/>
        </w:rPr>
      </w:pPr>
      <w:r w:rsidRPr="001F4FB0">
        <w:rPr>
          <w:sz w:val="16"/>
        </w:rPr>
        <w:t>Accidental Nuclear War Scenario Crisis Over Kalningrad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brand new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Molniya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a debris strike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earlywarning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4E4FE2BD" w14:textId="77777777" w:rsidR="00E30708" w:rsidRPr="00146222" w:rsidRDefault="00E30708" w:rsidP="00E30708">
      <w:pPr>
        <w:pStyle w:val="Heading4"/>
      </w:pPr>
      <w:r>
        <w:t xml:space="preserve">Unchecked Commercial Appropriation </w:t>
      </w:r>
      <w:r>
        <w:rPr>
          <w:u w:val="single"/>
        </w:rPr>
        <w:t>causes</w:t>
      </w:r>
      <w:r>
        <w:t xml:space="preserve"> Space Conflicts.</w:t>
      </w:r>
    </w:p>
    <w:p w14:paraId="69BA406E" w14:textId="77777777" w:rsidR="00E30708" w:rsidRPr="00BC2859" w:rsidRDefault="00E30708" w:rsidP="00E30708">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294698A6" w14:textId="77777777" w:rsidR="00E30708" w:rsidRPr="00146222" w:rsidRDefault="00E30708" w:rsidP="00E30708">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activities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145AE63C" w14:textId="77777777" w:rsidR="00E30708" w:rsidRDefault="00E30708" w:rsidP="00E30708">
      <w:pPr>
        <w:pStyle w:val="Heading4"/>
      </w:pPr>
      <w:r>
        <w:t xml:space="preserve">Space War cause </w:t>
      </w:r>
      <w:r>
        <w:rPr>
          <w:u w:val="single"/>
        </w:rPr>
        <w:t>Nuclear War</w:t>
      </w:r>
      <w:r>
        <w:t>.</w:t>
      </w:r>
    </w:p>
    <w:p w14:paraId="7E3F3BAC" w14:textId="77777777" w:rsidR="00E30708" w:rsidRPr="00B0356E" w:rsidRDefault="00E30708" w:rsidP="00E30708">
      <w:r w:rsidRPr="001804FB">
        <w:rPr>
          <w:rStyle w:val="Style13ptBold"/>
        </w:rPr>
        <w:t>Gallagher 15</w:t>
      </w:r>
      <w:r>
        <w:t xml:space="preserve"> “</w:t>
      </w:r>
      <w:r w:rsidRPr="00D0048E">
        <w:t>Antisatellite warfare without nuclear risk: A mirage</w:t>
      </w:r>
      <w:r>
        <w:t xml:space="preserve">” </w:t>
      </w:r>
      <w:hyperlink r:id="rId1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5AE1384F" w14:textId="77777777" w:rsidR="00E30708" w:rsidRDefault="00E30708" w:rsidP="00E30708">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0D3A0E3C" w14:textId="77777777" w:rsidR="00E30708" w:rsidRDefault="00E30708" w:rsidP="00E30708">
      <w:pPr>
        <w:pStyle w:val="Heading4"/>
      </w:pPr>
      <w:r>
        <w:t xml:space="preserve">Nuke war causes extinction AND outweighs </w:t>
      </w:r>
      <w:r w:rsidRPr="00C339DB">
        <w:rPr>
          <w:u w:val="single"/>
        </w:rPr>
        <w:t>other</w:t>
      </w:r>
      <w:r>
        <w:t xml:space="preserve"> existential risks</w:t>
      </w:r>
    </w:p>
    <w:p w14:paraId="0740DDFB" w14:textId="77777777" w:rsidR="00E30708" w:rsidRPr="005E50AE" w:rsidRDefault="00E30708" w:rsidP="00E30708">
      <w:pPr>
        <w:pStyle w:val="ListParagraph"/>
        <w:numPr>
          <w:ilvl w:val="0"/>
          <w:numId w:val="11"/>
        </w:numPr>
      </w:pPr>
      <w:r>
        <w:t>Checked</w:t>
      </w:r>
    </w:p>
    <w:p w14:paraId="5E9092EA" w14:textId="77777777" w:rsidR="00E30708" w:rsidRPr="00E530E8" w:rsidRDefault="00E30708" w:rsidP="00E30708">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6B6105B4" w14:textId="77777777" w:rsidR="00E30708" w:rsidRDefault="00E30708" w:rsidP="00E30708">
      <w:pPr>
        <w:rPr>
          <w:sz w:val="16"/>
        </w:rPr>
      </w:pPr>
      <w:r w:rsidRPr="00055D8B">
        <w:rPr>
          <w:sz w:val="16"/>
        </w:rPr>
        <w:t xml:space="preserve">Consequences human survival 12. </w:t>
      </w:r>
      <w:r w:rsidRPr="00090F75">
        <w:rPr>
          <w:rStyle w:val="StyleUnderline"/>
          <w:highlight w:val="green"/>
        </w:rPr>
        <w:t>Even if the 'other'</w:t>
      </w:r>
      <w:r w:rsidRPr="00055D8B">
        <w:rPr>
          <w:rStyle w:val="StyleUnderline"/>
        </w:rPr>
        <w:t xml:space="preserve"> side </w:t>
      </w:r>
      <w:r w:rsidRPr="00090F75">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090F75">
        <w:rPr>
          <w:rStyle w:val="StyleUnderline"/>
          <w:highlight w:val="green"/>
        </w:rPr>
        <w:t>will still make</w:t>
      </w:r>
      <w:r w:rsidRPr="00391E10">
        <w:rPr>
          <w:sz w:val="16"/>
        </w:rPr>
        <w:t xml:space="preserve"> 'our' country (and </w:t>
      </w:r>
      <w:r w:rsidRPr="00391E10">
        <w:rPr>
          <w:rStyle w:val="StyleUnderline"/>
        </w:rPr>
        <w:t xml:space="preserve">the rest of </w:t>
      </w:r>
      <w:r w:rsidRPr="00090F75">
        <w:rPr>
          <w:rStyle w:val="StyleUnderline"/>
          <w:highlight w:val="green"/>
        </w:rPr>
        <w:t>the world</w:t>
      </w:r>
      <w:r w:rsidRPr="00391E10">
        <w:rPr>
          <w:sz w:val="16"/>
        </w:rPr>
        <w:t xml:space="preserve">) </w:t>
      </w:r>
      <w:r w:rsidRPr="00090F75">
        <w:rPr>
          <w:rStyle w:val="Emphasis"/>
          <w:highlight w:val="green"/>
        </w:rPr>
        <w:t>uninhabitable</w:t>
      </w:r>
      <w:r w:rsidRPr="00391E10">
        <w:rPr>
          <w:sz w:val="16"/>
        </w:rPr>
        <w:t xml:space="preserve">, potentially </w:t>
      </w:r>
      <w:r w:rsidRPr="00090F75">
        <w:rPr>
          <w:rStyle w:val="StyleUnderline"/>
          <w:highlight w:val="green"/>
        </w:rPr>
        <w:t>inducing global famine lasting</w:t>
      </w:r>
      <w:r w:rsidRPr="00391E10">
        <w:rPr>
          <w:sz w:val="16"/>
        </w:rPr>
        <w:t xml:space="preserve"> up to </w:t>
      </w:r>
      <w:r w:rsidRPr="00090F75">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highlight w:val="green"/>
        </w:rPr>
        <w:t xml:space="preserve">resulting in </w:t>
      </w:r>
      <w:r w:rsidRPr="00090F75">
        <w:rPr>
          <w:rStyle w:val="Emphasis"/>
          <w:highlight w:val="green"/>
        </w:rPr>
        <w:t>self assured destruction</w:t>
      </w:r>
      <w:r w:rsidRPr="00090F75">
        <w:rPr>
          <w:rStyle w:val="StyleUnderline"/>
          <w:highlight w:val="green"/>
        </w:rPr>
        <w:t xml:space="preserve">. </w:t>
      </w:r>
      <w:r w:rsidRPr="00391E10">
        <w:rPr>
          <w:rStyle w:val="StyleUnderline"/>
        </w:rPr>
        <w:t xml:space="preserve">Even </w:t>
      </w:r>
      <w:r w:rsidRPr="00090F75">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090F75">
        <w:rPr>
          <w:rStyle w:val="StyleUnderline"/>
          <w:highlight w:val="green"/>
        </w:rPr>
        <w:t>produce</w:t>
      </w:r>
      <w:r w:rsidRPr="00391E10">
        <w:rPr>
          <w:rStyle w:val="StyleUnderline"/>
        </w:rPr>
        <w:t xml:space="preserve"> so much </w:t>
      </w:r>
      <w:r w:rsidRPr="00090F75">
        <w:rPr>
          <w:rStyle w:val="StyleUnderline"/>
          <w:highlight w:val="green"/>
        </w:rPr>
        <w:t>smoke</w:t>
      </w:r>
      <w:r w:rsidRPr="00391E10">
        <w:rPr>
          <w:rStyle w:val="StyleUnderline"/>
        </w:rPr>
        <w:t xml:space="preserve"> that temperatures would fall below those </w:t>
      </w:r>
      <w:r w:rsidRPr="00090F75">
        <w:rPr>
          <w:rStyle w:val="StyleUnderline"/>
          <w:highlight w:val="green"/>
        </w:rPr>
        <w:t xml:space="preserve">of the </w:t>
      </w:r>
      <w:r w:rsidRPr="00391E10">
        <w:rPr>
          <w:rStyle w:val="StyleUnderline"/>
        </w:rPr>
        <w:t xml:space="preserve">Little </w:t>
      </w:r>
      <w:r w:rsidRPr="00090F75">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090F75">
        <w:rPr>
          <w:rStyle w:val="StyleUnderline"/>
          <w:highlight w:val="green"/>
        </w:rPr>
        <w:t xml:space="preserve">allowing </w:t>
      </w:r>
      <w:r w:rsidRPr="00391E10">
        <w:rPr>
          <w:rStyle w:val="StyleUnderline"/>
        </w:rPr>
        <w:t xml:space="preserve">more </w:t>
      </w:r>
      <w:r w:rsidRPr="00090F75">
        <w:rPr>
          <w:rStyle w:val="Emphasis"/>
          <w:highlight w:val="green"/>
        </w:rPr>
        <w:t>ultraviolet</w:t>
      </w:r>
      <w:r w:rsidRPr="00391E10">
        <w:rPr>
          <w:rStyle w:val="StyleUnderline"/>
        </w:rPr>
        <w:t xml:space="preserve"> </w:t>
      </w:r>
      <w:r w:rsidRPr="00090F75">
        <w:rPr>
          <w:rStyle w:val="StyleUnderline"/>
          <w:highlight w:val="green"/>
        </w:rPr>
        <w:t>radiation</w:t>
      </w:r>
      <w:r w:rsidRPr="00391E10">
        <w:rPr>
          <w:sz w:val="16"/>
        </w:rPr>
        <w:t xml:space="preserve"> to reach Earth's surface. </w:t>
      </w:r>
      <w:r w:rsidRPr="00391E10">
        <w:rPr>
          <w:rStyle w:val="Emphasis"/>
        </w:rPr>
        <w:t xml:space="preserve">Recent </w:t>
      </w:r>
      <w:r w:rsidRPr="00090F75">
        <w:rPr>
          <w:rStyle w:val="Emphasis"/>
          <w:highlight w:val="green"/>
        </w:rPr>
        <w:t>studies</w:t>
      </w:r>
      <w:r w:rsidRPr="00090F75">
        <w:rPr>
          <w:rStyle w:val="StyleUnderline"/>
          <w:highlight w:val="green"/>
        </w:rPr>
        <w:t xml:space="preserve"> predict </w:t>
      </w:r>
      <w:r w:rsidRPr="00391E10">
        <w:rPr>
          <w:rStyle w:val="StyleUnderline"/>
        </w:rPr>
        <w:t xml:space="preserve">that </w:t>
      </w:r>
      <w:r w:rsidRPr="00090F75">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090F75">
        <w:rPr>
          <w:rStyle w:val="StyleUnderline"/>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090F75">
        <w:rPr>
          <w:rStyle w:val="StyleUnderline"/>
          <w:highlight w:val="green"/>
        </w:rPr>
        <w:t>cause the deaths of</w:t>
      </w:r>
      <w:r w:rsidRPr="00391E10">
        <w:rPr>
          <w:rStyle w:val="StyleUnderline"/>
        </w:rPr>
        <w:t xml:space="preserve"> most/nearly all/</w:t>
      </w:r>
      <w:r w:rsidRPr="00090F75">
        <w:rPr>
          <w:rStyle w:val="Emphasis"/>
          <w:highlight w:val="green"/>
        </w:rPr>
        <w:t>all humans</w:t>
      </w:r>
      <w:r w:rsidRPr="00391E10">
        <w:rPr>
          <w:rStyle w:val="StyleUnderline"/>
        </w:rPr>
        <w:t xml:space="preserve"> (</w:t>
      </w:r>
      <w:r w:rsidRPr="00090F75">
        <w:rPr>
          <w:rStyle w:val="StyleUnderline"/>
          <w:highlight w:val="green"/>
        </w:rPr>
        <w:t>and</w:t>
      </w:r>
      <w:r w:rsidRPr="00391E10">
        <w:rPr>
          <w:rStyle w:val="StyleUnderline"/>
        </w:rPr>
        <w:t xml:space="preserve"> severely impact/extinguish </w:t>
      </w:r>
      <w:r w:rsidRPr="00090F75">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090F75">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090F75">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424BD69" w14:textId="77777777" w:rsidR="00E30708" w:rsidRDefault="00E30708" w:rsidP="00E30708">
      <w:pPr>
        <w:pStyle w:val="Heading3"/>
      </w:pPr>
      <w:r>
        <w:t>1AC: Debris Add-Ons</w:t>
      </w:r>
    </w:p>
    <w:p w14:paraId="108311BB" w14:textId="77777777" w:rsidR="00E30708" w:rsidRPr="001F1EF8" w:rsidRDefault="00E30708" w:rsidP="00E30708">
      <w:pPr>
        <w:pStyle w:val="Heading4"/>
      </w:pPr>
      <w:r>
        <w:t xml:space="preserve">Satellite collapse </w:t>
      </w:r>
      <w:r>
        <w:rPr>
          <w:u w:val="single"/>
        </w:rPr>
        <w:t>ensures</w:t>
      </w:r>
      <w:r>
        <w:t xml:space="preserve"> nuclear miscalculation. </w:t>
      </w:r>
    </w:p>
    <w:p w14:paraId="0F4BE956" w14:textId="77777777" w:rsidR="00E30708" w:rsidRPr="002F7FDF" w:rsidRDefault="00E30708" w:rsidP="00E30708">
      <w:r>
        <w:t xml:space="preserve">Les </w:t>
      </w:r>
      <w:r w:rsidRPr="00335482">
        <w:rPr>
          <w:rStyle w:val="Style13ptBold"/>
        </w:rPr>
        <w:t>Johnson 14</w:t>
      </w:r>
      <w:r>
        <w:t xml:space="preserve">. </w:t>
      </w:r>
      <w:r w:rsidRPr="00335482">
        <w:t>Baen science fiction author, popular science writer, and NASA technologist.</w:t>
      </w:r>
      <w:r>
        <w:t xml:space="preserve"> </w:t>
      </w:r>
      <w:r w:rsidRPr="00335482">
        <w:t>“Living without satellites”</w:t>
      </w:r>
      <w:r>
        <w:t xml:space="preserve">. </w:t>
      </w:r>
      <w:hyperlink r:id="rId12" w:history="1">
        <w:r w:rsidRPr="005773F3">
          <w:rPr>
            <w:rStyle w:val="Hyperlink"/>
          </w:rPr>
          <w:t>https://www.baen.com/living_without_satellites</w:t>
        </w:r>
      </w:hyperlink>
      <w:r>
        <w:t xml:space="preserve">. </w:t>
      </w:r>
    </w:p>
    <w:p w14:paraId="6E4336C5" w14:textId="77777777" w:rsidR="00E30708" w:rsidRDefault="00E30708" w:rsidP="00E30708">
      <w:pPr>
        <w:rPr>
          <w:rStyle w:val="StyleUnderline"/>
        </w:rPr>
      </w:pPr>
      <w:r w:rsidRPr="00090F75">
        <w:rPr>
          <w:rStyle w:val="StyleUnderline"/>
          <w:highlight w:val="green"/>
        </w:rPr>
        <w:t>Satellite</w:t>
      </w:r>
      <w:r w:rsidRPr="002F7FDF">
        <w:rPr>
          <w:rStyle w:val="StyleUnderline"/>
        </w:rPr>
        <w:t xml:space="preserve"> imagery is </w:t>
      </w:r>
      <w:r w:rsidRPr="00090F75">
        <w:rPr>
          <w:rStyle w:val="StyleUnderline"/>
          <w:highlight w:val="green"/>
        </w:rPr>
        <w:t>used by</w:t>
      </w:r>
      <w:r w:rsidRPr="002F7FDF">
        <w:rPr>
          <w:rStyle w:val="StyleUnderline"/>
        </w:rPr>
        <w:t xml:space="preserve"> the </w:t>
      </w:r>
      <w:r w:rsidRPr="00090F75">
        <w:rPr>
          <w:rStyle w:val="StyleUnderline"/>
          <w:highlight w:val="green"/>
        </w:rPr>
        <w:t>military</w:t>
      </w:r>
      <w:r w:rsidRPr="002F7FDF">
        <w:rPr>
          <w:rStyle w:val="StyleUnderline"/>
        </w:rPr>
        <w:t xml:space="preserve"> and</w:t>
      </w:r>
      <w:r w:rsidRPr="002F7FDF">
        <w:rPr>
          <w:sz w:val="14"/>
        </w:rPr>
        <w:t xml:space="preserve"> our </w:t>
      </w:r>
      <w:r w:rsidRPr="002F7FDF">
        <w:rPr>
          <w:rStyle w:val="StyleUnderline"/>
        </w:rPr>
        <w:t xml:space="preserve">political leaders </w:t>
      </w:r>
      <w:r w:rsidRPr="00090F75">
        <w:rPr>
          <w:rStyle w:val="StyleUnderline"/>
          <w:highlight w:val="green"/>
        </w:rPr>
        <w:t>to maintain</w:t>
      </w:r>
      <w:r w:rsidRPr="002F7FDF">
        <w:rPr>
          <w:rStyle w:val="StyleUnderline"/>
        </w:rPr>
        <w:t xml:space="preserve"> the </w:t>
      </w:r>
      <w:r w:rsidRPr="00090F75">
        <w:rPr>
          <w:rStyle w:val="StyleUnderline"/>
          <w:highlight w:val="green"/>
        </w:rPr>
        <w:t>peace</w:t>
      </w:r>
      <w:r w:rsidRPr="002F7FDF">
        <w:rPr>
          <w:sz w:val="14"/>
        </w:rPr>
        <w:t xml:space="preserve">. </w:t>
      </w:r>
      <w:r w:rsidRPr="009B4334">
        <w:rPr>
          <w:rStyle w:val="StyleUnderline"/>
        </w:rPr>
        <w:t>When</w:t>
      </w:r>
      <w:r w:rsidRPr="002F7FDF">
        <w:rPr>
          <w:sz w:val="14"/>
        </w:rPr>
        <w:t xml:space="preserve"> your </w:t>
      </w:r>
      <w:r w:rsidRPr="002F7FDF">
        <w:rPr>
          <w:rStyle w:val="StyleUnderline"/>
        </w:rPr>
        <w:t xml:space="preserve">potential </w:t>
      </w:r>
      <w:r w:rsidRPr="00090F75">
        <w:rPr>
          <w:rStyle w:val="StyleUnderline"/>
          <w:highlight w:val="green"/>
        </w:rPr>
        <w:t>adversaries</w:t>
      </w:r>
      <w:r w:rsidRPr="002F7FDF">
        <w:rPr>
          <w:rStyle w:val="StyleUnderline"/>
        </w:rPr>
        <w:t xml:space="preserve"> </w:t>
      </w:r>
      <w:r w:rsidRPr="00090F75">
        <w:rPr>
          <w:rStyle w:val="StyleUnderline"/>
          <w:highlight w:val="green"/>
        </w:rPr>
        <w:t>can’t hide what they’re doing</w:t>
      </w:r>
      <w:r w:rsidRPr="002F7FDF">
        <w:rPr>
          <w:rStyle w:val="StyleUnderline"/>
        </w:rPr>
        <w:t xml:space="preserve">, where their armies are moving </w:t>
      </w:r>
      <w:r w:rsidRPr="00090F75">
        <w:rPr>
          <w:rStyle w:val="StyleUnderline"/>
          <w:highlight w:val="green"/>
        </w:rPr>
        <w:t>and</w:t>
      </w:r>
      <w:r w:rsidRPr="002F7FDF">
        <w:rPr>
          <w:rStyle w:val="StyleUnderline"/>
        </w:rPr>
        <w:t xml:space="preserve"> what they are doing with their civilian and </w:t>
      </w:r>
      <w:r w:rsidRPr="00090F75">
        <w:rPr>
          <w:rStyle w:val="StyleUnderline"/>
          <w:highlight w:val="green"/>
        </w:rPr>
        <w:t>military infrastructure</w:t>
      </w:r>
      <w:r w:rsidRPr="002F7FDF">
        <w:rPr>
          <w:rStyle w:val="StyleUnderline"/>
        </w:rPr>
        <w:t xml:space="preserve">, then </w:t>
      </w:r>
      <w:r w:rsidRPr="009B4334">
        <w:rPr>
          <w:rStyle w:val="StyleUnderline"/>
        </w:rPr>
        <w:t>the</w:t>
      </w:r>
      <w:r w:rsidRPr="002F7FDF">
        <w:rPr>
          <w:rStyle w:val="StyleUnderline"/>
        </w:rPr>
        <w:t xml:space="preserve"> </w:t>
      </w:r>
      <w:r w:rsidRPr="00090F75">
        <w:rPr>
          <w:rStyle w:val="StyleUnderline"/>
          <w:highlight w:val="green"/>
        </w:rPr>
        <w:t>danger of</w:t>
      </w:r>
      <w:r w:rsidRPr="002F7FDF">
        <w:rPr>
          <w:rStyle w:val="StyleUnderline"/>
        </w:rPr>
        <w:t xml:space="preserve"> surprise </w:t>
      </w:r>
      <w:r w:rsidRPr="00090F75">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090F75">
        <w:rPr>
          <w:rStyle w:val="Emphasis"/>
          <w:highlight w:val="green"/>
        </w:rPr>
        <w:t>(MAD)</w:t>
      </w:r>
      <w:r w:rsidRPr="002F7FDF">
        <w:rPr>
          <w:rStyle w:val="Emphasis"/>
        </w:rPr>
        <w:t xml:space="preserve"> </w:t>
      </w:r>
      <w:r w:rsidRPr="00090F75">
        <w:rPr>
          <w:rStyle w:val="Emphasis"/>
          <w:highlight w:val="green"/>
        </w:rPr>
        <w:t>only works if</w:t>
      </w:r>
      <w:r w:rsidRPr="002F7FDF">
        <w:rPr>
          <w:rStyle w:val="Emphasis"/>
        </w:rPr>
        <w:t xml:space="preserve"> </w:t>
      </w:r>
      <w:r w:rsidRPr="00090F75">
        <w:rPr>
          <w:rStyle w:val="Emphasis"/>
          <w:highlight w:val="green"/>
        </w:rPr>
        <w:t>both sides</w:t>
      </w:r>
      <w:r w:rsidRPr="002F7FDF">
        <w:rPr>
          <w:rStyle w:val="Emphasis"/>
        </w:rPr>
        <w:t xml:space="preserve"> </w:t>
      </w:r>
      <w:r w:rsidRPr="00090F75">
        <w:rPr>
          <w:rStyle w:val="Emphasis"/>
          <w:highlight w:val="green"/>
        </w:rPr>
        <w:t>know</w:t>
      </w:r>
      <w:r w:rsidRPr="002F7FDF">
        <w:rPr>
          <w:rStyle w:val="Emphasis"/>
        </w:rPr>
        <w:t xml:space="preserve"> </w:t>
      </w:r>
      <w:r w:rsidRPr="00090F75">
        <w:rPr>
          <w:rStyle w:val="Emphasis"/>
          <w:highlight w:val="green"/>
        </w:rPr>
        <w:t>whether</w:t>
      </w:r>
      <w:r w:rsidRPr="002F7FDF">
        <w:rPr>
          <w:rStyle w:val="Emphasis"/>
        </w:rPr>
        <w:t xml:space="preserve"> or not </w:t>
      </w:r>
      <w:r w:rsidRPr="00090F75">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090F75">
        <w:rPr>
          <w:rStyle w:val="StyleUnderline"/>
          <w:highlight w:val="green"/>
        </w:rPr>
        <w:t>making</w:t>
      </w:r>
      <w:r w:rsidRPr="002F7FDF">
        <w:rPr>
          <w:rStyle w:val="StyleUnderline"/>
        </w:rPr>
        <w:t xml:space="preserve"> an </w:t>
      </w:r>
      <w:r w:rsidRPr="00090F75">
        <w:rPr>
          <w:rStyle w:val="Emphasis"/>
          <w:highlight w:val="green"/>
        </w:rPr>
        <w:t>accidental war</w:t>
      </w:r>
      <w:r w:rsidRPr="00090F75">
        <w:rPr>
          <w:rStyle w:val="StyleUnderline"/>
          <w:highlight w:val="green"/>
        </w:rPr>
        <w:t xml:space="preserve"> far less likely</w:t>
      </w:r>
      <w:r w:rsidRPr="002F7FDF">
        <w:rPr>
          <w:rStyle w:val="StyleUnderline"/>
        </w:rPr>
        <w:t>.</w:t>
      </w:r>
      <w:r w:rsidRPr="000F2518">
        <w:t xml:space="preserve"> </w:t>
      </w:r>
      <w:r w:rsidRPr="002F7FD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090F75">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090F75">
        <w:rPr>
          <w:rStyle w:val="Emphasis"/>
          <w:highlight w:val="green"/>
        </w:rPr>
        <w:t>dependent on space</w:t>
      </w:r>
      <w:r w:rsidRPr="002F7FDF">
        <w:rPr>
          <w:rStyle w:val="Emphasis"/>
        </w:rPr>
        <w:t xml:space="preserve"> </w:t>
      </w:r>
      <w:r w:rsidRPr="00090F75">
        <w:rPr>
          <w:rStyle w:val="Emphasis"/>
          <w:highlight w:val="green"/>
        </w:rPr>
        <w:t>satellites</w:t>
      </w:r>
      <w:r w:rsidRPr="002F7FDF">
        <w:rPr>
          <w:sz w:val="14"/>
        </w:rPr>
        <w:t xml:space="preserve">. We space advocates should celebrate our success and be terrified of it at the same time. </w:t>
      </w:r>
      <w:r w:rsidRPr="00090F75">
        <w:rPr>
          <w:rStyle w:val="StyleUnderline"/>
          <w:highlight w:val="green"/>
        </w:rPr>
        <w:t>Should we lose</w:t>
      </w:r>
      <w:r w:rsidRPr="002F7FDF">
        <w:rPr>
          <w:rStyle w:val="StyleUnderline"/>
        </w:rPr>
        <w:t xml:space="preserve"> these fragile </w:t>
      </w:r>
      <w:r w:rsidRPr="00090F75">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090F75">
        <w:rPr>
          <w:rStyle w:val="Emphasis"/>
          <w:highlight w:val="green"/>
        </w:rPr>
        <w:t>Lives would be</w:t>
      </w:r>
      <w:r w:rsidRPr="002F7FDF">
        <w:rPr>
          <w:rStyle w:val="Emphasis"/>
        </w:rPr>
        <w:t xml:space="preserve"> put </w:t>
      </w:r>
      <w:r w:rsidRPr="00090F75">
        <w:rPr>
          <w:rStyle w:val="Emphasis"/>
          <w:highlight w:val="green"/>
        </w:rPr>
        <w:t>at risk</w:t>
      </w:r>
      <w:r w:rsidRPr="002F7FDF">
        <w:rPr>
          <w:rStyle w:val="StyleUnderline"/>
        </w:rPr>
        <w:t xml:space="preserve"> and the productivity of our farming would dramatically decrease (weather satellite loss). The </w:t>
      </w:r>
      <w:r w:rsidRPr="00090F75">
        <w:rPr>
          <w:rStyle w:val="StyleUnderline"/>
          <w:highlight w:val="green"/>
        </w:rPr>
        <w:t>risk of</w:t>
      </w:r>
      <w:r w:rsidRPr="002F7FDF">
        <w:rPr>
          <w:rStyle w:val="StyleUnderline"/>
        </w:rPr>
        <w:t xml:space="preserve"> war, including </w:t>
      </w:r>
      <w:r w:rsidRPr="00090F75">
        <w:rPr>
          <w:rStyle w:val="Emphasis"/>
          <w:highlight w:val="green"/>
        </w:rPr>
        <w:t>nuclear war, would increase</w:t>
      </w:r>
      <w:r w:rsidRPr="002F7FDF">
        <w:rPr>
          <w:rStyle w:val="StyleUnderline"/>
        </w:rPr>
        <w:t xml:space="preserve"> (loss of spy satellites) </w:t>
      </w:r>
      <w:r w:rsidRPr="00090F75">
        <w:rPr>
          <w:rStyle w:val="StyleUnderline"/>
          <w:highlight w:val="green"/>
        </w:rPr>
        <w:t>and</w:t>
      </w:r>
      <w:r w:rsidRPr="002F7FDF">
        <w:rPr>
          <w:rStyle w:val="StyleUnderline"/>
        </w:rPr>
        <w:t xml:space="preserve"> our </w:t>
      </w:r>
      <w:r w:rsidRPr="00090F75">
        <w:rPr>
          <w:rStyle w:val="StyleUnderline"/>
          <w:highlight w:val="green"/>
        </w:rPr>
        <w:t>military’s ability to react</w:t>
      </w:r>
      <w:r w:rsidRPr="002F7FDF">
        <w:rPr>
          <w:rStyle w:val="StyleUnderline"/>
        </w:rPr>
        <w:t xml:space="preserve"> to crises </w:t>
      </w:r>
      <w:r w:rsidRPr="00090F75">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090F75">
        <w:rPr>
          <w:rStyle w:val="StyleUnderline"/>
          <w:highlight w:val="green"/>
        </w:rPr>
        <w:t>reduced</w:t>
      </w:r>
      <w:r w:rsidRPr="002F7FDF">
        <w:rPr>
          <w:rStyle w:val="StyleUnderline"/>
        </w:rPr>
        <w:t xml:space="preserve"> (loss of military logistics and intelligence gathering satellites).</w:t>
      </w:r>
    </w:p>
    <w:p w14:paraId="23991C0E" w14:textId="77777777" w:rsidR="00E30708" w:rsidRDefault="00E30708" w:rsidP="00E30708">
      <w:pPr>
        <w:pStyle w:val="Heading4"/>
      </w:pPr>
      <w:r>
        <w:t>Kessler syndrome ensures cascading impacts - satellites solve every impact, including military readiness, internet, and space weather.</w:t>
      </w:r>
    </w:p>
    <w:p w14:paraId="43D5FB8F" w14:textId="77777777" w:rsidR="00E30708" w:rsidRPr="00C0171A" w:rsidRDefault="00E30708" w:rsidP="00E30708">
      <w:r w:rsidRPr="0001386E">
        <w:rPr>
          <w:rStyle w:val="Style13ptBold"/>
        </w:rPr>
        <w:t>Dvorsky 15</w:t>
      </w:r>
      <w:r>
        <w:t xml:space="preserve"> George Dvorsky 6-4-2015 “</w:t>
      </w:r>
      <w:r w:rsidRPr="00335482">
        <w:t>What Would Happen If All Our Satellites Were Suddenly Destroyed?</w:t>
      </w:r>
      <w:r>
        <w:t xml:space="preserve">” </w:t>
      </w:r>
      <w:hyperlink r:id="rId13" w:history="1">
        <w:r w:rsidRPr="005773F3">
          <w:rPr>
            <w:rStyle w:val="Hyperlink"/>
          </w:rPr>
          <w:t>https://io9.gizmodo.com/what-would-happen-if-all-our-satellites-were-suddenly-d-1709006681</w:t>
        </w:r>
      </w:hyperlink>
      <w:r>
        <w:t xml:space="preserve"> (</w:t>
      </w:r>
      <w:r w:rsidRPr="0001386E">
        <w:t>Senior staff reporter at Gizmodo specializing in astronomy, space exploration, SETI, archaeology, bioethics, animal intelligence, human enhancement, and risks posed by AI and other advanced tech.</w:t>
      </w:r>
      <w:r>
        <w:t xml:space="preserve">)//Elmer </w:t>
      </w:r>
    </w:p>
    <w:p w14:paraId="032078D1" w14:textId="77777777" w:rsidR="00E30708" w:rsidRPr="007349AD" w:rsidRDefault="00E30708" w:rsidP="00E30708">
      <w:pPr>
        <w:rPr>
          <w:sz w:val="16"/>
        </w:rPr>
      </w:pPr>
      <w:r w:rsidRPr="0001386E">
        <w:rPr>
          <w:rStyle w:val="StyleUnderline"/>
        </w:rPr>
        <w:t xml:space="preserve">Lastly, there’s the </w:t>
      </w:r>
      <w:hyperlink r:id="rId14" w:tgtFrame="_blank" w:history="1">
        <w:r w:rsidRPr="00090F75">
          <w:rPr>
            <w:rStyle w:val="Emphasis"/>
            <w:highlight w:val="green"/>
            <w:bdr w:val="single" w:sz="18" w:space="0" w:color="auto"/>
          </w:rPr>
          <w:t>Kessler Syndrome</w:t>
        </w:r>
      </w:hyperlink>
      <w:r w:rsidRPr="00432CD3">
        <w:rPr>
          <w:rStyle w:val="Emphasis"/>
          <w:bdr w:val="single" w:sz="18" w:space="0" w:color="auto"/>
        </w:rPr>
        <w:t xml:space="preserve"> to </w:t>
      </w:r>
      <w:r w:rsidRPr="00090F75">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090F75">
        <w:rPr>
          <w:rStyle w:val="Emphasis"/>
          <w:highlight w:val="green"/>
        </w:rPr>
        <w:t>formed</w:t>
      </w:r>
      <w:r w:rsidRPr="0001386E">
        <w:rPr>
          <w:rStyle w:val="StyleUnderline"/>
        </w:rPr>
        <w:t xml:space="preserve"> an ever-growing cloud of orbiting space </w:t>
      </w:r>
      <w:r w:rsidRPr="00090F75">
        <w:rPr>
          <w:rStyle w:val="Emphasis"/>
          <w:highlight w:val="green"/>
        </w:rPr>
        <w:t>debris</w:t>
      </w:r>
      <w:r w:rsidRPr="0001386E">
        <w:rPr>
          <w:rStyle w:val="StyleUnderline"/>
        </w:rPr>
        <w:t xml:space="preserve">. </w:t>
      </w:r>
      <w:r w:rsidRPr="00090F75">
        <w:rPr>
          <w:rStyle w:val="Emphasis"/>
          <w:highlight w:val="green"/>
        </w:rPr>
        <w:t>Anything in the cloud’s wake</w:t>
      </w:r>
      <w:r w:rsidRPr="0001386E">
        <w:rPr>
          <w:rStyle w:val="StyleUnderline"/>
        </w:rPr>
        <w:t xml:space="preserve"> — </w:t>
      </w:r>
      <w:r w:rsidRPr="00090F75">
        <w:rPr>
          <w:rStyle w:val="Emphasis"/>
          <w:highlight w:val="green"/>
        </w:rPr>
        <w:t>including satellites,</w:t>
      </w:r>
      <w:r w:rsidRPr="0001386E">
        <w:rPr>
          <w:rStyle w:val="StyleUnderline"/>
        </w:rPr>
        <w:t xml:space="preserve"> space stations, and astronauts — </w:t>
      </w:r>
      <w:r w:rsidRPr="00090F75">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5"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090F75">
        <w:rPr>
          <w:rStyle w:val="Emphasis"/>
          <w:highlight w:val="green"/>
        </w:rPr>
        <w:t>instigate</w:t>
      </w:r>
      <w:r w:rsidRPr="0001386E">
        <w:rPr>
          <w:rStyle w:val="StyleUnderline"/>
        </w:rPr>
        <w:t xml:space="preserve"> a tremendous </w:t>
      </w:r>
      <w:r w:rsidRPr="00090F75">
        <w:rPr>
          <w:rStyle w:val="Emphasis"/>
          <w:highlight w:val="green"/>
        </w:rPr>
        <w:t>disruption to</w:t>
      </w:r>
      <w:r w:rsidRPr="00432CD3">
        <w:rPr>
          <w:rStyle w:val="StyleUnderline"/>
        </w:rPr>
        <w:t xml:space="preserve"> our current mode </w:t>
      </w:r>
      <w:r w:rsidRPr="00090F75">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6" w:history="1">
        <w:r w:rsidRPr="0001386E">
          <w:rPr>
            <w:rStyle w:val="StyleUnderline"/>
          </w:rPr>
          <w:t>domains</w:t>
        </w:r>
      </w:hyperlink>
      <w:r w:rsidRPr="0001386E">
        <w:rPr>
          <w:rStyle w:val="StyleUnderline"/>
        </w:rPr>
        <w:t xml:space="preserve">. Compromised Communications Almost immediately we’d notice a </w:t>
      </w:r>
      <w:r w:rsidRPr="00090F75">
        <w:rPr>
          <w:rStyle w:val="Emphasis"/>
          <w:highlight w:val="green"/>
        </w:rPr>
        <w:t>dramatic reduction in our ability to communicate</w:t>
      </w:r>
      <w:r w:rsidRPr="0001386E">
        <w:rPr>
          <w:rStyle w:val="StyleUnderline"/>
        </w:rPr>
        <w:t xml:space="preserve">, </w:t>
      </w:r>
      <w:r w:rsidRPr="00090F75">
        <w:rPr>
          <w:rStyle w:val="Emphasis"/>
          <w:highlight w:val="green"/>
        </w:rPr>
        <w:t>share information, and conduct transactions</w:t>
      </w:r>
      <w:r w:rsidRPr="0001386E">
        <w:rPr>
          <w:rStyle w:val="StyleUnderline"/>
        </w:rPr>
        <w:t xml:space="preserve">. “If our communications satellites are lost, then bandwidth is also lost,” </w:t>
      </w:r>
      <w:hyperlink r:id="rId17"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18"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19"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090F75">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090F75">
        <w:rPr>
          <w:rStyle w:val="Emphasis"/>
          <w:highlight w:val="green"/>
        </w:rPr>
        <w:t>Hundreds of millions of Internet connections</w:t>
      </w:r>
      <w:r w:rsidRPr="0001386E">
        <w:rPr>
          <w:rStyle w:val="StyleUnderline"/>
        </w:rPr>
        <w:t xml:space="preserve"> </w:t>
      </w:r>
      <w:r w:rsidRPr="00090F75">
        <w:rPr>
          <w:rStyle w:val="Emphasis"/>
          <w:highlight w:val="green"/>
        </w:rPr>
        <w:t>would vanish</w:t>
      </w:r>
      <w:r w:rsidRPr="0001386E">
        <w:rPr>
          <w:rStyle w:val="StyleUnderline"/>
        </w:rPr>
        <w:t xml:space="preserve">, or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actually have a precedent for a dramatic — albeit brief — disruption in com-sat capability. </w:t>
      </w:r>
      <w:r w:rsidRPr="0001386E">
        <w:rPr>
          <w:rStyle w:val="StyleUnderline"/>
        </w:rPr>
        <w:t xml:space="preserve">Back in 1998, </w:t>
      </w:r>
      <w:hyperlink r:id="rId20" w:tgtFrame="_blank" w:history="1">
        <w:r w:rsidRPr="0001386E">
          <w:rPr>
            <w:rStyle w:val="StyleUnderline"/>
          </w:rPr>
          <w:t>there was a day in which a single satellite failed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xml:space="preserve">. Though backup systems exist, airlines use GPS to chart the most fuel-efficient and expeditious routes. Without GPS and telecomm-sats,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090F75">
        <w:rPr>
          <w:rStyle w:val="StyleUnderline"/>
          <w:highlight w:val="green"/>
        </w:rPr>
        <w:t>disruptions</w:t>
      </w:r>
      <w:r w:rsidRPr="0001386E">
        <w:rPr>
          <w:rStyle w:val="StyleUnderline"/>
        </w:rPr>
        <w:t xml:space="preserve"> could </w:t>
      </w:r>
      <w:r w:rsidRPr="00090F75">
        <w:rPr>
          <w:rStyle w:val="StyleUnderline"/>
          <w:highlight w:val="green"/>
        </w:rPr>
        <w:t>affect</w:t>
      </w:r>
      <w:r w:rsidRPr="0001386E">
        <w:rPr>
          <w:rStyle w:val="StyleUnderline"/>
        </w:rPr>
        <w:t xml:space="preserve"> everything from </w:t>
      </w:r>
      <w:r w:rsidRPr="00090F75">
        <w:rPr>
          <w:rStyle w:val="StyleUnderline"/>
          <w:highlight w:val="green"/>
        </w:rPr>
        <w:t xml:space="preserve">the power grid </w:t>
      </w:r>
      <w:r w:rsidRPr="0001386E">
        <w:rPr>
          <w:rStyle w:val="StyleUnderline"/>
        </w:rPr>
        <w:t>through to the financial sector. In the report, “</w:t>
      </w:r>
      <w:hyperlink r:id="rId21"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2" w:history="1">
        <w:r w:rsidRPr="007349AD">
          <w:rPr>
            <w:rStyle w:val="StyleUnderline"/>
          </w:rPr>
          <w:t>phone</w:t>
        </w:r>
      </w:hyperlink>
      <w:r w:rsidRPr="007349AD">
        <w:rPr>
          <w:rStyle w:val="StyleUnderline"/>
        </w:rPr>
        <w:t xml:space="preserve">, TV, radio, ATM access, </w:t>
      </w:r>
      <w:hyperlink r:id="rId23"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4"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090F75">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090F75">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as </w:t>
      </w:r>
      <w:r w:rsidRPr="00090F75">
        <w:rPr>
          <w:rStyle w:val="Emphasis"/>
          <w:highlight w:val="green"/>
        </w:rPr>
        <w:t>the “backbone” of the U.S. military</w:t>
      </w:r>
      <w:r w:rsidRPr="0001386E">
        <w:rPr>
          <w:rStyle w:val="StyleUnderline"/>
        </w:rPr>
        <w:t xml:space="preserve">. And as 21st century warfare expert </w:t>
      </w:r>
      <w:hyperlink r:id="rId25" w:tgtFrame="_blank" w:history="1">
        <w:r w:rsidRPr="0001386E">
          <w:rPr>
            <w:rStyle w:val="StyleUnderline"/>
          </w:rPr>
          <w:t>Peter W. Singer</w:t>
        </w:r>
      </w:hyperlink>
      <w:r w:rsidRPr="0001386E">
        <w:rPr>
          <w:rStyle w:val="StyleUnderline"/>
        </w:rPr>
        <w:t xml:space="preserve"> from </w:t>
      </w:r>
      <w:hyperlink r:id="rId26"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090F75">
        <w:rPr>
          <w:rStyle w:val="StyleUnderline"/>
          <w:highlight w:val="green"/>
        </w:rPr>
        <w:t>drones</w:t>
      </w:r>
      <w:r w:rsidRPr="0001386E">
        <w:rPr>
          <w:rStyle w:val="StyleUnderline"/>
        </w:rPr>
        <w:t xml:space="preserve">, our </w:t>
      </w:r>
      <w:r w:rsidRPr="00090F75">
        <w:rPr>
          <w:rStyle w:val="StyleUnderline"/>
          <w:highlight w:val="green"/>
        </w:rPr>
        <w:t>missiles</w:t>
      </w:r>
      <w:r w:rsidRPr="0001386E">
        <w:rPr>
          <w:rStyle w:val="StyleUnderline"/>
        </w:rPr>
        <w:t xml:space="preserve">, even our </w:t>
      </w:r>
      <w:r w:rsidRPr="00090F75">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090F75">
        <w:rPr>
          <w:rStyle w:val="StyleUnderline"/>
          <w:highlight w:val="green"/>
        </w:rPr>
        <w:t>dependent on satellites</w:t>
      </w:r>
      <w:r w:rsidRPr="0001386E">
        <w:rPr>
          <w:rStyle w:val="StyleUnderline"/>
        </w:rPr>
        <w:t xml:space="preserve"> </w:t>
      </w:r>
      <w:r w:rsidRPr="00090F75">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090F75">
        <w:rPr>
          <w:rStyle w:val="StyleUnderline"/>
          <w:highlight w:val="green"/>
        </w:rPr>
        <w:t>monitor space weather</w:t>
      </w:r>
      <w:r w:rsidRPr="0001386E">
        <w:rPr>
          <w:rStyle w:val="StyleUnderline"/>
        </w:rPr>
        <w:t xml:space="preserve">, </w:t>
      </w:r>
      <w:r w:rsidRPr="00090F75">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14:paraId="0FC79191" w14:textId="77777777" w:rsidR="00E30708" w:rsidRDefault="00E30708" w:rsidP="00E30708">
      <w:pPr>
        <w:pStyle w:val="Heading4"/>
      </w:pPr>
      <w:r>
        <w:t xml:space="preserve">Internet </w:t>
      </w:r>
      <w:r>
        <w:rPr>
          <w:u w:val="single"/>
        </w:rPr>
        <w:t>solves</w:t>
      </w:r>
      <w:r>
        <w:t xml:space="preserve"> extinction</w:t>
      </w:r>
    </w:p>
    <w:p w14:paraId="76281E86" w14:textId="77777777" w:rsidR="00E30708" w:rsidRPr="00A9553E" w:rsidRDefault="00E30708" w:rsidP="00E30708">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[David Eagleman is a  neuroscientist at Baylor College of Medicine, where he directs the Laboratory for Perception and Action and the Initiative on Neuroscience and Law and author of Sum (Canongate). Nov. 9, 2010, “ Six ways the internet will save civilization,”</w:t>
      </w:r>
      <w:r w:rsidRPr="00A9553E">
        <w:rPr>
          <w:rFonts w:eastAsia="Calibri"/>
        </w:rPr>
        <w:br/>
        <w:t xml:space="preserve"> http://www.wired.co.uk/magazine/archive/2010/12/start/apocalypse-no]</w:t>
      </w:r>
    </w:p>
    <w:p w14:paraId="7C27EA05" w14:textId="77777777" w:rsidR="00E30708" w:rsidRPr="005319BF" w:rsidRDefault="00E30708" w:rsidP="00E30708">
      <w:pPr>
        <w:rPr>
          <w:rFonts w:eastAsia="Calibri"/>
          <w:sz w:val="14"/>
        </w:rPr>
      </w:pPr>
      <w:r w:rsidRPr="004B59C3">
        <w:rPr>
          <w:rFonts w:eastAsia="Calibri"/>
          <w:sz w:val="14"/>
        </w:rPr>
        <w:t xml:space="preserve">Many </w:t>
      </w:r>
      <w:r w:rsidRPr="00A9553E">
        <w:rPr>
          <w:rFonts w:eastAsia="Calibri"/>
          <w:b/>
          <w:u w:val="single"/>
        </w:rPr>
        <w:t xml:space="preserve">great </w:t>
      </w:r>
      <w:r w:rsidRPr="00090F75">
        <w:rPr>
          <w:rFonts w:eastAsia="Calibri"/>
          <w:b/>
          <w:highlight w:val="green"/>
          <w:u w:val="single"/>
        </w:rPr>
        <w:t xml:space="preserve">civilisations </w:t>
      </w:r>
      <w:r w:rsidRPr="004B59C3">
        <w:rPr>
          <w:rFonts w:eastAsia="Calibri"/>
          <w:b/>
          <w:u w:val="single"/>
        </w:rPr>
        <w:t xml:space="preserve">have </w:t>
      </w:r>
      <w:r w:rsidRPr="00090F75">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this results </w:t>
      </w:r>
      <w:r w:rsidRPr="00090F75">
        <w:rPr>
          <w:rFonts w:eastAsia="Calibri"/>
          <w:b/>
          <w:highlight w:val="green"/>
          <w:u w:val="single"/>
        </w:rPr>
        <w:t xml:space="preserve">from: </w:t>
      </w:r>
      <w:r w:rsidRPr="004B59C3">
        <w:rPr>
          <w:rFonts w:eastAsia="Calibri"/>
          <w:b/>
          <w:u w:val="single"/>
          <w:bdr w:val="single" w:sz="18" w:space="0" w:color="auto" w:frame="1"/>
        </w:rPr>
        <w:t xml:space="preserve">natural </w:t>
      </w:r>
      <w:r w:rsidRPr="00090F75">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090F75">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090F75">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we command a technology that no one else possessed: a rapid communication network that finds its highest expression in the internet</w:t>
      </w:r>
      <w:r w:rsidRPr="004B59C3">
        <w:rPr>
          <w:rFonts w:eastAsia="Calibri"/>
          <w:sz w:val="14"/>
        </w:rPr>
        <w:t xml:space="preserve">. I propose that there are six ways in which </w:t>
      </w:r>
      <w:r w:rsidRPr="004B59C3">
        <w:rPr>
          <w:rFonts w:eastAsia="Calibri"/>
          <w:b/>
          <w:u w:val="single"/>
        </w:rPr>
        <w:t xml:space="preserve">the </w:t>
      </w:r>
      <w:r w:rsidRPr="00090F75">
        <w:rPr>
          <w:rFonts w:eastAsia="Calibri"/>
          <w:b/>
          <w:highlight w:val="green"/>
          <w:u w:val="single"/>
        </w:rPr>
        <w:t xml:space="preserve">net </w:t>
      </w:r>
      <w:r w:rsidRPr="00A9553E">
        <w:rPr>
          <w:rFonts w:eastAsia="Calibri"/>
          <w:b/>
          <w:u w:val="single"/>
        </w:rPr>
        <w:t xml:space="preserve">has </w:t>
      </w:r>
      <w:r w:rsidRPr="00090F75">
        <w:rPr>
          <w:rFonts w:eastAsia="Calibri"/>
          <w:b/>
          <w:highlight w:val="green"/>
          <w:u w:val="single"/>
        </w:rPr>
        <w:t xml:space="preserve">vastly reduced </w:t>
      </w:r>
      <w:r w:rsidRPr="00A9553E">
        <w:rPr>
          <w:rFonts w:eastAsia="Calibri"/>
          <w:b/>
          <w:u w:val="single"/>
        </w:rPr>
        <w:t xml:space="preserve">the </w:t>
      </w:r>
      <w:r w:rsidRPr="00090F75">
        <w:rPr>
          <w:rFonts w:eastAsia="Calibri"/>
          <w:b/>
          <w:highlight w:val="green"/>
          <w:u w:val="single"/>
        </w:rPr>
        <w:t xml:space="preserve">threat of societal collapse. Epidemics </w:t>
      </w:r>
      <w:r w:rsidRPr="004B59C3">
        <w:rPr>
          <w:rFonts w:eastAsia="Calibri"/>
          <w:b/>
          <w:u w:val="single"/>
        </w:rPr>
        <w:t xml:space="preserve">can be </w:t>
      </w:r>
      <w:r w:rsidRPr="00090F75">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090F75">
        <w:rPr>
          <w:rFonts w:eastAsia="Calibri"/>
          <w:b/>
          <w:highlight w:val="green"/>
          <w:u w:val="single"/>
        </w:rPr>
        <w:t xml:space="preserve">work telepresently </w:t>
      </w:r>
      <w:r w:rsidRPr="004B59C3">
        <w:rPr>
          <w:rFonts w:eastAsia="Calibri"/>
          <w:b/>
          <w:u w:val="single"/>
        </w:rPr>
        <w:t xml:space="preserve">can </w:t>
      </w:r>
      <w:r w:rsidRPr="00090F75">
        <w:rPr>
          <w:rFonts w:eastAsia="Calibri"/>
          <w:b/>
          <w:highlight w:val="green"/>
          <w:u w:val="single"/>
        </w:rPr>
        <w:t xml:space="preserve">inhibit </w:t>
      </w:r>
      <w:r w:rsidRPr="004B59C3">
        <w:rPr>
          <w:rFonts w:eastAsia="Calibri"/>
          <w:b/>
          <w:u w:val="single"/>
        </w:rPr>
        <w:t xml:space="preserve">microbial </w:t>
      </w:r>
      <w:r w:rsidRPr="00090F75">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090F75">
        <w:rPr>
          <w:rFonts w:eastAsia="Calibri"/>
          <w:b/>
          <w:highlight w:val="green"/>
          <w:u w:val="single"/>
        </w:rPr>
        <w:t xml:space="preserve">we can fluidly </w:t>
      </w:r>
      <w:r w:rsidRPr="004B59C3">
        <w:rPr>
          <w:rFonts w:eastAsia="Calibri"/>
          <w:b/>
          <w:u w:val="single"/>
        </w:rPr>
        <w:t xml:space="preserve">shift into a </w:t>
      </w:r>
      <w:r w:rsidRPr="00090F75">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090F75">
        <w:rPr>
          <w:rFonts w:eastAsia="Calibri"/>
          <w:b/>
          <w:highlight w:val="green"/>
          <w:u w:val="single"/>
        </w:rPr>
        <w:t xml:space="preserve">predict </w:t>
      </w:r>
      <w:r w:rsidRPr="004B59C3">
        <w:rPr>
          <w:rFonts w:eastAsia="Calibri"/>
          <w:b/>
          <w:u w:val="single"/>
        </w:rPr>
        <w:t xml:space="preserve">natural </w:t>
      </w:r>
      <w:r w:rsidRPr="00090F75">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r w:rsidRPr="004B59C3">
        <w:rPr>
          <w:rFonts w:eastAsia="Calibri"/>
          <w:sz w:val="14"/>
        </w:rPr>
        <w:t xml:space="preserve">Historically,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civilisation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By the time the idea reached North America, native civilisations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spectre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090F75">
        <w:rPr>
          <w:rFonts w:eastAsia="Calibri"/>
          <w:b/>
          <w:highlight w:val="green"/>
          <w:u w:val="single"/>
        </w:rPr>
        <w:t xml:space="preserve">Human capital </w:t>
      </w:r>
      <w:r w:rsidRPr="004B59C3">
        <w:rPr>
          <w:rFonts w:eastAsia="Calibri"/>
          <w:b/>
          <w:u w:val="single"/>
        </w:rPr>
        <w:t xml:space="preserve">is </w:t>
      </w:r>
      <w:r w:rsidRPr="00090F75">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090F75">
        <w:rPr>
          <w:rFonts w:eastAsia="Calibri"/>
          <w:b/>
          <w:highlight w:val="green"/>
          <w:u w:val="single"/>
        </w:rPr>
        <w:t>The net opens</w:t>
      </w:r>
      <w:r w:rsidRPr="00A9553E">
        <w:rPr>
          <w:rFonts w:eastAsia="Calibri"/>
          <w:b/>
          <w:u w:val="single"/>
        </w:rPr>
        <w:t xml:space="preserve"> the gates </w:t>
      </w:r>
      <w:r w:rsidRPr="00090F75">
        <w:rPr>
          <w:rFonts w:eastAsia="Calibri"/>
          <w:b/>
          <w:highlight w:val="green"/>
          <w:u w:val="single"/>
        </w:rPr>
        <w:t>ed</w:t>
      </w:r>
      <w:r w:rsidRPr="004B59C3">
        <w:rPr>
          <w:rFonts w:eastAsia="Calibri"/>
          <w:b/>
          <w:u w:val="single"/>
        </w:rPr>
        <w:t>ucation</w:t>
      </w:r>
      <w:r w:rsidRPr="00090F75">
        <w:rPr>
          <w:rFonts w:eastAsia="Calibri"/>
          <w:b/>
          <w:highlight w:val="green"/>
          <w:u w:val="single"/>
        </w:rPr>
        <w:t xml:space="preserve"> to anyone </w:t>
      </w:r>
      <w:r w:rsidRPr="004B59C3">
        <w:rPr>
          <w:rFonts w:eastAsia="Calibri"/>
          <w:b/>
          <w:u w:val="single"/>
        </w:rPr>
        <w:t>with a computer</w:t>
      </w:r>
      <w:r w:rsidRPr="004B59C3">
        <w:rPr>
          <w:rFonts w:eastAsia="Calibri"/>
          <w:sz w:val="14"/>
        </w:rPr>
        <w:t>. A motivated teen anywhere on the planet can walk through the world’s knowledge -- from the webs of Wikipedia to the curriculum of MIT’s OpenCourseWare</w:t>
      </w:r>
      <w:r w:rsidRPr="00A9553E">
        <w:rPr>
          <w:rFonts w:eastAsia="Calibri"/>
          <w:b/>
          <w:sz w:val="20"/>
          <w:u w:val="single"/>
        </w:rPr>
        <w:t xml:space="preserve">. </w:t>
      </w:r>
      <w:r w:rsidRPr="00A9553E">
        <w:rPr>
          <w:rFonts w:eastAsia="Calibri"/>
          <w:b/>
          <w:u w:val="single"/>
        </w:rPr>
        <w:t xml:space="preserve">The new </w:t>
      </w:r>
      <w:r w:rsidRPr="00090F75">
        <w:rPr>
          <w:rFonts w:eastAsia="Calibri"/>
          <w:b/>
          <w:highlight w:val="green"/>
          <w:u w:val="single"/>
        </w:rPr>
        <w:t xml:space="preserve">human capital will serve us </w:t>
      </w:r>
      <w:r w:rsidRPr="004B59C3">
        <w:rPr>
          <w:rFonts w:eastAsia="Calibri"/>
          <w:b/>
          <w:u w:val="single"/>
        </w:rPr>
        <w:t xml:space="preserve">well </w:t>
      </w:r>
      <w:r w:rsidRPr="00090F75">
        <w:rPr>
          <w:rFonts w:eastAsia="Calibri"/>
          <w:b/>
          <w:highlight w:val="green"/>
          <w:u w:val="single"/>
        </w:rPr>
        <w:t xml:space="preserve">when we confront </w:t>
      </w:r>
      <w:r w:rsidRPr="00090F75">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090F75">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090F75">
        <w:rPr>
          <w:rFonts w:eastAsia="Calibri"/>
          <w:b/>
          <w:highlight w:val="green"/>
          <w:u w:val="single"/>
        </w:rPr>
        <w:t>vast, networked communication can be an antidote to</w:t>
      </w:r>
      <w:r w:rsidRPr="00A9553E">
        <w:rPr>
          <w:rFonts w:eastAsia="Calibri"/>
          <w:b/>
          <w:u w:val="single"/>
        </w:rPr>
        <w:t xml:space="preserve"> several of the most </w:t>
      </w:r>
      <w:r w:rsidRPr="00090F75">
        <w:rPr>
          <w:rFonts w:eastAsia="Calibri"/>
          <w:b/>
          <w:highlight w:val="green"/>
          <w:u w:val="single"/>
          <w:bdr w:val="single" w:sz="18" w:space="0" w:color="auto" w:frame="1"/>
        </w:rPr>
        <w:t>deadly diseases threatening civilisation.</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2249BF06" w14:textId="77777777" w:rsidR="00E30708" w:rsidRPr="00FF0F54" w:rsidRDefault="00E30708" w:rsidP="00E30708">
      <w:pPr>
        <w:pStyle w:val="Heading4"/>
        <w:rPr>
          <w:rFonts w:cs="Arial"/>
        </w:rPr>
      </w:pPr>
      <w:r>
        <w:rPr>
          <w:rFonts w:cs="Arial"/>
        </w:rPr>
        <w:t xml:space="preserve">Severe space weather risks extinction though nuclear </w:t>
      </w:r>
      <w:r w:rsidRPr="001012B9">
        <w:rPr>
          <w:rFonts w:cs="Arial"/>
          <w:u w:val="single"/>
        </w:rPr>
        <w:t>miscalc</w:t>
      </w:r>
      <w:r>
        <w:rPr>
          <w:rFonts w:cs="Arial"/>
        </w:rPr>
        <w:t xml:space="preserve">,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and </w:t>
      </w:r>
      <w:r w:rsidRPr="001012B9">
        <w:rPr>
          <w:rFonts w:cs="Arial"/>
          <w:u w:val="single"/>
        </w:rPr>
        <w:t>pandemics</w:t>
      </w:r>
    </w:p>
    <w:p w14:paraId="023210BE" w14:textId="77777777" w:rsidR="00E30708" w:rsidRPr="00FF0F54" w:rsidRDefault="00E30708" w:rsidP="00E30708">
      <w:pPr>
        <w:rPr>
          <w:rStyle w:val="Style13ptBold"/>
          <w:b w:val="0"/>
          <w:sz w:val="16"/>
        </w:rPr>
      </w:pPr>
      <w:r w:rsidRPr="00FF0F54">
        <w:rPr>
          <w:rStyle w:val="Style13ptBold"/>
        </w:rPr>
        <w:t xml:space="preserve">Loper 19 </w:t>
      </w:r>
      <w:r w:rsidRPr="00665E4C">
        <w:t>[Dr. Robert D. Loper,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55B8E80B" w14:textId="77777777" w:rsidR="00E30708" w:rsidRDefault="00E30708" w:rsidP="00E30708">
      <w:pPr>
        <w:rPr>
          <w:sz w:val="16"/>
        </w:rPr>
      </w:pPr>
      <w:r w:rsidRPr="00FF0F54">
        <w:rPr>
          <w:sz w:val="16"/>
        </w:rPr>
        <w:t xml:space="preserve">Eastwood et al. (2017), the National Academy of Sciences (2008), and the Royal Academy of Engineering (2013) outline the potential economic </w:t>
      </w:r>
      <w:r w:rsidRPr="00090F75">
        <w:rPr>
          <w:rStyle w:val="StyleUnderline"/>
          <w:highlight w:val="green"/>
        </w:rPr>
        <w:t xml:space="preserve">impacts of </w:t>
      </w:r>
      <w:r w:rsidRPr="00090F75">
        <w:rPr>
          <w:rStyle w:val="Emphasis"/>
          <w:highlight w:val="green"/>
        </w:rPr>
        <w:t>severe space weather</w:t>
      </w:r>
      <w:r w:rsidRPr="00FF0F54">
        <w:rPr>
          <w:sz w:val="16"/>
        </w:rPr>
        <w:t xml:space="preserve">. In particular, major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090F75">
        <w:rPr>
          <w:rStyle w:val="StyleUnderline"/>
          <w:highlight w:val="green"/>
        </w:rPr>
        <w:t>includ</w:t>
      </w:r>
      <w:r w:rsidRPr="00FF0F54">
        <w:rPr>
          <w:sz w:val="16"/>
        </w:rPr>
        <w:t xml:space="preserve">ing the following. 1. </w:t>
      </w:r>
      <w:r w:rsidRPr="00115E19">
        <w:rPr>
          <w:rStyle w:val="Emphasis"/>
        </w:rPr>
        <w:t xml:space="preserve">Power </w:t>
      </w:r>
      <w:r w:rsidRPr="00090F75">
        <w:rPr>
          <w:rStyle w:val="Emphasis"/>
          <w:highlight w:val="green"/>
        </w:rPr>
        <w:t>grid failure</w:t>
      </w:r>
      <w:r w:rsidRPr="00FF0F54">
        <w:rPr>
          <w:sz w:val="16"/>
        </w:rPr>
        <w:t xml:space="preserve"> </w:t>
      </w:r>
      <w:r w:rsidRPr="00FF0F54">
        <w:rPr>
          <w:rStyle w:val="StyleUnderline"/>
        </w:rPr>
        <w:t>due to destruction of large transformers by geomagnetically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090F75">
        <w:rPr>
          <w:rStyle w:val="StyleUnderline"/>
          <w:highlight w:val="green"/>
        </w:rPr>
        <w:t>such</w:t>
      </w:r>
      <w:r w:rsidRPr="00FF0F54">
        <w:rPr>
          <w:rStyle w:val="StyleUnderline"/>
        </w:rPr>
        <w:t xml:space="preserve"> a power </w:t>
      </w:r>
      <w:r w:rsidRPr="00C468E5">
        <w:rPr>
          <w:rStyle w:val="StyleUnderline"/>
        </w:rPr>
        <w:t xml:space="preserve">grid failure </w:t>
      </w:r>
      <w:r w:rsidRPr="00090F75">
        <w:rPr>
          <w:rStyle w:val="StyleUnderline"/>
          <w:highlight w:val="green"/>
        </w:rPr>
        <w:t>would cost</w:t>
      </w:r>
      <w:r w:rsidRPr="00FF0F54">
        <w:rPr>
          <w:sz w:val="16"/>
        </w:rPr>
        <w:t xml:space="preserve"> $1–</w:t>
      </w:r>
      <w:r w:rsidRPr="00090F75">
        <w:rPr>
          <w:rStyle w:val="Emphasis"/>
          <w:highlight w:val="green"/>
        </w:rPr>
        <w:t>2 trillion per year</w:t>
      </w:r>
      <w:r w:rsidRPr="00FF0F54">
        <w:rPr>
          <w:sz w:val="16"/>
        </w:rPr>
        <w:t xml:space="preserve">6 </w:t>
      </w:r>
      <w:r w:rsidRPr="00090F75">
        <w:rPr>
          <w:rStyle w:val="StyleUnderline"/>
          <w:highlight w:val="green"/>
        </w:rPr>
        <w:t>and last</w:t>
      </w:r>
      <w:r w:rsidRPr="00FF0F54">
        <w:rPr>
          <w:sz w:val="16"/>
        </w:rPr>
        <w:t xml:space="preserve"> four to </w:t>
      </w:r>
      <w:r w:rsidRPr="00090F75">
        <w:rPr>
          <w:rStyle w:val="Emphasis"/>
          <w:highlight w:val="green"/>
        </w:rPr>
        <w:t>ten</w:t>
      </w:r>
      <w:r w:rsidRPr="00115E19">
        <w:rPr>
          <w:rStyle w:val="Emphasis"/>
        </w:rPr>
        <w:t xml:space="preserve"> years</w:t>
      </w:r>
      <w:r w:rsidRPr="00FF0F54">
        <w:rPr>
          <w:sz w:val="16"/>
        </w:rPr>
        <w:t xml:space="preserve">. 2. Outages or </w:t>
      </w:r>
      <w:r w:rsidRPr="00090F75">
        <w:rPr>
          <w:rStyle w:val="Emphasis"/>
          <w:highlight w:val="green"/>
        </w:rPr>
        <w:t>failure</w:t>
      </w:r>
      <w:r w:rsidRPr="00F377F5">
        <w:rPr>
          <w:rStyle w:val="Emphasis"/>
        </w:rPr>
        <w:t>s</w:t>
      </w:r>
      <w:r w:rsidRPr="00090F75">
        <w:rPr>
          <w:rStyle w:val="StyleUnderline"/>
          <w:highlight w:val="green"/>
        </w:rPr>
        <w:t xml:space="preserve"> of</w:t>
      </w:r>
      <w:r w:rsidRPr="00C468E5">
        <w:rPr>
          <w:rStyle w:val="StyleUnderline"/>
        </w:rPr>
        <w:t xml:space="preserve"> LEO</w:t>
      </w:r>
      <w:r w:rsidRPr="00C468E5">
        <w:rPr>
          <w:sz w:val="16"/>
        </w:rPr>
        <w:t xml:space="preserve"> (low Earth orbit) </w:t>
      </w:r>
      <w:r w:rsidRPr="00090F75">
        <w:rPr>
          <w:rStyle w:val="Emphasis"/>
          <w:highlight w:val="green"/>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(Tsurutani et al. 2012). Additionally, </w:t>
      </w:r>
      <w:r w:rsidRPr="00C468E5">
        <w:rPr>
          <w:rStyle w:val="StyleUnderline"/>
        </w:rPr>
        <w:t>LEO spacecraft operation could be disrupted by solar 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090F75">
        <w:rPr>
          <w:rStyle w:val="Emphasis"/>
          <w:highlight w:val="green"/>
        </w:rPr>
        <w:t>internet collapse</w:t>
      </w:r>
      <w:r w:rsidRPr="00090F75">
        <w:rPr>
          <w:rStyle w:val="StyleUnderline"/>
          <w:highlight w:val="green"/>
        </w:rPr>
        <w:t xml:space="preserve"> </w:t>
      </w:r>
      <w:r w:rsidRPr="00115E19">
        <w:rPr>
          <w:rStyle w:val="StyleUnderline"/>
        </w:rPr>
        <w:t>due to extended power outages beyond the limits of generators and stored fuel</w:t>
      </w:r>
      <w:r w:rsidRPr="00115E19">
        <w:rPr>
          <w:sz w:val="16"/>
        </w:rPr>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rPr>
          <w:sz w:val="16"/>
        </w:rPr>
        <w:t xml:space="preserve"> could </w:t>
      </w:r>
      <w:r w:rsidRPr="00115E19">
        <w:rPr>
          <w:rStyle w:val="StyleUnderline"/>
        </w:rPr>
        <w:t>include</w:t>
      </w:r>
      <w:r w:rsidRPr="00115E19">
        <w:rPr>
          <w:sz w:val="16"/>
        </w:rPr>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090F75">
        <w:rPr>
          <w:rStyle w:val="Emphasis"/>
          <w:highlight w:val="green"/>
        </w:rPr>
        <w:t>water</w:t>
      </w:r>
      <w:r w:rsidRPr="00FF0F54">
        <w:rPr>
          <w:sz w:val="16"/>
        </w:rPr>
        <w:t xml:space="preserve"> </w:t>
      </w:r>
      <w:r w:rsidRPr="00090F75">
        <w:rPr>
          <w:rStyle w:val="StyleUnderline"/>
          <w:highlight w:val="green"/>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090F75">
        <w:rPr>
          <w:rStyle w:val="Emphasis"/>
          <w:highlight w:val="green"/>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C4164F">
        <w:rPr>
          <w:rStyle w:val="StyleUnderline"/>
        </w:rPr>
        <w:t>which</w:t>
      </w:r>
      <w:r w:rsidRPr="00FF0F54">
        <w:rPr>
          <w:sz w:val="16"/>
        </w:rPr>
        <w:t xml:space="preserve"> could </w:t>
      </w:r>
      <w:r w:rsidRPr="00090F75">
        <w:rPr>
          <w:rStyle w:val="StyleUnderline"/>
          <w:highlight w:val="green"/>
        </w:rPr>
        <w:t xml:space="preserve">result in </w:t>
      </w:r>
      <w:r w:rsidRPr="00090F75">
        <w:rPr>
          <w:rStyle w:val="Emphasis"/>
          <w:highlight w:val="green"/>
        </w:rPr>
        <w:t>transport</w:t>
      </w:r>
      <w:r w:rsidRPr="00115E19">
        <w:rPr>
          <w:rStyle w:val="Emphasis"/>
        </w:rPr>
        <w:t xml:space="preserve">ation </w:t>
      </w:r>
      <w:r w:rsidRPr="00090F75">
        <w:rPr>
          <w:rStyle w:val="Emphasis"/>
          <w:highlight w:val="green"/>
        </w:rPr>
        <w:t>stoppages</w:t>
      </w:r>
      <w:r w:rsidRPr="00FF0F54">
        <w:rPr>
          <w:sz w:val="16"/>
        </w:rPr>
        <w:t xml:space="preserve">; 3. </w:t>
      </w:r>
      <w:r w:rsidRPr="00090F75">
        <w:rPr>
          <w:rStyle w:val="Emphasis"/>
          <w:highlight w:val="green"/>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090F75">
        <w:rPr>
          <w:rStyle w:val="Emphasis"/>
          <w:highlight w:val="green"/>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090F75">
        <w:rPr>
          <w:rStyle w:val="StyleUnderline"/>
          <w:highlight w:val="green"/>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090F75">
        <w:rPr>
          <w:rStyle w:val="Emphasis"/>
          <w:highlight w:val="green"/>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w:t>
      </w:r>
      <w:r w:rsidRPr="00AC1CB6">
        <w:rPr>
          <w:sz w:val="16"/>
        </w:rPr>
        <w:t xml:space="preserve">areas. </w:t>
      </w:r>
      <w:r w:rsidRPr="00AC1CB6">
        <w:rPr>
          <w:rStyle w:val="StyleUnderline"/>
        </w:rPr>
        <w:t>The</w:t>
      </w:r>
      <w:r w:rsidRPr="00AC1CB6">
        <w:rPr>
          <w:sz w:val="16"/>
        </w:rPr>
        <w:t xml:space="preserve"> most </w:t>
      </w:r>
      <w:r w:rsidRPr="00AC1CB6">
        <w:rPr>
          <w:rStyle w:val="Emphasis"/>
        </w:rPr>
        <w:t>striking difference</w:t>
      </w:r>
      <w:r w:rsidRPr="00AC1CB6">
        <w:rPr>
          <w:sz w:val="16"/>
        </w:rPr>
        <w:t xml:space="preserve"> </w:t>
      </w:r>
      <w:r w:rsidRPr="00AC1CB6">
        <w:rPr>
          <w:rStyle w:val="StyleUnderline"/>
        </w:rPr>
        <w:t>is</w:t>
      </w:r>
      <w:r w:rsidRPr="00AC1CB6">
        <w:rPr>
          <w:sz w:val="16"/>
        </w:rPr>
        <w:t xml:space="preserve"> that, whereas humanitarian aid came to bear on these disasters, </w:t>
      </w:r>
      <w:r w:rsidRPr="00AC1CB6">
        <w:rPr>
          <w:rStyle w:val="StyleUnderline"/>
        </w:rPr>
        <w:t xml:space="preserve">a </w:t>
      </w:r>
      <w:r w:rsidRPr="00090F75">
        <w:rPr>
          <w:rStyle w:val="Emphasis"/>
          <w:highlight w:val="green"/>
        </w:rPr>
        <w:t>Carrington</w:t>
      </w:r>
      <w:r w:rsidRPr="00AC1CB6">
        <w:rPr>
          <w:rStyle w:val="StyleUnderline"/>
        </w:rPr>
        <w:t xml:space="preserve">-class </w:t>
      </w:r>
      <w:r w:rsidRPr="00090F75">
        <w:rPr>
          <w:rStyle w:val="StyleUnderline"/>
          <w:highlight w:val="green"/>
        </w:rPr>
        <w:t xml:space="preserve">event </w:t>
      </w:r>
      <w:r w:rsidRPr="00AC1CB6">
        <w:rPr>
          <w:rStyle w:val="StyleUnderline"/>
        </w:rPr>
        <w:t xml:space="preserve">would be a </w:t>
      </w:r>
      <w:r w:rsidRPr="00090F75">
        <w:rPr>
          <w:rStyle w:val="Emphasis"/>
          <w:highlight w:val="green"/>
        </w:rPr>
        <w:t>global catastrophe</w:t>
      </w:r>
      <w:r w:rsidRPr="00090F75">
        <w:rPr>
          <w:rStyle w:val="StyleUnderline"/>
          <w:highlight w:val="green"/>
        </w:rPr>
        <w:t xml:space="preserve"> with</w:t>
      </w:r>
      <w:r w:rsidRPr="00FF0F54">
        <w:rPr>
          <w:rStyle w:val="StyleUnderline"/>
        </w:rPr>
        <w:t xml:space="preserve"> little or </w:t>
      </w:r>
      <w:r w:rsidRPr="00090F75">
        <w:rPr>
          <w:rStyle w:val="Emphasis"/>
          <w:highlight w:val="green"/>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w:t>
      </w:r>
      <w:r w:rsidRPr="00AC1CB6">
        <w:rPr>
          <w:sz w:val="16"/>
        </w:rPr>
        <w:t xml:space="preserve">equation, </w:t>
      </w:r>
      <w:r w:rsidRPr="00AC1CB6">
        <w:rPr>
          <w:rStyle w:val="Emphasis"/>
        </w:rPr>
        <w:t xml:space="preserve">our </w:t>
      </w:r>
      <w:r w:rsidRPr="00090F75">
        <w:rPr>
          <w:rStyle w:val="Emphasis"/>
          <w:highlight w:val="green"/>
        </w:rPr>
        <w:t>civilization</w:t>
      </w:r>
      <w:r w:rsidRPr="00FF0F54">
        <w:rPr>
          <w:sz w:val="16"/>
        </w:rPr>
        <w:t xml:space="preserve"> </w:t>
      </w:r>
      <w:r w:rsidRPr="00090F75">
        <w:rPr>
          <w:rStyle w:val="StyleUnderline"/>
          <w:highlight w:val="green"/>
        </w:rPr>
        <w:t xml:space="preserve">would be </w:t>
      </w:r>
      <w:r w:rsidRPr="00090F75">
        <w:rPr>
          <w:rStyle w:val="Emphasis"/>
          <w:highlight w:val="green"/>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090F75">
        <w:rPr>
          <w:rStyle w:val="StyleUnderline"/>
          <w:highlight w:val="green"/>
        </w:rPr>
        <w:t>estimates</w:t>
      </w:r>
      <w:r w:rsidRPr="00FF0F54">
        <w:rPr>
          <w:rStyle w:val="StyleUnderline"/>
        </w:rPr>
        <w:t xml:space="preserve"> the </w:t>
      </w:r>
      <w:r w:rsidRPr="00090F75">
        <w:rPr>
          <w:rStyle w:val="StyleUnderline"/>
          <w:highlight w:val="green"/>
        </w:rPr>
        <w:t>probability</w:t>
      </w:r>
      <w:r w:rsidRPr="00FF0F54">
        <w:rPr>
          <w:rStyle w:val="StyleUnderline"/>
        </w:rPr>
        <w:t xml:space="preserve"> of another Carringtonclass event occuring within the </w:t>
      </w:r>
      <w:r w:rsidRPr="00FF0F54">
        <w:rPr>
          <w:rStyle w:val="Emphasis"/>
        </w:rPr>
        <w:t>following decade</w:t>
      </w:r>
      <w:r w:rsidRPr="00FF0F54">
        <w:rPr>
          <w:rStyle w:val="StyleUnderline"/>
        </w:rPr>
        <w:t xml:space="preserve"> </w:t>
      </w:r>
      <w:r w:rsidRPr="00090F75">
        <w:rPr>
          <w:rStyle w:val="StyleUnderline"/>
          <w:highlight w:val="green"/>
        </w:rPr>
        <w:t>at</w:t>
      </w:r>
      <w:r w:rsidRPr="00FF0F54">
        <w:rPr>
          <w:rStyle w:val="StyleUnderline"/>
        </w:rPr>
        <w:t xml:space="preserve"> about </w:t>
      </w:r>
      <w:r w:rsidRPr="00090F75">
        <w:rPr>
          <w:rStyle w:val="Emphasis"/>
          <w:highlight w:val="green"/>
        </w:rPr>
        <w:t>12%</w:t>
      </w:r>
      <w:r w:rsidRPr="00090F75">
        <w:rPr>
          <w:rStyle w:val="StyleUnderline"/>
          <w:highlight w:val="green"/>
        </w:rPr>
        <w:t>.</w:t>
      </w:r>
      <w:r w:rsidRPr="00FF0F54">
        <w:rPr>
          <w:sz w:val="16"/>
        </w:rPr>
        <w:t xml:space="preserve"> </w:t>
      </w: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090F75">
        <w:rPr>
          <w:rStyle w:val="StyleUnderline"/>
          <w:highlight w:val="green"/>
        </w:rPr>
        <w:t xml:space="preserve">during </w:t>
      </w:r>
      <w:r w:rsidRPr="00090F75">
        <w:rPr>
          <w:rStyle w:val="Emphasis"/>
          <w:highlight w:val="green"/>
        </w:rPr>
        <w:t xml:space="preserve">any </w:t>
      </w:r>
      <w:r w:rsidRPr="00FF0F54">
        <w:rPr>
          <w:rStyle w:val="Emphasis"/>
        </w:rPr>
        <w:t xml:space="preserve">given </w:t>
      </w:r>
      <w:r w:rsidRPr="00090F75">
        <w:rPr>
          <w:rStyle w:val="Emphasis"/>
          <w:highlight w:val="green"/>
        </w:rPr>
        <w:t>solar cycle</w:t>
      </w:r>
      <w:r w:rsidRPr="00FF0F54">
        <w:rPr>
          <w:sz w:val="16"/>
        </w:rPr>
        <w:t xml:space="preserve">. Love (2012) and Kataoka (2013) have calculated probabilities in rough agreement, but there are a wide range of probabilities in the literature, ranging from once per 60 years (Tsubouchi &amp; Omura 2007) to once per 500 years (Yermolaev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w:t>
      </w:r>
      <w:r w:rsidRPr="00AC1CB6">
        <w:rPr>
          <w:sz w:val="16"/>
        </w:rPr>
        <w:t xml:space="preserve">that </w:t>
      </w:r>
      <w:r w:rsidRPr="00AC1CB6">
        <w:rPr>
          <w:rStyle w:val="StyleUnderline"/>
        </w:rPr>
        <w:t xml:space="preserve">a solar </w:t>
      </w:r>
      <w:r w:rsidRPr="00090F75">
        <w:rPr>
          <w:rStyle w:val="StyleUnderline"/>
          <w:highlight w:val="green"/>
        </w:rPr>
        <w:t xml:space="preserve">storm could </w:t>
      </w:r>
      <w:r w:rsidRPr="00090F75">
        <w:rPr>
          <w:rStyle w:val="Emphasis"/>
          <w:highlight w:val="green"/>
        </w:rPr>
        <w:t>trigger</w:t>
      </w:r>
      <w:r w:rsidRPr="00FF0F54">
        <w:rPr>
          <w:rStyle w:val="Emphasis"/>
        </w:rPr>
        <w:t xml:space="preserve"> other </w:t>
      </w:r>
      <w:r w:rsidRPr="00090F75">
        <w:rPr>
          <w:rStyle w:val="Emphasis"/>
          <w:highlight w:val="green"/>
        </w:rPr>
        <w:t>Great Filter events</w:t>
      </w:r>
      <w:r w:rsidRPr="00FF0F54">
        <w:rPr>
          <w:sz w:val="16"/>
        </w:rPr>
        <w:t xml:space="preserve">. Knipp et al. (2016) outlines </w:t>
      </w:r>
      <w:r w:rsidRPr="00090F75">
        <w:rPr>
          <w:rStyle w:val="StyleUnderline"/>
          <w:highlight w:val="green"/>
        </w:rPr>
        <w:t>a solar storm in</w:t>
      </w:r>
      <w:r w:rsidRPr="00FF0F54">
        <w:rPr>
          <w:sz w:val="16"/>
        </w:rPr>
        <w:t xml:space="preserve"> 19</w:t>
      </w:r>
      <w:r w:rsidRPr="00090F75">
        <w:rPr>
          <w:rStyle w:val="StyleUnderline"/>
          <w:highlight w:val="green"/>
        </w:rPr>
        <w:t>67</w:t>
      </w:r>
      <w:r w:rsidRPr="00FF0F54">
        <w:rPr>
          <w:sz w:val="16"/>
        </w:rPr>
        <w:t xml:space="preserve"> May that </w:t>
      </w:r>
      <w:r w:rsidRPr="00090F75">
        <w:rPr>
          <w:rStyle w:val="Emphasis"/>
          <w:highlight w:val="green"/>
        </w:rPr>
        <w:t>nearly triggered a nuclear war</w:t>
      </w:r>
      <w:r w:rsidRPr="00FF0F54">
        <w:rPr>
          <w:sz w:val="16"/>
        </w:rPr>
        <w:t xml:space="preserve">, </w:t>
      </w:r>
      <w:r w:rsidRPr="00090F75">
        <w:rPr>
          <w:rStyle w:val="StyleUnderline"/>
          <w:highlight w:val="green"/>
        </w:rPr>
        <w:t xml:space="preserve">as American radar </w:t>
      </w:r>
      <w:r w:rsidRPr="00FF0F54">
        <w:rPr>
          <w:sz w:val="16"/>
        </w:rPr>
        <w:t xml:space="preserve">operators initially </w:t>
      </w:r>
      <w:r w:rsidRPr="00090F75">
        <w:rPr>
          <w:rStyle w:val="Emphasis"/>
          <w:highlight w:val="green"/>
        </w:rPr>
        <w:t>mistook</w:t>
      </w:r>
      <w:r w:rsidRPr="00090F75">
        <w:rPr>
          <w:rStyle w:val="StyleUnderline"/>
          <w:highlight w:val="green"/>
        </w:rPr>
        <w:t xml:space="preserve"> a solar storm for </w:t>
      </w:r>
      <w:r w:rsidRPr="00090F75">
        <w:rPr>
          <w:rStyle w:val="Emphasis"/>
          <w:highlight w:val="green"/>
        </w:rPr>
        <w:t>Soviet jamming</w:t>
      </w:r>
      <w:r w:rsidRPr="00090F75">
        <w:rPr>
          <w:rStyle w:val="StyleUnderline"/>
          <w:highlight w:val="green"/>
        </w:rPr>
        <w:t xml:space="preserve">. </w:t>
      </w:r>
      <w:r w:rsidRPr="00FF0F54">
        <w:rPr>
          <w:sz w:val="16"/>
        </w:rPr>
        <w:t>It might also be possible th</w:t>
      </w:r>
      <w:r w:rsidRPr="00AC1CB6">
        <w:rPr>
          <w:sz w:val="16"/>
        </w:rPr>
        <w:t xml:space="preserve">at </w:t>
      </w:r>
      <w:r w:rsidRPr="00AC1CB6">
        <w:rPr>
          <w:rStyle w:val="StyleUnderline"/>
        </w:rPr>
        <w:t xml:space="preserve">a </w:t>
      </w:r>
      <w:r w:rsidRPr="00090F75">
        <w:rPr>
          <w:rStyle w:val="Emphasis"/>
          <w:highlight w:val="green"/>
        </w:rPr>
        <w:t>Carrington-class event</w:t>
      </w:r>
      <w:r w:rsidRPr="00FF0F54">
        <w:rPr>
          <w:sz w:val="16"/>
        </w:rPr>
        <w:t xml:space="preserve"> </w:t>
      </w:r>
      <w:r w:rsidRPr="00AC1CB6">
        <w:rPr>
          <w:rStyle w:val="StyleUnderline"/>
        </w:rPr>
        <w:t>could</w:t>
      </w:r>
      <w:r w:rsidRPr="00090F75">
        <w:rPr>
          <w:rStyle w:val="StyleUnderline"/>
          <w:highlight w:val="green"/>
        </w:rPr>
        <w:t xml:space="preserve"> unleash</w:t>
      </w:r>
      <w:r w:rsidRPr="00FF0F54">
        <w:rPr>
          <w:sz w:val="16"/>
        </w:rPr>
        <w:t xml:space="preserve"> or exascerbate </w:t>
      </w:r>
      <w:r w:rsidRPr="00090F75">
        <w:rPr>
          <w:rStyle w:val="StyleUnderline"/>
          <w:highlight w:val="green"/>
        </w:rPr>
        <w:t xml:space="preserve">an </w:t>
      </w:r>
      <w:r w:rsidRPr="00090F75">
        <w:rPr>
          <w:rStyle w:val="Emphasis"/>
          <w:highlight w:val="green"/>
        </w:rPr>
        <w:t>infectious disease</w:t>
      </w:r>
      <w:r w:rsidRPr="00FF0F54">
        <w:rPr>
          <w:sz w:val="16"/>
        </w:rPr>
        <w:t xml:space="preserve"> </w:t>
      </w:r>
      <w:r w:rsidRPr="00AC1CB6">
        <w:rPr>
          <w:rStyle w:val="StyleUnderline"/>
        </w:rPr>
        <w:t>due to</w:t>
      </w:r>
      <w:r w:rsidRPr="00FF0F54">
        <w:rPr>
          <w:sz w:val="16"/>
        </w:rPr>
        <w:t xml:space="preserve"> </w:t>
      </w:r>
      <w:r w:rsidRPr="00090F75">
        <w:rPr>
          <w:rStyle w:val="StyleUnderline"/>
          <w:highlight w:val="green"/>
        </w:rPr>
        <w:t xml:space="preserve">reduced hospital </w:t>
      </w:r>
      <w:r w:rsidRPr="00AC1CB6">
        <w:rPr>
          <w:rStyle w:val="StyleUnderline"/>
        </w:rPr>
        <w:t>care at a critical time</w:t>
      </w:r>
      <w:r w:rsidRPr="00AC1CB6">
        <w:rPr>
          <w:sz w:val="16"/>
        </w:rPr>
        <w:t xml:space="preserve">, </w:t>
      </w:r>
      <w:r w:rsidRPr="00090F75">
        <w:rPr>
          <w:rStyle w:val="StyleUnderline"/>
          <w:highlight w:val="green"/>
        </w:rPr>
        <w:t>resulting in</w:t>
      </w:r>
      <w:r w:rsidRPr="00AC1CB6">
        <w:rPr>
          <w:rStyle w:val="StyleUnderline"/>
        </w:rPr>
        <w:t xml:space="preserve"> a </w:t>
      </w:r>
      <w:r w:rsidRPr="00090F75">
        <w:rPr>
          <w:rStyle w:val="Emphasis"/>
          <w:highlight w:val="green"/>
        </w:rPr>
        <w:t>pandemic</w:t>
      </w:r>
      <w:r w:rsidRPr="00FF0F54">
        <w:rPr>
          <w:sz w:val="16"/>
        </w:rPr>
        <w:t>.</w:t>
      </w:r>
    </w:p>
    <w:p w14:paraId="31AACF7B" w14:textId="77777777" w:rsidR="00E30708" w:rsidRDefault="00E30708" w:rsidP="00E30708">
      <w:pPr>
        <w:pStyle w:val="Heading3"/>
      </w:pPr>
      <w:r>
        <w:t>1AC: Framing</w:t>
      </w:r>
    </w:p>
    <w:p w14:paraId="00E6783B" w14:textId="77777777" w:rsidR="00E30708" w:rsidRPr="00807451" w:rsidRDefault="00E30708" w:rsidP="00E30708">
      <w:pPr>
        <w:pStyle w:val="Heading4"/>
        <w:rPr>
          <w:bCs/>
        </w:rPr>
      </w:pPr>
      <w:r w:rsidRPr="00807451">
        <w:rPr>
          <w:bCs/>
        </w:rPr>
        <w:t>The standard is maximizing expected wellbeing.</w:t>
      </w:r>
    </w:p>
    <w:p w14:paraId="249F1B0B" w14:textId="77777777" w:rsidR="00E30708" w:rsidRPr="00807451" w:rsidRDefault="00E30708" w:rsidP="00E30708">
      <w:pPr>
        <w:pStyle w:val="Heading4"/>
        <w:rPr>
          <w:bCs/>
        </w:rPr>
      </w:pPr>
      <w:r w:rsidRPr="00807451">
        <w:rPr>
          <w:bCs/>
        </w:rPr>
        <w:t>Prefer:</w:t>
      </w:r>
    </w:p>
    <w:p w14:paraId="06DD43E7" w14:textId="77777777" w:rsidR="00E30708" w:rsidRPr="00807451" w:rsidRDefault="00E30708" w:rsidP="00E30708">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718297CB" w14:textId="77777777" w:rsidR="00E30708" w:rsidRDefault="00E30708" w:rsidP="00E30708">
      <w:pPr>
        <w:rPr>
          <w:rStyle w:val="Style13ptBold"/>
        </w:rPr>
      </w:pPr>
      <w:r>
        <w:rPr>
          <w:rStyle w:val="Style13ptBold"/>
        </w:rPr>
        <w:t>Blum et al. 18</w:t>
      </w:r>
    </w:p>
    <w:p w14:paraId="3A064902" w14:textId="77777777" w:rsidR="00E30708" w:rsidRDefault="00E30708" w:rsidP="00E30708">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7"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1E2BB682" w14:textId="77777777" w:rsidR="00E30708" w:rsidRDefault="00E30708" w:rsidP="00E30708">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0E055878" w14:textId="77777777" w:rsidR="00E30708" w:rsidRDefault="00E30708" w:rsidP="00E30708">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7E1FB2C1" w14:textId="77777777" w:rsidR="00E30708" w:rsidRDefault="00E30708" w:rsidP="00E30708">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1199B0A" w14:textId="77777777" w:rsidR="00E30708" w:rsidRDefault="00E30708" w:rsidP="00E30708">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6E5D8B19" w14:textId="77777777" w:rsidR="00E30708" w:rsidRDefault="00E30708" w:rsidP="00E30708">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5AE2E54" w14:textId="77777777" w:rsidR="00E30708" w:rsidRDefault="00E30708" w:rsidP="00E30708">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63403E3" w14:textId="77777777" w:rsidR="00E30708" w:rsidRDefault="00E30708" w:rsidP="00E30708">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2485FE39" w14:textId="77777777" w:rsidR="00E30708" w:rsidRDefault="00E30708" w:rsidP="00E30708">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376939E" w14:textId="77777777" w:rsidR="00E30708" w:rsidRDefault="00E30708" w:rsidP="00E30708">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709F61B" w14:textId="77777777" w:rsidR="00E30708" w:rsidRDefault="00E30708" w:rsidP="00E30708">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14333E41" w14:textId="77777777" w:rsidR="00E30708" w:rsidRDefault="00E30708" w:rsidP="00E30708">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CE8124B" w14:textId="77777777" w:rsidR="00E30708" w:rsidRDefault="00E30708" w:rsidP="00E30708">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E127015" w14:textId="77777777" w:rsidR="00E30708" w:rsidRDefault="00E30708" w:rsidP="00E30708">
      <w:pPr>
        <w:rPr>
          <w:rFonts w:asciiTheme="minorHAnsi" w:hAnsiTheme="minorHAnsi" w:cstheme="minorHAnsi"/>
          <w:sz w:val="16"/>
        </w:rPr>
      </w:pPr>
      <w:r>
        <w:rPr>
          <w:rFonts w:asciiTheme="minorHAnsi" w:hAnsiTheme="minorHAnsi" w:cstheme="minorHAnsi"/>
          <w:sz w:val="16"/>
        </w:rPr>
        <w:t xml:space="preserve">Desire and reward centers </w:t>
      </w:r>
    </w:p>
    <w:p w14:paraId="6462AF3E" w14:textId="77777777" w:rsidR="00E30708" w:rsidRDefault="00E30708" w:rsidP="00E30708">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8E9C0A8" w14:textId="77777777" w:rsidR="00E30708" w:rsidRDefault="00E30708" w:rsidP="00E30708">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7A90AC6B" w14:textId="77777777" w:rsidR="00E30708" w:rsidRDefault="00E30708" w:rsidP="00E30708">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B337857" w14:textId="77777777" w:rsidR="00E30708" w:rsidRDefault="00E30708" w:rsidP="00E30708">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09C51A3" w14:textId="77777777" w:rsidR="00E30708" w:rsidRDefault="00E30708" w:rsidP="00E30708">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27F49E40" w14:textId="77777777" w:rsidR="00E30708" w:rsidRDefault="00E30708" w:rsidP="00E30708">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E67D464" w14:textId="77777777" w:rsidR="00E30708" w:rsidRDefault="00E30708" w:rsidP="00E30708">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04BE3AF" w14:textId="77777777" w:rsidR="00E30708" w:rsidRDefault="00E30708" w:rsidP="00E30708">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A6A8505" w14:textId="77777777" w:rsidR="00E30708" w:rsidRDefault="00E30708" w:rsidP="00E30708">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37DDF7F" w14:textId="77777777" w:rsidR="00E30708" w:rsidRDefault="00E30708" w:rsidP="00E30708">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EF3B3FA" w14:textId="77777777" w:rsidR="00E30708" w:rsidRDefault="00E30708" w:rsidP="00E30708">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364C3112" w14:textId="77777777" w:rsidR="00E30708" w:rsidRPr="009847BA" w:rsidRDefault="00E30708" w:rsidP="00E30708">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240362AC" w14:textId="77777777" w:rsidR="00E30708" w:rsidRPr="00291F86" w:rsidRDefault="00E30708" w:rsidP="00E30708"/>
    <w:p w14:paraId="30ED1FE0" w14:textId="77777777" w:rsidR="00E30708" w:rsidRPr="00B55AD5" w:rsidRDefault="00E30708" w:rsidP="00E30708"/>
    <w:p w14:paraId="13ECA17B" w14:textId="77777777" w:rsidR="00E30708" w:rsidRPr="00B55AD5" w:rsidRDefault="00E30708" w:rsidP="00E30708"/>
    <w:p w14:paraId="7041BC3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818397369808"/>
    <w:docVar w:name="VerbatimVersion" w:val="5.1"/>
  </w:docVars>
  <w:rsids>
    <w:rsidRoot w:val="00E30708"/>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30708"/>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2FAF4"/>
  <w15:chartTrackingRefBased/>
  <w15:docId w15:val="{1572BA63-37FD-4AD4-AA5F-88A0F52F6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0708"/>
    <w:rPr>
      <w:rFonts w:ascii="Calibri" w:hAnsi="Calibri" w:cs="Calibri"/>
      <w:sz w:val="24"/>
    </w:rPr>
  </w:style>
  <w:style w:type="paragraph" w:styleId="Heading1">
    <w:name w:val="heading 1"/>
    <w:aliases w:val="Pocket"/>
    <w:basedOn w:val="Normal"/>
    <w:next w:val="Normal"/>
    <w:link w:val="Heading1Char"/>
    <w:qFormat/>
    <w:rsid w:val="00E307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070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070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3"/>
    <w:unhideWhenUsed/>
    <w:qFormat/>
    <w:rsid w:val="00E3070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07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0708"/>
  </w:style>
  <w:style w:type="character" w:customStyle="1" w:styleId="Heading1Char">
    <w:name w:val="Heading 1 Char"/>
    <w:aliases w:val="Pocket Char"/>
    <w:basedOn w:val="DefaultParagraphFont"/>
    <w:link w:val="Heading1"/>
    <w:rsid w:val="00E3070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070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3070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3"/>
    <w:rsid w:val="00E3070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E30708"/>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E3070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E30708"/>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E30708"/>
    <w:rPr>
      <w:color w:val="auto"/>
      <w:u w:val="none"/>
    </w:rPr>
  </w:style>
  <w:style w:type="character" w:styleId="FollowedHyperlink">
    <w:name w:val="FollowedHyperlink"/>
    <w:basedOn w:val="DefaultParagraphFont"/>
    <w:uiPriority w:val="99"/>
    <w:semiHidden/>
    <w:unhideWhenUsed/>
    <w:rsid w:val="00E30708"/>
    <w:rPr>
      <w:color w:val="auto"/>
      <w:u w:val="none"/>
    </w:rPr>
  </w:style>
  <w:style w:type="paragraph" w:customStyle="1" w:styleId="textbold">
    <w:name w:val="text bold"/>
    <w:basedOn w:val="Normal"/>
    <w:link w:val="Emphasis"/>
    <w:autoRedefine/>
    <w:uiPriority w:val="7"/>
    <w:qFormat/>
    <w:rsid w:val="00E30708"/>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E30708"/>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E30708"/>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E3070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E30708"/>
    <w:pPr>
      <w:ind w:left="720"/>
      <w:contextualSpacing/>
    </w:pPr>
  </w:style>
  <w:style w:type="character" w:styleId="UnresolvedMention">
    <w:name w:val="Unresolved Mention"/>
    <w:basedOn w:val="DefaultParagraphFont"/>
    <w:uiPriority w:val="99"/>
    <w:semiHidden/>
    <w:unhideWhenUsed/>
    <w:rsid w:val="00E30708"/>
    <w:rPr>
      <w:color w:val="605E5C"/>
      <w:shd w:val="clear" w:color="auto" w:fill="E1DFDD"/>
    </w:rPr>
  </w:style>
  <w:style w:type="paragraph" w:styleId="Footer">
    <w:name w:val="footer"/>
    <w:basedOn w:val="Normal"/>
    <w:link w:val="FooterChar"/>
    <w:uiPriority w:val="99"/>
    <w:unhideWhenUsed/>
    <w:rsid w:val="00E307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0708"/>
    <w:rPr>
      <w:rFonts w:ascii="Calibri" w:hAnsi="Calibri" w:cs="Calibri"/>
      <w:sz w:val="24"/>
    </w:rPr>
  </w:style>
  <w:style w:type="paragraph" w:styleId="Header">
    <w:name w:val="header"/>
    <w:basedOn w:val="Normal"/>
    <w:link w:val="HeaderChar"/>
    <w:uiPriority w:val="99"/>
    <w:unhideWhenUsed/>
    <w:rsid w:val="00E307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0708"/>
    <w:rPr>
      <w:rFonts w:ascii="Calibri" w:hAnsi="Calibri" w:cs="Calibri"/>
      <w:sz w:val="24"/>
    </w:rPr>
  </w:style>
  <w:style w:type="paragraph" w:customStyle="1" w:styleId="Emphasize">
    <w:name w:val="Emphasize"/>
    <w:basedOn w:val="Normal"/>
    <w:uiPriority w:val="7"/>
    <w:qFormat/>
    <w:rsid w:val="00E30708"/>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E3070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hyperlink" Target="https://io9.gizmodo.com/what-would-happen-if-all-our-satellites-were-suddenly-d-1709006681" TargetMode="External"/><Relationship Id="rId18" Type="http://schemas.openxmlformats.org/officeDocument/2006/relationships/hyperlink" Target="http://planet4589.org/jcm/cfa-www.harvard.edu" TargetMode="External"/><Relationship Id="rId26" Type="http://schemas.openxmlformats.org/officeDocument/2006/relationships/hyperlink" Target="https://www.newamerica.org/" TargetMode="External"/><Relationship Id="rId3" Type="http://schemas.openxmlformats.org/officeDocument/2006/relationships/styles" Target="styles.xml"/><Relationship Id="rId21" Type="http://schemas.openxmlformats.org/officeDocument/2006/relationships/hyperlink" Target="http://marshall.org/wp-content/uploads/2013/08/Day-without-Space-Oct-16-2008.pdf" TargetMode="Externa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www.baen.com/living_without_satellites" TargetMode="External"/><Relationship Id="rId17" Type="http://schemas.openxmlformats.org/officeDocument/2006/relationships/hyperlink" Target="http://planet4589.org/" TargetMode="External"/><Relationship Id="rId25" Type="http://schemas.openxmlformats.org/officeDocument/2006/relationships/hyperlink" Target="http://www.pwsinger.com/biography.html" TargetMode="External"/><Relationship Id="rId2" Type="http://schemas.openxmlformats.org/officeDocument/2006/relationships/numbering" Target="numbering.xml"/><Relationship Id="rId16" Type="http://schemas.openxmlformats.org/officeDocument/2006/relationships/hyperlink" Target="https://io9.gizmodo.com/what-would-happen-if-all-our-satellites-were-suddenly-d-1709006681" TargetMode="External"/><Relationship Id="rId20" Type="http://schemas.openxmlformats.org/officeDocument/2006/relationships/hyperlink" Target="http://articles.latimes.com/1998/may/21/news/mn-5219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reachingcriticalwill.org/images/documents/Disarmament-fora/OEWG/2016/Documents/NGO13.pdf" TargetMode="External"/><Relationship Id="rId24" Type="http://schemas.openxmlformats.org/officeDocument/2006/relationships/hyperlink" Target="http://www.protocols.com/pbook/cellular.htm" TargetMode="External"/><Relationship Id="rId5" Type="http://schemas.openxmlformats.org/officeDocument/2006/relationships/webSettings" Target="webSettings.xml"/><Relationship Id="rId15" Type="http://schemas.openxmlformats.org/officeDocument/2006/relationships/hyperlink" Target="http://io9.com/how-to-clean-up-deadly-space-junk-before-disaster-strik-1443463338" TargetMode="External"/><Relationship Id="rId23" Type="http://schemas.openxmlformats.org/officeDocument/2006/relationships/hyperlink" Target="https://io9.gizmodo.com/what-would-happen-if-all-our-satellites-were-suddenly-d-1709006681" TargetMode="External"/><Relationship Id="rId28" Type="http://schemas.openxmlformats.org/officeDocument/2006/relationships/fontTable" Target="fontTable.xml"/><Relationship Id="rId10" Type="http://schemas.openxmlformats.org/officeDocument/2006/relationships/hyperlink" Target="http://thebulletin.org/space-weapons-and-risk-nuclear-exchanges8346" TargetMode="External"/><Relationship Id="rId19" Type="http://schemas.openxmlformats.org/officeDocument/2006/relationships/hyperlink" Target="https://io9.gizmodo.com/what-would-happen-if-all-our-satellites-were-suddenly-d-1709006681" TargetMode="Externa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hyperlink" Target="http://www.spacesafetymagazine.com/space-debris/kessler-syndrome/" TargetMode="External"/><Relationship Id="rId22" Type="http://schemas.openxmlformats.org/officeDocument/2006/relationships/hyperlink" Target="https://io9.gizmodo.com/what-would-happen-if-all-our-satellites-were-suddenly-d-1709006681" TargetMode="External"/><Relationship Id="rId27"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19738</Words>
  <Characters>112511</Characters>
  <Application>Microsoft Office Word</Application>
  <DocSecurity>0</DocSecurity>
  <Lines>937</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cp:revision>
  <dcterms:created xsi:type="dcterms:W3CDTF">2022-01-07T17:58:00Z</dcterms:created>
  <dcterms:modified xsi:type="dcterms:W3CDTF">2022-01-07T17:59:00Z</dcterms:modified>
</cp:coreProperties>
</file>