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F89FC" w14:textId="77777777" w:rsidR="00867052" w:rsidRDefault="00867052" w:rsidP="00867052">
      <w:pPr>
        <w:pStyle w:val="Heading2"/>
      </w:pPr>
      <w:r>
        <w:t>1AC v1 – CPS</w:t>
      </w:r>
    </w:p>
    <w:p w14:paraId="368D6563" w14:textId="77777777" w:rsidR="00867052" w:rsidRDefault="00867052" w:rsidP="00867052">
      <w:pPr>
        <w:pStyle w:val="Heading3"/>
      </w:pPr>
      <w:r>
        <w:t>1AC: Plan</w:t>
      </w:r>
    </w:p>
    <w:p w14:paraId="697747F7" w14:textId="77777777" w:rsidR="00867052" w:rsidRDefault="00867052" w:rsidP="00867052">
      <w:pPr>
        <w:pStyle w:val="Heading4"/>
      </w:pPr>
      <w:r>
        <w:t>Plan – States ought to expand the Public Trust Doctrine to reduce private actor appropriation of Outer Space.</w:t>
      </w:r>
    </w:p>
    <w:p w14:paraId="2010AB58" w14:textId="77777777" w:rsidR="00867052" w:rsidRPr="00072948" w:rsidRDefault="00867052" w:rsidP="00867052">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3A8A15ED" w14:textId="77777777" w:rsidR="00867052" w:rsidRDefault="00867052" w:rsidP="0086705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5E77FF76" w14:textId="77777777" w:rsidR="00867052" w:rsidRDefault="00867052" w:rsidP="00867052">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C902DF4" w14:textId="77777777" w:rsidR="00867052" w:rsidRPr="00F2365A" w:rsidRDefault="00867052" w:rsidP="00867052">
      <w:pPr>
        <w:pStyle w:val="Heading4"/>
      </w:pPr>
      <w:r>
        <w:t xml:space="preserve">Exemptions </w:t>
      </w:r>
      <w:r>
        <w:rPr>
          <w:u w:val="single"/>
        </w:rPr>
        <w:t>devastate</w:t>
      </w:r>
      <w:r>
        <w:t xml:space="preserve"> Regulation Credibility – OST </w:t>
      </w:r>
      <w:r>
        <w:rPr>
          <w:u w:val="single"/>
        </w:rPr>
        <w:t>proves</w:t>
      </w:r>
      <w:r>
        <w:t>.</w:t>
      </w:r>
    </w:p>
    <w:p w14:paraId="023FCC8D" w14:textId="77777777" w:rsidR="00867052" w:rsidRPr="00893DBD" w:rsidRDefault="00867052" w:rsidP="00867052">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6496E7B5" w14:textId="77777777" w:rsidR="00867052" w:rsidRPr="00893DBD" w:rsidRDefault="00867052" w:rsidP="00867052">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43E439" w14:textId="77777777" w:rsidR="00867052" w:rsidRPr="00F103DB" w:rsidRDefault="00867052" w:rsidP="00867052"/>
    <w:p w14:paraId="2397248B" w14:textId="77777777" w:rsidR="00867052" w:rsidRPr="00F103DB" w:rsidRDefault="00867052" w:rsidP="00867052">
      <w:pPr>
        <w:pStyle w:val="Heading3"/>
      </w:pPr>
      <w:r>
        <w:t>1AC: Sustainable Space Advantage</w:t>
      </w:r>
    </w:p>
    <w:p w14:paraId="7861A70F" w14:textId="77777777" w:rsidR="00867052" w:rsidRDefault="00867052" w:rsidP="00867052">
      <w:pPr>
        <w:pStyle w:val="Heading4"/>
      </w:pPr>
      <w:r>
        <w:t xml:space="preserve">The Advantage is </w:t>
      </w:r>
      <w:r>
        <w:rPr>
          <w:u w:val="single"/>
        </w:rPr>
        <w:t>Sustainable Space Development</w:t>
      </w:r>
      <w:r>
        <w:t>:</w:t>
      </w:r>
    </w:p>
    <w:p w14:paraId="5552DDFD" w14:textId="77777777" w:rsidR="00867052" w:rsidRPr="00CF6D80" w:rsidRDefault="00867052" w:rsidP="00867052">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1B1058" w14:textId="77777777" w:rsidR="00867052" w:rsidRDefault="00867052" w:rsidP="00867052">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144EED38" w14:textId="77777777" w:rsidR="00867052" w:rsidRPr="00A86525" w:rsidRDefault="00867052" w:rsidP="00867052">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32EF2A60" w14:textId="77777777" w:rsidR="00867052" w:rsidRDefault="00867052" w:rsidP="00867052">
      <w:pPr>
        <w:pStyle w:val="Heading4"/>
      </w:pPr>
      <w:r>
        <w:t>Sustainable development embedded in law solves security, debris, traffic and SSA.</w:t>
      </w:r>
    </w:p>
    <w:p w14:paraId="1C398516" w14:textId="77777777" w:rsidR="00867052" w:rsidRDefault="00867052" w:rsidP="00867052">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5B35928" w14:textId="77777777" w:rsidR="00867052" w:rsidRDefault="00867052" w:rsidP="00867052">
      <w:pPr>
        <w:rPr>
          <w:sz w:val="18"/>
          <w:szCs w:val="18"/>
        </w:rPr>
      </w:pPr>
      <w:r>
        <w:rPr>
          <w:sz w:val="18"/>
          <w:szCs w:val="18"/>
        </w:rPr>
        <w:t>---Critique of status quo polices for space sustainability</w:t>
      </w:r>
    </w:p>
    <w:p w14:paraId="2C704E44" w14:textId="77777777" w:rsidR="00867052" w:rsidRDefault="00867052" w:rsidP="00867052">
      <w:pPr>
        <w:rPr>
          <w:sz w:val="18"/>
          <w:szCs w:val="18"/>
        </w:rPr>
      </w:pPr>
      <w:r>
        <w:rPr>
          <w:sz w:val="18"/>
          <w:szCs w:val="18"/>
        </w:rPr>
        <w:t>---New regimes key</w:t>
      </w:r>
    </w:p>
    <w:p w14:paraId="6B774E68" w14:textId="77777777" w:rsidR="00867052" w:rsidRDefault="00867052" w:rsidP="00867052">
      <w:pPr>
        <w:rPr>
          <w:sz w:val="18"/>
          <w:szCs w:val="18"/>
        </w:rPr>
      </w:pPr>
      <w:r>
        <w:rPr>
          <w:sz w:val="18"/>
          <w:szCs w:val="18"/>
        </w:rPr>
        <w:t>---Sustainability needs to be in law</w:t>
      </w:r>
    </w:p>
    <w:p w14:paraId="5B07E577" w14:textId="77777777" w:rsidR="00867052" w:rsidRPr="00EE53B2" w:rsidRDefault="00867052" w:rsidP="00867052">
      <w:pPr>
        <w:rPr>
          <w:sz w:val="18"/>
          <w:szCs w:val="18"/>
        </w:rPr>
      </w:pPr>
      <w:r>
        <w:rPr>
          <w:sz w:val="18"/>
          <w:szCs w:val="18"/>
        </w:rPr>
        <w:t>---Perm VS Global South Ks</w:t>
      </w:r>
    </w:p>
    <w:p w14:paraId="58FADF78" w14:textId="77777777" w:rsidR="00867052" w:rsidRPr="00B57841" w:rsidRDefault="00867052" w:rsidP="00867052">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B5BE53F" w14:textId="77777777" w:rsidR="00867052" w:rsidRPr="009C412A" w:rsidRDefault="00867052" w:rsidP="00867052">
      <w:pPr>
        <w:pStyle w:val="Heading4"/>
      </w:pPr>
      <w:r>
        <w:t xml:space="preserve">Congestion creates </w:t>
      </w:r>
      <w:r>
        <w:rPr>
          <w:u w:val="single"/>
        </w:rPr>
        <w:t>rivalrous</w:t>
      </w:r>
      <w:r>
        <w:t xml:space="preserve"> orbits. </w:t>
      </w:r>
    </w:p>
    <w:p w14:paraId="7F7675E1" w14:textId="77777777" w:rsidR="00867052" w:rsidRPr="006A7B40" w:rsidRDefault="00867052" w:rsidP="00867052">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7E952A53" w14:textId="77777777" w:rsidR="00867052" w:rsidRPr="00561197" w:rsidRDefault="00867052" w:rsidP="00867052">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B85C071" w14:textId="77777777" w:rsidR="00867052" w:rsidRPr="009C412A" w:rsidRDefault="00867052" w:rsidP="00867052">
      <w:pPr>
        <w:pStyle w:val="Heading4"/>
      </w:pPr>
      <w:r>
        <w:t xml:space="preserve">That triggers </w:t>
      </w:r>
      <w:r>
        <w:rPr>
          <w:u w:val="single"/>
        </w:rPr>
        <w:t>missile radars</w:t>
      </w:r>
      <w:r>
        <w:t xml:space="preserve">. </w:t>
      </w:r>
    </w:p>
    <w:p w14:paraId="1534867F" w14:textId="77777777" w:rsidR="00867052" w:rsidRPr="001A09D0" w:rsidRDefault="00867052" w:rsidP="00867052">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1B1868A4" w14:textId="77777777" w:rsidR="00867052" w:rsidRDefault="00867052" w:rsidP="00867052">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2731F64" w14:textId="77777777" w:rsidR="00867052" w:rsidRPr="00561197" w:rsidRDefault="00867052" w:rsidP="00867052">
      <w:pPr>
        <w:rPr>
          <w:sz w:val="16"/>
        </w:rPr>
      </w:pPr>
    </w:p>
    <w:p w14:paraId="65880190" w14:textId="77777777" w:rsidR="00867052" w:rsidRDefault="00867052" w:rsidP="00867052">
      <w:pPr>
        <w:pStyle w:val="Heading4"/>
      </w:pPr>
      <w:r w:rsidRPr="00AD0655">
        <w:rPr>
          <w:u w:val="single"/>
        </w:rPr>
        <w:t>Nuclear war</w:t>
      </w:r>
      <w:r>
        <w:t xml:space="preserve">. </w:t>
      </w:r>
    </w:p>
    <w:p w14:paraId="2DB0E108" w14:textId="77777777" w:rsidR="00867052" w:rsidRDefault="00867052" w:rsidP="00867052">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75B5C313" w14:textId="77777777" w:rsidR="00867052" w:rsidRPr="001F1EF8" w:rsidRDefault="00867052" w:rsidP="00867052">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909A191" w14:textId="77777777" w:rsidR="00867052" w:rsidRPr="001F4FB0" w:rsidRDefault="00867052" w:rsidP="00867052">
      <w:pPr>
        <w:pStyle w:val="Heading4"/>
        <w:rPr>
          <w:rFonts w:cs="Calibri"/>
        </w:rPr>
      </w:pPr>
      <w:r>
        <w:rPr>
          <w:rFonts w:cs="Calibri"/>
        </w:rPr>
        <w:t xml:space="preserve">Independently, debris hits on satellites causes Russia War. </w:t>
      </w:r>
    </w:p>
    <w:p w14:paraId="618826A5" w14:textId="77777777" w:rsidR="00867052" w:rsidRPr="001F4FB0" w:rsidRDefault="00867052" w:rsidP="00867052">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3F3F6228" w14:textId="77777777" w:rsidR="00867052" w:rsidRDefault="00867052" w:rsidP="00867052">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7DA566AE" w14:textId="77777777" w:rsidR="00867052" w:rsidRPr="00146222" w:rsidRDefault="00867052" w:rsidP="00867052">
      <w:pPr>
        <w:pStyle w:val="Heading4"/>
      </w:pPr>
      <w:r>
        <w:t xml:space="preserve">Unchecked Commercial Appropriation </w:t>
      </w:r>
      <w:r>
        <w:rPr>
          <w:u w:val="single"/>
        </w:rPr>
        <w:t>causes</w:t>
      </w:r>
      <w:r>
        <w:t xml:space="preserve"> Space Conflicts.</w:t>
      </w:r>
    </w:p>
    <w:p w14:paraId="4D610C5C" w14:textId="77777777" w:rsidR="00867052" w:rsidRPr="00BC2859" w:rsidRDefault="00867052" w:rsidP="00867052">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F23F5AC" w14:textId="77777777" w:rsidR="00867052" w:rsidRPr="00146222" w:rsidRDefault="00867052" w:rsidP="00867052">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1948F91" w14:textId="77777777" w:rsidR="00867052" w:rsidRDefault="00867052" w:rsidP="00867052">
      <w:pPr>
        <w:pStyle w:val="Heading4"/>
      </w:pPr>
      <w:r>
        <w:t xml:space="preserve">Space War cause </w:t>
      </w:r>
      <w:r>
        <w:rPr>
          <w:u w:val="single"/>
        </w:rPr>
        <w:t>Nuclear War</w:t>
      </w:r>
      <w:r>
        <w:t>.</w:t>
      </w:r>
    </w:p>
    <w:p w14:paraId="7B547D79" w14:textId="77777777" w:rsidR="00867052" w:rsidRPr="00B0356E" w:rsidRDefault="00867052" w:rsidP="00867052">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35E75F4" w14:textId="77777777" w:rsidR="00867052" w:rsidRDefault="00867052" w:rsidP="00867052">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9DFFA2B" w14:textId="77777777" w:rsidR="00867052" w:rsidRDefault="00867052" w:rsidP="00867052">
      <w:pPr>
        <w:pStyle w:val="Heading4"/>
      </w:pPr>
      <w:r>
        <w:t xml:space="preserve">Nuke war causes extinction AND outweighs </w:t>
      </w:r>
      <w:r w:rsidRPr="00C339DB">
        <w:rPr>
          <w:u w:val="single"/>
        </w:rPr>
        <w:t>other</w:t>
      </w:r>
      <w:r>
        <w:t xml:space="preserve"> existential risks</w:t>
      </w:r>
    </w:p>
    <w:p w14:paraId="708D0614" w14:textId="77777777" w:rsidR="00867052" w:rsidRPr="005E50AE" w:rsidRDefault="00867052" w:rsidP="00867052">
      <w:pPr>
        <w:pStyle w:val="ListParagraph"/>
        <w:numPr>
          <w:ilvl w:val="0"/>
          <w:numId w:val="11"/>
        </w:numPr>
      </w:pPr>
      <w:r>
        <w:t>Checked</w:t>
      </w:r>
    </w:p>
    <w:p w14:paraId="6D2F31E3" w14:textId="77777777" w:rsidR="00867052" w:rsidRPr="00E530E8" w:rsidRDefault="00867052" w:rsidP="0086705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4699BEC9" w14:textId="77777777" w:rsidR="00867052" w:rsidRDefault="00867052" w:rsidP="00867052">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6D0E55A" w14:textId="77777777" w:rsidR="00F94464" w:rsidRPr="001F1EF8" w:rsidRDefault="00F94464" w:rsidP="00F94464">
      <w:pPr>
        <w:pStyle w:val="Heading4"/>
      </w:pPr>
      <w:r>
        <w:t xml:space="preserve">Satellite collapse </w:t>
      </w:r>
      <w:r>
        <w:rPr>
          <w:u w:val="single"/>
        </w:rPr>
        <w:t>ensures</w:t>
      </w:r>
      <w:r>
        <w:t xml:space="preserve"> nuclear miscalculation. </w:t>
      </w:r>
    </w:p>
    <w:p w14:paraId="06FB71BC" w14:textId="77777777" w:rsidR="00F94464" w:rsidRPr="002F7FDF" w:rsidRDefault="00F94464" w:rsidP="00F94464">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67E0D178" w14:textId="768EBE41" w:rsidR="00F94464" w:rsidRPr="00F94464" w:rsidRDefault="00F94464" w:rsidP="00F94464">
      <w:pPr>
        <w:rPr>
          <w:u w:val="singl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5EED9F42" w14:textId="565722D9" w:rsidR="00867052" w:rsidRDefault="00867052" w:rsidP="00867052">
      <w:pPr>
        <w:pStyle w:val="Heading4"/>
      </w:pPr>
      <w:r>
        <w:t>Kessler syndrome ensures cascading impacts - satellites solve every impact, including military readiness, internet, and space weather.</w:t>
      </w:r>
    </w:p>
    <w:p w14:paraId="5D038DED" w14:textId="77777777" w:rsidR="00867052" w:rsidRPr="00C0171A" w:rsidRDefault="00867052" w:rsidP="00867052">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C68ACF7" w14:textId="77777777" w:rsidR="00867052" w:rsidRPr="007349AD" w:rsidRDefault="00867052" w:rsidP="00867052">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29296F1F" w14:textId="77777777" w:rsidR="00867052" w:rsidRPr="00FF0F54" w:rsidRDefault="00867052" w:rsidP="00867052">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3598C7B0" w14:textId="77777777" w:rsidR="00867052" w:rsidRPr="00FF0F54" w:rsidRDefault="00867052" w:rsidP="00867052">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41317318" w14:textId="77777777" w:rsidR="00867052" w:rsidRDefault="00867052" w:rsidP="00867052">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2119367D" w14:textId="77777777" w:rsidR="00867052" w:rsidRDefault="00867052" w:rsidP="00867052">
      <w:pPr>
        <w:pStyle w:val="Heading3"/>
      </w:pPr>
      <w:r>
        <w:t>1AC: Framing</w:t>
      </w:r>
    </w:p>
    <w:p w14:paraId="5F4C19EC" w14:textId="77777777" w:rsidR="00867052" w:rsidRPr="00807451" w:rsidRDefault="00867052" w:rsidP="00867052">
      <w:pPr>
        <w:pStyle w:val="Heading4"/>
        <w:rPr>
          <w:bCs/>
        </w:rPr>
      </w:pPr>
      <w:r w:rsidRPr="00807451">
        <w:rPr>
          <w:bCs/>
        </w:rPr>
        <w:t>The standard is maximizing expected wellbeing.</w:t>
      </w:r>
    </w:p>
    <w:p w14:paraId="058B5BA3" w14:textId="77777777" w:rsidR="00867052" w:rsidRPr="00807451" w:rsidRDefault="00867052" w:rsidP="00867052">
      <w:pPr>
        <w:pStyle w:val="Heading4"/>
        <w:rPr>
          <w:bCs/>
        </w:rPr>
      </w:pPr>
      <w:r w:rsidRPr="00807451">
        <w:rPr>
          <w:bCs/>
        </w:rPr>
        <w:t>Prefer:</w:t>
      </w:r>
    </w:p>
    <w:p w14:paraId="4E473B14" w14:textId="77777777" w:rsidR="00867052" w:rsidRPr="00807451" w:rsidRDefault="00867052" w:rsidP="00867052">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DB25751" w14:textId="77777777" w:rsidR="00867052" w:rsidRDefault="00867052" w:rsidP="00867052">
      <w:pPr>
        <w:rPr>
          <w:rStyle w:val="Style13ptBold"/>
        </w:rPr>
      </w:pPr>
      <w:r>
        <w:rPr>
          <w:rStyle w:val="Style13ptBold"/>
        </w:rPr>
        <w:t>Blum et al. 18</w:t>
      </w:r>
    </w:p>
    <w:p w14:paraId="5DCC8B3A" w14:textId="77777777" w:rsidR="00867052" w:rsidRDefault="00867052" w:rsidP="00867052">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B0610E2" w14:textId="77777777" w:rsidR="00867052" w:rsidRDefault="00867052" w:rsidP="00867052">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2C2554B"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44ED1A5" w14:textId="77777777" w:rsidR="00867052" w:rsidRDefault="00867052" w:rsidP="00867052">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ECD9804"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04D793F"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731044F"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E7F1ACC" w14:textId="77777777" w:rsidR="00867052" w:rsidRDefault="00867052" w:rsidP="00867052">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D33F301"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CFE409B"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10172F1"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FA37279"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C6B6D97"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0580754"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Desire and reward centers </w:t>
      </w:r>
    </w:p>
    <w:p w14:paraId="2C1E1AAD"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9F22DAD"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ACEFC9E"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1BE3122"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86FC962"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38D7AF5"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5B2F859"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DEE4505"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8DAD717"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E7A5403" w14:textId="77777777" w:rsidR="00867052" w:rsidRDefault="00867052" w:rsidP="00867052">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789801" w14:textId="585927C3" w:rsidR="00867052" w:rsidRPr="00B55AD5" w:rsidRDefault="00867052" w:rsidP="00867052">
      <w:pPr>
        <w:pStyle w:val="Heading3"/>
      </w:pPr>
      <w:r>
        <w:t>1AC: Disclosure</w:t>
      </w:r>
    </w:p>
    <w:p w14:paraId="1D291641" w14:textId="4C478C9C" w:rsidR="006F06D7" w:rsidRDefault="00867052" w:rsidP="006F06D7">
      <w:pPr>
        <w:pStyle w:val="Heading4"/>
      </w:pPr>
      <w:r w:rsidRPr="00867052">
        <w:t xml:space="preserve">Interpretation – At all TOC bid tournaments, Debaters must disclose previously read positions with tags, cites, and F3L3 of each card within 30 minutes of each debate on the NDCA 2021-2022 LD wiki. </w:t>
      </w:r>
    </w:p>
    <w:p w14:paraId="6FEA2412" w14:textId="7254061B" w:rsidR="006F06D7" w:rsidRPr="006F06D7" w:rsidRDefault="006F06D7" w:rsidP="006F06D7">
      <w:r>
        <w:rPr>
          <w:noProof/>
        </w:rPr>
        <w:drawing>
          <wp:inline distT="0" distB="0" distL="0" distR="0" wp14:anchorId="3BDBFEA7" wp14:editId="1C0D9D8E">
            <wp:extent cx="5708285" cy="3465253"/>
            <wp:effectExtent l="0" t="0" r="6985" b="190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19619" cy="3472133"/>
                    </a:xfrm>
                    <a:prstGeom prst="rect">
                      <a:avLst/>
                    </a:prstGeom>
                    <a:noFill/>
                    <a:ln>
                      <a:noFill/>
                    </a:ln>
                  </pic:spPr>
                </pic:pic>
              </a:graphicData>
            </a:graphic>
          </wp:inline>
        </w:drawing>
      </w:r>
    </w:p>
    <w:p w14:paraId="43E3ABE5" w14:textId="2B8B9285" w:rsidR="00A95652" w:rsidRDefault="00867052" w:rsidP="006F06D7">
      <w:pPr>
        <w:pStyle w:val="Heading4"/>
      </w:pPr>
      <w:r w:rsidRPr="00867052">
        <w:t xml:space="preserve">Violation: 1] Research- debaters won’t make it an entire topic with the same case unless they update it and frontline nuanced positions—disclosure allows for more specific research and goes into more depth about the topic 2] Accessibility – disclosure is key to smaller school debaters alleviating big school prep outs – they’re able to scout but small school debaters don’t have the teams to figure out the </w:t>
      </w:r>
      <w:proofErr w:type="spellStart"/>
      <w:r w:rsidRPr="00867052">
        <w:t>affs</w:t>
      </w:r>
      <w:proofErr w:type="spellEnd"/>
      <w:r w:rsidRPr="00867052">
        <w:t xml:space="preserve"> being read. Disclosure is inevitable – the question is whether it happens on a mutually accessible forum. 3] Evidence – disclosure is the only way to verify before round cards aren’t miscut – otherwise you could have unethically misrepresented authors</w:t>
      </w:r>
    </w:p>
    <w:p w14:paraId="57EF95DA" w14:textId="6E4D7599" w:rsidR="006F06D7" w:rsidRPr="006F06D7" w:rsidRDefault="006F06D7" w:rsidP="006F06D7">
      <w:r>
        <w:t xml:space="preserve"> </w:t>
      </w:r>
    </w:p>
    <w:sectPr w:rsidR="006F06D7" w:rsidRPr="006F0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867052"/>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05AF7"/>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6F06D7"/>
    <w:rsid w:val="00722258"/>
    <w:rsid w:val="007243E5"/>
    <w:rsid w:val="00766EA0"/>
    <w:rsid w:val="007A2226"/>
    <w:rsid w:val="007F5B66"/>
    <w:rsid w:val="00823A1C"/>
    <w:rsid w:val="00845B9D"/>
    <w:rsid w:val="00860984"/>
    <w:rsid w:val="00867052"/>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446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11A6B"/>
  <w15:chartTrackingRefBased/>
  <w15:docId w15:val="{0D3A375E-5460-4026-84BE-02573B58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7052"/>
    <w:rPr>
      <w:rFonts w:ascii="Calibri" w:hAnsi="Calibri" w:cs="Calibri"/>
      <w:sz w:val="24"/>
    </w:rPr>
  </w:style>
  <w:style w:type="paragraph" w:styleId="Heading1">
    <w:name w:val="heading 1"/>
    <w:aliases w:val="Pocket"/>
    <w:basedOn w:val="Normal"/>
    <w:next w:val="Normal"/>
    <w:link w:val="Heading1Char"/>
    <w:qFormat/>
    <w:rsid w:val="008670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70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70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8670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70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052"/>
  </w:style>
  <w:style w:type="character" w:customStyle="1" w:styleId="Heading1Char">
    <w:name w:val="Heading 1 Char"/>
    <w:aliases w:val="Pocket Char"/>
    <w:basedOn w:val="DefaultParagraphFont"/>
    <w:link w:val="Heading1"/>
    <w:rsid w:val="008670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70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705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a Char"/>
    <w:basedOn w:val="DefaultParagraphFont"/>
    <w:link w:val="Heading4"/>
    <w:uiPriority w:val="3"/>
    <w:rsid w:val="0086705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86705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6705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67052"/>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867052"/>
    <w:rPr>
      <w:color w:val="auto"/>
      <w:u w:val="none"/>
    </w:rPr>
  </w:style>
  <w:style w:type="character" w:styleId="FollowedHyperlink">
    <w:name w:val="FollowedHyperlink"/>
    <w:basedOn w:val="DefaultParagraphFont"/>
    <w:uiPriority w:val="99"/>
    <w:semiHidden/>
    <w:unhideWhenUsed/>
    <w:rsid w:val="00867052"/>
    <w:rPr>
      <w:color w:val="auto"/>
      <w:u w:val="none"/>
    </w:rPr>
  </w:style>
  <w:style w:type="paragraph" w:customStyle="1" w:styleId="textbold">
    <w:name w:val="text bold"/>
    <w:basedOn w:val="Normal"/>
    <w:link w:val="Emphasis"/>
    <w:autoRedefine/>
    <w:uiPriority w:val="7"/>
    <w:qFormat/>
    <w:rsid w:val="0086705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67052"/>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67052"/>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8670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67052"/>
    <w:pPr>
      <w:ind w:left="720"/>
      <w:contextualSpacing/>
    </w:pPr>
  </w:style>
  <w:style w:type="character" w:styleId="UnresolvedMention">
    <w:name w:val="Unresolved Mention"/>
    <w:basedOn w:val="DefaultParagraphFont"/>
    <w:uiPriority w:val="99"/>
    <w:semiHidden/>
    <w:unhideWhenUsed/>
    <w:rsid w:val="00867052"/>
    <w:rPr>
      <w:color w:val="605E5C"/>
      <w:shd w:val="clear" w:color="auto" w:fill="E1DFDD"/>
    </w:rPr>
  </w:style>
  <w:style w:type="paragraph" w:styleId="Footer">
    <w:name w:val="footer"/>
    <w:basedOn w:val="Normal"/>
    <w:link w:val="FooterChar"/>
    <w:uiPriority w:val="99"/>
    <w:unhideWhenUsed/>
    <w:rsid w:val="00867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052"/>
    <w:rPr>
      <w:rFonts w:ascii="Calibri" w:hAnsi="Calibri" w:cs="Calibri"/>
      <w:sz w:val="24"/>
    </w:rPr>
  </w:style>
  <w:style w:type="paragraph" w:styleId="Header">
    <w:name w:val="header"/>
    <w:basedOn w:val="Normal"/>
    <w:link w:val="HeaderChar"/>
    <w:uiPriority w:val="99"/>
    <w:unhideWhenUsed/>
    <w:rsid w:val="00867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052"/>
    <w:rPr>
      <w:rFonts w:ascii="Calibri" w:hAnsi="Calibri" w:cs="Calibri"/>
      <w:sz w:val="24"/>
    </w:rPr>
  </w:style>
  <w:style w:type="paragraph" w:customStyle="1" w:styleId="Emphasize">
    <w:name w:val="Emphasize"/>
    <w:basedOn w:val="Normal"/>
    <w:uiPriority w:val="7"/>
    <w:qFormat/>
    <w:rsid w:val="0086705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8670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ention">
    <w:name w:val="mention"/>
    <w:basedOn w:val="DefaultParagraphFont"/>
    <w:rsid w:val="00867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image" Target="media/image1.png"/><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18767</Words>
  <Characters>106974</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2022-01-08T23:55:00Z</dcterms:created>
  <dcterms:modified xsi:type="dcterms:W3CDTF">2022-01-09T00:16:00Z</dcterms:modified>
</cp:coreProperties>
</file>