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802030" w14:textId="77777777" w:rsidR="00F804B0" w:rsidRPr="00F804B0" w:rsidRDefault="00F804B0" w:rsidP="00F804B0"/>
    <w:p w14:paraId="66802518" w14:textId="6CE2893B" w:rsidR="00235EE3" w:rsidRDefault="00235EE3" w:rsidP="00235EE3">
      <w:pPr>
        <w:pStyle w:val="Heading2"/>
      </w:pPr>
      <w:r>
        <w:lastRenderedPageBreak/>
        <w:t>1AC – Public Trust</w:t>
      </w:r>
    </w:p>
    <w:p w14:paraId="5D1BEC66" w14:textId="77777777" w:rsidR="00235EE3" w:rsidRDefault="00235EE3" w:rsidP="00235EE3">
      <w:pPr>
        <w:pStyle w:val="Heading3"/>
      </w:pPr>
      <w:r>
        <w:lastRenderedPageBreak/>
        <w:t>1AC – Heritage</w:t>
      </w:r>
    </w:p>
    <w:p w14:paraId="1348E75D" w14:textId="77777777" w:rsidR="00235EE3" w:rsidRPr="00F750DE" w:rsidRDefault="00235EE3" w:rsidP="00235EE3">
      <w:pPr>
        <w:pStyle w:val="Heading4"/>
        <w:rPr>
          <w:u w:val="single"/>
        </w:rPr>
      </w:pPr>
      <w:r>
        <w:t xml:space="preserve">Advantage 1 is </w:t>
      </w:r>
      <w:r>
        <w:rPr>
          <w:u w:val="single"/>
        </w:rPr>
        <w:t>Heritage:</w:t>
      </w:r>
    </w:p>
    <w:p w14:paraId="6EE09A3F" w14:textId="77777777" w:rsidR="00235EE3" w:rsidRPr="001322D6" w:rsidRDefault="00235EE3" w:rsidP="00235EE3">
      <w:pPr>
        <w:pStyle w:val="Heading4"/>
        <w:rPr>
          <w:rFonts w:eastAsia="Microsoft YaHei" w:cs="Pridi Light"/>
          <w:u w:val="single"/>
        </w:rPr>
      </w:pPr>
      <w:r w:rsidRPr="001322D6">
        <w:rPr>
          <w:rFonts w:eastAsia="Microsoft YaHei" w:cs="Pridi Light"/>
        </w:rPr>
        <w:t xml:space="preserve">Absent </w:t>
      </w:r>
      <w:r w:rsidRPr="001322D6">
        <w:rPr>
          <w:rFonts w:eastAsia="Microsoft YaHei" w:cs="Pridi Light"/>
          <w:u w:val="single"/>
        </w:rPr>
        <w:t>agreement</w:t>
      </w:r>
      <w:r w:rsidRPr="001322D6">
        <w:rPr>
          <w:rFonts w:eastAsia="Microsoft YaHei" w:cs="Pridi Light"/>
        </w:rPr>
        <w:t xml:space="preserve"> on </w:t>
      </w:r>
      <w:r w:rsidRPr="001322D6">
        <w:rPr>
          <w:rFonts w:eastAsia="Microsoft YaHei" w:cs="Pridi Light"/>
          <w:u w:val="single"/>
        </w:rPr>
        <w:t>property</w:t>
      </w:r>
      <w:r w:rsidRPr="001322D6">
        <w:rPr>
          <w:rFonts w:eastAsia="Microsoft YaHei" w:cs="Pridi Light"/>
        </w:rPr>
        <w:t xml:space="preserve"> and </w:t>
      </w:r>
      <w:r w:rsidRPr="001322D6">
        <w:rPr>
          <w:rFonts w:eastAsia="Microsoft YaHei" w:cs="Pridi Light"/>
          <w:u w:val="single"/>
        </w:rPr>
        <w:t>mining</w:t>
      </w:r>
      <w:r w:rsidRPr="001322D6">
        <w:rPr>
          <w:rFonts w:eastAsia="Microsoft YaHei" w:cs="Pridi Light"/>
        </w:rPr>
        <w:t xml:space="preserve"> rights---conflict over </w:t>
      </w:r>
      <w:r w:rsidRPr="001322D6">
        <w:rPr>
          <w:rFonts w:eastAsia="Microsoft YaHei" w:cs="Pridi Light"/>
          <w:u w:val="single"/>
        </w:rPr>
        <w:t>resources</w:t>
      </w:r>
      <w:r w:rsidRPr="001322D6">
        <w:rPr>
          <w:rFonts w:eastAsia="Microsoft YaHei" w:cs="Pridi Light"/>
        </w:rPr>
        <w:t xml:space="preserve"> is </w:t>
      </w:r>
      <w:r w:rsidRPr="001322D6">
        <w:rPr>
          <w:rFonts w:eastAsia="Microsoft YaHei" w:cs="Pridi Light"/>
          <w:u w:val="single"/>
        </w:rPr>
        <w:t>inevitable</w:t>
      </w:r>
    </w:p>
    <w:p w14:paraId="398A5D52" w14:textId="77777777" w:rsidR="00235EE3" w:rsidRPr="001322D6" w:rsidRDefault="00235EE3" w:rsidP="00235EE3">
      <w:r w:rsidRPr="001322D6">
        <w:t xml:space="preserve">John </w:t>
      </w:r>
      <w:r w:rsidRPr="001322D6">
        <w:rPr>
          <w:rStyle w:val="Style13ptBold"/>
        </w:rPr>
        <w:t>Myers 16</w:t>
      </w:r>
      <w:r w:rsidRPr="001322D6">
        <w:t>, 2017 J.D. Candidate, University of San Diego School of Law, Extraterrestrial Property Rights: Utilizing the Resources of the Final Frontier, San Diego International Law Journal, Volume 18, Page 77–128, 2016, Accessed via Hein Online</w:t>
      </w:r>
    </w:p>
    <w:p w14:paraId="0C2AE524" w14:textId="77777777" w:rsidR="00235EE3" w:rsidRDefault="00235EE3" w:rsidP="00235EE3">
      <w:pPr>
        <w:rPr>
          <w:sz w:val="16"/>
        </w:rPr>
      </w:pPr>
      <w:r w:rsidRPr="001322D6">
        <w:rPr>
          <w:rStyle w:val="StyleUnderline"/>
        </w:rPr>
        <w:t xml:space="preserve">The doctrine of </w:t>
      </w:r>
      <w:r w:rsidRPr="001322D6">
        <w:rPr>
          <w:rStyle w:val="Emphasis"/>
        </w:rPr>
        <w:t>discovery</w:t>
      </w:r>
      <w:r w:rsidRPr="00BD40D1">
        <w:rPr>
          <w:sz w:val="16"/>
        </w:rPr>
        <w:t xml:space="preserve"> </w:t>
      </w:r>
      <w:r w:rsidRPr="001322D6">
        <w:rPr>
          <w:rStyle w:val="StyleUnderline"/>
        </w:rPr>
        <w:t xml:space="preserve">is a </w:t>
      </w:r>
      <w:r w:rsidRPr="001322D6">
        <w:rPr>
          <w:rStyle w:val="Emphasis"/>
        </w:rPr>
        <w:t>“top-down” approach</w:t>
      </w:r>
      <w:r w:rsidRPr="001322D6">
        <w:rPr>
          <w:rStyle w:val="StyleUnderline"/>
        </w:rPr>
        <w:t xml:space="preserve"> to the </w:t>
      </w:r>
      <w:r w:rsidRPr="001322D6">
        <w:rPr>
          <w:rStyle w:val="Emphasis"/>
        </w:rPr>
        <w:t>acquisition</w:t>
      </w:r>
      <w:r w:rsidRPr="001322D6">
        <w:rPr>
          <w:rStyle w:val="StyleUnderline"/>
        </w:rPr>
        <w:t xml:space="preserve"> of </w:t>
      </w:r>
      <w:r w:rsidRPr="001322D6">
        <w:rPr>
          <w:rStyle w:val="Emphasis"/>
        </w:rPr>
        <w:t>property</w:t>
      </w:r>
      <w:r w:rsidRPr="001322D6">
        <w:rPr>
          <w:rStyle w:val="StyleUnderline"/>
        </w:rPr>
        <w:t xml:space="preserve">: sovereignty and property are </w:t>
      </w:r>
      <w:r w:rsidRPr="001322D6">
        <w:rPr>
          <w:rStyle w:val="Emphasis"/>
        </w:rPr>
        <w:t>inherently intertwined</w:t>
      </w:r>
      <w:r w:rsidRPr="001322D6">
        <w:rPr>
          <w:rStyle w:val="StyleUnderline"/>
        </w:rPr>
        <w:t>.</w:t>
      </w:r>
      <w:r w:rsidRPr="00BD40D1">
        <w:rPr>
          <w:sz w:val="16"/>
        </w:rPr>
        <w:t xml:space="preserve"> The </w:t>
      </w:r>
      <w:proofErr w:type="spellStart"/>
      <w:r w:rsidRPr="00BD40D1">
        <w:rPr>
          <w:sz w:val="16"/>
        </w:rPr>
        <w:t>topdown</w:t>
      </w:r>
      <w:proofErr w:type="spellEnd"/>
      <w:r w:rsidRPr="00BD40D1">
        <w:rPr>
          <w:sz w:val="16"/>
        </w:rPr>
        <w:t xml:space="preserve"> view of property traces its roots to the 1648 Peace of Westphalia; however, there is a strong tradition in Western scholarship and law that property law is grown and developed from the bottom up. For example, in Roman law, the Institutes of Justinian advanced the idea of ownership through occupancy. In addition, John Locke in England promoted the labor theory that allows ownership to be earned by the “sweat of your brow.” Most importantly, </w:t>
      </w:r>
      <w:r w:rsidRPr="001322D6">
        <w:rPr>
          <w:rStyle w:val="StyleUnderline"/>
        </w:rPr>
        <w:t xml:space="preserve">property today is </w:t>
      </w:r>
      <w:r w:rsidRPr="001322D6">
        <w:rPr>
          <w:rStyle w:val="Emphasis"/>
        </w:rPr>
        <w:t>largely viewed</w:t>
      </w:r>
      <w:r w:rsidRPr="00BD40D1">
        <w:rPr>
          <w:sz w:val="16"/>
        </w:rPr>
        <w:t xml:space="preserve"> </w:t>
      </w:r>
      <w:r w:rsidRPr="001322D6">
        <w:rPr>
          <w:rStyle w:val="StyleUnderline"/>
        </w:rPr>
        <w:t xml:space="preserve">as a </w:t>
      </w:r>
      <w:r w:rsidRPr="001322D6">
        <w:rPr>
          <w:rStyle w:val="Emphasis"/>
        </w:rPr>
        <w:t>bundle of rights</w:t>
      </w:r>
      <w:r w:rsidRPr="001322D6">
        <w:rPr>
          <w:rStyle w:val="StyleUnderline"/>
        </w:rPr>
        <w:t xml:space="preserve"> that include the rights to </w:t>
      </w:r>
      <w:r w:rsidRPr="001322D6">
        <w:rPr>
          <w:rStyle w:val="Emphasis"/>
        </w:rPr>
        <w:t>possess, use, exclude</w:t>
      </w:r>
      <w:r w:rsidRPr="001322D6">
        <w:rPr>
          <w:rStyle w:val="StyleUnderline"/>
        </w:rPr>
        <w:t xml:space="preserve">, and </w:t>
      </w:r>
      <w:r w:rsidRPr="001322D6">
        <w:rPr>
          <w:rStyle w:val="Emphasis"/>
        </w:rPr>
        <w:t>transfer</w:t>
      </w:r>
      <w:r w:rsidRPr="001322D6">
        <w:rPr>
          <w:rStyle w:val="StyleUnderline"/>
        </w:rPr>
        <w:t xml:space="preserve">. This bundle of rights is </w:t>
      </w:r>
      <w:r w:rsidRPr="001322D6">
        <w:rPr>
          <w:rStyle w:val="Emphasis"/>
        </w:rPr>
        <w:t>subject to reconfiguration</w:t>
      </w:r>
      <w:r w:rsidRPr="00BD40D1">
        <w:rPr>
          <w:sz w:val="16"/>
        </w:rPr>
        <w:t xml:space="preserve"> </w:t>
      </w:r>
      <w:r w:rsidRPr="001322D6">
        <w:rPr>
          <w:rStyle w:val="StyleUnderline"/>
        </w:rPr>
        <w:t xml:space="preserve">depending on the </w:t>
      </w:r>
      <w:r w:rsidRPr="001322D6">
        <w:rPr>
          <w:rStyle w:val="Emphasis"/>
        </w:rPr>
        <w:t>form of property</w:t>
      </w:r>
      <w:r w:rsidRPr="001322D6">
        <w:rPr>
          <w:rStyle w:val="StyleUnderline"/>
        </w:rPr>
        <w:t xml:space="preserve">. </w:t>
      </w:r>
      <w:r w:rsidRPr="004D3663">
        <w:rPr>
          <w:rStyle w:val="StyleUnderline"/>
          <w:highlight w:val="yellow"/>
        </w:rPr>
        <w:t xml:space="preserve">Property </w:t>
      </w:r>
      <w:r w:rsidRPr="004D3663">
        <w:rPr>
          <w:rStyle w:val="Emphasis"/>
          <w:highlight w:val="yellow"/>
        </w:rPr>
        <w:t>rights in space</w:t>
      </w:r>
      <w:r w:rsidRPr="004D3663">
        <w:rPr>
          <w:sz w:val="16"/>
          <w:highlight w:val="yellow"/>
        </w:rPr>
        <w:t xml:space="preserve"> </w:t>
      </w:r>
      <w:r w:rsidRPr="004D3663">
        <w:rPr>
          <w:rStyle w:val="StyleUnderline"/>
          <w:highlight w:val="yellow"/>
        </w:rPr>
        <w:t>are novel and</w:t>
      </w:r>
      <w:r w:rsidRPr="001322D6">
        <w:rPr>
          <w:rStyle w:val="StyleUnderline"/>
        </w:rPr>
        <w:t xml:space="preserve"> therefore </w:t>
      </w:r>
      <w:r w:rsidRPr="004D3663">
        <w:rPr>
          <w:rStyle w:val="Emphasis"/>
          <w:highlight w:val="yellow"/>
        </w:rPr>
        <w:t>require a new configuration</w:t>
      </w:r>
      <w:r w:rsidRPr="001537A2">
        <w:rPr>
          <w:sz w:val="16"/>
        </w:rPr>
        <w:t xml:space="preserve"> </w:t>
      </w:r>
      <w:r w:rsidRPr="001537A2">
        <w:rPr>
          <w:rStyle w:val="StyleUnderline"/>
        </w:rPr>
        <w:t>in</w:t>
      </w:r>
      <w:r w:rsidRPr="001322D6">
        <w:rPr>
          <w:rStyle w:val="StyleUnderline"/>
        </w:rPr>
        <w:t xml:space="preserve"> the bundle of </w:t>
      </w:r>
      <w:r w:rsidRPr="001537A2">
        <w:rPr>
          <w:rStyle w:val="Emphasis"/>
        </w:rPr>
        <w:t>rights associated</w:t>
      </w:r>
      <w:r w:rsidRPr="001537A2">
        <w:rPr>
          <w:rStyle w:val="StyleUnderline"/>
        </w:rPr>
        <w:t xml:space="preserve"> with</w:t>
      </w:r>
      <w:r w:rsidRPr="001322D6">
        <w:rPr>
          <w:rStyle w:val="StyleUnderline"/>
        </w:rPr>
        <w:t xml:space="preserve"> that </w:t>
      </w:r>
      <w:r w:rsidRPr="001537A2">
        <w:rPr>
          <w:rStyle w:val="Emphasis"/>
        </w:rPr>
        <w:t>property</w:t>
      </w:r>
      <w:r w:rsidRPr="001322D6">
        <w:rPr>
          <w:rStyle w:val="StyleUnderline"/>
        </w:rPr>
        <w:t xml:space="preserve">. </w:t>
      </w:r>
      <w:r w:rsidRPr="00BD40D1">
        <w:rPr>
          <w:sz w:val="16"/>
        </w:rPr>
        <w:t xml:space="preserve">Moreover, the grant of property rights in space will prevent both the Tragedy of the Commons and the Tragedy of the </w:t>
      </w:r>
      <w:proofErr w:type="spellStart"/>
      <w:r w:rsidRPr="00BD40D1">
        <w:rPr>
          <w:sz w:val="16"/>
        </w:rPr>
        <w:t>Anticommons</w:t>
      </w:r>
      <w:proofErr w:type="spellEnd"/>
      <w:r w:rsidRPr="00BD40D1">
        <w:rPr>
          <w:sz w:val="16"/>
        </w:rPr>
        <w:t xml:space="preserve">. In the first case, </w:t>
      </w:r>
      <w:r w:rsidRPr="004D3663">
        <w:rPr>
          <w:rStyle w:val="StyleUnderline"/>
          <w:highlight w:val="yellow"/>
        </w:rPr>
        <w:t xml:space="preserve">if </w:t>
      </w:r>
      <w:r w:rsidRPr="004D3663">
        <w:rPr>
          <w:rStyle w:val="Emphasis"/>
          <w:highlight w:val="yellow"/>
        </w:rPr>
        <w:t>property rights</w:t>
      </w:r>
      <w:r w:rsidRPr="004D3663">
        <w:rPr>
          <w:rStyle w:val="StyleUnderline"/>
          <w:highlight w:val="yellow"/>
        </w:rPr>
        <w:t xml:space="preserve"> are </w:t>
      </w:r>
      <w:r w:rsidRPr="004D3663">
        <w:rPr>
          <w:rStyle w:val="Emphasis"/>
          <w:highlight w:val="yellow"/>
        </w:rPr>
        <w:t>not granted</w:t>
      </w:r>
      <w:r w:rsidRPr="002F7144">
        <w:rPr>
          <w:rStyle w:val="Emphasis"/>
        </w:rPr>
        <w:t xml:space="preserve"> in space</w:t>
      </w:r>
      <w:r w:rsidRPr="001322D6">
        <w:rPr>
          <w:rStyle w:val="StyleUnderline"/>
        </w:rPr>
        <w:t xml:space="preserve">, </w:t>
      </w:r>
      <w:r w:rsidRPr="004D3663">
        <w:rPr>
          <w:rStyle w:val="StyleUnderline"/>
          <w:highlight w:val="yellow"/>
        </w:rPr>
        <w:t>it is foreseeable</w:t>
      </w:r>
      <w:r w:rsidRPr="001322D6">
        <w:rPr>
          <w:rStyle w:val="StyleUnderline"/>
        </w:rPr>
        <w:t xml:space="preserve"> </w:t>
      </w:r>
      <w:r w:rsidRPr="002F7144">
        <w:rPr>
          <w:rStyle w:val="Emphasis"/>
        </w:rPr>
        <w:t xml:space="preserve">that </w:t>
      </w:r>
      <w:r w:rsidRPr="004D3663">
        <w:rPr>
          <w:rStyle w:val="Emphasis"/>
          <w:highlight w:val="yellow"/>
        </w:rPr>
        <w:t>conflicts will arise</w:t>
      </w:r>
      <w:r w:rsidRPr="001322D6">
        <w:rPr>
          <w:rStyle w:val="StyleUnderline"/>
        </w:rPr>
        <w:t xml:space="preserve"> because multiple corporations could land on the </w:t>
      </w:r>
      <w:r w:rsidRPr="001322D6">
        <w:rPr>
          <w:rStyle w:val="Emphasis"/>
        </w:rPr>
        <w:t>same asteroid</w:t>
      </w:r>
      <w:r w:rsidRPr="001322D6">
        <w:rPr>
          <w:rStyle w:val="StyleUnderline"/>
        </w:rPr>
        <w:t>.</w:t>
      </w:r>
      <w:r w:rsidRPr="00BD40D1">
        <w:rPr>
          <w:sz w:val="16"/>
        </w:rPr>
        <w:t xml:space="preserve"> Hypothetically, </w:t>
      </w:r>
      <w:r w:rsidRPr="004D3663">
        <w:rPr>
          <w:rStyle w:val="StyleUnderline"/>
          <w:highlight w:val="yellow"/>
        </w:rPr>
        <w:t>if a</w:t>
      </w:r>
      <w:r w:rsidRPr="001322D6">
        <w:rPr>
          <w:rStyle w:val="StyleUnderline"/>
        </w:rPr>
        <w:t xml:space="preserve"> particularly </w:t>
      </w:r>
      <w:r w:rsidRPr="004D3663">
        <w:rPr>
          <w:rStyle w:val="Emphasis"/>
          <w:highlight w:val="yellow"/>
        </w:rPr>
        <w:t>resource-rich asteroid</w:t>
      </w:r>
      <w:r w:rsidRPr="001537A2">
        <w:rPr>
          <w:rStyle w:val="StyleUnderline"/>
        </w:rPr>
        <w:t xml:space="preserve"> that would be </w:t>
      </w:r>
      <w:r w:rsidRPr="001537A2">
        <w:rPr>
          <w:rStyle w:val="Emphasis"/>
        </w:rPr>
        <w:t>easy</w:t>
      </w:r>
      <w:r w:rsidRPr="001322D6">
        <w:rPr>
          <w:rStyle w:val="Emphasis"/>
        </w:rPr>
        <w:t xml:space="preserve"> to land on</w:t>
      </w:r>
      <w:r w:rsidRPr="00BD40D1">
        <w:rPr>
          <w:sz w:val="16"/>
        </w:rPr>
        <w:t xml:space="preserve"> </w:t>
      </w:r>
      <w:r w:rsidRPr="001322D6">
        <w:rPr>
          <w:rStyle w:val="StyleUnderline"/>
        </w:rPr>
        <w:t xml:space="preserve">and </w:t>
      </w:r>
      <w:r w:rsidRPr="001322D6">
        <w:rPr>
          <w:rStyle w:val="Emphasis"/>
        </w:rPr>
        <w:t xml:space="preserve">mine </w:t>
      </w:r>
      <w:r w:rsidRPr="004D3663">
        <w:rPr>
          <w:rStyle w:val="Emphasis"/>
          <w:highlight w:val="yellow"/>
        </w:rPr>
        <w:t>is discovered</w:t>
      </w:r>
      <w:r w:rsidRPr="004D3663">
        <w:rPr>
          <w:rStyle w:val="StyleUnderline"/>
          <w:highlight w:val="yellow"/>
        </w:rPr>
        <w:t>, both an American</w:t>
      </w:r>
      <w:r w:rsidRPr="00BD40D1">
        <w:rPr>
          <w:sz w:val="16"/>
        </w:rPr>
        <w:t xml:space="preserve"> corporation </w:t>
      </w:r>
      <w:r w:rsidRPr="004D3663">
        <w:rPr>
          <w:rStyle w:val="StyleUnderline"/>
          <w:highlight w:val="yellow"/>
        </w:rPr>
        <w:t>and</w:t>
      </w:r>
      <w:r w:rsidRPr="001322D6">
        <w:rPr>
          <w:rStyle w:val="StyleUnderline"/>
        </w:rPr>
        <w:t xml:space="preserve"> a </w:t>
      </w:r>
      <w:r w:rsidRPr="004D3663">
        <w:rPr>
          <w:rStyle w:val="StyleUnderline"/>
          <w:highlight w:val="yellow"/>
        </w:rPr>
        <w:t xml:space="preserve">Chinese </w:t>
      </w:r>
      <w:r w:rsidRPr="004D3663">
        <w:rPr>
          <w:rStyle w:val="Emphasis"/>
          <w:highlight w:val="yellow"/>
        </w:rPr>
        <w:t>corporation</w:t>
      </w:r>
      <w:r w:rsidRPr="004D3663">
        <w:rPr>
          <w:sz w:val="16"/>
          <w:highlight w:val="yellow"/>
        </w:rPr>
        <w:t xml:space="preserve"> </w:t>
      </w:r>
      <w:r w:rsidRPr="004D3663">
        <w:rPr>
          <w:rStyle w:val="StyleUnderline"/>
          <w:highlight w:val="yellow"/>
        </w:rPr>
        <w:t>could land</w:t>
      </w:r>
      <w:r w:rsidRPr="001322D6">
        <w:rPr>
          <w:rStyle w:val="StyleUnderline"/>
        </w:rPr>
        <w:t xml:space="preserve"> on it </w:t>
      </w:r>
      <w:r w:rsidRPr="004D3663">
        <w:rPr>
          <w:rStyle w:val="StyleUnderline"/>
          <w:highlight w:val="yellow"/>
        </w:rPr>
        <w:t xml:space="preserve">and this would </w:t>
      </w:r>
      <w:r w:rsidRPr="004D3663">
        <w:rPr>
          <w:rStyle w:val="Emphasis"/>
          <w:highlight w:val="yellow"/>
        </w:rPr>
        <w:t>result in issues</w:t>
      </w:r>
      <w:r w:rsidRPr="001322D6">
        <w:rPr>
          <w:rStyle w:val="StyleUnderline"/>
        </w:rPr>
        <w:t xml:space="preserve"> both </w:t>
      </w:r>
      <w:r w:rsidRPr="004D3663">
        <w:rPr>
          <w:rStyle w:val="StyleUnderline"/>
          <w:highlight w:val="yellow"/>
        </w:rPr>
        <w:t xml:space="preserve">in </w:t>
      </w:r>
      <w:r w:rsidRPr="004D3663">
        <w:rPr>
          <w:rStyle w:val="Emphasis"/>
          <w:highlight w:val="yellow"/>
        </w:rPr>
        <w:t>space</w:t>
      </w:r>
      <w:r w:rsidRPr="004D3663">
        <w:rPr>
          <w:rStyle w:val="StyleUnderline"/>
          <w:highlight w:val="yellow"/>
        </w:rPr>
        <w:t xml:space="preserve"> and</w:t>
      </w:r>
      <w:r w:rsidRPr="001322D6">
        <w:rPr>
          <w:rStyle w:val="StyleUnderline"/>
        </w:rPr>
        <w:t xml:space="preserve"> on </w:t>
      </w:r>
      <w:r w:rsidRPr="004D3663">
        <w:rPr>
          <w:rStyle w:val="Emphasis"/>
          <w:highlight w:val="yellow"/>
        </w:rPr>
        <w:t>Earth</w:t>
      </w:r>
      <w:r w:rsidRPr="001322D6">
        <w:rPr>
          <w:rStyle w:val="StyleUnderline"/>
        </w:rPr>
        <w:t>.</w:t>
      </w:r>
      <w:r w:rsidRPr="00BD40D1">
        <w:rPr>
          <w:sz w:val="16"/>
        </w:rPr>
        <w:t xml:space="preserve"> In the second case, if property rights are not granted in space, it is as likely foreseeable that corporations will not invest in space and the resources of space will go underexploited. </w:t>
      </w:r>
      <w:r w:rsidRPr="001322D6">
        <w:rPr>
          <w:rStyle w:val="StyleUnderline"/>
        </w:rPr>
        <w:t xml:space="preserve">Currently there are </w:t>
      </w:r>
      <w:r w:rsidRPr="001322D6">
        <w:rPr>
          <w:rStyle w:val="Emphasis"/>
        </w:rPr>
        <w:t>analogous situations</w:t>
      </w:r>
      <w:r w:rsidRPr="00BD40D1">
        <w:rPr>
          <w:sz w:val="16"/>
        </w:rPr>
        <w:t xml:space="preserve"> </w:t>
      </w:r>
      <w:r w:rsidRPr="001322D6">
        <w:rPr>
          <w:rStyle w:val="StyleUnderline"/>
        </w:rPr>
        <w:t xml:space="preserve">on Earth that </w:t>
      </w:r>
      <w:r w:rsidRPr="001322D6">
        <w:rPr>
          <w:rStyle w:val="Emphasis"/>
        </w:rPr>
        <w:t>the recognition of property rights</w:t>
      </w:r>
      <w:r w:rsidRPr="00BD40D1">
        <w:rPr>
          <w:sz w:val="16"/>
        </w:rPr>
        <w:t xml:space="preserve"> </w:t>
      </w:r>
      <w:r w:rsidRPr="001322D6">
        <w:rPr>
          <w:rStyle w:val="StyleUnderline"/>
        </w:rPr>
        <w:t xml:space="preserve">in space will either </w:t>
      </w:r>
      <w:r w:rsidRPr="001322D6">
        <w:rPr>
          <w:rStyle w:val="Emphasis"/>
        </w:rPr>
        <w:t>avoid or emulate</w:t>
      </w:r>
      <w:r w:rsidRPr="001322D6">
        <w:rPr>
          <w:rStyle w:val="StyleUnderline"/>
        </w:rPr>
        <w:t xml:space="preserve">. </w:t>
      </w:r>
      <w:r w:rsidRPr="004D3663">
        <w:rPr>
          <w:rStyle w:val="StyleUnderline"/>
          <w:highlight w:val="yellow"/>
        </w:rPr>
        <w:t>In the case of</w:t>
      </w:r>
      <w:r w:rsidRPr="001322D6">
        <w:rPr>
          <w:rStyle w:val="StyleUnderline"/>
        </w:rPr>
        <w:t xml:space="preserve"> African </w:t>
      </w:r>
      <w:r w:rsidRPr="004D3663">
        <w:rPr>
          <w:rStyle w:val="Emphasis"/>
          <w:highlight w:val="yellow"/>
        </w:rPr>
        <w:t>land grabs</w:t>
      </w:r>
      <w:r w:rsidRPr="004D3663">
        <w:rPr>
          <w:rStyle w:val="StyleUnderline"/>
          <w:highlight w:val="yellow"/>
        </w:rPr>
        <w:t>, there is</w:t>
      </w:r>
      <w:r w:rsidRPr="001322D6">
        <w:rPr>
          <w:rStyle w:val="StyleUnderline"/>
        </w:rPr>
        <w:t xml:space="preserve"> virtually </w:t>
      </w:r>
      <w:r w:rsidRPr="004D3663">
        <w:rPr>
          <w:rStyle w:val="Emphasis"/>
          <w:highlight w:val="yellow"/>
        </w:rPr>
        <w:t>no</w:t>
      </w:r>
      <w:r w:rsidRPr="001322D6">
        <w:rPr>
          <w:rStyle w:val="Emphasis"/>
        </w:rPr>
        <w:t xml:space="preserve"> government </w:t>
      </w:r>
      <w:r w:rsidRPr="004D3663">
        <w:rPr>
          <w:rStyle w:val="Emphasis"/>
          <w:highlight w:val="yellow"/>
        </w:rPr>
        <w:t>oversight</w:t>
      </w:r>
      <w:r w:rsidRPr="004D3663">
        <w:rPr>
          <w:sz w:val="16"/>
          <w:highlight w:val="yellow"/>
        </w:rPr>
        <w:t xml:space="preserve"> </w:t>
      </w:r>
      <w:r w:rsidRPr="004D3663">
        <w:rPr>
          <w:rStyle w:val="StyleUnderline"/>
          <w:highlight w:val="yellow"/>
        </w:rPr>
        <w:t>and</w:t>
      </w:r>
      <w:r w:rsidRPr="001322D6">
        <w:rPr>
          <w:rStyle w:val="StyleUnderline"/>
        </w:rPr>
        <w:t xml:space="preserve"> therefore </w:t>
      </w:r>
      <w:r w:rsidRPr="004D3663">
        <w:rPr>
          <w:rStyle w:val="StyleUnderline"/>
          <w:highlight w:val="yellow"/>
        </w:rPr>
        <w:t xml:space="preserve">resources are being </w:t>
      </w:r>
      <w:r w:rsidRPr="004D3663">
        <w:rPr>
          <w:rStyle w:val="Emphasis"/>
          <w:highlight w:val="yellow"/>
        </w:rPr>
        <w:t>overexploited</w:t>
      </w:r>
      <w:r w:rsidRPr="001322D6">
        <w:rPr>
          <w:rStyle w:val="StyleUnderline"/>
        </w:rPr>
        <w:t>.</w:t>
      </w:r>
      <w:r w:rsidRPr="00BD40D1">
        <w:rPr>
          <w:sz w:val="16"/>
        </w:rPr>
        <w:t xml:space="preserve"> On the other hand, </w:t>
      </w:r>
      <w:r w:rsidRPr="001322D6">
        <w:rPr>
          <w:rStyle w:val="StyleUnderline"/>
        </w:rPr>
        <w:t xml:space="preserve">in the East and </w:t>
      </w:r>
      <w:r w:rsidRPr="001322D6">
        <w:rPr>
          <w:rStyle w:val="Emphasis"/>
        </w:rPr>
        <w:t>S</w:t>
      </w:r>
      <w:r w:rsidRPr="00BD40D1">
        <w:rPr>
          <w:sz w:val="16"/>
        </w:rPr>
        <w:t xml:space="preserve">outh </w:t>
      </w:r>
      <w:r w:rsidRPr="001322D6">
        <w:rPr>
          <w:rStyle w:val="Emphasis"/>
        </w:rPr>
        <w:t>C</w:t>
      </w:r>
      <w:r w:rsidRPr="00BD40D1">
        <w:rPr>
          <w:sz w:val="16"/>
        </w:rPr>
        <w:t xml:space="preserve">hina </w:t>
      </w:r>
      <w:r w:rsidRPr="001322D6">
        <w:rPr>
          <w:rStyle w:val="Emphasis"/>
        </w:rPr>
        <w:t>S</w:t>
      </w:r>
      <w:r w:rsidRPr="001537A2">
        <w:rPr>
          <w:sz w:val="16"/>
        </w:rPr>
        <w:t xml:space="preserve">eas, </w:t>
      </w:r>
      <w:r w:rsidRPr="001537A2">
        <w:rPr>
          <w:rStyle w:val="StyleUnderline"/>
        </w:rPr>
        <w:t>there are</w:t>
      </w:r>
      <w:r w:rsidRPr="001322D6">
        <w:rPr>
          <w:rStyle w:val="StyleUnderline"/>
        </w:rPr>
        <w:t xml:space="preserve"> several </w:t>
      </w:r>
      <w:r w:rsidRPr="001537A2">
        <w:rPr>
          <w:rStyle w:val="StyleUnderline"/>
        </w:rPr>
        <w:t>governments claiming</w:t>
      </w:r>
      <w:r w:rsidRPr="001322D6">
        <w:rPr>
          <w:rStyle w:val="StyleUnderline"/>
        </w:rPr>
        <w:t xml:space="preserve"> </w:t>
      </w:r>
      <w:r w:rsidRPr="001322D6">
        <w:rPr>
          <w:rStyle w:val="Emphasis"/>
        </w:rPr>
        <w:t xml:space="preserve">a number of </w:t>
      </w:r>
      <w:r w:rsidRPr="001537A2">
        <w:rPr>
          <w:rStyle w:val="Emphasis"/>
        </w:rPr>
        <w:t>islands</w:t>
      </w:r>
      <w:r w:rsidRPr="001537A2">
        <w:rPr>
          <w:sz w:val="16"/>
        </w:rPr>
        <w:t xml:space="preserve"> </w:t>
      </w:r>
      <w:r w:rsidRPr="001322D6">
        <w:rPr>
          <w:rStyle w:val="StyleUnderline"/>
        </w:rPr>
        <w:t xml:space="preserve">and </w:t>
      </w:r>
      <w:r w:rsidRPr="001322D6">
        <w:rPr>
          <w:rStyle w:val="Emphasis"/>
        </w:rPr>
        <w:t>island groups</w:t>
      </w:r>
      <w:r w:rsidRPr="001537A2">
        <w:rPr>
          <w:sz w:val="16"/>
        </w:rPr>
        <w:t xml:space="preserve"> </w:t>
      </w:r>
      <w:r w:rsidRPr="001537A2">
        <w:rPr>
          <w:rStyle w:val="StyleUnderline"/>
        </w:rPr>
        <w:t xml:space="preserve">leading to </w:t>
      </w:r>
      <w:r w:rsidRPr="001537A2">
        <w:rPr>
          <w:rStyle w:val="Emphasis"/>
        </w:rPr>
        <w:t>under-utilization</w:t>
      </w:r>
      <w:r w:rsidRPr="001537A2">
        <w:rPr>
          <w:rStyle w:val="StyleUnderline"/>
        </w:rPr>
        <w:t xml:space="preserve"> of </w:t>
      </w:r>
      <w:r w:rsidRPr="001537A2">
        <w:rPr>
          <w:rStyle w:val="Emphasis"/>
        </w:rPr>
        <w:t>resources</w:t>
      </w:r>
      <w:r w:rsidRPr="001537A2">
        <w:rPr>
          <w:rStyle w:val="StyleUnderline"/>
        </w:rPr>
        <w:t xml:space="preserve">. </w:t>
      </w:r>
      <w:r w:rsidRPr="004D3663">
        <w:rPr>
          <w:rStyle w:val="StyleUnderline"/>
          <w:highlight w:val="yellow"/>
        </w:rPr>
        <w:t>Space offers</w:t>
      </w:r>
      <w:r w:rsidRPr="001322D6">
        <w:rPr>
          <w:rStyle w:val="StyleUnderline"/>
        </w:rPr>
        <w:t xml:space="preserve"> an opportunity for </w:t>
      </w:r>
      <w:r w:rsidRPr="004D3663">
        <w:rPr>
          <w:rStyle w:val="StyleUnderline"/>
          <w:highlight w:val="yellow"/>
        </w:rPr>
        <w:t xml:space="preserve">a </w:t>
      </w:r>
      <w:r w:rsidRPr="004D3663">
        <w:rPr>
          <w:rStyle w:val="Emphasis"/>
          <w:highlight w:val="yellow"/>
        </w:rPr>
        <w:t>blank slate</w:t>
      </w:r>
      <w:r w:rsidRPr="004D3663">
        <w:rPr>
          <w:rStyle w:val="StyleUnderline"/>
          <w:highlight w:val="yellow"/>
        </w:rPr>
        <w:t>, provided</w:t>
      </w:r>
      <w:r w:rsidRPr="001322D6">
        <w:rPr>
          <w:rStyle w:val="StyleUnderline"/>
        </w:rPr>
        <w:t xml:space="preserve"> the </w:t>
      </w:r>
      <w:r w:rsidRPr="004D3663">
        <w:rPr>
          <w:rStyle w:val="Emphasis"/>
          <w:highlight w:val="yellow"/>
        </w:rPr>
        <w:t>rights</w:t>
      </w:r>
      <w:r w:rsidRPr="001322D6">
        <w:rPr>
          <w:rStyle w:val="StyleUnderline"/>
        </w:rPr>
        <w:t xml:space="preserve"> and </w:t>
      </w:r>
      <w:r w:rsidRPr="001322D6">
        <w:rPr>
          <w:rStyle w:val="Emphasis"/>
        </w:rPr>
        <w:t>obligations</w:t>
      </w:r>
      <w:r w:rsidRPr="00BD40D1">
        <w:rPr>
          <w:sz w:val="16"/>
        </w:rPr>
        <w:t xml:space="preserve"> </w:t>
      </w:r>
      <w:r w:rsidRPr="001322D6">
        <w:rPr>
          <w:rStyle w:val="StyleUnderline"/>
        </w:rPr>
        <w:t xml:space="preserve">of nations </w:t>
      </w:r>
      <w:r w:rsidRPr="004D3663">
        <w:rPr>
          <w:rStyle w:val="StyleUnderline"/>
          <w:highlight w:val="yellow"/>
        </w:rPr>
        <w:t xml:space="preserve">are </w:t>
      </w:r>
      <w:r w:rsidRPr="004D3663">
        <w:rPr>
          <w:rStyle w:val="Emphasis"/>
          <w:highlight w:val="yellow"/>
        </w:rPr>
        <w:t>clear</w:t>
      </w:r>
      <w:r w:rsidRPr="001322D6">
        <w:rPr>
          <w:rStyle w:val="Emphasis"/>
        </w:rPr>
        <w:t xml:space="preserve"> from the beginning</w:t>
      </w:r>
      <w:r w:rsidRPr="001322D6">
        <w:rPr>
          <w:rStyle w:val="StyleUnderline"/>
        </w:rPr>
        <w:t xml:space="preserve">. </w:t>
      </w:r>
      <w:r w:rsidRPr="004D3663">
        <w:rPr>
          <w:rStyle w:val="StyleUnderline"/>
          <w:highlight w:val="yellow"/>
        </w:rPr>
        <w:t>The</w:t>
      </w:r>
      <w:r w:rsidRPr="001322D6">
        <w:rPr>
          <w:rStyle w:val="StyleUnderline"/>
        </w:rPr>
        <w:t xml:space="preserve"> </w:t>
      </w:r>
      <w:r w:rsidRPr="001322D6">
        <w:rPr>
          <w:rStyle w:val="Emphasis"/>
        </w:rPr>
        <w:t xml:space="preserve">deep </w:t>
      </w:r>
      <w:r w:rsidRPr="004D3663">
        <w:rPr>
          <w:rStyle w:val="Emphasis"/>
          <w:highlight w:val="yellow"/>
        </w:rPr>
        <w:t>seabed</w:t>
      </w:r>
      <w:r w:rsidRPr="004D3663">
        <w:rPr>
          <w:sz w:val="16"/>
          <w:highlight w:val="yellow"/>
        </w:rPr>
        <w:t xml:space="preserve"> </w:t>
      </w:r>
      <w:r w:rsidRPr="004D3663">
        <w:rPr>
          <w:rStyle w:val="StyleUnderline"/>
          <w:highlight w:val="yellow"/>
        </w:rPr>
        <w:t>is</w:t>
      </w:r>
      <w:r w:rsidRPr="00BD40D1">
        <w:rPr>
          <w:sz w:val="16"/>
        </w:rPr>
        <w:t xml:space="preserve"> perhaps </w:t>
      </w:r>
      <w:r w:rsidRPr="001322D6">
        <w:rPr>
          <w:rStyle w:val="StyleUnderline"/>
        </w:rPr>
        <w:t xml:space="preserve">the most closely </w:t>
      </w:r>
      <w:r w:rsidRPr="004D3663">
        <w:rPr>
          <w:rStyle w:val="Emphasis"/>
          <w:highlight w:val="yellow"/>
        </w:rPr>
        <w:t>analogous</w:t>
      </w:r>
      <w:r w:rsidRPr="001322D6">
        <w:rPr>
          <w:rStyle w:val="Emphasis"/>
        </w:rPr>
        <w:t xml:space="preserve"> situation</w:t>
      </w:r>
      <w:r w:rsidRPr="00BD40D1">
        <w:rPr>
          <w:sz w:val="16"/>
        </w:rPr>
        <w:t xml:space="preserve"> </w:t>
      </w:r>
      <w:r w:rsidRPr="001322D6">
        <w:rPr>
          <w:rStyle w:val="StyleUnderline"/>
        </w:rPr>
        <w:t xml:space="preserve">on Earth. Like </w:t>
      </w:r>
      <w:r w:rsidRPr="001322D6">
        <w:rPr>
          <w:rStyle w:val="Emphasis"/>
        </w:rPr>
        <w:t>outer space</w:t>
      </w:r>
      <w:r w:rsidRPr="001322D6">
        <w:rPr>
          <w:rStyle w:val="StyleUnderline"/>
        </w:rPr>
        <w:t xml:space="preserve">, the deep seabed is </w:t>
      </w:r>
      <w:r w:rsidRPr="001322D6">
        <w:rPr>
          <w:rStyle w:val="Emphasis"/>
        </w:rPr>
        <w:t>considered</w:t>
      </w:r>
      <w:r w:rsidRPr="00BD40D1">
        <w:rPr>
          <w:sz w:val="16"/>
        </w:rPr>
        <w:t xml:space="preserve"> the “Common </w:t>
      </w:r>
      <w:r w:rsidRPr="001322D6">
        <w:rPr>
          <w:rStyle w:val="Emphasis"/>
        </w:rPr>
        <w:t>Heritage</w:t>
      </w:r>
      <w:r w:rsidRPr="00BD40D1">
        <w:rPr>
          <w:sz w:val="16"/>
        </w:rPr>
        <w:t xml:space="preserve"> of Mankind.” The UNCLOS was intended to create an agreement to regulate the use and exploitation of the resources in the deep seabed. The United States, along with Japan, West Germany, and the United Kingdom, did not sign the convention, and instead created national legislation and other schemes to explore and exploit the deep seabed. The United States legislature enacted the DSHMRA that aut</w:t>
      </w:r>
      <w:r w:rsidRPr="001537A2">
        <w:rPr>
          <w:sz w:val="16"/>
        </w:rPr>
        <w:t xml:space="preserve">horizes U.S. citizens to explore and exploit deep seabed resources. This Act further asserts that the United States is not exerting sovereignty over the deep seabed and recognizes the rights of other nations to engage in the same activities. Most importantly, </w:t>
      </w:r>
      <w:r w:rsidRPr="001537A2">
        <w:rPr>
          <w:rStyle w:val="StyleUnderline"/>
        </w:rPr>
        <w:t xml:space="preserve">the </w:t>
      </w:r>
      <w:r w:rsidRPr="001537A2">
        <w:rPr>
          <w:rStyle w:val="Emphasis"/>
        </w:rPr>
        <w:t>U</w:t>
      </w:r>
      <w:r w:rsidRPr="001537A2">
        <w:rPr>
          <w:sz w:val="16"/>
        </w:rPr>
        <w:t xml:space="preserve">nited </w:t>
      </w:r>
      <w:r w:rsidRPr="001537A2">
        <w:rPr>
          <w:rStyle w:val="Emphasis"/>
        </w:rPr>
        <w:t>S</w:t>
      </w:r>
      <w:r w:rsidRPr="001537A2">
        <w:rPr>
          <w:sz w:val="16"/>
        </w:rPr>
        <w:t xml:space="preserve">tates </w:t>
      </w:r>
      <w:r w:rsidRPr="001322D6">
        <w:rPr>
          <w:rStyle w:val="StyleUnderline"/>
        </w:rPr>
        <w:t xml:space="preserve">currently </w:t>
      </w:r>
      <w:r w:rsidRPr="001537A2">
        <w:rPr>
          <w:rStyle w:val="StyleUnderline"/>
        </w:rPr>
        <w:t xml:space="preserve">has </w:t>
      </w:r>
      <w:r w:rsidRPr="001537A2">
        <w:rPr>
          <w:rStyle w:val="Emphasis"/>
        </w:rPr>
        <w:t>bilateral</w:t>
      </w:r>
      <w:r w:rsidRPr="001322D6">
        <w:rPr>
          <w:rStyle w:val="StyleUnderline"/>
        </w:rPr>
        <w:t xml:space="preserve"> and</w:t>
      </w:r>
      <w:r w:rsidRPr="001537A2">
        <w:rPr>
          <w:sz w:val="16"/>
        </w:rPr>
        <w:t xml:space="preserve"> multilateral </w:t>
      </w:r>
      <w:r w:rsidRPr="001537A2">
        <w:rPr>
          <w:rStyle w:val="StyleUnderline"/>
        </w:rPr>
        <w:t>agreements with</w:t>
      </w:r>
      <w:r w:rsidRPr="001322D6">
        <w:rPr>
          <w:rStyle w:val="StyleUnderline"/>
        </w:rPr>
        <w:t xml:space="preserve"> almost </w:t>
      </w:r>
      <w:r w:rsidRPr="001537A2">
        <w:rPr>
          <w:rStyle w:val="Emphasis"/>
        </w:rPr>
        <w:t>every nation capable</w:t>
      </w:r>
      <w:r w:rsidRPr="001537A2">
        <w:rPr>
          <w:sz w:val="16"/>
        </w:rPr>
        <w:t xml:space="preserve"> </w:t>
      </w:r>
      <w:r w:rsidRPr="001322D6">
        <w:rPr>
          <w:rStyle w:val="StyleUnderline"/>
        </w:rPr>
        <w:t>of exploiting the</w:t>
      </w:r>
      <w:r w:rsidRPr="001537A2">
        <w:rPr>
          <w:sz w:val="16"/>
        </w:rPr>
        <w:t xml:space="preserve"> deep </w:t>
      </w:r>
      <w:r w:rsidRPr="001322D6">
        <w:rPr>
          <w:rStyle w:val="Emphasis"/>
        </w:rPr>
        <w:t>seabed</w:t>
      </w:r>
      <w:r w:rsidRPr="001537A2">
        <w:rPr>
          <w:sz w:val="16"/>
        </w:rPr>
        <w:t>.</w:t>
      </w:r>
      <w:r w:rsidRPr="00BD40D1">
        <w:rPr>
          <w:sz w:val="16"/>
        </w:rPr>
        <w:t xml:space="preserve"> </w:t>
      </w:r>
    </w:p>
    <w:p w14:paraId="64A53B17" w14:textId="77777777" w:rsidR="00235EE3" w:rsidRPr="001322D6" w:rsidRDefault="00235EE3" w:rsidP="00235EE3">
      <w:pPr>
        <w:pStyle w:val="Heading4"/>
        <w:rPr>
          <w:rFonts w:cs="Pridi Light"/>
        </w:rPr>
      </w:pPr>
      <w:r w:rsidRPr="001322D6">
        <w:rPr>
          <w:rFonts w:cs="Pridi Light"/>
        </w:rPr>
        <w:t xml:space="preserve">Preservation based </w:t>
      </w:r>
      <w:r w:rsidRPr="001322D6">
        <w:rPr>
          <w:rFonts w:cs="Pridi Light"/>
          <w:u w:val="single"/>
        </w:rPr>
        <w:t>approach</w:t>
      </w:r>
      <w:r w:rsidRPr="001322D6">
        <w:rPr>
          <w:rFonts w:cs="Pridi Light"/>
        </w:rPr>
        <w:t xml:space="preserve"> to </w:t>
      </w:r>
      <w:r w:rsidRPr="001322D6">
        <w:rPr>
          <w:rFonts w:cs="Pridi Light"/>
          <w:u w:val="single"/>
        </w:rPr>
        <w:t>property</w:t>
      </w:r>
      <w:r w:rsidRPr="001322D6">
        <w:rPr>
          <w:rFonts w:cs="Pridi Light"/>
        </w:rPr>
        <w:t xml:space="preserve"> that </w:t>
      </w:r>
      <w:r w:rsidRPr="001322D6">
        <w:rPr>
          <w:rFonts w:cs="Pridi Light"/>
          <w:u w:val="single"/>
        </w:rPr>
        <w:t>decouples</w:t>
      </w:r>
      <w:r w:rsidRPr="001322D6">
        <w:rPr>
          <w:rFonts w:cs="Pridi Light"/>
        </w:rPr>
        <w:t xml:space="preserve"> commercial space </w:t>
      </w:r>
      <w:r w:rsidRPr="001322D6">
        <w:rPr>
          <w:rFonts w:cs="Pridi Light"/>
          <w:u w:val="single"/>
        </w:rPr>
        <w:t>mining</w:t>
      </w:r>
      <w:r w:rsidRPr="001322D6">
        <w:rPr>
          <w:rFonts w:cs="Pridi Light"/>
        </w:rPr>
        <w:t xml:space="preserve"> from </w:t>
      </w:r>
      <w:r w:rsidRPr="001322D6">
        <w:rPr>
          <w:rFonts w:cs="Pridi Light"/>
          <w:u w:val="single"/>
        </w:rPr>
        <w:t>research</w:t>
      </w:r>
      <w:r w:rsidRPr="001322D6">
        <w:rPr>
          <w:rFonts w:cs="Pridi Light"/>
        </w:rPr>
        <w:t xml:space="preserve"> is key to </w:t>
      </w:r>
      <w:r w:rsidRPr="001322D6">
        <w:rPr>
          <w:rFonts w:cs="Pridi Light"/>
          <w:u w:val="single"/>
        </w:rPr>
        <w:t>prevent</w:t>
      </w:r>
      <w:r w:rsidRPr="001322D6">
        <w:rPr>
          <w:rFonts w:cs="Pridi Light"/>
        </w:rPr>
        <w:t xml:space="preserve"> conflict</w:t>
      </w:r>
      <w:r>
        <w:rPr>
          <w:rFonts w:cs="Pridi Light"/>
        </w:rPr>
        <w:t xml:space="preserve"> and create </w:t>
      </w:r>
      <w:r w:rsidRPr="00ED50C9">
        <w:rPr>
          <w:rFonts w:cs="Pridi Light"/>
          <w:u w:val="single"/>
        </w:rPr>
        <w:t>sustainable</w:t>
      </w:r>
      <w:r>
        <w:rPr>
          <w:rFonts w:cs="Pridi Light"/>
        </w:rPr>
        <w:t xml:space="preserve"> mining</w:t>
      </w:r>
    </w:p>
    <w:p w14:paraId="31D8D738" w14:textId="77777777" w:rsidR="00235EE3" w:rsidRPr="001322D6" w:rsidRDefault="00235EE3" w:rsidP="00235EE3">
      <w:proofErr w:type="spellStart"/>
      <w:r w:rsidRPr="001322D6">
        <w:t>Ramin</w:t>
      </w:r>
      <w:proofErr w:type="spellEnd"/>
      <w:r w:rsidRPr="001322D6">
        <w:t xml:space="preserve"> </w:t>
      </w:r>
      <w:proofErr w:type="spellStart"/>
      <w:r w:rsidRPr="001322D6">
        <w:rPr>
          <w:rStyle w:val="Style13ptBold"/>
        </w:rPr>
        <w:t>Skibba</w:t>
      </w:r>
      <w:proofErr w:type="spellEnd"/>
      <w:r w:rsidRPr="001322D6">
        <w:rPr>
          <w:rStyle w:val="Style13ptBold"/>
        </w:rPr>
        <w:t xml:space="preserve"> 16</w:t>
      </w:r>
      <w:r w:rsidRPr="001322D6">
        <w:t xml:space="preserve">, Formerly Assistant Project Scientist and Lecturer at the Center for Astrophysics and Space Sciences at the University of California, San Diego, Journalist, 4-19-2016, Mining in Space Could Lead to Conflicts on Earth, Nautilus, </w:t>
      </w:r>
      <w:r w:rsidRPr="00937D73">
        <w:t>http://nautil.us/blog/mining-in-space-could-lead-to-conflicts-on-earth</w:t>
      </w:r>
    </w:p>
    <w:p w14:paraId="66C54E77" w14:textId="77777777" w:rsidR="00235EE3" w:rsidRPr="00F750DE" w:rsidRDefault="00235EE3" w:rsidP="00235EE3">
      <w:pPr>
        <w:rPr>
          <w:u w:val="single"/>
        </w:rPr>
      </w:pPr>
      <w:r w:rsidRPr="0082525E">
        <w:rPr>
          <w:sz w:val="16"/>
        </w:rPr>
        <w:lastRenderedPageBreak/>
        <w:t xml:space="preserve">For one thing, it appears to violate international law, according to Congressional testimony by Joanne </w:t>
      </w:r>
      <w:proofErr w:type="spellStart"/>
      <w:r w:rsidRPr="0082525E">
        <w:rPr>
          <w:sz w:val="16"/>
        </w:rPr>
        <w:t>Gabrynowicz</w:t>
      </w:r>
      <w:proofErr w:type="spellEnd"/>
      <w:r w:rsidRPr="0082525E">
        <w:rPr>
          <w:sz w:val="16"/>
        </w:rPr>
        <w:t xml:space="preserve">, a space law expert at the University of Mississippi. Before NASA’s moon landing, the United States—along with other United Nations Security Council members and many other countries—signed the 1967 Outer Space Treaty. “Outer space, including the moon and other celestial bodies,” it states, “is not subject to national appropriation by claim of sovereignty, by means of use or occupation, or by any other means.” The 1979 </w:t>
      </w:r>
      <w:r w:rsidRPr="00896BD0">
        <w:rPr>
          <w:rStyle w:val="StyleUnderline"/>
        </w:rPr>
        <w:t xml:space="preserve">Moon Agreement went </w:t>
      </w:r>
      <w:r w:rsidRPr="00896BD0">
        <w:rPr>
          <w:rStyle w:val="Emphasis"/>
        </w:rPr>
        <w:t>further</w:t>
      </w:r>
      <w:r w:rsidRPr="00896BD0">
        <w:rPr>
          <w:rStyle w:val="StyleUnderline"/>
        </w:rPr>
        <w:t>, declaring</w:t>
      </w:r>
      <w:r w:rsidRPr="0082525E">
        <w:rPr>
          <w:sz w:val="16"/>
        </w:rPr>
        <w:t xml:space="preserve"> outer space to be the </w:t>
      </w:r>
      <w:r w:rsidRPr="001322D6">
        <w:rPr>
          <w:rStyle w:val="StyleUnderline"/>
        </w:rPr>
        <w:t xml:space="preserve">“common </w:t>
      </w:r>
      <w:r w:rsidRPr="004D3663">
        <w:rPr>
          <w:rStyle w:val="Emphasis"/>
          <w:highlight w:val="yellow"/>
        </w:rPr>
        <w:t>heritage</w:t>
      </w:r>
      <w:r w:rsidRPr="004D3663">
        <w:rPr>
          <w:sz w:val="16"/>
          <w:highlight w:val="yellow"/>
        </w:rPr>
        <w:t xml:space="preserve"> </w:t>
      </w:r>
      <w:r w:rsidRPr="004D3663">
        <w:rPr>
          <w:rStyle w:val="StyleUnderline"/>
          <w:highlight w:val="yellow"/>
        </w:rPr>
        <w:t xml:space="preserve">of </w:t>
      </w:r>
      <w:r w:rsidRPr="004D3663">
        <w:rPr>
          <w:rStyle w:val="Emphasis"/>
          <w:highlight w:val="yellow"/>
        </w:rPr>
        <w:t>mankind</w:t>
      </w:r>
      <w:r w:rsidRPr="001322D6">
        <w:rPr>
          <w:rStyle w:val="StyleUnderline"/>
        </w:rPr>
        <w:t xml:space="preserve">” and </w:t>
      </w:r>
      <w:r w:rsidRPr="004D3663">
        <w:rPr>
          <w:rStyle w:val="Emphasis"/>
          <w:highlight w:val="yellow"/>
        </w:rPr>
        <w:t>explicitly forbid</w:t>
      </w:r>
      <w:r w:rsidRPr="0082525E">
        <w:rPr>
          <w:sz w:val="16"/>
        </w:rPr>
        <w:t xml:space="preserve">ding any </w:t>
      </w:r>
      <w:r w:rsidRPr="001322D6">
        <w:rPr>
          <w:rStyle w:val="StyleUnderline"/>
        </w:rPr>
        <w:t xml:space="preserve">state or organization from </w:t>
      </w:r>
      <w:r w:rsidRPr="004D3663">
        <w:rPr>
          <w:rStyle w:val="Emphasis"/>
          <w:highlight w:val="yellow"/>
        </w:rPr>
        <w:t>annexing</w:t>
      </w:r>
      <w:r w:rsidRPr="0082525E">
        <w:rPr>
          <w:sz w:val="16"/>
        </w:rPr>
        <w:t xml:space="preserve"> (non-Earth) </w:t>
      </w:r>
      <w:r w:rsidRPr="004D3663">
        <w:rPr>
          <w:rStyle w:val="Emphasis"/>
          <w:highlight w:val="yellow"/>
        </w:rPr>
        <w:t>natural resources</w:t>
      </w:r>
      <w:r w:rsidRPr="001322D6">
        <w:rPr>
          <w:rStyle w:val="StyleUnderline"/>
        </w:rPr>
        <w:t xml:space="preserve"> in the solar system.</w:t>
      </w:r>
      <w:r w:rsidRPr="001322D6">
        <w:rPr>
          <w:sz w:val="20"/>
          <w:u w:val="single"/>
        </w:rPr>
        <w:t xml:space="preserve"> </w:t>
      </w:r>
      <w:r w:rsidRPr="001322D6">
        <w:rPr>
          <w:rStyle w:val="StyleUnderline"/>
        </w:rPr>
        <w:t xml:space="preserve">Major </w:t>
      </w:r>
      <w:r w:rsidRPr="001322D6">
        <w:rPr>
          <w:rStyle w:val="Emphasis"/>
        </w:rPr>
        <w:t xml:space="preserve">space-faring </w:t>
      </w:r>
      <w:r w:rsidRPr="004D3663">
        <w:rPr>
          <w:rStyle w:val="Emphasis"/>
          <w:highlight w:val="yellow"/>
        </w:rPr>
        <w:t>nations</w:t>
      </w:r>
      <w:r w:rsidRPr="0082525E">
        <w:rPr>
          <w:sz w:val="16"/>
        </w:rPr>
        <w:t xml:space="preserve"> are not among the 16 countries party to the treaty, but they </w:t>
      </w:r>
      <w:r w:rsidRPr="004D3663">
        <w:rPr>
          <w:rStyle w:val="StyleUnderline"/>
          <w:highlight w:val="yellow"/>
        </w:rPr>
        <w:t>should</w:t>
      </w:r>
      <w:r w:rsidRPr="0082525E">
        <w:rPr>
          <w:sz w:val="16"/>
        </w:rPr>
        <w:t xml:space="preserve"> arguably </w:t>
      </w:r>
      <w:r w:rsidRPr="004D3663">
        <w:rPr>
          <w:rStyle w:val="StyleUnderline"/>
          <w:highlight w:val="yellow"/>
        </w:rPr>
        <w:t>come to</w:t>
      </w:r>
      <w:r w:rsidRPr="0082525E">
        <w:rPr>
          <w:sz w:val="16"/>
        </w:rPr>
        <w:t xml:space="preserve"> some equitable </w:t>
      </w:r>
      <w:r w:rsidRPr="004D3663">
        <w:rPr>
          <w:rStyle w:val="Emphasis"/>
          <w:highlight w:val="yellow"/>
        </w:rPr>
        <w:t>agreement</w:t>
      </w:r>
      <w:r w:rsidRPr="004D3663">
        <w:rPr>
          <w:rStyle w:val="StyleUnderline"/>
          <w:highlight w:val="yellow"/>
        </w:rPr>
        <w:t xml:space="preserve">, since </w:t>
      </w:r>
      <w:r w:rsidRPr="004D3663">
        <w:rPr>
          <w:rStyle w:val="Emphasis"/>
          <w:highlight w:val="yellow"/>
        </w:rPr>
        <w:t>international</w:t>
      </w:r>
      <w:r w:rsidRPr="001322D6">
        <w:rPr>
          <w:rStyle w:val="Emphasis"/>
        </w:rPr>
        <w:t xml:space="preserve"> </w:t>
      </w:r>
      <w:r w:rsidRPr="004D3663">
        <w:rPr>
          <w:rStyle w:val="Emphasis"/>
          <w:highlight w:val="yellow"/>
        </w:rPr>
        <w:t>competition</w:t>
      </w:r>
      <w:r w:rsidRPr="004D3663">
        <w:rPr>
          <w:sz w:val="16"/>
          <w:highlight w:val="yellow"/>
        </w:rPr>
        <w:t xml:space="preserve"> </w:t>
      </w:r>
      <w:r w:rsidRPr="004D3663">
        <w:rPr>
          <w:rStyle w:val="StyleUnderline"/>
          <w:highlight w:val="yellow"/>
        </w:rPr>
        <w:t>over</w:t>
      </w:r>
      <w:r w:rsidRPr="001322D6">
        <w:rPr>
          <w:rStyle w:val="StyleUnderline"/>
        </w:rPr>
        <w:t xml:space="preserve"> </w:t>
      </w:r>
      <w:r w:rsidRPr="001322D6">
        <w:rPr>
          <w:rStyle w:val="Emphasis"/>
        </w:rPr>
        <w:t xml:space="preserve">natural </w:t>
      </w:r>
      <w:r w:rsidRPr="004D3663">
        <w:rPr>
          <w:rStyle w:val="Emphasis"/>
          <w:highlight w:val="yellow"/>
        </w:rPr>
        <w:t>resources</w:t>
      </w:r>
      <w:r w:rsidRPr="004D3663">
        <w:rPr>
          <w:sz w:val="16"/>
          <w:highlight w:val="yellow"/>
        </w:rPr>
        <w:t xml:space="preserve"> </w:t>
      </w:r>
      <w:r w:rsidRPr="004D3663">
        <w:rPr>
          <w:rStyle w:val="StyleUnderline"/>
          <w:highlight w:val="yellow"/>
        </w:rPr>
        <w:t xml:space="preserve">in space </w:t>
      </w:r>
      <w:r w:rsidRPr="00ED50C9">
        <w:rPr>
          <w:rStyle w:val="StyleUnderline"/>
        </w:rPr>
        <w:t>may</w:t>
      </w:r>
      <w:r w:rsidRPr="001322D6">
        <w:rPr>
          <w:rStyle w:val="StyleUnderline"/>
        </w:rPr>
        <w:t xml:space="preserve"> very well </w:t>
      </w:r>
      <w:r w:rsidRPr="004D3663">
        <w:rPr>
          <w:rStyle w:val="Emphasis"/>
          <w:highlight w:val="yellow"/>
        </w:rPr>
        <w:t>transform into conflict</w:t>
      </w:r>
      <w:r w:rsidRPr="001322D6">
        <w:rPr>
          <w:rStyle w:val="StyleUnderline"/>
        </w:rPr>
        <w:t>.</w:t>
      </w:r>
      <w:r w:rsidRPr="0082525E">
        <w:rPr>
          <w:sz w:val="16"/>
        </w:rPr>
        <w:t xml:space="preserve"> Take platinum-group metals. Mining companies have found about 100,000 metric tons of the stuff in deposits worldwide, mostly in South Africa and Russia, amounting to $10 billion worth of production per year, according to the U.S. Geological Survey. These supplies should last several decades if demand for them doesn’t rise dramatically. (According to Bloomberg, supply for platinum-group metals is constrained while demand is increasing.) </w:t>
      </w:r>
      <w:r w:rsidRPr="001322D6">
        <w:rPr>
          <w:rStyle w:val="Emphasis"/>
        </w:rPr>
        <w:t>Palladium</w:t>
      </w:r>
      <w:r w:rsidRPr="0082525E">
        <w:rPr>
          <w:sz w:val="16"/>
        </w:rPr>
        <w:t xml:space="preserve">, for example, valued for its conductive properties and chemical stability, is used in hundreds of millions of electronic devices sold annually for electrodes and connector </w:t>
      </w:r>
      <w:proofErr w:type="spellStart"/>
      <w:r w:rsidRPr="0082525E">
        <w:rPr>
          <w:sz w:val="16"/>
        </w:rPr>
        <w:t>platings</w:t>
      </w:r>
      <w:proofErr w:type="spellEnd"/>
      <w:r w:rsidRPr="0082525E">
        <w:rPr>
          <w:sz w:val="16"/>
        </w:rPr>
        <w:t xml:space="preserve">, but </w:t>
      </w:r>
      <w:r w:rsidRPr="001322D6">
        <w:rPr>
          <w:rStyle w:val="StyleUnderline"/>
        </w:rPr>
        <w:t xml:space="preserve">it’s </w:t>
      </w:r>
      <w:r w:rsidRPr="001322D6">
        <w:rPr>
          <w:rStyle w:val="Emphasis"/>
        </w:rPr>
        <w:t>relatively scarce</w:t>
      </w:r>
      <w:r w:rsidRPr="001322D6">
        <w:rPr>
          <w:rStyle w:val="StyleUnderline"/>
        </w:rPr>
        <w:t xml:space="preserve"> on Earth. </w:t>
      </w:r>
      <w:r w:rsidRPr="004D3663">
        <w:rPr>
          <w:rStyle w:val="StyleUnderline"/>
          <w:highlight w:val="yellow"/>
        </w:rPr>
        <w:t xml:space="preserve">A </w:t>
      </w:r>
      <w:r w:rsidRPr="004D3663">
        <w:rPr>
          <w:rStyle w:val="Emphasis"/>
          <w:highlight w:val="yellow"/>
        </w:rPr>
        <w:t>single giant</w:t>
      </w:r>
      <w:r w:rsidRPr="0082525E">
        <w:rPr>
          <w:sz w:val="16"/>
        </w:rPr>
        <w:t>, platinum-</w:t>
      </w:r>
      <w:r w:rsidRPr="004D3663">
        <w:rPr>
          <w:rStyle w:val="Emphasis"/>
          <w:highlight w:val="yellow"/>
        </w:rPr>
        <w:t>rich asteroid</w:t>
      </w:r>
      <w:r w:rsidRPr="0082525E">
        <w:rPr>
          <w:sz w:val="16"/>
        </w:rPr>
        <w:t xml:space="preserve"> </w:t>
      </w:r>
      <w:r w:rsidRPr="004D3663">
        <w:rPr>
          <w:rStyle w:val="StyleUnderline"/>
          <w:highlight w:val="yellow"/>
        </w:rPr>
        <w:t xml:space="preserve">could contain as </w:t>
      </w:r>
      <w:r w:rsidRPr="004D3663">
        <w:rPr>
          <w:rStyle w:val="Emphasis"/>
          <w:highlight w:val="yellow"/>
        </w:rPr>
        <w:t>much</w:t>
      </w:r>
      <w:r w:rsidRPr="001322D6">
        <w:rPr>
          <w:rStyle w:val="Emphasis"/>
        </w:rPr>
        <w:t xml:space="preserve"> </w:t>
      </w:r>
      <w:r w:rsidRPr="004D3663">
        <w:rPr>
          <w:rStyle w:val="Emphasis"/>
          <w:highlight w:val="yellow"/>
        </w:rPr>
        <w:t>platinum</w:t>
      </w:r>
      <w:r w:rsidRPr="0082525E">
        <w:rPr>
          <w:sz w:val="16"/>
        </w:rPr>
        <w:t xml:space="preserve">-group </w:t>
      </w:r>
      <w:r w:rsidRPr="004D3663">
        <w:rPr>
          <w:rStyle w:val="StyleUnderline"/>
          <w:highlight w:val="yellow"/>
        </w:rPr>
        <w:t xml:space="preserve">metals </w:t>
      </w:r>
      <w:r w:rsidRPr="004D3663">
        <w:rPr>
          <w:rStyle w:val="Emphasis"/>
          <w:highlight w:val="yellow"/>
        </w:rPr>
        <w:t>as all reserves</w:t>
      </w:r>
      <w:r w:rsidRPr="004D3663">
        <w:rPr>
          <w:rStyle w:val="StyleUnderline"/>
          <w:highlight w:val="yellow"/>
        </w:rPr>
        <w:t xml:space="preserve"> on Earth</w:t>
      </w:r>
      <w:r w:rsidRPr="0082525E">
        <w:rPr>
          <w:sz w:val="16"/>
        </w:rPr>
        <w:t xml:space="preserve">, the Google-backed Planetary Resources claims. </w:t>
      </w:r>
      <w:r w:rsidRPr="001322D6">
        <w:rPr>
          <w:rStyle w:val="StyleUnderline"/>
        </w:rPr>
        <w:t xml:space="preserve">That’s a </w:t>
      </w:r>
      <w:r w:rsidRPr="001322D6">
        <w:rPr>
          <w:rStyle w:val="Emphasis"/>
        </w:rPr>
        <w:t>massive bounty</w:t>
      </w:r>
      <w:r w:rsidRPr="001322D6">
        <w:rPr>
          <w:rStyle w:val="StyleUnderline"/>
        </w:rPr>
        <w:t>.</w:t>
      </w:r>
      <w:r w:rsidRPr="0082525E">
        <w:rPr>
          <w:sz w:val="16"/>
        </w:rPr>
        <w:t xml:space="preserve"> As Planetary Resources and other U.S. and foreign companies scramble for control over these valuable space minerals, </w:t>
      </w:r>
      <w:r w:rsidRPr="001322D6">
        <w:rPr>
          <w:rStyle w:val="StyleUnderline"/>
        </w:rPr>
        <w:t xml:space="preserve">competing </w:t>
      </w:r>
      <w:r w:rsidRPr="004D3663">
        <w:rPr>
          <w:rStyle w:val="StyleUnderline"/>
          <w:highlight w:val="yellow"/>
        </w:rPr>
        <w:t xml:space="preserve">“land grabs” </w:t>
      </w:r>
      <w:r w:rsidRPr="004D3663">
        <w:rPr>
          <w:rStyle w:val="Emphasis"/>
          <w:highlight w:val="yellow"/>
        </w:rPr>
        <w:t>by armed satellites</w:t>
      </w:r>
      <w:r w:rsidRPr="004D3663">
        <w:rPr>
          <w:rStyle w:val="StyleUnderline"/>
          <w:highlight w:val="yellow"/>
        </w:rPr>
        <w:t xml:space="preserve"> may come</w:t>
      </w:r>
      <w:r w:rsidRPr="001322D6">
        <w:rPr>
          <w:rStyle w:val="StyleUnderline"/>
        </w:rPr>
        <w:t xml:space="preserve"> next. </w:t>
      </w:r>
      <w:r w:rsidRPr="004D3663">
        <w:rPr>
          <w:rStyle w:val="Emphasis"/>
          <w:highlight w:val="yellow"/>
        </w:rPr>
        <w:t>Platinum</w:t>
      </w:r>
      <w:r w:rsidRPr="0082525E">
        <w:rPr>
          <w:sz w:val="16"/>
        </w:rPr>
        <w:t xml:space="preserve">-group </w:t>
      </w:r>
      <w:r w:rsidRPr="004D3663">
        <w:rPr>
          <w:rStyle w:val="StyleUnderline"/>
          <w:highlight w:val="yellow"/>
        </w:rPr>
        <w:t>metals</w:t>
      </w:r>
      <w:r w:rsidRPr="001322D6">
        <w:rPr>
          <w:rStyle w:val="StyleUnderline"/>
        </w:rPr>
        <w:t xml:space="preserve"> in space </w:t>
      </w:r>
      <w:r w:rsidRPr="004D3663">
        <w:rPr>
          <w:rStyle w:val="StyleUnderline"/>
          <w:highlight w:val="yellow"/>
        </w:rPr>
        <w:t xml:space="preserve">may </w:t>
      </w:r>
      <w:r w:rsidRPr="001322D6">
        <w:rPr>
          <w:rStyle w:val="StyleUnderline"/>
        </w:rPr>
        <w:t xml:space="preserve">serve </w:t>
      </w:r>
      <w:r w:rsidRPr="001322D6">
        <w:rPr>
          <w:rStyle w:val="Emphasis"/>
        </w:rPr>
        <w:t>the same role</w:t>
      </w:r>
      <w:r w:rsidRPr="0082525E">
        <w:rPr>
          <w:sz w:val="16"/>
        </w:rPr>
        <w:t xml:space="preserve"> </w:t>
      </w:r>
      <w:r w:rsidRPr="001322D6">
        <w:rPr>
          <w:rStyle w:val="StyleUnderline"/>
        </w:rPr>
        <w:t xml:space="preserve">as oil has on Earth, threatening to </w:t>
      </w:r>
      <w:r w:rsidRPr="004D3663">
        <w:rPr>
          <w:rStyle w:val="StyleUnderline"/>
          <w:highlight w:val="yellow"/>
        </w:rPr>
        <w:t xml:space="preserve">extend </w:t>
      </w:r>
      <w:r w:rsidRPr="004D3663">
        <w:rPr>
          <w:rStyle w:val="Emphasis"/>
          <w:highlight w:val="yellow"/>
        </w:rPr>
        <w:t>geopolitical struggles</w:t>
      </w:r>
      <w:r w:rsidRPr="004D3663">
        <w:rPr>
          <w:sz w:val="16"/>
          <w:highlight w:val="yellow"/>
        </w:rPr>
        <w:t xml:space="preserve"> </w:t>
      </w:r>
      <w:r w:rsidRPr="004D3663">
        <w:rPr>
          <w:rStyle w:val="StyleUnderline"/>
          <w:highlight w:val="yellow"/>
        </w:rPr>
        <w:t xml:space="preserve">into </w:t>
      </w:r>
      <w:r w:rsidRPr="004D3663">
        <w:rPr>
          <w:rStyle w:val="Emphasis"/>
          <w:highlight w:val="yellow"/>
        </w:rPr>
        <w:t>astropolitical ones</w:t>
      </w:r>
      <w:r w:rsidRPr="001322D6">
        <w:rPr>
          <w:rStyle w:val="StyleUnderline"/>
        </w:rPr>
        <w:t xml:space="preserve">. </w:t>
      </w:r>
      <w:r w:rsidRPr="0082525E">
        <w:rPr>
          <w:sz w:val="16"/>
        </w:rPr>
        <w:t xml:space="preserve">NASA’s increasing collaboration with space mining companies could distort and divert efforts previously focused on space exploration. Moreover, the technology that might enable this free-for-all—versatile “nanosatellites,” no larger than a loaf of bread—is relatively inexpensive. In December, while reporting for a story about these tiny satellites, also known as CubeSats, I came across some missions applicable to mining asteroids. In mid-2018, NASA will launch a satellite for a mission called Near-Earth Asteroid Scout, for example. It will deploy a solar sail, propel itself with sunlight, and journey to the asteroid belt, where it will scope out a particular asteroid and analyze its properties. Last June, NASA also awarded grants to Planetary Resources to advance the designs of spectral imagers and propulsion systems for CubeSats, and other missions will develop the satellites’ abilities to communicate and network with each other. NASA also awarded Deep Space Industries contracts to assess commercial approaches for NASA’s asteroid goals, which may involve hosting DSI’s asteroid-prospecting equipment on its missions. Like all forms of mining, it will be dangerous. </w:t>
      </w:r>
      <w:r w:rsidRPr="001322D6">
        <w:rPr>
          <w:rStyle w:val="StyleUnderline"/>
        </w:rPr>
        <w:t xml:space="preserve">If </w:t>
      </w:r>
      <w:r w:rsidRPr="001322D6">
        <w:rPr>
          <w:rStyle w:val="Emphasis"/>
        </w:rPr>
        <w:t>space-mining</w:t>
      </w:r>
      <w:r w:rsidRPr="001322D6">
        <w:rPr>
          <w:rStyle w:val="StyleUnderline"/>
        </w:rPr>
        <w:t xml:space="preserve"> activities break up </w:t>
      </w:r>
      <w:r w:rsidRPr="001322D6">
        <w:rPr>
          <w:rStyle w:val="Emphasis"/>
        </w:rPr>
        <w:t>asteroids</w:t>
      </w:r>
      <w:r w:rsidRPr="001322D6">
        <w:rPr>
          <w:rStyle w:val="StyleUnderline"/>
        </w:rPr>
        <w:t xml:space="preserve">, the resulting debris could be </w:t>
      </w:r>
      <w:r w:rsidRPr="001322D6">
        <w:rPr>
          <w:rStyle w:val="Emphasis"/>
        </w:rPr>
        <w:t>hazardous for satellites</w:t>
      </w:r>
      <w:r w:rsidRPr="0082525E">
        <w:rPr>
          <w:sz w:val="16"/>
        </w:rPr>
        <w:t xml:space="preserve">, other spacecraft, and astronauts nearby. On the other hand, </w:t>
      </w:r>
      <w:r w:rsidRPr="001322D6">
        <w:rPr>
          <w:rStyle w:val="StyleUnderline"/>
        </w:rPr>
        <w:t xml:space="preserve">in a </w:t>
      </w:r>
      <w:r w:rsidRPr="001322D6">
        <w:rPr>
          <w:rStyle w:val="Emphasis"/>
        </w:rPr>
        <w:t>best-case</w:t>
      </w:r>
      <w:r w:rsidRPr="001322D6">
        <w:rPr>
          <w:rStyle w:val="StyleUnderline"/>
        </w:rPr>
        <w:t xml:space="preserve"> scenario, space mining could be </w:t>
      </w:r>
      <w:r w:rsidRPr="001322D6">
        <w:rPr>
          <w:rStyle w:val="Emphasis"/>
        </w:rPr>
        <w:t>environmentally safe</w:t>
      </w:r>
      <w:r w:rsidRPr="001322D6">
        <w:rPr>
          <w:rStyle w:val="StyleUnderline"/>
        </w:rPr>
        <w:t xml:space="preserve">, capture only necessary </w:t>
      </w:r>
      <w:r w:rsidRPr="001322D6">
        <w:rPr>
          <w:rStyle w:val="Emphasis"/>
        </w:rPr>
        <w:t>minerals</w:t>
      </w:r>
      <w:r w:rsidRPr="0082525E">
        <w:rPr>
          <w:sz w:val="16"/>
        </w:rPr>
        <w:t xml:space="preserve"> </w:t>
      </w:r>
      <w:r w:rsidRPr="001322D6">
        <w:rPr>
          <w:rStyle w:val="StyleUnderline"/>
        </w:rPr>
        <w:t xml:space="preserve">and </w:t>
      </w:r>
      <w:r w:rsidRPr="001322D6">
        <w:rPr>
          <w:rStyle w:val="Emphasis"/>
        </w:rPr>
        <w:t>water</w:t>
      </w:r>
      <w:r w:rsidRPr="0082525E">
        <w:rPr>
          <w:sz w:val="16"/>
        </w:rPr>
        <w:t xml:space="preserve">, and, in the more distant future even lead to the construction of a far-flung space station led by NASA and other space agencies, orbiting 200 million miles from Earth and serving as both a mining depot and a pit-stop for passing spacecraft. But it’s not clear that a pact between the commercial space mining industry and NASA would align with the public’s interest. NASA’s </w:t>
      </w:r>
      <w:r w:rsidRPr="001322D6">
        <w:rPr>
          <w:rStyle w:val="StyleUnderline"/>
        </w:rPr>
        <w:t xml:space="preserve">increasing </w:t>
      </w:r>
      <w:r w:rsidRPr="001322D6">
        <w:rPr>
          <w:rStyle w:val="Emphasis"/>
        </w:rPr>
        <w:t>collaboration</w:t>
      </w:r>
      <w:r w:rsidRPr="0082525E">
        <w:rPr>
          <w:sz w:val="16"/>
        </w:rPr>
        <w:t xml:space="preserve"> </w:t>
      </w:r>
      <w:r w:rsidRPr="001322D6">
        <w:rPr>
          <w:rStyle w:val="StyleUnderline"/>
        </w:rPr>
        <w:t>with</w:t>
      </w:r>
      <w:r w:rsidRPr="0082525E">
        <w:rPr>
          <w:sz w:val="16"/>
        </w:rPr>
        <w:t xml:space="preserve"> space </w:t>
      </w:r>
      <w:r w:rsidRPr="001322D6">
        <w:rPr>
          <w:rStyle w:val="StyleUnderline"/>
        </w:rPr>
        <w:t xml:space="preserve">mining </w:t>
      </w:r>
      <w:r w:rsidRPr="001322D6">
        <w:rPr>
          <w:rStyle w:val="Emphasis"/>
        </w:rPr>
        <w:t>companies</w:t>
      </w:r>
      <w:r w:rsidRPr="0082525E">
        <w:rPr>
          <w:sz w:val="16"/>
        </w:rPr>
        <w:t xml:space="preserve"> </w:t>
      </w:r>
      <w:r w:rsidRPr="001322D6">
        <w:rPr>
          <w:rStyle w:val="StyleUnderline"/>
        </w:rPr>
        <w:t xml:space="preserve">could </w:t>
      </w:r>
      <w:r w:rsidRPr="001322D6">
        <w:rPr>
          <w:rStyle w:val="Emphasis"/>
        </w:rPr>
        <w:t>distort</w:t>
      </w:r>
      <w:r w:rsidRPr="001322D6">
        <w:rPr>
          <w:rStyle w:val="StyleUnderline"/>
        </w:rPr>
        <w:t xml:space="preserve"> and </w:t>
      </w:r>
      <w:r w:rsidRPr="001322D6">
        <w:rPr>
          <w:rStyle w:val="Emphasis"/>
        </w:rPr>
        <w:t>divert</w:t>
      </w:r>
      <w:r w:rsidRPr="0082525E">
        <w:rPr>
          <w:sz w:val="16"/>
        </w:rPr>
        <w:t xml:space="preserve"> </w:t>
      </w:r>
      <w:r w:rsidRPr="001322D6">
        <w:rPr>
          <w:rStyle w:val="StyleUnderline"/>
        </w:rPr>
        <w:t xml:space="preserve">efforts previously </w:t>
      </w:r>
      <w:r w:rsidRPr="001322D6">
        <w:rPr>
          <w:rStyle w:val="Emphasis"/>
        </w:rPr>
        <w:t>focused</w:t>
      </w:r>
      <w:r w:rsidRPr="0082525E">
        <w:rPr>
          <w:sz w:val="16"/>
        </w:rPr>
        <w:t xml:space="preserve"> </w:t>
      </w:r>
      <w:r w:rsidRPr="001322D6">
        <w:rPr>
          <w:rStyle w:val="StyleUnderline"/>
        </w:rPr>
        <w:t xml:space="preserve">on space </w:t>
      </w:r>
      <w:r w:rsidRPr="001322D6">
        <w:rPr>
          <w:rStyle w:val="Emphasis"/>
        </w:rPr>
        <w:t>exploration</w:t>
      </w:r>
      <w:r w:rsidRPr="0082525E">
        <w:rPr>
          <w:sz w:val="16"/>
        </w:rPr>
        <w:t xml:space="preserve"> </w:t>
      </w:r>
      <w:r w:rsidRPr="001322D6">
        <w:rPr>
          <w:rStyle w:val="StyleUnderline"/>
        </w:rPr>
        <w:t xml:space="preserve">and basic </w:t>
      </w:r>
      <w:r w:rsidRPr="001322D6">
        <w:rPr>
          <w:rStyle w:val="Emphasis"/>
        </w:rPr>
        <w:t>research</w:t>
      </w:r>
      <w:r w:rsidRPr="001322D6">
        <w:rPr>
          <w:rStyle w:val="StyleUnderline"/>
        </w:rPr>
        <w:t xml:space="preserve"> and discourage </w:t>
      </w:r>
      <w:r w:rsidRPr="001322D6">
        <w:rPr>
          <w:rStyle w:val="Emphasis"/>
        </w:rPr>
        <w:t>public interest</w:t>
      </w:r>
      <w:r w:rsidRPr="001322D6">
        <w:rPr>
          <w:rStyle w:val="StyleUnderline"/>
        </w:rPr>
        <w:t xml:space="preserve"> and </w:t>
      </w:r>
      <w:r w:rsidRPr="001322D6">
        <w:rPr>
          <w:rStyle w:val="Emphasis"/>
        </w:rPr>
        <w:t>engagement</w:t>
      </w:r>
      <w:r w:rsidRPr="001322D6">
        <w:rPr>
          <w:rStyle w:val="StyleUnderline"/>
        </w:rPr>
        <w:t xml:space="preserve"> in </w:t>
      </w:r>
      <w:r w:rsidRPr="001322D6">
        <w:rPr>
          <w:rStyle w:val="Emphasis"/>
        </w:rPr>
        <w:t>astronomy</w:t>
      </w:r>
      <w:r w:rsidRPr="001322D6">
        <w:rPr>
          <w:rStyle w:val="StyleUnderline"/>
        </w:rPr>
        <w:t>.</w:t>
      </w:r>
      <w:r w:rsidRPr="001322D6">
        <w:rPr>
          <w:sz w:val="20"/>
          <w:u w:val="single"/>
        </w:rPr>
        <w:t xml:space="preserve"> </w:t>
      </w:r>
      <w:r w:rsidRPr="0082525E">
        <w:rPr>
          <w:sz w:val="16"/>
        </w:rPr>
        <w:t xml:space="preserve">Last October, for example, Seager advocated for space mining at a science writing conference I attended. She’s part of a motley group of advisors for Planetary Resources, including the movie director James Cameron, a lawyer for a prominent Washington D.C. firm, and Dante Lauretta, another astronomer whom I respect. Seager seems to believe that encouraging private space mining will lead to more investments and technological innovation that would enable more scientific research. In a 2012 interview with The Atlantic, for instance, she said, “The bottom line is that NASA is not working the best that it could for space science right now, and so in order for people like me to succeed with my own research goals, the commercial space industry needs to be able to succeed independently of government contracts.” But if the U.S. and U.S.-based companies lay claim to the richest and most easily accessible prospecting sites, not allowing other companies and nations to share in the wealth, economic and political relations could be damaged. That’s why this seems to be a dangerous path for space explorers. Once you’re on board with the commercial space industry, then you as a researcher must accept, if not support, everything that comes with it. Seager and a few other researchers may be willing to take this risk, but what about the rest of the space science community? Moreover, to succeed, these businesses will seek profitable missions, while science, exploration, and discovery—goals that stimulate public interest—will inevitably have lower priority. (Other commercial spaceflight companies, like Elon Musk’s SpaceX, do generate public interest, but they’re not directly involved in mining asteroids.) NASA may have its shortcomings, but at least its missions and research goals answer to the public. It’s not exactly a welcome thought to imagine more and more of our presence and activity in space being ceded, with NASA’s help, to private industry. What should happen instead? </w:t>
      </w:r>
      <w:r w:rsidRPr="004D3663">
        <w:rPr>
          <w:rStyle w:val="StyleUnderline"/>
          <w:highlight w:val="yellow"/>
        </w:rPr>
        <w:t>Commercial</w:t>
      </w:r>
      <w:r w:rsidRPr="001322D6">
        <w:rPr>
          <w:rStyle w:val="StyleUnderline"/>
        </w:rPr>
        <w:t xml:space="preserve"> </w:t>
      </w:r>
      <w:r w:rsidRPr="001322D6">
        <w:rPr>
          <w:rStyle w:val="Emphasis"/>
        </w:rPr>
        <w:t xml:space="preserve">space </w:t>
      </w:r>
      <w:r w:rsidRPr="004D3663">
        <w:rPr>
          <w:rStyle w:val="Emphasis"/>
          <w:highlight w:val="yellow"/>
        </w:rPr>
        <w:t>mining</w:t>
      </w:r>
      <w:r w:rsidRPr="004D3663">
        <w:rPr>
          <w:rStyle w:val="StyleUnderline"/>
          <w:highlight w:val="yellow"/>
        </w:rPr>
        <w:t xml:space="preserve"> and </w:t>
      </w:r>
      <w:r w:rsidRPr="004D3663">
        <w:rPr>
          <w:rStyle w:val="Emphasis"/>
          <w:highlight w:val="yellow"/>
        </w:rPr>
        <w:t>science</w:t>
      </w:r>
      <w:r w:rsidRPr="004D3663">
        <w:rPr>
          <w:sz w:val="16"/>
          <w:highlight w:val="yellow"/>
        </w:rPr>
        <w:t xml:space="preserve"> </w:t>
      </w:r>
      <w:r w:rsidRPr="004D3663">
        <w:rPr>
          <w:rStyle w:val="StyleUnderline"/>
          <w:highlight w:val="yellow"/>
        </w:rPr>
        <w:t>would both be served</w:t>
      </w:r>
      <w:r w:rsidRPr="001322D6">
        <w:rPr>
          <w:rStyle w:val="StyleUnderline"/>
        </w:rPr>
        <w:t xml:space="preserve"> </w:t>
      </w:r>
      <w:r w:rsidRPr="001322D6">
        <w:rPr>
          <w:rStyle w:val="Emphasis"/>
        </w:rPr>
        <w:t xml:space="preserve">well </w:t>
      </w:r>
      <w:r w:rsidRPr="004D3663">
        <w:rPr>
          <w:rStyle w:val="Emphasis"/>
          <w:highlight w:val="yellow"/>
        </w:rPr>
        <w:t>by decoupling</w:t>
      </w:r>
      <w:r w:rsidRPr="0082525E">
        <w:rPr>
          <w:sz w:val="16"/>
        </w:rPr>
        <w:t xml:space="preserve"> </w:t>
      </w:r>
      <w:r w:rsidRPr="001322D6">
        <w:rPr>
          <w:rStyle w:val="StyleUnderline"/>
        </w:rPr>
        <w:t xml:space="preserve">from each other. </w:t>
      </w:r>
      <w:r w:rsidRPr="004D3663">
        <w:rPr>
          <w:rStyle w:val="StyleUnderline"/>
          <w:highlight w:val="yellow"/>
        </w:rPr>
        <w:t xml:space="preserve">We should treat </w:t>
      </w:r>
      <w:r w:rsidRPr="004D3663">
        <w:rPr>
          <w:rStyle w:val="Emphasis"/>
          <w:highlight w:val="yellow"/>
        </w:rPr>
        <w:t>outer space</w:t>
      </w:r>
      <w:r w:rsidRPr="004D3663">
        <w:rPr>
          <w:sz w:val="16"/>
          <w:highlight w:val="yellow"/>
        </w:rPr>
        <w:t xml:space="preserve"> </w:t>
      </w:r>
      <w:r w:rsidRPr="004D3663">
        <w:rPr>
          <w:rStyle w:val="StyleUnderline"/>
          <w:highlight w:val="yellow"/>
        </w:rPr>
        <w:t>like</w:t>
      </w:r>
      <w:r w:rsidRPr="001322D6">
        <w:rPr>
          <w:rStyle w:val="StyleUnderline"/>
        </w:rPr>
        <w:t xml:space="preserve"> we do </w:t>
      </w:r>
      <w:r w:rsidRPr="004D3663">
        <w:rPr>
          <w:rStyle w:val="Emphasis"/>
          <w:highlight w:val="yellow"/>
        </w:rPr>
        <w:t>Antarctica</w:t>
      </w:r>
      <w:r w:rsidRPr="004D3663">
        <w:rPr>
          <w:rStyle w:val="StyleUnderline"/>
          <w:highlight w:val="yellow"/>
        </w:rPr>
        <w:t>. That</w:t>
      </w:r>
      <w:r w:rsidRPr="001322D6">
        <w:rPr>
          <w:rStyle w:val="StyleUnderline"/>
        </w:rPr>
        <w:t xml:space="preserve"> icy </w:t>
      </w:r>
      <w:r w:rsidRPr="004D3663">
        <w:rPr>
          <w:rStyle w:val="StyleUnderline"/>
          <w:highlight w:val="yellow"/>
        </w:rPr>
        <w:t>landscape is</w:t>
      </w:r>
      <w:r w:rsidRPr="001322D6">
        <w:rPr>
          <w:rStyle w:val="StyleUnderline"/>
        </w:rPr>
        <w:t xml:space="preserve"> humankind’s </w:t>
      </w:r>
      <w:r w:rsidRPr="001322D6">
        <w:rPr>
          <w:rStyle w:val="Emphasis"/>
        </w:rPr>
        <w:lastRenderedPageBreak/>
        <w:t xml:space="preserve">common </w:t>
      </w:r>
      <w:r w:rsidRPr="004D3663">
        <w:rPr>
          <w:rStyle w:val="Emphasis"/>
          <w:highlight w:val="yellow"/>
        </w:rPr>
        <w:t>heritage</w:t>
      </w:r>
      <w:r w:rsidRPr="004D3663">
        <w:rPr>
          <w:rStyle w:val="StyleUnderline"/>
          <w:highlight w:val="yellow"/>
        </w:rPr>
        <w:t>, where we encourage</w:t>
      </w:r>
      <w:r w:rsidRPr="001322D6">
        <w:rPr>
          <w:rStyle w:val="StyleUnderline"/>
        </w:rPr>
        <w:t xml:space="preserve"> </w:t>
      </w:r>
      <w:r w:rsidRPr="001322D6">
        <w:rPr>
          <w:rStyle w:val="Emphasis"/>
        </w:rPr>
        <w:t xml:space="preserve">scientific </w:t>
      </w:r>
      <w:r w:rsidRPr="004D3663">
        <w:rPr>
          <w:rStyle w:val="Emphasis"/>
          <w:highlight w:val="yellow"/>
        </w:rPr>
        <w:t>investigations</w:t>
      </w:r>
      <w:r w:rsidRPr="004D3663">
        <w:rPr>
          <w:rStyle w:val="StyleUnderline"/>
          <w:highlight w:val="yellow"/>
        </w:rPr>
        <w:t xml:space="preserve"> and </w:t>
      </w:r>
      <w:r w:rsidRPr="004D3663">
        <w:rPr>
          <w:rStyle w:val="Emphasis"/>
          <w:highlight w:val="yellow"/>
        </w:rPr>
        <w:t>conservation</w:t>
      </w:r>
      <w:r w:rsidRPr="0082525E">
        <w:rPr>
          <w:sz w:val="16"/>
        </w:rPr>
        <w:t xml:space="preserve"> </w:t>
      </w:r>
      <w:r w:rsidRPr="001322D6">
        <w:rPr>
          <w:rStyle w:val="StyleUnderline"/>
        </w:rPr>
        <w:t xml:space="preserve">and forbid </w:t>
      </w:r>
      <w:r w:rsidRPr="001322D6">
        <w:rPr>
          <w:rStyle w:val="Emphasis"/>
        </w:rPr>
        <w:t>territorial claims</w:t>
      </w:r>
      <w:r w:rsidRPr="001322D6">
        <w:rPr>
          <w:rStyle w:val="StyleUnderline"/>
        </w:rPr>
        <w:t xml:space="preserve">. </w:t>
      </w:r>
      <w:r w:rsidRPr="004D3663">
        <w:rPr>
          <w:rStyle w:val="StyleUnderline"/>
          <w:highlight w:val="yellow"/>
        </w:rPr>
        <w:t>If</w:t>
      </w:r>
      <w:r w:rsidRPr="001322D6">
        <w:rPr>
          <w:rStyle w:val="StyleUnderline"/>
        </w:rPr>
        <w:t xml:space="preserve"> some </w:t>
      </w:r>
      <w:r w:rsidRPr="004D3663">
        <w:rPr>
          <w:rStyle w:val="Emphasis"/>
          <w:highlight w:val="yellow"/>
        </w:rPr>
        <w:t>organizations</w:t>
      </w:r>
      <w:r w:rsidRPr="004D3663">
        <w:rPr>
          <w:sz w:val="16"/>
          <w:highlight w:val="yellow"/>
        </w:rPr>
        <w:t xml:space="preserve"> </w:t>
      </w:r>
      <w:r w:rsidRPr="004D3663">
        <w:rPr>
          <w:rStyle w:val="StyleUnderline"/>
          <w:highlight w:val="yellow"/>
        </w:rPr>
        <w:t xml:space="preserve">want to </w:t>
      </w:r>
      <w:r w:rsidRPr="004D3663">
        <w:rPr>
          <w:rStyle w:val="Emphasis"/>
          <w:highlight w:val="yellow"/>
        </w:rPr>
        <w:t>mine</w:t>
      </w:r>
      <w:r w:rsidRPr="001322D6">
        <w:rPr>
          <w:rStyle w:val="Emphasis"/>
        </w:rPr>
        <w:t xml:space="preserve"> asteroids</w:t>
      </w:r>
      <w:r w:rsidRPr="001322D6">
        <w:rPr>
          <w:rStyle w:val="StyleUnderline"/>
        </w:rPr>
        <w:t xml:space="preserve">, </w:t>
      </w:r>
      <w:r w:rsidRPr="004D3663">
        <w:rPr>
          <w:rStyle w:val="StyleUnderline"/>
          <w:highlight w:val="yellow"/>
        </w:rPr>
        <w:t xml:space="preserve">then we </w:t>
      </w:r>
      <w:r w:rsidRPr="004D3663">
        <w:rPr>
          <w:rStyle w:val="Emphasis"/>
          <w:highlight w:val="yellow"/>
        </w:rPr>
        <w:t>should</w:t>
      </w:r>
      <w:r w:rsidRPr="001322D6">
        <w:rPr>
          <w:rStyle w:val="Emphasis"/>
        </w:rPr>
        <w:t xml:space="preserve"> take the time</w:t>
      </w:r>
      <w:r w:rsidRPr="001322D6">
        <w:rPr>
          <w:rStyle w:val="StyleUnderline"/>
        </w:rPr>
        <w:t xml:space="preserve"> to develop and establish </w:t>
      </w:r>
      <w:r w:rsidRPr="001322D6">
        <w:rPr>
          <w:rStyle w:val="Emphasis"/>
        </w:rPr>
        <w:t>an international framework</w:t>
      </w:r>
      <w:r w:rsidRPr="0082525E">
        <w:rPr>
          <w:sz w:val="16"/>
        </w:rPr>
        <w:t xml:space="preserve"> </w:t>
      </w:r>
      <w:r w:rsidRPr="001322D6">
        <w:rPr>
          <w:rStyle w:val="StyleUnderline"/>
        </w:rPr>
        <w:t xml:space="preserve">to </w:t>
      </w:r>
      <w:r w:rsidRPr="004D3663">
        <w:rPr>
          <w:rStyle w:val="StyleUnderline"/>
          <w:highlight w:val="yellow"/>
        </w:rPr>
        <w:t xml:space="preserve">regulate it </w:t>
      </w:r>
      <w:r w:rsidRPr="004D3663">
        <w:rPr>
          <w:rStyle w:val="Emphasis"/>
          <w:highlight w:val="yellow"/>
        </w:rPr>
        <w:t>properly</w:t>
      </w:r>
      <w:r w:rsidRPr="004D3663">
        <w:rPr>
          <w:rStyle w:val="StyleUnderline"/>
          <w:highlight w:val="yellow"/>
        </w:rPr>
        <w:t>.</w:t>
      </w:r>
      <w:r w:rsidRPr="004D3663">
        <w:rPr>
          <w:sz w:val="20"/>
          <w:highlight w:val="yellow"/>
          <w:u w:val="single"/>
        </w:rPr>
        <w:t xml:space="preserve"> </w:t>
      </w:r>
      <w:r w:rsidRPr="008E5797">
        <w:rPr>
          <w:rStyle w:val="StyleUnderline"/>
        </w:rPr>
        <w:t>Space-mining</w:t>
      </w:r>
      <w:r w:rsidRPr="001322D6">
        <w:rPr>
          <w:rStyle w:val="StyleUnderline"/>
        </w:rPr>
        <w:t xml:space="preserve"> is an </w:t>
      </w:r>
      <w:r w:rsidRPr="001322D6">
        <w:rPr>
          <w:rStyle w:val="Emphasis"/>
        </w:rPr>
        <w:t>exciting opportunity</w:t>
      </w:r>
      <w:r w:rsidRPr="001322D6">
        <w:rPr>
          <w:rStyle w:val="StyleUnderline"/>
        </w:rPr>
        <w:t xml:space="preserve"> to articulate our species’ role in our little </w:t>
      </w:r>
      <w:r w:rsidRPr="001322D6">
        <w:rPr>
          <w:rStyle w:val="Emphasis"/>
        </w:rPr>
        <w:t>galactic fragment</w:t>
      </w:r>
      <w:r w:rsidRPr="001322D6">
        <w:rPr>
          <w:rStyle w:val="StyleUnderline"/>
        </w:rPr>
        <w:t>.</w:t>
      </w:r>
      <w:r w:rsidRPr="0082525E">
        <w:rPr>
          <w:sz w:val="16"/>
        </w:rPr>
        <w:t xml:space="preserve"> But </w:t>
      </w:r>
      <w:r w:rsidRPr="001322D6">
        <w:rPr>
          <w:rStyle w:val="StyleUnderline"/>
        </w:rPr>
        <w:t xml:space="preserve">it’s not just about sustainably managing </w:t>
      </w:r>
      <w:r w:rsidRPr="001322D6">
        <w:rPr>
          <w:rStyle w:val="Emphasis"/>
        </w:rPr>
        <w:t>limited</w:t>
      </w:r>
      <w:r w:rsidRPr="0082525E">
        <w:rPr>
          <w:sz w:val="16"/>
        </w:rPr>
        <w:t xml:space="preserve"> </w:t>
      </w:r>
      <w:r w:rsidRPr="001322D6">
        <w:rPr>
          <w:rStyle w:val="StyleUnderline"/>
        </w:rPr>
        <w:t xml:space="preserve">or </w:t>
      </w:r>
      <w:r w:rsidRPr="001322D6">
        <w:rPr>
          <w:rStyle w:val="Emphasis"/>
        </w:rPr>
        <w:t>dwindling</w:t>
      </w:r>
      <w:r w:rsidRPr="001322D6">
        <w:rPr>
          <w:rStyle w:val="StyleUnderline"/>
        </w:rPr>
        <w:t xml:space="preserve"> resources. It’s about our interactions with the </w:t>
      </w:r>
      <w:r w:rsidRPr="001322D6">
        <w:rPr>
          <w:rStyle w:val="Emphasis"/>
        </w:rPr>
        <w:t>nature</w:t>
      </w:r>
      <w:r w:rsidRPr="0082525E">
        <w:rPr>
          <w:sz w:val="16"/>
        </w:rPr>
        <w:t xml:space="preserve"> </w:t>
      </w:r>
      <w:r w:rsidRPr="001322D6">
        <w:rPr>
          <w:rStyle w:val="StyleUnderline"/>
        </w:rPr>
        <w:t xml:space="preserve">beyond our humble world. We should explore the </w:t>
      </w:r>
      <w:r w:rsidRPr="001322D6">
        <w:rPr>
          <w:rStyle w:val="Emphasis"/>
        </w:rPr>
        <w:t>solar system</w:t>
      </w:r>
      <w:r w:rsidRPr="001322D6">
        <w:rPr>
          <w:rStyle w:val="StyleUnderline"/>
        </w:rPr>
        <w:t xml:space="preserve"> as its </w:t>
      </w:r>
      <w:r w:rsidRPr="001322D6">
        <w:rPr>
          <w:rStyle w:val="Emphasis"/>
        </w:rPr>
        <w:t>steward</w:t>
      </w:r>
      <w:r w:rsidRPr="0082525E">
        <w:rPr>
          <w:sz w:val="16"/>
        </w:rPr>
        <w:t xml:space="preserve"> </w:t>
      </w:r>
      <w:r w:rsidRPr="001322D6">
        <w:rPr>
          <w:rStyle w:val="StyleUnderline"/>
        </w:rPr>
        <w:t xml:space="preserve">without repeating our economically </w:t>
      </w:r>
      <w:r w:rsidRPr="001322D6">
        <w:rPr>
          <w:rStyle w:val="Emphasis"/>
        </w:rPr>
        <w:t>rapacious past</w:t>
      </w:r>
    </w:p>
    <w:p w14:paraId="3A60243E" w14:textId="77777777" w:rsidR="00235EE3" w:rsidRPr="001673B5" w:rsidRDefault="00235EE3" w:rsidP="00235EE3">
      <w:pPr>
        <w:pStyle w:val="Heading4"/>
      </w:pPr>
      <w:r w:rsidRPr="001673B5">
        <w:t xml:space="preserve">Asteroid mining solves </w:t>
      </w:r>
      <w:r>
        <w:t>rare earth mineral shortages, resource conflicts,</w:t>
      </w:r>
      <w:r w:rsidRPr="001673B5">
        <w:t xml:space="preserve"> </w:t>
      </w:r>
      <w:r>
        <w:t>and toxic waste</w:t>
      </w:r>
    </w:p>
    <w:p w14:paraId="155B1F6A" w14:textId="77777777" w:rsidR="00235EE3" w:rsidRDefault="00235EE3" w:rsidP="00235EE3">
      <w:r>
        <w:t xml:space="preserve">Kevin </w:t>
      </w:r>
      <w:proofErr w:type="spellStart"/>
      <w:r w:rsidRPr="00377F26">
        <w:rPr>
          <w:rStyle w:val="Style13ptBold"/>
        </w:rPr>
        <w:t>MacWhorter</w:t>
      </w:r>
      <w:proofErr w:type="spellEnd"/>
      <w:r w:rsidRPr="00377F26">
        <w:rPr>
          <w:rStyle w:val="Style13ptBold"/>
        </w:rPr>
        <w:t xml:space="preserve"> 16</w:t>
      </w:r>
      <w:r>
        <w:t>, J.D. Candidate, William &amp; Mary Law School, "Sustainable Mining: Incentivizing Asteroid Mining in the Name of Environmentalism", William &amp; Mary Environmental Law and Policy Review, Vol 40, Issue 2, Article 11, https://scholarship.law.wm.edu/cgi/viewcontent.cgi?referer=https://www.google.com/&amp;httpsredir=1&amp;article=1653&amp;context=wmelpr</w:t>
      </w:r>
    </w:p>
    <w:p w14:paraId="63D0E485" w14:textId="77777777" w:rsidR="00235EE3" w:rsidRPr="005239C9" w:rsidRDefault="00235EE3" w:rsidP="00235EE3">
      <w:pPr>
        <w:rPr>
          <w:sz w:val="16"/>
          <w:szCs w:val="16"/>
        </w:rPr>
      </w:pPr>
      <w:r w:rsidRPr="005239C9">
        <w:rPr>
          <w:sz w:val="16"/>
          <w:szCs w:val="16"/>
        </w:rPr>
        <w:t>A. Rare Element Mining on Earth</w:t>
      </w:r>
    </w:p>
    <w:p w14:paraId="5FDBB94D" w14:textId="77777777" w:rsidR="00235EE3" w:rsidRPr="005239C9" w:rsidRDefault="00235EE3" w:rsidP="00235EE3">
      <w:pPr>
        <w:rPr>
          <w:sz w:val="16"/>
        </w:rPr>
      </w:pPr>
      <w:r w:rsidRPr="004D3663">
        <w:rPr>
          <w:rStyle w:val="StyleUnderline"/>
          <w:highlight w:val="yellow"/>
        </w:rPr>
        <w:t>In</w:t>
      </w:r>
      <w:r w:rsidRPr="00377F26">
        <w:rPr>
          <w:rStyle w:val="StyleUnderline"/>
        </w:rPr>
        <w:t xml:space="preserve"> the next </w:t>
      </w:r>
      <w:r w:rsidRPr="004D3663">
        <w:rPr>
          <w:rStyle w:val="StyleUnderline"/>
          <w:highlight w:val="yellow"/>
        </w:rPr>
        <w:t>sixty years</w:t>
      </w:r>
      <w:r w:rsidRPr="00377F26">
        <w:rPr>
          <w:rStyle w:val="StyleUnderline"/>
        </w:rPr>
        <w:t xml:space="preserve">, scientists predict that certain </w:t>
      </w:r>
      <w:r w:rsidRPr="004D3663">
        <w:rPr>
          <w:rStyle w:val="Emphasis"/>
          <w:highlight w:val="yellow"/>
        </w:rPr>
        <w:t>elements crucial to modern industry</w:t>
      </w:r>
      <w:r w:rsidRPr="00377F26">
        <w:rPr>
          <w:rStyle w:val="StyleUnderline"/>
        </w:rPr>
        <w:t xml:space="preserve"> such as platinum, zinc, copper, phosphorous, lead, gold, and indium </w:t>
      </w:r>
      <w:r w:rsidRPr="004D3663">
        <w:rPr>
          <w:rStyle w:val="StyleUnderline"/>
          <w:highlight w:val="yellow"/>
        </w:rPr>
        <w:t xml:space="preserve">could be </w:t>
      </w:r>
      <w:r w:rsidRPr="004D3663">
        <w:rPr>
          <w:rStyle w:val="Emphasis"/>
          <w:highlight w:val="yellow"/>
        </w:rPr>
        <w:t>exhausted</w:t>
      </w:r>
      <w:r w:rsidRPr="00377F26">
        <w:rPr>
          <w:rStyle w:val="StyleUnderline"/>
        </w:rPr>
        <w:t xml:space="preserve"> on Earth</w:t>
      </w:r>
      <w:r w:rsidRPr="005239C9">
        <w:rPr>
          <w:sz w:val="16"/>
        </w:rPr>
        <w:t xml:space="preserve">. 12 </w:t>
      </w:r>
      <w:r w:rsidRPr="004D3663">
        <w:rPr>
          <w:rStyle w:val="StyleUnderline"/>
          <w:highlight w:val="yellow"/>
        </w:rPr>
        <w:t>Many</w:t>
      </w:r>
      <w:r w:rsidRPr="00377F26">
        <w:rPr>
          <w:rStyle w:val="StyleUnderline"/>
        </w:rPr>
        <w:t xml:space="preserve"> of these </w:t>
      </w:r>
      <w:r w:rsidRPr="004D3663">
        <w:rPr>
          <w:rStyle w:val="StyleUnderline"/>
          <w:highlight w:val="yellow"/>
        </w:rPr>
        <w:t>have no</w:t>
      </w:r>
      <w:r w:rsidRPr="001537A2">
        <w:rPr>
          <w:rStyle w:val="StyleUnderline"/>
        </w:rPr>
        <w:t xml:space="preserve"> </w:t>
      </w:r>
      <w:r w:rsidRPr="00D93FE9">
        <w:rPr>
          <w:rStyle w:val="StyleUnderline"/>
        </w:rPr>
        <w:t xml:space="preserve">synthetic </w:t>
      </w:r>
      <w:r w:rsidRPr="004D3663">
        <w:rPr>
          <w:rStyle w:val="StyleUnderline"/>
          <w:highlight w:val="yellow"/>
        </w:rPr>
        <w:t>alternative</w:t>
      </w:r>
      <w:r w:rsidRPr="005239C9">
        <w:rPr>
          <w:sz w:val="16"/>
        </w:rPr>
        <w:t>, unlike chemical elements such as oil or diamonds.13 Liquid-crystal display (</w:t>
      </w:r>
      <w:r w:rsidRPr="00A326CB">
        <w:rPr>
          <w:rStyle w:val="StyleUnderline"/>
        </w:rPr>
        <w:t>LCD</w:t>
      </w:r>
      <w:r w:rsidRPr="005239C9">
        <w:rPr>
          <w:sz w:val="16"/>
        </w:rPr>
        <w:t xml:space="preserve">) </w:t>
      </w:r>
      <w:r w:rsidRPr="00A326CB">
        <w:rPr>
          <w:rStyle w:val="StyleUnderline"/>
        </w:rPr>
        <w:t>televisions, cellphones, and laptops are among the various consumer technologies that use precious metals.</w:t>
      </w:r>
      <w:r w:rsidRPr="005239C9">
        <w:rPr>
          <w:sz w:val="16"/>
        </w:rPr>
        <w:t xml:space="preserve">14Further, </w:t>
      </w:r>
      <w:r w:rsidRPr="004D3663">
        <w:rPr>
          <w:rStyle w:val="Emphasis"/>
          <w:highlight w:val="yellow"/>
        </w:rPr>
        <w:t>green tech</w:t>
      </w:r>
      <w:r w:rsidRPr="00F74C05">
        <w:rPr>
          <w:rStyle w:val="Emphasis"/>
        </w:rPr>
        <w:t>nologies</w:t>
      </w:r>
      <w:r w:rsidRPr="00A326CB">
        <w:rPr>
          <w:rStyle w:val="StyleUnderline"/>
        </w:rPr>
        <w:t xml:space="preserve"> </w:t>
      </w:r>
      <w:r w:rsidRPr="005239C9">
        <w:rPr>
          <w:rStyle w:val="StyleUnderline"/>
        </w:rPr>
        <w:t>including wind</w:t>
      </w:r>
      <w:r w:rsidRPr="00A326CB">
        <w:rPr>
          <w:rStyle w:val="StyleUnderline"/>
        </w:rPr>
        <w:t xml:space="preserve"> turbines, solar panels, and catalytic converters </w:t>
      </w:r>
      <w:r w:rsidRPr="004D3663">
        <w:rPr>
          <w:rStyle w:val="StyleUnderline"/>
          <w:highlight w:val="yellow"/>
        </w:rPr>
        <w:t xml:space="preserve">require </w:t>
      </w:r>
      <w:r w:rsidRPr="005239C9">
        <w:rPr>
          <w:rStyle w:val="StyleUnderline"/>
        </w:rPr>
        <w:t xml:space="preserve">these </w:t>
      </w:r>
      <w:r w:rsidRPr="004D3663">
        <w:rPr>
          <w:rStyle w:val="StyleUnderline"/>
          <w:highlight w:val="yellow"/>
        </w:rPr>
        <w:t>rare elements</w:t>
      </w:r>
      <w:r w:rsidRPr="005239C9">
        <w:rPr>
          <w:sz w:val="16"/>
        </w:rPr>
        <w:t xml:space="preserve">. 15 </w:t>
      </w:r>
      <w:r w:rsidRPr="004D3663">
        <w:rPr>
          <w:rStyle w:val="StyleUnderline"/>
          <w:highlight w:val="yellow"/>
        </w:rPr>
        <w:t>As demand rises</w:t>
      </w:r>
      <w:r w:rsidRPr="00A326CB">
        <w:rPr>
          <w:rStyle w:val="StyleUnderline"/>
        </w:rPr>
        <w:t xml:space="preserve"> for both types of technologies, </w:t>
      </w:r>
      <w:r w:rsidRPr="004D3663">
        <w:rPr>
          <w:rStyle w:val="StyleUnderline"/>
          <w:highlight w:val="yellow"/>
        </w:rPr>
        <w:t>and</w:t>
      </w:r>
      <w:r w:rsidRPr="00A326CB">
        <w:rPr>
          <w:rStyle w:val="StyleUnderline"/>
        </w:rPr>
        <w:t xml:space="preserve"> as </w:t>
      </w:r>
      <w:r w:rsidRPr="004D3663">
        <w:rPr>
          <w:rStyle w:val="StyleUnderline"/>
          <w:highlight w:val="yellow"/>
        </w:rPr>
        <w:t>reserves</w:t>
      </w:r>
      <w:r w:rsidRPr="00A326CB">
        <w:rPr>
          <w:rStyle w:val="StyleUnderline"/>
        </w:rPr>
        <w:t xml:space="preserve"> of rare </w:t>
      </w:r>
      <w:r w:rsidRPr="005239C9">
        <w:rPr>
          <w:rStyle w:val="StyleUnderline"/>
        </w:rPr>
        <w:t>metals</w:t>
      </w:r>
      <w:r w:rsidRPr="00A326CB">
        <w:rPr>
          <w:rStyle w:val="StyleUnderline"/>
        </w:rPr>
        <w:t xml:space="preserve"> </w:t>
      </w:r>
      <w:r w:rsidRPr="004D3663">
        <w:rPr>
          <w:rStyle w:val="StyleUnderline"/>
          <w:highlight w:val="yellow"/>
        </w:rPr>
        <w:t>fall, prices skyrocket</w:t>
      </w:r>
      <w:r w:rsidRPr="005239C9">
        <w:rPr>
          <w:sz w:val="16"/>
        </w:rPr>
        <w:t xml:space="preserve">.16 </w:t>
      </w:r>
      <w:r w:rsidRPr="004D3663">
        <w:rPr>
          <w:rStyle w:val="StyleUnderline"/>
          <w:highlight w:val="yellow"/>
        </w:rPr>
        <w:t>Demand</w:t>
      </w:r>
      <w:r w:rsidRPr="00A326CB">
        <w:rPr>
          <w:rStyle w:val="StyleUnderline"/>
        </w:rPr>
        <w:t xml:space="preserve"> for nonrenewable resources </w:t>
      </w:r>
      <w:r w:rsidRPr="004D3663">
        <w:rPr>
          <w:rStyle w:val="StyleUnderline"/>
          <w:highlight w:val="yellow"/>
        </w:rPr>
        <w:t xml:space="preserve">creates </w:t>
      </w:r>
      <w:r w:rsidRPr="004D3663">
        <w:rPr>
          <w:rStyle w:val="Emphasis"/>
          <w:highlight w:val="yellow"/>
        </w:rPr>
        <w:t>conflict</w:t>
      </w:r>
      <w:r w:rsidRPr="005239C9">
        <w:rPr>
          <w:sz w:val="16"/>
        </w:rPr>
        <w:t>, and consumerism in rich countries results in harsh labor treatment for poorer countries.17</w:t>
      </w:r>
    </w:p>
    <w:p w14:paraId="0B60A9E6" w14:textId="77777777" w:rsidR="00235EE3" w:rsidRPr="005239C9" w:rsidRDefault="00235EE3" w:rsidP="00235EE3">
      <w:pPr>
        <w:rPr>
          <w:sz w:val="16"/>
        </w:rPr>
      </w:pPr>
      <w:r w:rsidRPr="005239C9">
        <w:rPr>
          <w:sz w:val="16"/>
        </w:rPr>
        <w:t xml:space="preserve">In general, </w:t>
      </w:r>
      <w:r w:rsidRPr="00F74C05">
        <w:rPr>
          <w:rStyle w:val="Emphasis"/>
        </w:rPr>
        <w:t xml:space="preserve">the </w:t>
      </w:r>
      <w:r w:rsidRPr="004D3663">
        <w:rPr>
          <w:rStyle w:val="Emphasis"/>
          <w:highlight w:val="yellow"/>
        </w:rPr>
        <w:t>mining</w:t>
      </w:r>
      <w:r w:rsidRPr="00F74C05">
        <w:rPr>
          <w:rStyle w:val="Emphasis"/>
        </w:rPr>
        <w:t xml:space="preserve"> industry </w:t>
      </w:r>
      <w:r w:rsidRPr="004D3663">
        <w:rPr>
          <w:rStyle w:val="Emphasis"/>
          <w:highlight w:val="yellow"/>
        </w:rPr>
        <w:t>is extremely destructive to Earth’s environment</w:t>
      </w:r>
      <w:r w:rsidRPr="005239C9">
        <w:rPr>
          <w:sz w:val="16"/>
        </w:rPr>
        <w:t xml:space="preserve">.18 In fact, depending on the method employed, </w:t>
      </w:r>
      <w:r w:rsidRPr="00A326CB">
        <w:rPr>
          <w:rStyle w:val="StyleUnderline"/>
        </w:rPr>
        <w:t xml:space="preserve">mining </w:t>
      </w:r>
      <w:r w:rsidRPr="004D3663">
        <w:rPr>
          <w:rStyle w:val="StyleUnderline"/>
          <w:highlight w:val="yellow"/>
        </w:rPr>
        <w:t xml:space="preserve">can destroy </w:t>
      </w:r>
      <w:r w:rsidRPr="004D3663">
        <w:rPr>
          <w:rStyle w:val="Emphasis"/>
          <w:highlight w:val="yellow"/>
        </w:rPr>
        <w:t>entire ecosystems</w:t>
      </w:r>
      <w:r w:rsidRPr="004D3663">
        <w:rPr>
          <w:rStyle w:val="StyleUnderline"/>
          <w:highlight w:val="yellow"/>
        </w:rPr>
        <w:t xml:space="preserve"> by </w:t>
      </w:r>
      <w:r w:rsidRPr="004D3663">
        <w:rPr>
          <w:rStyle w:val="Emphasis"/>
          <w:highlight w:val="yellow"/>
        </w:rPr>
        <w:t>polluting water</w:t>
      </w:r>
      <w:r w:rsidRPr="00A326CB">
        <w:rPr>
          <w:rStyle w:val="StyleUnderline"/>
        </w:rPr>
        <w:t xml:space="preserve"> sources </w:t>
      </w:r>
      <w:r w:rsidRPr="004D3663">
        <w:rPr>
          <w:rStyle w:val="StyleUnderline"/>
          <w:highlight w:val="yellow"/>
        </w:rPr>
        <w:t>and</w:t>
      </w:r>
      <w:r w:rsidRPr="00A326CB">
        <w:rPr>
          <w:rStyle w:val="StyleUnderline"/>
        </w:rPr>
        <w:t xml:space="preserve"> contributing to </w:t>
      </w:r>
      <w:r w:rsidRPr="004D3663">
        <w:rPr>
          <w:rStyle w:val="Emphasis"/>
          <w:highlight w:val="yellow"/>
        </w:rPr>
        <w:t>deforestation</w:t>
      </w:r>
      <w:r w:rsidRPr="005239C9">
        <w:rPr>
          <w:sz w:val="16"/>
        </w:rPr>
        <w:t xml:space="preserve">.19 </w:t>
      </w:r>
      <w:r w:rsidRPr="00A326CB">
        <w:rPr>
          <w:rStyle w:val="StyleUnderline"/>
        </w:rPr>
        <w:t>It is by its nature an unsustainable practice, because it involves the extraction of a finite and non-renewable resource.</w:t>
      </w:r>
      <w:r w:rsidRPr="005239C9">
        <w:rPr>
          <w:sz w:val="16"/>
        </w:rPr>
        <w:t xml:space="preserve">20 Moreover, </w:t>
      </w:r>
      <w:r w:rsidRPr="00A326CB">
        <w:rPr>
          <w:rStyle w:val="StyleUnderline"/>
        </w:rPr>
        <w:t xml:space="preserve">by extracting tiny amounts of metals from relatively large quantities of ore, </w:t>
      </w:r>
      <w:r w:rsidRPr="005239C9">
        <w:rPr>
          <w:rStyle w:val="StyleUnderline"/>
        </w:rPr>
        <w:t xml:space="preserve">the </w:t>
      </w:r>
      <w:r w:rsidRPr="004D3663">
        <w:rPr>
          <w:rStyle w:val="StyleUnderline"/>
          <w:highlight w:val="yellow"/>
        </w:rPr>
        <w:t xml:space="preserve">mining </w:t>
      </w:r>
      <w:r w:rsidRPr="005239C9">
        <w:rPr>
          <w:rStyle w:val="StyleUnderline"/>
        </w:rPr>
        <w:t xml:space="preserve">industry </w:t>
      </w:r>
      <w:r w:rsidRPr="004D3663">
        <w:rPr>
          <w:rStyle w:val="StyleUnderline"/>
          <w:highlight w:val="yellow"/>
        </w:rPr>
        <w:t xml:space="preserve">contributes the </w:t>
      </w:r>
      <w:r w:rsidRPr="004D3663">
        <w:rPr>
          <w:rStyle w:val="Emphasis"/>
          <w:highlight w:val="yellow"/>
        </w:rPr>
        <w:t>largest portion</w:t>
      </w:r>
      <w:r w:rsidRPr="004D3663">
        <w:rPr>
          <w:rStyle w:val="StyleUnderline"/>
          <w:highlight w:val="yellow"/>
        </w:rPr>
        <w:t xml:space="preserve"> of </w:t>
      </w:r>
      <w:r w:rsidRPr="00B34E46">
        <w:rPr>
          <w:rStyle w:val="StyleUnderline"/>
        </w:rPr>
        <w:t xml:space="preserve">solid </w:t>
      </w:r>
      <w:r w:rsidRPr="004D3663">
        <w:rPr>
          <w:rStyle w:val="StyleUnderline"/>
          <w:highlight w:val="yellow"/>
        </w:rPr>
        <w:t>wastes in the world</w:t>
      </w:r>
      <w:r w:rsidRPr="005239C9">
        <w:rPr>
          <w:sz w:val="16"/>
        </w:rPr>
        <w:t xml:space="preserve">.21 </w:t>
      </w:r>
      <w:r w:rsidRPr="00A326CB">
        <w:rPr>
          <w:rStyle w:val="StyleUnderline"/>
        </w:rPr>
        <w:t>The</w:t>
      </w:r>
      <w:r w:rsidRPr="005239C9">
        <w:rPr>
          <w:sz w:val="16"/>
        </w:rPr>
        <w:t xml:space="preserve"> Environmental Protection Agency (</w:t>
      </w:r>
      <w:r w:rsidRPr="00A326CB">
        <w:rPr>
          <w:rStyle w:val="StyleUnderline"/>
        </w:rPr>
        <w:t>EPA</w:t>
      </w:r>
      <w:r w:rsidRPr="005239C9">
        <w:rPr>
          <w:sz w:val="16"/>
        </w:rPr>
        <w:t xml:space="preserve">) </w:t>
      </w:r>
      <w:r w:rsidRPr="00A326CB">
        <w:rPr>
          <w:rStyle w:val="StyleUnderline"/>
        </w:rPr>
        <w:t xml:space="preserve">describes the industry as </w:t>
      </w:r>
      <w:r w:rsidRPr="004D3663">
        <w:rPr>
          <w:rStyle w:val="StyleUnderline"/>
          <w:highlight w:val="yellow"/>
        </w:rPr>
        <w:t xml:space="preserve">the source of </w:t>
      </w:r>
      <w:r w:rsidRPr="004D3663">
        <w:rPr>
          <w:rStyle w:val="Emphasis"/>
          <w:highlight w:val="yellow"/>
        </w:rPr>
        <w:t xml:space="preserve">more toxic </w:t>
      </w:r>
      <w:r w:rsidRPr="00F74C05">
        <w:rPr>
          <w:rStyle w:val="Emphasis"/>
        </w:rPr>
        <w:t xml:space="preserve">and hazardous </w:t>
      </w:r>
      <w:r w:rsidRPr="004D3663">
        <w:rPr>
          <w:rStyle w:val="Emphasis"/>
          <w:highlight w:val="yellow"/>
        </w:rPr>
        <w:t>waste than any other industrial sector</w:t>
      </w:r>
      <w:r w:rsidRPr="005239C9">
        <w:rPr>
          <w:sz w:val="16"/>
        </w:rPr>
        <w:t xml:space="preserve"> [</w:t>
      </w:r>
      <w:r w:rsidRPr="00A326CB">
        <w:rPr>
          <w:rStyle w:val="StyleUnderline"/>
        </w:rPr>
        <w:t>in the United States</w:t>
      </w:r>
      <w:r w:rsidRPr="005239C9">
        <w:rPr>
          <w:sz w:val="16"/>
        </w:rPr>
        <w:t xml:space="preserve">], </w:t>
      </w:r>
      <w:r w:rsidRPr="00A326CB">
        <w:rPr>
          <w:rStyle w:val="StyleUnderline"/>
        </w:rPr>
        <w:t>costing billions of dollars to address the public health and environmental threats to communities.</w:t>
      </w:r>
      <w:r w:rsidRPr="005239C9">
        <w:rPr>
          <w:sz w:val="16"/>
        </w:rPr>
        <w:t xml:space="preserve"> 22 </w:t>
      </w:r>
      <w:r w:rsidRPr="00A326CB">
        <w:rPr>
          <w:rStyle w:val="StyleUnderline"/>
        </w:rPr>
        <w:t>Poor regulations and oxymoronic corporate definitions of sustainability, however, make it unclear as to just how much waste the industry actually produces.</w:t>
      </w:r>
      <w:r w:rsidRPr="005239C9">
        <w:rPr>
          <w:sz w:val="16"/>
        </w:rPr>
        <w:t>23</w:t>
      </w:r>
    </w:p>
    <w:p w14:paraId="166297C0" w14:textId="77777777" w:rsidR="00235EE3" w:rsidRPr="005239C9" w:rsidRDefault="00235EE3" w:rsidP="00235EE3">
      <w:pPr>
        <w:rPr>
          <w:sz w:val="16"/>
        </w:rPr>
      </w:pPr>
      <w:r w:rsidRPr="00B34E46">
        <w:rPr>
          <w:rStyle w:val="StyleUnderline"/>
        </w:rPr>
        <w:t>Platinum</w:t>
      </w:r>
      <w:r w:rsidRPr="00B34E46">
        <w:rPr>
          <w:sz w:val="16"/>
        </w:rPr>
        <w:t xml:space="preserve"> provides an excellent case study of the issue, because it </w:t>
      </w:r>
      <w:r w:rsidRPr="00B34E46">
        <w:rPr>
          <w:rStyle w:val="StyleUnderline"/>
        </w:rPr>
        <w:t>is an extremely rare and expensive metal—an ore expected to exist in vast quantities in asteroids.</w:t>
      </w:r>
      <w:r w:rsidRPr="00B34E46">
        <w:rPr>
          <w:sz w:val="16"/>
        </w:rPr>
        <w:t xml:space="preserve">24 Further, </w:t>
      </w:r>
      <w:r w:rsidRPr="00B34E46">
        <w:rPr>
          <w:rStyle w:val="StyleUnderline"/>
        </w:rPr>
        <w:t>production of platinum has increased sharply in the past sixty years in order to keep up with growing demand for</w:t>
      </w:r>
      <w:r w:rsidRPr="007351B3">
        <w:rPr>
          <w:rStyle w:val="StyleUnderline"/>
        </w:rPr>
        <w:t xml:space="preserve"> use in new technologies</w:t>
      </w:r>
      <w:r w:rsidRPr="005239C9">
        <w:rPr>
          <w:sz w:val="16"/>
        </w:rPr>
        <w:t xml:space="preserve">.25 In fact, </w:t>
      </w:r>
      <w:r w:rsidRPr="005239C9">
        <w:rPr>
          <w:rStyle w:val="StyleUnderline"/>
        </w:rPr>
        <w:t xml:space="preserve">despite their high costs, platinum group metals are so useful that </w:t>
      </w:r>
      <w:r w:rsidRPr="004D3663">
        <w:rPr>
          <w:rStyle w:val="Emphasis"/>
          <w:highlight w:val="yellow"/>
        </w:rPr>
        <w:t>[one] of [four]</w:t>
      </w:r>
      <w:r w:rsidRPr="004D3663">
        <w:rPr>
          <w:rStyle w:val="StyleUnderline"/>
          <w:highlight w:val="yellow"/>
        </w:rPr>
        <w:t xml:space="preserve"> industrial goods</w:t>
      </w:r>
      <w:r w:rsidRPr="005239C9">
        <w:rPr>
          <w:rStyle w:val="StyleUnderline"/>
        </w:rPr>
        <w:t xml:space="preserve"> on Earth </w:t>
      </w:r>
      <w:r w:rsidRPr="004D3663">
        <w:rPr>
          <w:rStyle w:val="StyleUnderline"/>
          <w:highlight w:val="yellow"/>
        </w:rPr>
        <w:t xml:space="preserve">require </w:t>
      </w:r>
      <w:r w:rsidRPr="00B34E46">
        <w:rPr>
          <w:rStyle w:val="StyleUnderline"/>
        </w:rPr>
        <w:t>them</w:t>
      </w:r>
      <w:r w:rsidRPr="005239C9">
        <w:rPr>
          <w:rStyle w:val="StyleUnderline"/>
        </w:rPr>
        <w:t xml:space="preserve"> in production.</w:t>
      </w:r>
      <w:r w:rsidRPr="005239C9">
        <w:rPr>
          <w:sz w:val="16"/>
        </w:rPr>
        <w:t xml:space="preserve"> 26 </w:t>
      </w:r>
      <w:r w:rsidRPr="005239C9">
        <w:rPr>
          <w:rStyle w:val="StyleUnderline"/>
        </w:rPr>
        <w:t>Scholars do not expect demand to slow any time soon</w:t>
      </w:r>
      <w:r w:rsidRPr="005239C9">
        <w:rPr>
          <w:sz w:val="16"/>
        </w:rPr>
        <w:t xml:space="preserve">.27 Among other technologies, </w:t>
      </w:r>
      <w:r w:rsidRPr="005239C9">
        <w:rPr>
          <w:rStyle w:val="StyleUnderline"/>
        </w:rPr>
        <w:t xml:space="preserve">industries use </w:t>
      </w:r>
      <w:r w:rsidRPr="004D3663">
        <w:rPr>
          <w:rStyle w:val="StyleUnderline"/>
          <w:highlight w:val="yellow"/>
        </w:rPr>
        <w:t>platinum</w:t>
      </w:r>
      <w:r w:rsidRPr="005239C9">
        <w:rPr>
          <w:rStyle w:val="StyleUnderline"/>
        </w:rPr>
        <w:t xml:space="preserve"> in products such as catalytic converters, jewelry production, various catalysts for chemical processing, and hydrogen fuel </w:t>
      </w:r>
      <w:r w:rsidRPr="005239C9">
        <w:rPr>
          <w:rStyle w:val="StyleUnderline"/>
        </w:rPr>
        <w:lastRenderedPageBreak/>
        <w:t>cells</w:t>
      </w:r>
      <w:r w:rsidRPr="005239C9">
        <w:rPr>
          <w:sz w:val="16"/>
        </w:rPr>
        <w:t xml:space="preserve">.28 While there is no consensus on how far the Earth’s reserves of platinum will take humanity, many </w:t>
      </w:r>
      <w:r w:rsidRPr="005239C9">
        <w:rPr>
          <w:rStyle w:val="StyleUnderline"/>
        </w:rPr>
        <w:t xml:space="preserve">scientists agree that </w:t>
      </w:r>
      <w:r w:rsidRPr="00B34E46">
        <w:rPr>
          <w:rStyle w:val="StyleUnderline"/>
        </w:rPr>
        <w:t>platinum</w:t>
      </w:r>
      <w:r w:rsidRPr="005239C9">
        <w:rPr>
          <w:rStyle w:val="StyleUnderline"/>
        </w:rPr>
        <w:t xml:space="preserve"> ore reserves </w:t>
      </w:r>
      <w:r w:rsidRPr="004D3663">
        <w:rPr>
          <w:rStyle w:val="StyleUnderline"/>
          <w:highlight w:val="yellow"/>
        </w:rPr>
        <w:t>will deplete in a</w:t>
      </w:r>
      <w:r w:rsidRPr="005239C9">
        <w:rPr>
          <w:rStyle w:val="StyleUnderline"/>
        </w:rPr>
        <w:t xml:space="preserve"> relatively </w:t>
      </w:r>
      <w:r w:rsidRPr="004D3663">
        <w:rPr>
          <w:rStyle w:val="Emphasis"/>
          <w:highlight w:val="yellow"/>
        </w:rPr>
        <w:t>short</w:t>
      </w:r>
      <w:r w:rsidRPr="00F74C05">
        <w:rPr>
          <w:rStyle w:val="Emphasis"/>
        </w:rPr>
        <w:t xml:space="preserve"> amount of </w:t>
      </w:r>
      <w:r w:rsidRPr="004D3663">
        <w:rPr>
          <w:rStyle w:val="Emphasis"/>
          <w:highlight w:val="yellow"/>
        </w:rPr>
        <w:t>time</w:t>
      </w:r>
      <w:r w:rsidRPr="005239C9">
        <w:rPr>
          <w:sz w:val="16"/>
        </w:rPr>
        <w:t>.29</w:t>
      </w:r>
    </w:p>
    <w:p w14:paraId="5F646742" w14:textId="77777777" w:rsidR="00235EE3" w:rsidRPr="005239C9" w:rsidRDefault="00235EE3" w:rsidP="00235EE3">
      <w:pPr>
        <w:rPr>
          <w:sz w:val="16"/>
        </w:rPr>
      </w:pPr>
      <w:r w:rsidRPr="005239C9">
        <w:rPr>
          <w:sz w:val="16"/>
        </w:rPr>
        <w:t xml:space="preserve">With the rate of mining at an all-time high,30 it is increasingly clear that </w:t>
      </w:r>
      <w:r w:rsidRPr="005239C9">
        <w:rPr>
          <w:rStyle w:val="StyleUnderline"/>
        </w:rPr>
        <w:t>historical patterns of mineral resources and development cannot simply be assumed to continue unaltered into the future</w:t>
      </w:r>
      <w:r w:rsidRPr="005239C9">
        <w:rPr>
          <w:sz w:val="16"/>
        </w:rPr>
        <w:t xml:space="preserve">. 31 </w:t>
      </w:r>
      <w:r w:rsidRPr="005239C9">
        <w:rPr>
          <w:rStyle w:val="StyleUnderline"/>
        </w:rPr>
        <w:t>The platinum mining industry, however, has a strong incentive to increase its rate of extraction as profits grow with the rate of demand. Without any alternative, this destructive practice will continue</w:t>
      </w:r>
      <w:r w:rsidRPr="005239C9">
        <w:rPr>
          <w:sz w:val="16"/>
        </w:rPr>
        <w:t xml:space="preserve"> into the future.32</w:t>
      </w:r>
    </w:p>
    <w:p w14:paraId="29DA25E5" w14:textId="77777777" w:rsidR="00235EE3" w:rsidRPr="005239C9" w:rsidRDefault="00235EE3" w:rsidP="00235EE3">
      <w:pPr>
        <w:rPr>
          <w:sz w:val="16"/>
        </w:rPr>
      </w:pPr>
      <w:r w:rsidRPr="005239C9">
        <w:rPr>
          <w:sz w:val="16"/>
        </w:rPr>
        <w:t>So-called platinum-group metal (</w:t>
      </w:r>
      <w:r w:rsidRPr="005239C9">
        <w:rPr>
          <w:rStyle w:val="StyleUnderline"/>
        </w:rPr>
        <w:t>PGM</w:t>
      </w:r>
      <w:r w:rsidRPr="005239C9">
        <w:rPr>
          <w:sz w:val="16"/>
        </w:rPr>
        <w:t xml:space="preserve">) </w:t>
      </w:r>
      <w:r w:rsidRPr="005239C9">
        <w:rPr>
          <w:rStyle w:val="StyleUnderline"/>
        </w:rPr>
        <w:t>ores are mined through underground or open cut techniques</w:t>
      </w:r>
      <w:r w:rsidRPr="005239C9">
        <w:rPr>
          <w:sz w:val="16"/>
        </w:rPr>
        <w:t xml:space="preserve">.33 Due to these practices, </w:t>
      </w:r>
      <w:r w:rsidRPr="005239C9">
        <w:rPr>
          <w:rStyle w:val="StyleUnderline"/>
        </w:rPr>
        <w:t>all but a very small fraction of the mined platinum ore is disposed of as solid waste</w:t>
      </w:r>
      <w:r w:rsidRPr="005239C9">
        <w:rPr>
          <w:sz w:val="16"/>
        </w:rPr>
        <w:t xml:space="preserve">.34 </w:t>
      </w:r>
      <w:r w:rsidRPr="005239C9">
        <w:rPr>
          <w:rStyle w:val="StyleUnderline"/>
        </w:rPr>
        <w:t>The environmental consequences of platinum production are thus quite significant, but like the mining industry in general, the amount of waste is typically under-reported</w:t>
      </w:r>
      <w:r w:rsidRPr="005239C9">
        <w:rPr>
          <w:sz w:val="16"/>
        </w:rPr>
        <w:t>.35</w:t>
      </w:r>
    </w:p>
    <w:p w14:paraId="30EC90A4" w14:textId="77777777" w:rsidR="00235EE3" w:rsidRDefault="00235EE3" w:rsidP="00235EE3">
      <w:pPr>
        <w:rPr>
          <w:sz w:val="16"/>
        </w:rPr>
      </w:pPr>
      <w:r w:rsidRPr="005239C9">
        <w:rPr>
          <w:sz w:val="16"/>
        </w:rPr>
        <w:t xml:space="preserve">While this is due to </w:t>
      </w:r>
      <w:r w:rsidRPr="005239C9">
        <w:rPr>
          <w:rStyle w:val="StyleUnderline"/>
        </w:rPr>
        <w:t xml:space="preserve">high production levels </w:t>
      </w:r>
      <w:r w:rsidRPr="005239C9">
        <w:rPr>
          <w:sz w:val="16"/>
        </w:rPr>
        <w:t xml:space="preserve">at the moment, those levels </w:t>
      </w:r>
      <w:r w:rsidRPr="005239C9">
        <w:rPr>
          <w:rStyle w:val="StyleUnderline"/>
        </w:rPr>
        <w:t>will only increase given the estimated future demand of platinum.</w:t>
      </w:r>
      <w:r w:rsidRPr="005239C9">
        <w:rPr>
          <w:sz w:val="16"/>
        </w:rPr>
        <w:t xml:space="preserve">36 </w:t>
      </w:r>
      <w:r w:rsidRPr="005239C9">
        <w:rPr>
          <w:rStyle w:val="StyleUnderline"/>
        </w:rPr>
        <w:t>In spite of the negative consequences, mining continues unabated because it is economically important</w:t>
      </w:r>
      <w:r w:rsidRPr="005239C9">
        <w:rPr>
          <w:sz w:val="16"/>
        </w:rPr>
        <w:t xml:space="preserve"> to many areas.37 </w:t>
      </w:r>
      <w:r w:rsidRPr="005239C9">
        <w:rPr>
          <w:rStyle w:val="StyleUnderline"/>
        </w:rPr>
        <w:t xml:space="preserve">The future environmental costs provide a major challenge in creating a sustainable system. </w:t>
      </w:r>
      <w:r w:rsidRPr="004D3663">
        <w:rPr>
          <w:rStyle w:val="Emphasis"/>
          <w:highlight w:val="yellow"/>
        </w:rPr>
        <w:t>Relegating</w:t>
      </w:r>
      <w:r w:rsidRPr="00F74C05">
        <w:rPr>
          <w:rStyle w:val="Emphasis"/>
        </w:rPr>
        <w:t xml:space="preserve"> at least some </w:t>
      </w:r>
      <w:r w:rsidRPr="004D3663">
        <w:rPr>
          <w:rStyle w:val="Emphasis"/>
          <w:highlight w:val="yellow"/>
        </w:rPr>
        <w:t>mining</w:t>
      </w:r>
      <w:r w:rsidRPr="00F74C05">
        <w:rPr>
          <w:rStyle w:val="Emphasis"/>
        </w:rPr>
        <w:t xml:space="preserve"> companies </w:t>
      </w:r>
      <w:r w:rsidRPr="004D3663">
        <w:rPr>
          <w:rStyle w:val="Emphasis"/>
          <w:highlight w:val="yellow"/>
        </w:rPr>
        <w:t>to</w:t>
      </w:r>
      <w:r w:rsidRPr="00F74C05">
        <w:rPr>
          <w:rStyle w:val="Emphasis"/>
        </w:rPr>
        <w:t xml:space="preserve"> </w:t>
      </w:r>
      <w:r w:rsidRPr="004D3663">
        <w:rPr>
          <w:rStyle w:val="Emphasis"/>
          <w:highlight w:val="yellow"/>
        </w:rPr>
        <w:t>n</w:t>
      </w:r>
      <w:r w:rsidRPr="00F74C05">
        <w:rPr>
          <w:rStyle w:val="Emphasis"/>
        </w:rPr>
        <w:t>ear-</w:t>
      </w:r>
      <w:r w:rsidRPr="004D3663">
        <w:rPr>
          <w:rStyle w:val="Emphasis"/>
          <w:highlight w:val="yellow"/>
        </w:rPr>
        <w:t>E</w:t>
      </w:r>
      <w:r w:rsidRPr="00F74C05">
        <w:rPr>
          <w:rStyle w:val="Emphasis"/>
        </w:rPr>
        <w:t xml:space="preserve">arth </w:t>
      </w:r>
      <w:r w:rsidRPr="004D3663">
        <w:rPr>
          <w:rStyle w:val="Emphasis"/>
          <w:highlight w:val="yellow"/>
        </w:rPr>
        <w:t>a</w:t>
      </w:r>
      <w:r w:rsidRPr="00F74C05">
        <w:rPr>
          <w:rStyle w:val="Emphasis"/>
        </w:rPr>
        <w:t xml:space="preserve">steroids </w:t>
      </w:r>
      <w:r w:rsidRPr="004D3663">
        <w:rPr>
          <w:rStyle w:val="Emphasis"/>
          <w:highlight w:val="yellow"/>
        </w:rPr>
        <w:t xml:space="preserve">would reduce the negative effects of </w:t>
      </w:r>
      <w:r w:rsidRPr="00F74C05">
        <w:rPr>
          <w:rStyle w:val="Emphasis"/>
        </w:rPr>
        <w:t xml:space="preserve">future </w:t>
      </w:r>
      <w:r w:rsidRPr="004D3663">
        <w:rPr>
          <w:rStyle w:val="Emphasis"/>
          <w:highlight w:val="yellow"/>
        </w:rPr>
        <w:t>mining</w:t>
      </w:r>
      <w:r w:rsidRPr="00F74C05">
        <w:rPr>
          <w:rStyle w:val="Emphasis"/>
        </w:rPr>
        <w:t xml:space="preserve"> levels on Earth</w:t>
      </w:r>
      <w:r w:rsidRPr="005239C9">
        <w:rPr>
          <w:sz w:val="16"/>
        </w:rPr>
        <w:t>. The economic benefits of mining need not be sacrificed for the sake of the environment.38</w:t>
      </w:r>
    </w:p>
    <w:p w14:paraId="7E75C43B" w14:textId="77777777" w:rsidR="00235EE3" w:rsidRDefault="00235EE3" w:rsidP="00235EE3">
      <w:pPr>
        <w:pStyle w:val="Heading4"/>
      </w:pPr>
      <w:r>
        <w:t>Mineral shortages prevent the transition to clean energy needed to solve warming</w:t>
      </w:r>
    </w:p>
    <w:p w14:paraId="06F617C7" w14:textId="77777777" w:rsidR="00235EE3" w:rsidRPr="00E1031D" w:rsidRDefault="00235EE3" w:rsidP="00235EE3">
      <w:r>
        <w:t xml:space="preserve">Nafeez </w:t>
      </w:r>
      <w:r w:rsidRPr="00D076E2">
        <w:rPr>
          <w:rStyle w:val="Style13ptBold"/>
        </w:rPr>
        <w:t>Ahmed 18</w:t>
      </w:r>
      <w:r>
        <w:t xml:space="preserve">, DPhil in international relations from the School of Global Studies at Sussex University, an investigative journalist and international security scholar, Dec 12 2018, "We Don't Mine Enough Rare Earth Metals to Replace Fossil Fuels </w:t>
      </w:r>
      <w:proofErr w:type="gramStart"/>
      <w:r>
        <w:t>With</w:t>
      </w:r>
      <w:proofErr w:type="gramEnd"/>
      <w:r>
        <w:t xml:space="preserve"> Renewable Energy", Vice, https://www.vice.com/en_us/article/a3mavb/we-dont-mine-enough-rare-earth-metals-to-replace-fossil-fuels-with-renewable-energy</w:t>
      </w:r>
    </w:p>
    <w:p w14:paraId="29FAE903" w14:textId="77777777" w:rsidR="00235EE3" w:rsidRPr="00F140F7" w:rsidRDefault="00235EE3" w:rsidP="00235EE3">
      <w:pPr>
        <w:rPr>
          <w:rStyle w:val="Emphasis"/>
        </w:rPr>
      </w:pPr>
      <w:r w:rsidRPr="006F643B">
        <w:rPr>
          <w:sz w:val="16"/>
        </w:rPr>
        <w:t xml:space="preserve">A new scientific study supported by the Dutch Ministry of Infrastructure warns that </w:t>
      </w:r>
      <w:r w:rsidRPr="00F140F7">
        <w:rPr>
          <w:rStyle w:val="Emphasis"/>
        </w:rPr>
        <w:t xml:space="preserve">the </w:t>
      </w:r>
      <w:r w:rsidRPr="004D3663">
        <w:rPr>
          <w:rStyle w:val="Emphasis"/>
          <w:highlight w:val="yellow"/>
        </w:rPr>
        <w:t>renewable energy</w:t>
      </w:r>
      <w:r w:rsidRPr="00F140F7">
        <w:rPr>
          <w:rStyle w:val="Emphasis"/>
        </w:rPr>
        <w:t xml:space="preserve"> industry could be about to face a </w:t>
      </w:r>
      <w:r w:rsidRPr="004D3663">
        <w:rPr>
          <w:rStyle w:val="Emphasis"/>
          <w:highlight w:val="yellow"/>
        </w:rPr>
        <w:t>fundamental obstacle: shortages in</w:t>
      </w:r>
      <w:r w:rsidRPr="00F140F7">
        <w:rPr>
          <w:rStyle w:val="Emphasis"/>
        </w:rPr>
        <w:t xml:space="preserve"> the supply of </w:t>
      </w:r>
      <w:r w:rsidRPr="004D3663">
        <w:rPr>
          <w:rStyle w:val="Emphasis"/>
          <w:highlight w:val="yellow"/>
        </w:rPr>
        <w:t>rare metals.</w:t>
      </w:r>
    </w:p>
    <w:p w14:paraId="19C9E904" w14:textId="77777777" w:rsidR="00235EE3" w:rsidRPr="006F643B" w:rsidRDefault="00235EE3" w:rsidP="00235EE3">
      <w:pPr>
        <w:rPr>
          <w:sz w:val="16"/>
        </w:rPr>
      </w:pPr>
      <w:r w:rsidRPr="004D3663">
        <w:rPr>
          <w:rStyle w:val="Emphasis"/>
          <w:highlight w:val="yellow"/>
        </w:rPr>
        <w:t>To meet</w:t>
      </w:r>
      <w:r w:rsidRPr="00F140F7">
        <w:rPr>
          <w:rStyle w:val="Emphasis"/>
        </w:rPr>
        <w:t xml:space="preserve"> greenhouse gas emission </w:t>
      </w:r>
      <w:r w:rsidRPr="004D3663">
        <w:rPr>
          <w:rStyle w:val="Emphasis"/>
          <w:highlight w:val="yellow"/>
        </w:rPr>
        <w:t xml:space="preserve">reduction targets </w:t>
      </w:r>
      <w:r w:rsidRPr="00B34E46">
        <w:rPr>
          <w:rStyle w:val="Emphasis"/>
        </w:rPr>
        <w:t>under the Paris Agreement</w:t>
      </w:r>
      <w:r w:rsidRPr="00F140F7">
        <w:rPr>
          <w:rStyle w:val="Emphasis"/>
        </w:rPr>
        <w:t xml:space="preserve">, </w:t>
      </w:r>
      <w:r w:rsidRPr="004D3663">
        <w:rPr>
          <w:rStyle w:val="Emphasis"/>
          <w:highlight w:val="yellow"/>
        </w:rPr>
        <w:t>renewable energy</w:t>
      </w:r>
      <w:r w:rsidRPr="00F140F7">
        <w:rPr>
          <w:rStyle w:val="Emphasis"/>
        </w:rPr>
        <w:t xml:space="preserve"> production </w:t>
      </w:r>
      <w:r w:rsidRPr="004D3663">
        <w:rPr>
          <w:rStyle w:val="Emphasis"/>
          <w:highlight w:val="yellow"/>
        </w:rPr>
        <w:t>has to scale up</w:t>
      </w:r>
      <w:r w:rsidRPr="00F140F7">
        <w:rPr>
          <w:rStyle w:val="Emphasis"/>
        </w:rPr>
        <w:t xml:space="preserve"> fast. </w:t>
      </w:r>
      <w:r w:rsidRPr="00870C77">
        <w:rPr>
          <w:rStyle w:val="StyleUnderline"/>
        </w:rPr>
        <w:t xml:space="preserve">This means that global </w:t>
      </w:r>
      <w:r w:rsidRPr="004D3663">
        <w:rPr>
          <w:rStyle w:val="StyleUnderline"/>
          <w:highlight w:val="yellow"/>
        </w:rPr>
        <w:t>production of</w:t>
      </w:r>
      <w:r w:rsidRPr="00870C77">
        <w:rPr>
          <w:rStyle w:val="StyleUnderline"/>
        </w:rPr>
        <w:t xml:space="preserve"> several rare earth </w:t>
      </w:r>
      <w:r w:rsidRPr="004D3663">
        <w:rPr>
          <w:rStyle w:val="StyleUnderline"/>
          <w:highlight w:val="yellow"/>
        </w:rPr>
        <w:t xml:space="preserve">minerals </w:t>
      </w:r>
      <w:r w:rsidRPr="00B34E46">
        <w:rPr>
          <w:rStyle w:val="StyleUnderline"/>
        </w:rPr>
        <w:t>used in solar panels and wind turbines</w:t>
      </w:r>
      <w:r w:rsidRPr="00B34E46">
        <w:rPr>
          <w:sz w:val="16"/>
        </w:rPr>
        <w:t>—especially neodymium, terbium, indium, dysprosium, and praseodymium</w:t>
      </w:r>
      <w:r w:rsidRPr="006F643B">
        <w:rPr>
          <w:sz w:val="16"/>
        </w:rPr>
        <w:t>—</w:t>
      </w:r>
      <w:r w:rsidRPr="004D3663">
        <w:rPr>
          <w:rStyle w:val="StyleUnderline"/>
          <w:highlight w:val="yellow"/>
        </w:rPr>
        <w:t xml:space="preserve">must grow </w:t>
      </w:r>
      <w:r w:rsidRPr="008802A6">
        <w:rPr>
          <w:rStyle w:val="StyleUnderline"/>
          <w:highlight w:val="yellow"/>
        </w:rPr>
        <w:t>twelvefold by 2050.</w:t>
      </w:r>
    </w:p>
    <w:p w14:paraId="71FCF885" w14:textId="77777777" w:rsidR="00235EE3" w:rsidRPr="00F140F7" w:rsidRDefault="00235EE3" w:rsidP="00235EE3">
      <w:pPr>
        <w:rPr>
          <w:rStyle w:val="Emphasis"/>
        </w:rPr>
      </w:pPr>
      <w:r w:rsidRPr="006F643B">
        <w:rPr>
          <w:sz w:val="16"/>
        </w:rPr>
        <w:t xml:space="preserve">But according to the new study by Dutch energy systems company Metabolic, </w:t>
      </w:r>
      <w:r w:rsidRPr="00F140F7">
        <w:rPr>
          <w:rStyle w:val="Emphasis"/>
        </w:rPr>
        <w:t>the “</w:t>
      </w:r>
      <w:r w:rsidRPr="004D3663">
        <w:rPr>
          <w:rStyle w:val="Emphasis"/>
          <w:highlight w:val="yellow"/>
        </w:rPr>
        <w:t>current</w:t>
      </w:r>
      <w:r w:rsidRPr="00F140F7">
        <w:rPr>
          <w:rStyle w:val="Emphasis"/>
        </w:rPr>
        <w:t xml:space="preserve"> global </w:t>
      </w:r>
      <w:r w:rsidRPr="004D3663">
        <w:rPr>
          <w:rStyle w:val="Emphasis"/>
          <w:highlight w:val="yellow"/>
        </w:rPr>
        <w:t>supply of</w:t>
      </w:r>
      <w:r w:rsidRPr="00F140F7">
        <w:rPr>
          <w:rStyle w:val="Emphasis"/>
        </w:rPr>
        <w:t xml:space="preserve"> several critical </w:t>
      </w:r>
      <w:r w:rsidRPr="004D3663">
        <w:rPr>
          <w:rStyle w:val="Emphasis"/>
          <w:highlight w:val="yellow"/>
        </w:rPr>
        <w:t>metals is insufficient to transition to a renewable energy system.”</w:t>
      </w:r>
    </w:p>
    <w:p w14:paraId="10D6FDC1" w14:textId="77777777" w:rsidR="00235EE3" w:rsidRPr="006F643B" w:rsidRDefault="00235EE3" w:rsidP="00235EE3">
      <w:pPr>
        <w:rPr>
          <w:sz w:val="16"/>
          <w:szCs w:val="16"/>
        </w:rPr>
      </w:pPr>
      <w:r w:rsidRPr="006F643B">
        <w:rPr>
          <w:sz w:val="16"/>
          <w:szCs w:val="16"/>
        </w:rPr>
        <w:t>The study focuses on demand for rare metals in the Netherlands and extrapolates this to develop a picture of how global trends are likely to develop.</w:t>
      </w:r>
    </w:p>
    <w:p w14:paraId="22D19D45" w14:textId="77777777" w:rsidR="00235EE3" w:rsidRPr="00F36421" w:rsidRDefault="00235EE3" w:rsidP="00235EE3">
      <w:pPr>
        <w:rPr>
          <w:rStyle w:val="StyleUnderline"/>
        </w:rPr>
      </w:pPr>
      <w:r w:rsidRPr="00F36421">
        <w:rPr>
          <w:rStyle w:val="StyleUnderline"/>
        </w:rPr>
        <w:t>“</w:t>
      </w:r>
      <w:r w:rsidRPr="00B34E46">
        <w:rPr>
          <w:rStyle w:val="StyleUnderline"/>
        </w:rPr>
        <w:t xml:space="preserve">If the rest of the world would develop renewable electricity capacity at a comparable pace with the Netherlands, a considerable </w:t>
      </w:r>
      <w:r w:rsidRPr="00B34E46">
        <w:rPr>
          <w:rStyle w:val="Emphasis"/>
        </w:rPr>
        <w:t>shortage would arise</w:t>
      </w:r>
      <w:r w:rsidRPr="00B34E46">
        <w:rPr>
          <w:rStyle w:val="StyleUnderline"/>
        </w:rPr>
        <w:t>,”</w:t>
      </w:r>
      <w:r w:rsidRPr="00B34E46">
        <w:rPr>
          <w:sz w:val="16"/>
        </w:rPr>
        <w:t xml:space="preserve"> the study finds. </w:t>
      </w:r>
      <w:r w:rsidRPr="00B34E46">
        <w:rPr>
          <w:rStyle w:val="StyleUnderline"/>
        </w:rPr>
        <w:t>This doesn’t include other applications of rare earth metals in other electronics industries (rare earth metals are widely used in smartphones, for example). “When other applications (such as electric vehicles) are also taken into consideration, the required</w:t>
      </w:r>
      <w:r w:rsidRPr="00F36421">
        <w:rPr>
          <w:rStyle w:val="StyleUnderline"/>
        </w:rPr>
        <w:t xml:space="preserve"> amount of certain metals would further increase.”</w:t>
      </w:r>
    </w:p>
    <w:p w14:paraId="5E8B36D5" w14:textId="77777777" w:rsidR="00235EE3" w:rsidRPr="006F643B" w:rsidRDefault="00235EE3" w:rsidP="00235EE3">
      <w:pPr>
        <w:rPr>
          <w:sz w:val="16"/>
        </w:rPr>
      </w:pPr>
      <w:r w:rsidRPr="004D3663">
        <w:rPr>
          <w:rStyle w:val="StyleUnderline"/>
          <w:highlight w:val="yellow"/>
        </w:rPr>
        <w:lastRenderedPageBreak/>
        <w:t>Demand for</w:t>
      </w:r>
      <w:r w:rsidRPr="00062588">
        <w:rPr>
          <w:rStyle w:val="StyleUnderline"/>
        </w:rPr>
        <w:t xml:space="preserve"> rare </w:t>
      </w:r>
      <w:r w:rsidRPr="004D3663">
        <w:rPr>
          <w:rStyle w:val="StyleUnderline"/>
          <w:highlight w:val="yellow"/>
        </w:rPr>
        <w:t xml:space="preserve">metals </w:t>
      </w:r>
      <w:r w:rsidRPr="00A110B4">
        <w:rPr>
          <w:rStyle w:val="StyleUnderline"/>
        </w:rPr>
        <w:t xml:space="preserve">is pitched </w:t>
      </w:r>
      <w:r w:rsidRPr="004D3663">
        <w:rPr>
          <w:rStyle w:val="StyleUnderline"/>
          <w:highlight w:val="yellow"/>
        </w:rPr>
        <w:t xml:space="preserve">to rise </w:t>
      </w:r>
      <w:r w:rsidRPr="004D3663">
        <w:rPr>
          <w:rStyle w:val="Emphasis"/>
          <w:highlight w:val="yellow"/>
        </w:rPr>
        <w:t>exponentially</w:t>
      </w:r>
      <w:r w:rsidRPr="00062588">
        <w:rPr>
          <w:rStyle w:val="StyleUnderline"/>
        </w:rPr>
        <w:t xml:space="preserve"> across the world, and </w:t>
      </w:r>
      <w:r w:rsidRPr="004D3663">
        <w:rPr>
          <w:rStyle w:val="StyleUnderline"/>
          <w:highlight w:val="yellow"/>
        </w:rPr>
        <w:t>not just due to renewables</w:t>
      </w:r>
      <w:r w:rsidRPr="00062588">
        <w:rPr>
          <w:rStyle w:val="StyleUnderline"/>
        </w:rPr>
        <w:t xml:space="preserve">. Demand is most evident in “consumer </w:t>
      </w:r>
      <w:r w:rsidRPr="007718E9">
        <w:rPr>
          <w:rStyle w:val="StyleUnderline"/>
        </w:rPr>
        <w:t>electronics, military applications</w:t>
      </w:r>
      <w:r w:rsidRPr="00062588">
        <w:rPr>
          <w:rStyle w:val="StyleUnderline"/>
        </w:rPr>
        <w:t xml:space="preserve">, and </w:t>
      </w:r>
      <w:r w:rsidRPr="004D3663">
        <w:rPr>
          <w:rStyle w:val="StyleUnderline"/>
          <w:highlight w:val="yellow"/>
        </w:rPr>
        <w:t>other tech</w:t>
      </w:r>
      <w:r w:rsidRPr="00062588">
        <w:rPr>
          <w:rStyle w:val="StyleUnderline"/>
        </w:rPr>
        <w:t xml:space="preserve">nical </w:t>
      </w:r>
      <w:r w:rsidRPr="004D3663">
        <w:rPr>
          <w:rStyle w:val="StyleUnderline"/>
          <w:highlight w:val="yellow"/>
        </w:rPr>
        <w:t>equipment</w:t>
      </w:r>
      <w:r w:rsidRPr="00062588">
        <w:rPr>
          <w:rStyle w:val="StyleUnderline"/>
        </w:rPr>
        <w:t xml:space="preserve"> in industrial applications. The </w:t>
      </w:r>
      <w:r w:rsidRPr="004D3663">
        <w:rPr>
          <w:rStyle w:val="StyleUnderline"/>
          <w:highlight w:val="yellow"/>
        </w:rPr>
        <w:t xml:space="preserve">growth of the </w:t>
      </w:r>
      <w:r w:rsidRPr="00D93613">
        <w:rPr>
          <w:rStyle w:val="StyleUnderline"/>
        </w:rPr>
        <w:t xml:space="preserve">global </w:t>
      </w:r>
      <w:r w:rsidRPr="004D3663">
        <w:rPr>
          <w:rStyle w:val="StyleUnderline"/>
          <w:highlight w:val="yellow"/>
        </w:rPr>
        <w:t>middle class</w:t>
      </w:r>
      <w:r w:rsidRPr="004D3663">
        <w:rPr>
          <w:sz w:val="16"/>
          <w:highlight w:val="yellow"/>
        </w:rPr>
        <w:t xml:space="preserve"> </w:t>
      </w:r>
      <w:r w:rsidRPr="00D93613">
        <w:rPr>
          <w:sz w:val="16"/>
        </w:rPr>
        <w:t xml:space="preserve">from 1 billion to 3 billion people </w:t>
      </w:r>
      <w:r w:rsidRPr="004D3663">
        <w:rPr>
          <w:rStyle w:val="StyleUnderline"/>
          <w:highlight w:val="yellow"/>
        </w:rPr>
        <w:t xml:space="preserve">will only </w:t>
      </w:r>
      <w:r w:rsidRPr="007718E9">
        <w:rPr>
          <w:rStyle w:val="StyleUnderline"/>
        </w:rPr>
        <w:t xml:space="preserve">further </w:t>
      </w:r>
      <w:r w:rsidRPr="004D3663">
        <w:rPr>
          <w:rStyle w:val="StyleUnderline"/>
          <w:highlight w:val="yellow"/>
        </w:rPr>
        <w:t xml:space="preserve">accelerate this </w:t>
      </w:r>
      <w:r w:rsidRPr="00D93613">
        <w:rPr>
          <w:rStyle w:val="StyleUnderline"/>
        </w:rPr>
        <w:t>growth.”</w:t>
      </w:r>
    </w:p>
    <w:p w14:paraId="1DC37042" w14:textId="77777777" w:rsidR="00235EE3" w:rsidRPr="006F643B" w:rsidRDefault="00235EE3" w:rsidP="00235EE3">
      <w:pPr>
        <w:rPr>
          <w:rStyle w:val="StyleUnderline"/>
        </w:rPr>
      </w:pPr>
      <w:r w:rsidRPr="00062588">
        <w:rPr>
          <w:rStyle w:val="StyleUnderline"/>
        </w:rPr>
        <w:t xml:space="preserve">But the study did not account for those other industries. This means the actual problem could be far more </w:t>
      </w:r>
      <w:r w:rsidRPr="006F643B">
        <w:rPr>
          <w:rStyle w:val="StyleUnderline"/>
        </w:rPr>
        <w:t xml:space="preserve">intractable. In 2017, a study in Nature found that a range of </w:t>
      </w:r>
      <w:r w:rsidRPr="004D3663">
        <w:rPr>
          <w:rStyle w:val="StyleUnderline"/>
          <w:highlight w:val="yellow"/>
        </w:rPr>
        <w:t>minerals</w:t>
      </w:r>
      <w:r w:rsidRPr="006F643B">
        <w:rPr>
          <w:rStyle w:val="StyleUnderline"/>
        </w:rPr>
        <w:t xml:space="preserve"> essential for smartphones, laptops, electric cars and even copper wiring </w:t>
      </w:r>
      <w:r w:rsidRPr="004D3663">
        <w:rPr>
          <w:rStyle w:val="StyleUnderline"/>
          <w:highlight w:val="yellow"/>
        </w:rPr>
        <w:t xml:space="preserve">could face </w:t>
      </w:r>
      <w:r w:rsidRPr="004D3663">
        <w:rPr>
          <w:rStyle w:val="Emphasis"/>
          <w:highlight w:val="yellow"/>
        </w:rPr>
        <w:t>supply shortages</w:t>
      </w:r>
      <w:r w:rsidRPr="004D3663">
        <w:rPr>
          <w:rStyle w:val="StyleUnderline"/>
          <w:highlight w:val="yellow"/>
        </w:rPr>
        <w:t xml:space="preserve"> </w:t>
      </w:r>
      <w:r w:rsidRPr="00D93613">
        <w:rPr>
          <w:rStyle w:val="StyleUnderline"/>
        </w:rPr>
        <w:t>in coming decades.</w:t>
      </w:r>
    </w:p>
    <w:p w14:paraId="6DB65683" w14:textId="77777777" w:rsidR="00235EE3" w:rsidRDefault="00235EE3" w:rsidP="00235EE3">
      <w:pPr>
        <w:rPr>
          <w:sz w:val="16"/>
        </w:rPr>
      </w:pPr>
    </w:p>
    <w:p w14:paraId="0721C4D2" w14:textId="77777777" w:rsidR="00235EE3" w:rsidRDefault="00235EE3" w:rsidP="00235EE3">
      <w:pPr>
        <w:pStyle w:val="Heading4"/>
      </w:pPr>
      <w:r>
        <w:t>Warming causes extinction</w:t>
      </w:r>
    </w:p>
    <w:p w14:paraId="35886F0D" w14:textId="77777777" w:rsidR="00235EE3" w:rsidRPr="00630038" w:rsidRDefault="00235EE3" w:rsidP="00235EE3">
      <w:r>
        <w:t xml:space="preserve">Peter </w:t>
      </w:r>
      <w:proofErr w:type="spellStart"/>
      <w:r w:rsidRPr="003A5BBF">
        <w:rPr>
          <w:rStyle w:val="Style13ptBold"/>
        </w:rPr>
        <w:t>Kareiva</w:t>
      </w:r>
      <w:proofErr w:type="spellEnd"/>
      <w:r w:rsidRPr="003A5BBF">
        <w:rPr>
          <w:rStyle w:val="Style13ptBold"/>
        </w:rPr>
        <w:t xml:space="preserve"> 18</w:t>
      </w:r>
      <w:r>
        <w:t>, Ph.D. in ecology and applied mathematics from Cornell University, director of the Institute of the Environment and Sustainability at UCLA, Pritzker Distinguished Professor in Environment &amp; Sustainability at UCLA, et al., September 2018, “Existential risk due to ecosystem collapse: Nature strikes back,” Futures, Vol. 102, p. 39-50</w:t>
      </w:r>
    </w:p>
    <w:p w14:paraId="4E19197E" w14:textId="77777777" w:rsidR="00235EE3" w:rsidRDefault="00235EE3" w:rsidP="00235EE3">
      <w:pPr>
        <w:rPr>
          <w:sz w:val="12"/>
        </w:rPr>
      </w:pPr>
      <w:r w:rsidRPr="00E317EA">
        <w:rPr>
          <w:sz w:val="16"/>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4D3663">
        <w:rPr>
          <w:rStyle w:val="StyleUnderline"/>
          <w:highlight w:val="yellow"/>
        </w:rPr>
        <w:t>climate change</w:t>
      </w:r>
      <w:r w:rsidRPr="00713CCB">
        <w:rPr>
          <w:rStyle w:val="StyleUnderline"/>
        </w:rPr>
        <w:t xml:space="preserve">, global freshwater cycle, </w:t>
      </w:r>
      <w:r w:rsidRPr="006B1F10">
        <w:rPr>
          <w:rStyle w:val="StyleUnderline"/>
        </w:rPr>
        <w:t>and ocean acidification</w:t>
      </w:r>
      <w:r w:rsidRPr="00E317EA">
        <w:rPr>
          <w:sz w:val="16"/>
        </w:rPr>
        <w:t xml:space="preserve">) do </w:t>
      </w:r>
      <w:r w:rsidRPr="004D3663">
        <w:rPr>
          <w:rStyle w:val="StyleUnderline"/>
          <w:highlight w:val="yellow"/>
        </w:rPr>
        <w:t xml:space="preserve">pose </w:t>
      </w:r>
      <w:r w:rsidRPr="004D3663">
        <w:rPr>
          <w:rStyle w:val="Emphasis"/>
          <w:highlight w:val="yellow"/>
        </w:rPr>
        <w:t>existential risks</w:t>
      </w:r>
      <w:r w:rsidRPr="00E317EA">
        <w:rPr>
          <w:sz w:val="16"/>
        </w:rPr>
        <w:t xml:space="preserve">. </w:t>
      </w:r>
      <w:r w:rsidRPr="00713CCB">
        <w:rPr>
          <w:rStyle w:val="StyleUnderline"/>
        </w:rPr>
        <w:t xml:space="preserve">This is </w:t>
      </w:r>
      <w:r w:rsidRPr="004D3663">
        <w:rPr>
          <w:rStyle w:val="StyleUnderline"/>
          <w:highlight w:val="yellow"/>
        </w:rPr>
        <w:t>because of</w:t>
      </w:r>
      <w:r w:rsidRPr="00713CCB">
        <w:rPr>
          <w:rStyle w:val="StyleUnderline"/>
        </w:rPr>
        <w:t xml:space="preserve"> intrinsic </w:t>
      </w:r>
      <w:r w:rsidRPr="004D3663">
        <w:rPr>
          <w:rStyle w:val="Emphasis"/>
          <w:highlight w:val="yellow"/>
        </w:rPr>
        <w:t>positive feedback loops</w:t>
      </w:r>
      <w:r w:rsidRPr="00713CCB">
        <w:rPr>
          <w:rStyle w:val="StyleUnderline"/>
        </w:rPr>
        <w:t xml:space="preserve">, substantial </w:t>
      </w:r>
      <w:r w:rsidRPr="004D3663">
        <w:rPr>
          <w:rStyle w:val="Emphasis"/>
          <w:highlight w:val="yellow"/>
        </w:rPr>
        <w:t>lag times</w:t>
      </w:r>
      <w:r w:rsidRPr="00E317EA">
        <w:rPr>
          <w:sz w:val="16"/>
        </w:rPr>
        <w:t xml:space="preserve"> </w:t>
      </w:r>
      <w:r w:rsidRPr="00713CCB">
        <w:rPr>
          <w:rStyle w:val="StyleUnderline"/>
        </w:rPr>
        <w:t xml:space="preserve">between system change and experiencing the consequences of that change, </w:t>
      </w:r>
      <w:r w:rsidRPr="004D3663">
        <w:rPr>
          <w:rStyle w:val="StyleUnderline"/>
          <w:highlight w:val="yellow"/>
        </w:rPr>
        <w:t>and</w:t>
      </w:r>
      <w:r w:rsidRPr="00713CCB">
        <w:rPr>
          <w:rStyle w:val="StyleUnderline"/>
        </w:rPr>
        <w:t xml:space="preserve"> the fact these different boundaries interact with one another in ways that yield </w:t>
      </w:r>
      <w:r w:rsidRPr="004D3663">
        <w:rPr>
          <w:rStyle w:val="Emphasis"/>
          <w:highlight w:val="yellow"/>
        </w:rPr>
        <w:t>surprises</w:t>
      </w:r>
      <w:r w:rsidRPr="00E317EA">
        <w:rPr>
          <w:sz w:val="16"/>
        </w:rPr>
        <w:t xml:space="preserve">. In addition, </w:t>
      </w:r>
      <w:r w:rsidRPr="00713CCB">
        <w:rPr>
          <w:rStyle w:val="StyleUnderline"/>
        </w:rPr>
        <w:t xml:space="preserve">climate, freshwater, </w:t>
      </w:r>
      <w:r w:rsidRPr="004D3663">
        <w:rPr>
          <w:rStyle w:val="StyleUnderline"/>
          <w:highlight w:val="yellow"/>
        </w:rPr>
        <w:t>and</w:t>
      </w:r>
      <w:r w:rsidRPr="00713CCB">
        <w:rPr>
          <w:rStyle w:val="StyleUnderline"/>
        </w:rPr>
        <w:t xml:space="preserve"> ocean acidification are all directly </w:t>
      </w:r>
      <w:r w:rsidRPr="004D3663">
        <w:rPr>
          <w:rStyle w:val="StyleUnderline"/>
          <w:highlight w:val="yellow"/>
        </w:rPr>
        <w:t>connected to</w:t>
      </w:r>
      <w:r w:rsidRPr="00713CCB">
        <w:rPr>
          <w:rStyle w:val="StyleUnderline"/>
        </w:rPr>
        <w:t xml:space="preserve"> the provision of </w:t>
      </w:r>
      <w:r w:rsidRPr="004D3663">
        <w:rPr>
          <w:rStyle w:val="Emphasis"/>
          <w:highlight w:val="yellow"/>
        </w:rPr>
        <w:t>food</w:t>
      </w:r>
      <w:r w:rsidRPr="004D3663">
        <w:rPr>
          <w:rStyle w:val="StyleUnderline"/>
          <w:highlight w:val="yellow"/>
        </w:rPr>
        <w:t xml:space="preserve"> and </w:t>
      </w:r>
      <w:r w:rsidRPr="004D3663">
        <w:rPr>
          <w:rStyle w:val="Emphasis"/>
          <w:highlight w:val="yellow"/>
        </w:rPr>
        <w:t>water</w:t>
      </w:r>
      <w:r w:rsidRPr="00713CCB">
        <w:rPr>
          <w:rStyle w:val="StyleUnderline"/>
        </w:rPr>
        <w:t xml:space="preserve">, and </w:t>
      </w:r>
      <w:r w:rsidRPr="004D3663">
        <w:rPr>
          <w:rStyle w:val="StyleUnderline"/>
          <w:highlight w:val="yellow"/>
        </w:rPr>
        <w:t>shortages</w:t>
      </w:r>
      <w:r w:rsidRPr="00E317EA">
        <w:rPr>
          <w:sz w:val="16"/>
        </w:rPr>
        <w:t xml:space="preserve"> of food and water can </w:t>
      </w:r>
      <w:r w:rsidRPr="004D3663">
        <w:rPr>
          <w:rStyle w:val="StyleUnderline"/>
          <w:highlight w:val="yellow"/>
        </w:rPr>
        <w:t xml:space="preserve">create </w:t>
      </w:r>
      <w:r w:rsidRPr="004D3663">
        <w:rPr>
          <w:rStyle w:val="Emphasis"/>
          <w:highlight w:val="yellow"/>
        </w:rPr>
        <w:t>conflict</w:t>
      </w:r>
      <w:r w:rsidRPr="00713CCB">
        <w:rPr>
          <w:rStyle w:val="StyleUnderline"/>
        </w:rPr>
        <w:t xml:space="preserve"> and social unrest</w:t>
      </w:r>
      <w:r w:rsidRPr="00E317EA">
        <w:rPr>
          <w:sz w:val="16"/>
        </w:rPr>
        <w:t>.</w:t>
      </w:r>
    </w:p>
    <w:p w14:paraId="33F3D376" w14:textId="77777777" w:rsidR="00235EE3" w:rsidRDefault="00235EE3" w:rsidP="00235EE3">
      <w:pPr>
        <w:rPr>
          <w:sz w:val="12"/>
        </w:rPr>
      </w:pPr>
      <w:r w:rsidRPr="00E317EA">
        <w:rPr>
          <w:sz w:val="16"/>
        </w:rPr>
        <w:t xml:space="preserve"> </w:t>
      </w:r>
      <w:r w:rsidRPr="00091366">
        <w:rPr>
          <w:rStyle w:val="StyleUnderline"/>
        </w:rPr>
        <w:t xml:space="preserve">Climate change has a long history of </w:t>
      </w:r>
      <w:r w:rsidRPr="00091366">
        <w:rPr>
          <w:rStyle w:val="Emphasis"/>
        </w:rPr>
        <w:t>disrupting civilizations</w:t>
      </w:r>
      <w:r w:rsidRPr="00E317EA">
        <w:rPr>
          <w:sz w:val="16"/>
        </w:rPr>
        <w:t xml:space="preserve"> </w:t>
      </w:r>
      <w:r w:rsidRPr="00091366">
        <w:rPr>
          <w:rStyle w:val="StyleUnderline"/>
        </w:rPr>
        <w:t xml:space="preserve">and sometimes precipitating the </w:t>
      </w:r>
      <w:r w:rsidRPr="00091366">
        <w:rPr>
          <w:rStyle w:val="Emphasis"/>
        </w:rPr>
        <w:t>collapse of cultures</w:t>
      </w:r>
      <w:r w:rsidRPr="00E317EA">
        <w:rPr>
          <w:sz w:val="16"/>
        </w:rPr>
        <w:t xml:space="preserve"> </w:t>
      </w:r>
      <w:r w:rsidRPr="00091366">
        <w:rPr>
          <w:rStyle w:val="StyleUnderline"/>
        </w:rPr>
        <w:t>or mass emigrations</w:t>
      </w:r>
      <w:r w:rsidRPr="00E317EA">
        <w:rPr>
          <w:sz w:val="16"/>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w:t>
      </w:r>
      <w:r w:rsidRPr="00220A5B">
        <w:rPr>
          <w:sz w:val="16"/>
        </w:rPr>
        <w:t>British government forbade the import of grains from outside Britain (imports that could have helped to redress the ravaged potato yields).</w:t>
      </w:r>
    </w:p>
    <w:p w14:paraId="2C0423CB" w14:textId="77777777" w:rsidR="00235EE3" w:rsidRDefault="00235EE3" w:rsidP="00235EE3">
      <w:pPr>
        <w:rPr>
          <w:sz w:val="12"/>
        </w:rPr>
      </w:pPr>
      <w:r w:rsidRPr="00220A5B">
        <w:rPr>
          <w:sz w:val="16"/>
        </w:rPr>
        <w:t xml:space="preserve"> </w:t>
      </w:r>
      <w:r w:rsidRPr="00220A5B">
        <w:rPr>
          <w:rStyle w:val="StyleUnderline"/>
        </w:rPr>
        <w:t xml:space="preserve">Climate change intersects with freshwater resources because it is expected to </w:t>
      </w:r>
      <w:r w:rsidRPr="00220A5B">
        <w:rPr>
          <w:rStyle w:val="Emphasis"/>
        </w:rPr>
        <w:t>exacerbate drought</w:t>
      </w:r>
      <w:r w:rsidRPr="00220A5B">
        <w:rPr>
          <w:rStyle w:val="StyleUnderline"/>
        </w:rPr>
        <w:t xml:space="preserve"> and</w:t>
      </w:r>
      <w:r w:rsidRPr="00220A5B">
        <w:rPr>
          <w:sz w:val="16"/>
        </w:rPr>
        <w:t xml:space="preserve"> </w:t>
      </w:r>
      <w:r w:rsidRPr="00220A5B">
        <w:rPr>
          <w:rStyle w:val="Emphasis"/>
        </w:rPr>
        <w:t>water scarcity</w:t>
      </w:r>
      <w:r w:rsidRPr="00220A5B">
        <w:rPr>
          <w:rStyle w:val="StyleUnderline"/>
        </w:rPr>
        <w:t>, as well a</w:t>
      </w:r>
      <w:r w:rsidRPr="00091366">
        <w:rPr>
          <w:rStyle w:val="StyleUnderline"/>
        </w:rPr>
        <w:t xml:space="preserve">s </w:t>
      </w:r>
      <w:r w:rsidRPr="004D3663">
        <w:rPr>
          <w:rStyle w:val="Emphasis"/>
          <w:highlight w:val="yellow"/>
        </w:rPr>
        <w:t>flooding</w:t>
      </w:r>
      <w:r w:rsidRPr="00E317EA">
        <w:rPr>
          <w:sz w:val="16"/>
        </w:rPr>
        <w:t xml:space="preserve">. </w:t>
      </w:r>
      <w:r w:rsidRPr="00091366">
        <w:rPr>
          <w:rStyle w:val="StyleUnderline"/>
        </w:rPr>
        <w:t xml:space="preserve">Climate change </w:t>
      </w:r>
      <w:r w:rsidRPr="004D3663">
        <w:rPr>
          <w:rStyle w:val="StyleUnderline"/>
          <w:highlight w:val="yellow"/>
        </w:rPr>
        <w:t>can</w:t>
      </w:r>
      <w:r w:rsidRPr="00091366">
        <w:rPr>
          <w:rStyle w:val="StyleUnderline"/>
        </w:rPr>
        <w:t xml:space="preserve"> even impair water quality because it is associated with heavy rains that </w:t>
      </w:r>
      <w:r w:rsidRPr="004D3663">
        <w:rPr>
          <w:rStyle w:val="StyleUnderline"/>
          <w:highlight w:val="yellow"/>
        </w:rPr>
        <w:t>overwhelm sewage treatment</w:t>
      </w:r>
      <w:r w:rsidRPr="00091366">
        <w:rPr>
          <w:rStyle w:val="StyleUnderline"/>
        </w:rPr>
        <w:t xml:space="preserve"> facilities, or because it results in higher concentrations of pollutants</w:t>
      </w:r>
      <w:r w:rsidRPr="00E317EA">
        <w:rPr>
          <w:sz w:val="16"/>
        </w:rPr>
        <w:t xml:space="preserve"> in groundwater as a result of enhanced evaporation and reduced groundwater recharge. </w:t>
      </w:r>
      <w:r w:rsidRPr="00091366">
        <w:rPr>
          <w:rStyle w:val="StyleUnderline"/>
        </w:rPr>
        <w:t xml:space="preserve">Ample </w:t>
      </w:r>
      <w:r w:rsidRPr="00220A5B">
        <w:rPr>
          <w:rStyle w:val="StyleUnderline"/>
        </w:rPr>
        <w:t>clean water</w:t>
      </w:r>
      <w:r w:rsidRPr="00220A5B">
        <w:rPr>
          <w:sz w:val="16"/>
        </w:rPr>
        <w:t xml:space="preserve"> is not a luxury—it </w:t>
      </w:r>
      <w:r w:rsidRPr="00220A5B">
        <w:rPr>
          <w:rStyle w:val="StyleUnderline"/>
        </w:rPr>
        <w:t>is essential for human survival.</w:t>
      </w:r>
      <w:r w:rsidRPr="00220A5B">
        <w:rPr>
          <w:sz w:val="16"/>
        </w:rPr>
        <w:t xml:space="preserve"> Consequently</w:t>
      </w:r>
      <w:r w:rsidRPr="00E317EA">
        <w:rPr>
          <w:sz w:val="16"/>
        </w:rPr>
        <w:t xml:space="preserve">, </w:t>
      </w:r>
      <w:r w:rsidRPr="00091366">
        <w:rPr>
          <w:rStyle w:val="StyleUnderline"/>
        </w:rPr>
        <w:t xml:space="preserve">cities, regions and </w:t>
      </w:r>
      <w:r w:rsidRPr="004D3663">
        <w:rPr>
          <w:rStyle w:val="StyleUnderline"/>
          <w:highlight w:val="yellow"/>
        </w:rPr>
        <w:t>nations</w:t>
      </w:r>
      <w:r w:rsidRPr="00091366">
        <w:rPr>
          <w:rStyle w:val="StyleUnderline"/>
        </w:rPr>
        <w:t xml:space="preserve"> that lack clean freshwater </w:t>
      </w:r>
      <w:r w:rsidRPr="004D3663">
        <w:rPr>
          <w:rStyle w:val="StyleUnderline"/>
          <w:highlight w:val="yellow"/>
        </w:rPr>
        <w:t>are vulnerable to</w:t>
      </w:r>
      <w:r w:rsidRPr="00091366">
        <w:rPr>
          <w:rStyle w:val="StyleUnderline"/>
        </w:rPr>
        <w:t xml:space="preserve"> social disruption and </w:t>
      </w:r>
      <w:r w:rsidRPr="004D3663">
        <w:rPr>
          <w:rStyle w:val="Emphasis"/>
          <w:highlight w:val="yellow"/>
        </w:rPr>
        <w:t>disease</w:t>
      </w:r>
      <w:r w:rsidRPr="00E317EA">
        <w:rPr>
          <w:sz w:val="16"/>
        </w:rPr>
        <w:t>.</w:t>
      </w:r>
    </w:p>
    <w:p w14:paraId="35DDF8FD" w14:textId="77777777" w:rsidR="00235EE3" w:rsidRDefault="00235EE3" w:rsidP="00235EE3">
      <w:pPr>
        <w:rPr>
          <w:sz w:val="12"/>
        </w:rPr>
      </w:pPr>
      <w:r w:rsidRPr="00E317EA">
        <w:rPr>
          <w:sz w:val="16"/>
        </w:rPr>
        <w:t xml:space="preserve"> Finally, </w:t>
      </w:r>
      <w:r w:rsidRPr="00F9645B">
        <w:rPr>
          <w:rStyle w:val="StyleUnderline"/>
        </w:rPr>
        <w:t>ocean acidification is linked to climate change because it is driven by CO2 emissions just as global warming is. With close to 20% of</w:t>
      </w:r>
      <w:r w:rsidRPr="00E317EA">
        <w:rPr>
          <w:sz w:val="16"/>
        </w:rPr>
        <w:t xml:space="preserve"> the world’s </w:t>
      </w:r>
      <w:r w:rsidRPr="00F9645B">
        <w:rPr>
          <w:rStyle w:val="StyleUnderline"/>
        </w:rPr>
        <w:t>protein coming from oceans</w:t>
      </w:r>
      <w:r w:rsidRPr="00E317EA">
        <w:rPr>
          <w:sz w:val="16"/>
        </w:rPr>
        <w:t xml:space="preserve"> (FAO, 2016), </w:t>
      </w:r>
      <w:r w:rsidRPr="00F9645B">
        <w:rPr>
          <w:rStyle w:val="StyleUnderline"/>
        </w:rPr>
        <w:t>the potential for severe impacts due to acidification is obvious</w:t>
      </w:r>
      <w:r w:rsidRPr="00E317EA">
        <w:rPr>
          <w:sz w:val="16"/>
        </w:rPr>
        <w:t xml:space="preserve">. Less obvious, but perhaps more insidious, is the interaction between climate change and the loss of oyster and coral reefs due to acidification. </w:t>
      </w:r>
      <w:r w:rsidRPr="004D3663">
        <w:rPr>
          <w:rStyle w:val="StyleUnderline"/>
          <w:highlight w:val="yellow"/>
        </w:rPr>
        <w:t>Acidification</w:t>
      </w:r>
      <w:r w:rsidRPr="00F9645B">
        <w:rPr>
          <w:rStyle w:val="StyleUnderline"/>
        </w:rPr>
        <w:t xml:space="preserve"> is known to </w:t>
      </w:r>
      <w:r w:rsidRPr="004D3663">
        <w:rPr>
          <w:rStyle w:val="StyleUnderline"/>
          <w:highlight w:val="yellow"/>
        </w:rPr>
        <w:t>interfere with</w:t>
      </w:r>
      <w:r w:rsidRPr="00F9645B">
        <w:rPr>
          <w:rStyle w:val="StyleUnderline"/>
        </w:rPr>
        <w:t xml:space="preserve"> oyster reef building and </w:t>
      </w:r>
      <w:r w:rsidRPr="00F9645B">
        <w:rPr>
          <w:rStyle w:val="Emphasis"/>
        </w:rPr>
        <w:t xml:space="preserve">coral </w:t>
      </w:r>
      <w:r w:rsidRPr="004D3663">
        <w:rPr>
          <w:rStyle w:val="Emphasis"/>
          <w:highlight w:val="yellow"/>
        </w:rPr>
        <w:t>reefs</w:t>
      </w:r>
      <w:r w:rsidRPr="00E317EA">
        <w:rPr>
          <w:sz w:val="16"/>
        </w:rPr>
        <w:t xml:space="preserve">. </w:t>
      </w:r>
      <w:r w:rsidRPr="00220A5B">
        <w:rPr>
          <w:rStyle w:val="StyleUnderline"/>
        </w:rPr>
        <w:t xml:space="preserve">Climate change also increases </w:t>
      </w:r>
      <w:r w:rsidRPr="00220A5B">
        <w:rPr>
          <w:rStyle w:val="Emphasis"/>
        </w:rPr>
        <w:t xml:space="preserve">storm </w:t>
      </w:r>
      <w:r w:rsidRPr="00220A5B">
        <w:rPr>
          <w:rStyle w:val="Emphasis"/>
        </w:rPr>
        <w:lastRenderedPageBreak/>
        <w:t>frequency</w:t>
      </w:r>
      <w:r w:rsidRPr="00220A5B">
        <w:rPr>
          <w:rStyle w:val="StyleUnderline"/>
        </w:rPr>
        <w:t xml:space="preserve"> and severity. Coral reefs and oyster reefs provide protection from storm surge because they reduce wave energy</w:t>
      </w:r>
      <w:r w:rsidRPr="00220A5B">
        <w:rPr>
          <w:sz w:val="16"/>
        </w:rPr>
        <w:t xml:space="preserve"> (Spalding et al., 2014). </w:t>
      </w:r>
      <w:r w:rsidRPr="00220A5B">
        <w:rPr>
          <w:rStyle w:val="StyleUnderline"/>
        </w:rPr>
        <w:t>If these reefs are lost due to acidification at the same time as storms become more severe and sea level rises</w:t>
      </w:r>
      <w:r w:rsidRPr="00220A5B">
        <w:rPr>
          <w:sz w:val="16"/>
        </w:rPr>
        <w:t xml:space="preserve">, </w:t>
      </w:r>
      <w:r w:rsidRPr="00220A5B">
        <w:rPr>
          <w:rStyle w:val="Emphasis"/>
        </w:rPr>
        <w:t>coastal communities will be exposed to unprecedented storm surge</w:t>
      </w:r>
      <w:r w:rsidRPr="00220A5B">
        <w:rPr>
          <w:sz w:val="16"/>
        </w:rPr>
        <w:t>—</w:t>
      </w:r>
      <w:r w:rsidRPr="00220A5B">
        <w:rPr>
          <w:rStyle w:val="StyleUnderline"/>
        </w:rPr>
        <w:t>and may be ravaged by recurrent storms</w:t>
      </w:r>
      <w:r w:rsidRPr="00220A5B">
        <w:rPr>
          <w:sz w:val="16"/>
        </w:rPr>
        <w:t>.</w:t>
      </w:r>
    </w:p>
    <w:p w14:paraId="1FA5DE60" w14:textId="77777777" w:rsidR="00235EE3" w:rsidRDefault="00235EE3" w:rsidP="00235EE3">
      <w:pPr>
        <w:rPr>
          <w:sz w:val="12"/>
        </w:rPr>
      </w:pPr>
      <w:r w:rsidRPr="00220A5B">
        <w:rPr>
          <w:sz w:val="16"/>
        </w:rPr>
        <w:t xml:space="preserve"> A key feature of the risk associated with climate change is that mean annual temperature and mean annual rainfall are not the variables of interest. Rather it is extreme episodic events that place nations and entire regions of the</w:t>
      </w:r>
      <w:r w:rsidRPr="00E317EA">
        <w:rPr>
          <w:sz w:val="16"/>
        </w:rPr>
        <w:t xml:space="preserve"> world at risk. These extreme events are by definition “rare” (once every hundred years), and changes in their likelihood are challenging to detect because of their rarity, but are exactly the manifestations of climate change that we must get better at anticipating (</w:t>
      </w:r>
      <w:proofErr w:type="spellStart"/>
      <w:r w:rsidRPr="00E317EA">
        <w:rPr>
          <w:sz w:val="16"/>
        </w:rPr>
        <w:t>Diffenbaugh</w:t>
      </w:r>
      <w:proofErr w:type="spellEnd"/>
      <w:r w:rsidRPr="00E317EA">
        <w:rPr>
          <w:sz w:val="16"/>
        </w:rPr>
        <w:t xml:space="preserve"> et al., 2017). </w:t>
      </w:r>
      <w:r w:rsidRPr="004D3663">
        <w:rPr>
          <w:rStyle w:val="StyleUnderline"/>
          <w:highlight w:val="yellow"/>
        </w:rPr>
        <w:t>Society will have a hard time responding to</w:t>
      </w:r>
      <w:r w:rsidRPr="00F9645B">
        <w:rPr>
          <w:rStyle w:val="StyleUnderline"/>
        </w:rPr>
        <w:t xml:space="preserve"> shorter intervals between </w:t>
      </w:r>
      <w:r w:rsidRPr="004D3663">
        <w:rPr>
          <w:rStyle w:val="StyleUnderline"/>
          <w:highlight w:val="yellow"/>
        </w:rPr>
        <w:t>rare</w:t>
      </w:r>
      <w:r w:rsidRPr="00F9645B">
        <w:rPr>
          <w:rStyle w:val="StyleUnderline"/>
        </w:rPr>
        <w:t xml:space="preserve"> extreme </w:t>
      </w:r>
      <w:r w:rsidRPr="004D3663">
        <w:rPr>
          <w:rStyle w:val="StyleUnderline"/>
          <w:highlight w:val="yellow"/>
        </w:rPr>
        <w:t>events</w:t>
      </w:r>
      <w:r w:rsidRPr="00F9645B">
        <w:rPr>
          <w:rStyle w:val="StyleUnderline"/>
        </w:rPr>
        <w:t xml:space="preserve"> because in the lifespan of an individual human, a person might experience as few as two or three </w:t>
      </w:r>
      <w:r w:rsidRPr="00F9645B">
        <w:rPr>
          <w:rStyle w:val="Emphasis"/>
        </w:rPr>
        <w:t>extreme events</w:t>
      </w:r>
      <w:r w:rsidRPr="00E317EA">
        <w:rPr>
          <w:sz w:val="16"/>
        </w:rPr>
        <w:t xml:space="preserve">.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w:t>
      </w:r>
      <w:r w:rsidRPr="00F9645B">
        <w:rPr>
          <w:rStyle w:val="StyleUnderline"/>
        </w:rPr>
        <w:t>The</w:t>
      </w:r>
      <w:r w:rsidRPr="00E317EA">
        <w:rPr>
          <w:sz w:val="16"/>
        </w:rPr>
        <w:t xml:space="preserve"> </w:t>
      </w:r>
      <w:r w:rsidRPr="00220A5B">
        <w:rPr>
          <w:sz w:val="16"/>
        </w:rPr>
        <w:t xml:space="preserve">highly </w:t>
      </w:r>
      <w:r w:rsidRPr="00220A5B">
        <w:rPr>
          <w:rStyle w:val="StyleUnderline"/>
        </w:rPr>
        <w:t>disruptive flooding of New York City associated with Hurricane Sandy represented a flood height that occurred once every 500 years</w:t>
      </w:r>
      <w:r w:rsidRPr="00220A5B">
        <w:rPr>
          <w:sz w:val="16"/>
        </w:rPr>
        <w:t xml:space="preserve"> in the 18th century, </w:t>
      </w:r>
      <w:r w:rsidRPr="00220A5B">
        <w:rPr>
          <w:rStyle w:val="StyleUnderline"/>
        </w:rPr>
        <w:t>and that occurs now once every 25 years, but is expected to occur once every 5 years by 2050</w:t>
      </w:r>
      <w:r w:rsidRPr="00220A5B">
        <w:rPr>
          <w:sz w:val="16"/>
        </w:rPr>
        <w:t xml:space="preserve"> (Garner et al., 2017). This change in frequency of extreme floods has profound implications for the measures New York City should</w:t>
      </w:r>
      <w:r w:rsidRPr="00E317EA">
        <w:rPr>
          <w:sz w:val="16"/>
        </w:rPr>
        <w:t xml:space="preserve"> take to protect its infrastructure and its population, yet because of the stochastic nature of such events, this shift in flood frequency is an elevated risk that will go unnoticed by most people.</w:t>
      </w:r>
    </w:p>
    <w:p w14:paraId="3950C1E5" w14:textId="77777777" w:rsidR="00235EE3" w:rsidRDefault="00235EE3" w:rsidP="00235EE3">
      <w:pPr>
        <w:rPr>
          <w:sz w:val="12"/>
        </w:rPr>
      </w:pPr>
      <w:r w:rsidRPr="00E317EA">
        <w:rPr>
          <w:sz w:val="16"/>
        </w:rPr>
        <w:t xml:space="preserve"> 4. The combination of positive feedback loops and societal inertia is fertile ground for global environmental catastrophes</w:t>
      </w:r>
    </w:p>
    <w:p w14:paraId="6A2B50CB" w14:textId="77777777" w:rsidR="00235EE3" w:rsidRDefault="00235EE3" w:rsidP="00235EE3">
      <w:pPr>
        <w:rPr>
          <w:sz w:val="12"/>
        </w:rPr>
      </w:pPr>
      <w:r w:rsidRPr="00E317EA">
        <w:rPr>
          <w:sz w:val="16"/>
        </w:rPr>
        <w:t xml:space="preserve"> </w:t>
      </w:r>
      <w:r w:rsidRPr="004D3663">
        <w:rPr>
          <w:rStyle w:val="StyleUnderline"/>
          <w:highlight w:val="yellow"/>
        </w:rPr>
        <w:t>Humans</w:t>
      </w:r>
      <w:r w:rsidRPr="005E43F4">
        <w:rPr>
          <w:rStyle w:val="StyleUnderline"/>
        </w:rPr>
        <w:t xml:space="preserve"> are remarkably ingenious, and </w:t>
      </w:r>
      <w:r w:rsidRPr="004D3663">
        <w:rPr>
          <w:rStyle w:val="StyleUnderline"/>
          <w:highlight w:val="yellow"/>
        </w:rPr>
        <w:t xml:space="preserve">have </w:t>
      </w:r>
      <w:r w:rsidRPr="004D3663">
        <w:rPr>
          <w:rStyle w:val="Emphasis"/>
          <w:highlight w:val="yellow"/>
        </w:rPr>
        <w:t>adapted</w:t>
      </w:r>
      <w:r w:rsidRPr="005E43F4">
        <w:rPr>
          <w:rStyle w:val="StyleUnderline"/>
        </w:rPr>
        <w:t xml:space="preserve"> to crises </w:t>
      </w:r>
      <w:r w:rsidRPr="004D3663">
        <w:rPr>
          <w:rStyle w:val="StyleUnderline"/>
          <w:highlight w:val="yellow"/>
        </w:rPr>
        <w:t>throughout</w:t>
      </w:r>
      <w:r w:rsidRPr="005E43F4">
        <w:rPr>
          <w:rStyle w:val="StyleUnderline"/>
        </w:rPr>
        <w:t xml:space="preserve"> their </w:t>
      </w:r>
      <w:r w:rsidRPr="004D3663">
        <w:rPr>
          <w:rStyle w:val="StyleUnderline"/>
          <w:highlight w:val="yellow"/>
        </w:rPr>
        <w:t>history</w:t>
      </w:r>
      <w:r w:rsidRPr="00E317EA">
        <w:rPr>
          <w:sz w:val="16"/>
        </w:rPr>
        <w:t xml:space="preserve">. Our doom has been repeatedly predicted, only to be averted by innovation (Ridley, 2011). </w:t>
      </w:r>
      <w:r w:rsidRPr="004D3663">
        <w:rPr>
          <w:rStyle w:val="StyleUnderline"/>
          <w:highlight w:val="yellow"/>
        </w:rPr>
        <w:t>However</w:t>
      </w:r>
      <w:r w:rsidRPr="005E43F4">
        <w:rPr>
          <w:rStyle w:val="StyleUnderline"/>
        </w:rPr>
        <w:t>, the many stories of human ingenuity successfully addressing existential risks</w:t>
      </w:r>
      <w:r w:rsidRPr="00E317EA">
        <w:rPr>
          <w:sz w:val="16"/>
        </w:rPr>
        <w:t xml:space="preserve"> such as global famine or extreme air pollution </w:t>
      </w:r>
      <w:r w:rsidRPr="005E43F4">
        <w:rPr>
          <w:rStyle w:val="StyleUnderline"/>
        </w:rPr>
        <w:t>represent environmental challenges that are largely linear, have immediate consequences, and operate without positive feedbacks.</w:t>
      </w:r>
      <w:r w:rsidRPr="00E317EA">
        <w:rPr>
          <w:sz w:val="16"/>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w:t>
      </w:r>
      <w:proofErr w:type="gramStart"/>
      <w:r w:rsidRPr="00E317EA">
        <w:rPr>
          <w:sz w:val="16"/>
        </w:rPr>
        <w:t>fact</w:t>
      </w:r>
      <w:proofErr w:type="gramEnd"/>
      <w:r w:rsidRPr="00E317EA">
        <w:rPr>
          <w:sz w:val="16"/>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E317EA">
        <w:rPr>
          <w:sz w:val="16"/>
        </w:rPr>
        <w:t>a negative feedback of society</w:t>
      </w:r>
      <w:proofErr w:type="gramEnd"/>
      <w:r w:rsidRPr="00E317EA">
        <w:rPr>
          <w:sz w:val="16"/>
        </w:rPr>
        <w:t xml:space="preserve"> seeking to reduce the harm.</w:t>
      </w:r>
    </w:p>
    <w:p w14:paraId="1AC77D73" w14:textId="77777777" w:rsidR="00235EE3" w:rsidRDefault="00235EE3" w:rsidP="00235EE3">
      <w:pPr>
        <w:rPr>
          <w:sz w:val="12"/>
        </w:rPr>
      </w:pPr>
      <w:r w:rsidRPr="00E317EA">
        <w:rPr>
          <w:sz w:val="16"/>
        </w:rPr>
        <w:t xml:space="preserve"> </w:t>
      </w:r>
      <w:r w:rsidRPr="005E43F4">
        <w:rPr>
          <w:rStyle w:val="StyleUnderline"/>
        </w:rPr>
        <w:t xml:space="preserve">In contrast, </w:t>
      </w:r>
      <w:r w:rsidRPr="004D3663">
        <w:rPr>
          <w:rStyle w:val="StyleUnderline"/>
          <w:highlight w:val="yellow"/>
        </w:rPr>
        <w:t>today’s</w:t>
      </w:r>
      <w:r w:rsidRPr="005E43F4">
        <w:rPr>
          <w:rStyle w:val="StyleUnderline"/>
        </w:rPr>
        <w:t xml:space="preserve"> great environmental </w:t>
      </w:r>
      <w:r w:rsidRPr="004D3663">
        <w:rPr>
          <w:rStyle w:val="StyleUnderline"/>
          <w:highlight w:val="yellow"/>
        </w:rPr>
        <w:t>crisis</w:t>
      </w:r>
      <w:r w:rsidRPr="005E43F4">
        <w:rPr>
          <w:rStyle w:val="StyleUnderline"/>
        </w:rPr>
        <w:t xml:space="preserve"> of climate change may cause some harm but there </w:t>
      </w:r>
      <w:r w:rsidRPr="004D3663">
        <w:rPr>
          <w:rStyle w:val="StyleUnderline"/>
          <w:highlight w:val="yellow"/>
        </w:rPr>
        <w:t>are</w:t>
      </w:r>
      <w:r w:rsidRPr="005E43F4">
        <w:rPr>
          <w:rStyle w:val="StyleUnderline"/>
        </w:rPr>
        <w:t xml:space="preserve"> generally </w:t>
      </w:r>
      <w:proofErr w:type="gramStart"/>
      <w:r w:rsidRPr="004D3663">
        <w:rPr>
          <w:rStyle w:val="Emphasis"/>
          <w:highlight w:val="yellow"/>
        </w:rPr>
        <w:t>long time</w:t>
      </w:r>
      <w:proofErr w:type="gramEnd"/>
      <w:r w:rsidRPr="004D3663">
        <w:rPr>
          <w:rStyle w:val="Emphasis"/>
          <w:highlight w:val="yellow"/>
        </w:rPr>
        <w:t xml:space="preserve"> delays</w:t>
      </w:r>
      <w:r w:rsidRPr="00E317EA">
        <w:rPr>
          <w:sz w:val="16"/>
        </w:rPr>
        <w:t xml:space="preserve"> </w:t>
      </w:r>
      <w:r w:rsidRPr="005E43F4">
        <w:rPr>
          <w:rStyle w:val="StyleUnderline"/>
        </w:rPr>
        <w:t>between rising CO2 concentrations and damage to humans</w:t>
      </w:r>
      <w:r w:rsidRPr="00E317EA">
        <w:rPr>
          <w:sz w:val="16"/>
        </w:rPr>
        <w:t xml:space="preserve">. </w:t>
      </w:r>
      <w:r w:rsidRPr="004D3663">
        <w:rPr>
          <w:rStyle w:val="StyleUnderline"/>
          <w:highlight w:val="yellow"/>
        </w:rPr>
        <w:t>The consequence</w:t>
      </w:r>
      <w:r w:rsidRPr="005E43F4">
        <w:rPr>
          <w:rStyle w:val="StyleUnderline"/>
        </w:rPr>
        <w:t xml:space="preserve"> of these delays </w:t>
      </w:r>
      <w:proofErr w:type="gramStart"/>
      <w:r w:rsidRPr="005E43F4">
        <w:rPr>
          <w:rStyle w:val="StyleUnderline"/>
        </w:rPr>
        <w:t>are</w:t>
      </w:r>
      <w:proofErr w:type="gramEnd"/>
      <w:r w:rsidRPr="005E43F4">
        <w:rPr>
          <w:rStyle w:val="StyleUnderline"/>
        </w:rPr>
        <w:t xml:space="preserve"> an </w:t>
      </w:r>
      <w:r w:rsidRPr="004D3663">
        <w:rPr>
          <w:rStyle w:val="Emphasis"/>
          <w:highlight w:val="yellow"/>
        </w:rPr>
        <w:t>absence of urgency</w:t>
      </w:r>
      <w:r w:rsidRPr="00E317EA">
        <w:rPr>
          <w:sz w:val="16"/>
        </w:rPr>
        <w:t xml:space="preserve">; thus although 70% of Americans believe global warming is happening, only 40% think it will harm them (http://climatecommunication.yale.edu/visualizations-data/ycom-us-2016/). Secondly, </w:t>
      </w:r>
      <w:r w:rsidRPr="005E43F4">
        <w:rPr>
          <w:rStyle w:val="StyleUnderline"/>
        </w:rPr>
        <w:t xml:space="preserve">unlike past environmental challenges, </w:t>
      </w:r>
      <w:r w:rsidRPr="004D3663">
        <w:rPr>
          <w:rStyle w:val="Emphasis"/>
          <w:highlight w:val="yellow"/>
        </w:rPr>
        <w:t>the</w:t>
      </w:r>
      <w:r w:rsidRPr="005E43F4">
        <w:rPr>
          <w:rStyle w:val="Emphasis"/>
        </w:rPr>
        <w:t xml:space="preserve"> Earth’s </w:t>
      </w:r>
      <w:r w:rsidRPr="004D3663">
        <w:rPr>
          <w:rStyle w:val="Emphasis"/>
          <w:highlight w:val="yellow"/>
        </w:rPr>
        <w:t>climate system is rife with positive feedback loops</w:t>
      </w:r>
      <w:r w:rsidRPr="00E317EA">
        <w:rPr>
          <w:sz w:val="16"/>
        </w:rPr>
        <w:t xml:space="preserve">. </w:t>
      </w:r>
      <w:r w:rsidRPr="005E43F4">
        <w:rPr>
          <w:rStyle w:val="StyleUnderline"/>
        </w:rPr>
        <w:t>In particular, as CO2 increases and the climate warms, that very warming can cause more CO2 release which further increases global warming, and then more CO2, and so on</w:t>
      </w:r>
      <w:r w:rsidRPr="00E317EA">
        <w:rPr>
          <w:sz w:val="16"/>
        </w:rPr>
        <w:t xml:space="preserve">. Table 2 summarizes the best documented positive feedback loops for the Earth’s climate system. These </w:t>
      </w:r>
      <w:r w:rsidRPr="005E43F4">
        <w:rPr>
          <w:rStyle w:val="StyleUnderline"/>
        </w:rPr>
        <w:t xml:space="preserve">feedbacks can be neatly categorized into </w:t>
      </w:r>
      <w:r w:rsidRPr="005E43F4">
        <w:rPr>
          <w:rStyle w:val="Emphasis"/>
        </w:rPr>
        <w:t>carbon cycle</w:t>
      </w:r>
      <w:r w:rsidRPr="005E43F4">
        <w:rPr>
          <w:rStyle w:val="StyleUnderline"/>
        </w:rPr>
        <w:t xml:space="preserve">, </w:t>
      </w:r>
      <w:r w:rsidRPr="005E43F4">
        <w:rPr>
          <w:rStyle w:val="Emphasis"/>
        </w:rPr>
        <w:t>biogeochemical</w:t>
      </w:r>
      <w:r w:rsidRPr="005E43F4">
        <w:rPr>
          <w:rStyle w:val="StyleUnderline"/>
        </w:rPr>
        <w:t xml:space="preserve">, </w:t>
      </w:r>
      <w:proofErr w:type="spellStart"/>
      <w:r w:rsidRPr="005E43F4">
        <w:rPr>
          <w:rStyle w:val="Emphasis"/>
        </w:rPr>
        <w:t>biogeophysical</w:t>
      </w:r>
      <w:proofErr w:type="spellEnd"/>
      <w:r w:rsidRPr="005E43F4">
        <w:rPr>
          <w:rStyle w:val="StyleUnderline"/>
        </w:rPr>
        <w:t xml:space="preserve">, </w:t>
      </w:r>
      <w:r w:rsidRPr="005E43F4">
        <w:rPr>
          <w:rStyle w:val="Emphasis"/>
        </w:rPr>
        <w:t>cloud</w:t>
      </w:r>
      <w:r w:rsidRPr="005E43F4">
        <w:rPr>
          <w:rStyle w:val="StyleUnderline"/>
        </w:rPr>
        <w:t xml:space="preserve">, </w:t>
      </w:r>
      <w:r w:rsidRPr="005E43F4">
        <w:rPr>
          <w:rStyle w:val="Emphasis"/>
        </w:rPr>
        <w:t>ice-albedo</w:t>
      </w:r>
      <w:r w:rsidRPr="005E43F4">
        <w:rPr>
          <w:rStyle w:val="StyleUnderline"/>
        </w:rPr>
        <w:t xml:space="preserve">, and </w:t>
      </w:r>
      <w:r w:rsidRPr="005E43F4">
        <w:rPr>
          <w:rStyle w:val="Emphasis"/>
        </w:rPr>
        <w:t>water vapor</w:t>
      </w:r>
      <w:r w:rsidRPr="005E43F4">
        <w:rPr>
          <w:rStyle w:val="StyleUnderline"/>
        </w:rPr>
        <w:t xml:space="preserve"> feedbacks</w:t>
      </w:r>
      <w:r w:rsidRPr="00E317EA">
        <w:rPr>
          <w:sz w:val="16"/>
        </w:rPr>
        <w:t xml:space="preserve">.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E317EA">
        <w:rPr>
          <w:sz w:val="16"/>
        </w:rPr>
        <w:t>Totterdell</w:t>
      </w:r>
      <w:proofErr w:type="spellEnd"/>
      <w:r w:rsidRPr="00E317EA">
        <w:rPr>
          <w:sz w:val="16"/>
        </w:rPr>
        <w:t xml:space="preserve">, 2000; </w:t>
      </w:r>
      <w:proofErr w:type="spellStart"/>
      <w:r w:rsidRPr="00E317EA">
        <w:rPr>
          <w:sz w:val="16"/>
        </w:rPr>
        <w:t>Hajima</w:t>
      </w:r>
      <w:proofErr w:type="spellEnd"/>
      <w:r w:rsidRPr="00E317EA">
        <w:rPr>
          <w:sz w:val="16"/>
        </w:rPr>
        <w:t xml:space="preserve">, </w:t>
      </w:r>
      <w:proofErr w:type="spellStart"/>
      <w:r w:rsidRPr="00E317EA">
        <w:rPr>
          <w:sz w:val="16"/>
        </w:rPr>
        <w:t>Tachiiri</w:t>
      </w:r>
      <w:proofErr w:type="spellEnd"/>
      <w:r w:rsidRPr="00E317EA">
        <w:rPr>
          <w:sz w:val="16"/>
        </w:rPr>
        <w:t xml:space="preserve">, Ito, &amp; </w:t>
      </w:r>
      <w:proofErr w:type="spellStart"/>
      <w:r w:rsidRPr="00E317EA">
        <w:rPr>
          <w:sz w:val="16"/>
        </w:rPr>
        <w:t>Kawamiya</w:t>
      </w:r>
      <w:proofErr w:type="spellEnd"/>
      <w:r w:rsidRPr="00E317EA">
        <w:rPr>
          <w:sz w:val="16"/>
        </w:rPr>
        <w:t xml:space="preserve">, 2014; </w:t>
      </w:r>
      <w:proofErr w:type="spellStart"/>
      <w:r w:rsidRPr="00E317EA">
        <w:rPr>
          <w:sz w:val="16"/>
        </w:rPr>
        <w:t>Knutti</w:t>
      </w:r>
      <w:proofErr w:type="spellEnd"/>
      <w:r w:rsidRPr="00E317EA">
        <w:rPr>
          <w:sz w:val="16"/>
        </w:rPr>
        <w:t xml:space="preserve"> &amp; </w:t>
      </w:r>
      <w:proofErr w:type="spellStart"/>
      <w:r w:rsidRPr="00E317EA">
        <w:rPr>
          <w:sz w:val="16"/>
        </w:rPr>
        <w:t>Rugenstein</w:t>
      </w:r>
      <w:proofErr w:type="spellEnd"/>
      <w:r w:rsidRPr="00E317EA">
        <w:rPr>
          <w:sz w:val="16"/>
        </w:rPr>
        <w:t>, 2015; Rosenfeld, Sherwood, Wood, &amp; Donner, 2014). This produces a wide range of future scenarios.</w:t>
      </w:r>
    </w:p>
    <w:p w14:paraId="7224685C" w14:textId="77777777" w:rsidR="00235EE3" w:rsidRDefault="00235EE3" w:rsidP="00235EE3">
      <w:pPr>
        <w:rPr>
          <w:sz w:val="12"/>
        </w:rPr>
      </w:pPr>
      <w:r w:rsidRPr="00E317EA">
        <w:rPr>
          <w:sz w:val="16"/>
        </w:rPr>
        <w:t xml:space="preserve"> Positive feedbacks in the carbon cycle involves the enhancement of future carbon contributions to the atmosphere due to some initial increase in atmospheric CO2. This happens because </w:t>
      </w:r>
      <w:r w:rsidRPr="005E43F4">
        <w:rPr>
          <w:rStyle w:val="StyleUnderline"/>
        </w:rPr>
        <w:t>as CO2 accumulates, it reduces the efficiency in which oceans and terrestrial ecosystems sequester carbon, which in return feeds back to exacerbate climate change</w:t>
      </w:r>
      <w:r w:rsidRPr="00E317EA">
        <w:rPr>
          <w:sz w:val="16"/>
        </w:rPr>
        <w:t xml:space="preserve"> (</w:t>
      </w:r>
      <w:proofErr w:type="spellStart"/>
      <w:r w:rsidRPr="00E317EA">
        <w:rPr>
          <w:sz w:val="16"/>
        </w:rPr>
        <w:t>Friedlingstein</w:t>
      </w:r>
      <w:proofErr w:type="spellEnd"/>
      <w:r w:rsidRPr="00E317EA">
        <w:rPr>
          <w:sz w:val="16"/>
        </w:rPr>
        <w:t xml:space="preserve"> et al., 2001). Warming can also increase the rate at which organic matter decays and carbon is released into the atmosphere, thereby causing more warming (Melillo et al., 2017). Increases in food shortages and lack of water is </w:t>
      </w:r>
      <w:r w:rsidRPr="00E317EA">
        <w:rPr>
          <w:sz w:val="16"/>
        </w:rPr>
        <w:lastRenderedPageBreak/>
        <w:t xml:space="preserve">also of major concern when </w:t>
      </w:r>
      <w:proofErr w:type="spellStart"/>
      <w:r w:rsidRPr="00E317EA">
        <w:rPr>
          <w:sz w:val="16"/>
        </w:rPr>
        <w:t>biogeophysical</w:t>
      </w:r>
      <w:proofErr w:type="spellEnd"/>
      <w:r w:rsidRPr="00E317EA">
        <w:rPr>
          <w:sz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E317EA">
        <w:rPr>
          <w:sz w:val="16"/>
        </w:rPr>
        <w:t>Chamey</w:t>
      </w:r>
      <w:proofErr w:type="spellEnd"/>
      <w:r w:rsidRPr="00E317EA">
        <w:rPr>
          <w:sz w:val="16"/>
        </w:rPr>
        <w:t xml:space="preserve">, Stone, &amp; Quirk, 1975). To top it off, </w:t>
      </w:r>
      <w:r w:rsidRPr="005E43F4">
        <w:rPr>
          <w:rStyle w:val="StyleUnderline"/>
        </w:rPr>
        <w:t xml:space="preserve">overgrazing depletes the soil, leading to augmented </w:t>
      </w:r>
      <w:r w:rsidRPr="005E43F4">
        <w:rPr>
          <w:rStyle w:val="Emphasis"/>
        </w:rPr>
        <w:t>vegetation loss</w:t>
      </w:r>
      <w:r w:rsidRPr="00E317EA">
        <w:rPr>
          <w:sz w:val="16"/>
        </w:rPr>
        <w:t xml:space="preserve"> (</w:t>
      </w:r>
      <w:proofErr w:type="spellStart"/>
      <w:r w:rsidRPr="00E317EA">
        <w:rPr>
          <w:sz w:val="16"/>
        </w:rPr>
        <w:t>Anderies</w:t>
      </w:r>
      <w:proofErr w:type="spellEnd"/>
      <w:r w:rsidRPr="00E317EA">
        <w:rPr>
          <w:sz w:val="16"/>
        </w:rPr>
        <w:t>, Janssen, &amp; Walker, 2002).</w:t>
      </w:r>
    </w:p>
    <w:p w14:paraId="79C48B7A" w14:textId="77777777" w:rsidR="00235EE3" w:rsidRDefault="00235EE3" w:rsidP="00235EE3">
      <w:pPr>
        <w:rPr>
          <w:sz w:val="12"/>
        </w:rPr>
      </w:pPr>
      <w:r w:rsidRPr="00E317EA">
        <w:rPr>
          <w:sz w:val="16"/>
        </w:rPr>
        <w:t xml:space="preserve"> </w:t>
      </w:r>
      <w:r w:rsidRPr="005E43F4">
        <w:rPr>
          <w:rStyle w:val="StyleUnderline"/>
        </w:rPr>
        <w:t xml:space="preserve">Climate change often also increases the risk of </w:t>
      </w:r>
      <w:r w:rsidRPr="005E43F4">
        <w:rPr>
          <w:rStyle w:val="Emphasis"/>
        </w:rPr>
        <w:t>forest fires</w:t>
      </w:r>
      <w:r w:rsidRPr="00E317EA">
        <w:rPr>
          <w:sz w:val="16"/>
        </w:rPr>
        <w:t xml:space="preserve">, as a result of higher temperatures and persistent drought conditions. </w:t>
      </w:r>
      <w:r w:rsidRPr="005E43F4">
        <w:rPr>
          <w:rStyle w:val="StyleUnderline"/>
        </w:rPr>
        <w:t>The expectation is that forest fires will become more frequent and severe with climate warming and drought</w:t>
      </w:r>
      <w:r w:rsidRPr="00E317EA">
        <w:rPr>
          <w:sz w:val="16"/>
        </w:rPr>
        <w:t xml:space="preserve"> (</w:t>
      </w:r>
      <w:proofErr w:type="spellStart"/>
      <w:r w:rsidRPr="00E317EA">
        <w:rPr>
          <w:sz w:val="16"/>
        </w:rPr>
        <w:t>Scholze</w:t>
      </w:r>
      <w:proofErr w:type="spellEnd"/>
      <w:r w:rsidRPr="00E317EA">
        <w:rPr>
          <w:sz w:val="16"/>
        </w:rPr>
        <w:t>, Knorr, Arnell, &amp; Prentice, 2006), a trend for which we have already seen evidence (Allen et al., 2010). Tragically, the increased severity and risk of Southern California wildfires recently predicted by climate scientists (</w:t>
      </w:r>
      <w:proofErr w:type="spellStart"/>
      <w:r w:rsidRPr="00E317EA">
        <w:rPr>
          <w:sz w:val="16"/>
        </w:rPr>
        <w:t>Jin</w:t>
      </w:r>
      <w:proofErr w:type="spellEnd"/>
      <w:r w:rsidRPr="00E317EA">
        <w:rPr>
          <w:sz w:val="16"/>
        </w:rPr>
        <w:t xml:space="preserve"> et al., 2015), was realized in December 2017, with the largest fire in the history of California (the “Thomas fire” that burned 282,000 acres, https://www.vox.com/2017/12/27/16822180/thomas-fire-california-largest-wildfire). </w:t>
      </w:r>
      <w:r w:rsidRPr="005E43F4">
        <w:rPr>
          <w:rStyle w:val="StyleUnderline"/>
        </w:rPr>
        <w:t xml:space="preserve">This catastrophic fire embodies the sorts of positive </w:t>
      </w:r>
      <w:r w:rsidRPr="00257308">
        <w:rPr>
          <w:rStyle w:val="StyleUnderline"/>
        </w:rPr>
        <w:t>feedbacks</w:t>
      </w:r>
      <w:r w:rsidRPr="005E43F4">
        <w:rPr>
          <w:rStyle w:val="StyleUnderline"/>
        </w:rPr>
        <w:t xml:space="preserve"> and interacting factors </w:t>
      </w:r>
      <w:r w:rsidRPr="004D3663">
        <w:rPr>
          <w:rStyle w:val="StyleUnderline"/>
          <w:highlight w:val="yellow"/>
        </w:rPr>
        <w:t xml:space="preserve">that could </w:t>
      </w:r>
      <w:r w:rsidRPr="004D3663">
        <w:rPr>
          <w:rStyle w:val="Emphasis"/>
          <w:highlight w:val="yellow"/>
        </w:rPr>
        <w:t>catch humanity off-guard</w:t>
      </w:r>
      <w:r w:rsidRPr="004D3663">
        <w:rPr>
          <w:sz w:val="16"/>
          <w:highlight w:val="yellow"/>
        </w:rPr>
        <w:t xml:space="preserve"> </w:t>
      </w:r>
      <w:r w:rsidRPr="004D3663">
        <w:rPr>
          <w:rStyle w:val="StyleUnderline"/>
          <w:highlight w:val="yellow"/>
        </w:rPr>
        <w:t>and produce</w:t>
      </w:r>
      <w:r w:rsidRPr="005E43F4">
        <w:rPr>
          <w:rStyle w:val="StyleUnderline"/>
        </w:rPr>
        <w:t xml:space="preserve"> a true </w:t>
      </w:r>
      <w:r w:rsidRPr="004D3663">
        <w:rPr>
          <w:rStyle w:val="Emphasis"/>
          <w:highlight w:val="yellow"/>
        </w:rPr>
        <w:t>apocalyptic event</w:t>
      </w:r>
      <w:r w:rsidRPr="00E317EA">
        <w:rPr>
          <w:sz w:val="16"/>
        </w:rPr>
        <w:t xml:space="preserve">. Record-breaking rains produced an extraordinary flush of new vegetation, that then dried out as record heat waves and dry conditions took hold, coupled with stronger than normal winds, and ignition. </w:t>
      </w:r>
      <w:proofErr w:type="gramStart"/>
      <w:r w:rsidRPr="00E317EA">
        <w:rPr>
          <w:sz w:val="16"/>
        </w:rPr>
        <w:t>Of course</w:t>
      </w:r>
      <w:proofErr w:type="gramEnd"/>
      <w:r w:rsidRPr="00E317EA">
        <w:rPr>
          <w:sz w:val="16"/>
        </w:rPr>
        <w:t xml:space="preserve"> the record-fire released CO2 into the atmosphere, thereby contributing to future warming.</w:t>
      </w:r>
    </w:p>
    <w:p w14:paraId="0427C37B" w14:textId="77777777" w:rsidR="00235EE3" w:rsidRDefault="00235EE3" w:rsidP="00235EE3">
      <w:pPr>
        <w:rPr>
          <w:sz w:val="12"/>
        </w:rPr>
      </w:pPr>
      <w:r w:rsidRPr="00E317EA">
        <w:rPr>
          <w:sz w:val="16"/>
        </w:rPr>
        <w:t xml:space="preserve">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E317EA">
        <w:rPr>
          <w:sz w:val="16"/>
        </w:rPr>
        <w:t>Wetherald</w:t>
      </w:r>
      <w:proofErr w:type="spellEnd"/>
      <w:r w:rsidRPr="00E317EA">
        <w:rPr>
          <w:sz w:val="16"/>
        </w:rPr>
        <w:t>, 1967).</w:t>
      </w:r>
    </w:p>
    <w:p w14:paraId="0482F86A" w14:textId="77777777" w:rsidR="00235EE3" w:rsidRDefault="00235EE3" w:rsidP="00235EE3">
      <w:pPr>
        <w:rPr>
          <w:sz w:val="12"/>
        </w:rPr>
      </w:pPr>
      <w:r w:rsidRPr="00E317EA">
        <w:rPr>
          <w:sz w:val="16"/>
        </w:rPr>
        <w:t xml:space="preserve">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E317EA">
        <w:rPr>
          <w:sz w:val="16"/>
        </w:rPr>
        <w:t>Lashof</w:t>
      </w:r>
      <w:proofErr w:type="spellEnd"/>
      <w:r w:rsidRPr="00E317EA">
        <w:rPr>
          <w:sz w:val="16"/>
        </w:rPr>
        <w:t xml:space="preserve">, DeAngelo, </w:t>
      </w:r>
      <w:proofErr w:type="spellStart"/>
      <w:r w:rsidRPr="00E317EA">
        <w:rPr>
          <w:sz w:val="16"/>
        </w:rPr>
        <w:t>Saleska</w:t>
      </w:r>
      <w:proofErr w:type="spellEnd"/>
      <w:r w:rsidRPr="00E317EA">
        <w:rPr>
          <w:sz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E317EA">
        <w:rPr>
          <w:sz w:val="16"/>
        </w:rPr>
        <w:t>Burgman</w:t>
      </w:r>
      <w:proofErr w:type="spellEnd"/>
      <w:r w:rsidRPr="00E317EA">
        <w:rPr>
          <w:sz w:val="16"/>
        </w:rPr>
        <w:t>, &amp; Norris, 2009).</w:t>
      </w:r>
    </w:p>
    <w:p w14:paraId="2F80ACDC" w14:textId="77777777" w:rsidR="00235EE3" w:rsidRDefault="00235EE3" w:rsidP="00235EE3">
      <w:pPr>
        <w:rPr>
          <w:rStyle w:val="StyleUnderline"/>
        </w:rPr>
      </w:pPr>
      <w:r w:rsidRPr="00E317EA">
        <w:rPr>
          <w:sz w:val="16"/>
        </w:rPr>
        <w:t xml:space="preserve"> </w:t>
      </w:r>
      <w:r w:rsidRPr="005E43F4">
        <w:rPr>
          <w:rStyle w:val="StyleUnderline"/>
        </w:rPr>
        <w:t>The key lesson from the long list of potentially positive feedbacks and their interactions is that</w:t>
      </w:r>
      <w:r w:rsidRPr="00E317EA">
        <w:rPr>
          <w:sz w:val="16"/>
        </w:rPr>
        <w:t xml:space="preserve"> </w:t>
      </w:r>
      <w:r w:rsidRPr="004D3663">
        <w:rPr>
          <w:rStyle w:val="Emphasis"/>
          <w:highlight w:val="yellow"/>
        </w:rPr>
        <w:t>runaway climate change</w:t>
      </w:r>
      <w:r w:rsidRPr="005E43F4">
        <w:rPr>
          <w:rStyle w:val="StyleUnderline"/>
        </w:rPr>
        <w:t xml:space="preserve">, and runaway perturbations </w:t>
      </w:r>
      <w:r w:rsidRPr="00405FDE">
        <w:rPr>
          <w:rStyle w:val="StyleUnderline"/>
        </w:rPr>
        <w:t xml:space="preserve">have to be </w:t>
      </w:r>
      <w:r w:rsidRPr="004D3663">
        <w:rPr>
          <w:rStyle w:val="StyleUnderline"/>
          <w:highlight w:val="yellow"/>
        </w:rPr>
        <w:t>take</w:t>
      </w:r>
      <w:r w:rsidRPr="00405FDE">
        <w:rPr>
          <w:rStyle w:val="StyleUnderline"/>
        </w:rPr>
        <w:t xml:space="preserve">n </w:t>
      </w:r>
      <w:r w:rsidRPr="004D3663">
        <w:rPr>
          <w:rStyle w:val="StyleUnderline"/>
          <w:highlight w:val="yellow"/>
        </w:rPr>
        <w:t>as a serious possibility</w:t>
      </w:r>
      <w:r w:rsidRPr="00E317EA">
        <w:rPr>
          <w:sz w:val="16"/>
        </w:rPr>
        <w:t xml:space="preserve">. Table 2 is just a snapshot of the type of feedbacks that have been identified (see Supplementary material for a more thorough explanation of positive feedback loops). However, </w:t>
      </w:r>
      <w:r w:rsidRPr="005E43F4">
        <w:rPr>
          <w:rStyle w:val="StyleUnderline"/>
        </w:rPr>
        <w:t xml:space="preserve">this list is not exhaustive and the </w:t>
      </w:r>
      <w:r w:rsidRPr="004D3663">
        <w:rPr>
          <w:rStyle w:val="StyleUnderline"/>
          <w:highlight w:val="yellow"/>
        </w:rPr>
        <w:t>possibility of undiscovered</w:t>
      </w:r>
      <w:r w:rsidRPr="005E43F4">
        <w:rPr>
          <w:rStyle w:val="StyleUnderline"/>
        </w:rPr>
        <w:t xml:space="preserve"> positive </w:t>
      </w:r>
      <w:r w:rsidRPr="004D3663">
        <w:rPr>
          <w:rStyle w:val="StyleUnderline"/>
          <w:highlight w:val="yellow"/>
        </w:rPr>
        <w:t xml:space="preserve">feedbacks portends </w:t>
      </w:r>
      <w:r w:rsidRPr="004D3663">
        <w:rPr>
          <w:rStyle w:val="Emphasis"/>
          <w:highlight w:val="yellow"/>
        </w:rPr>
        <w:t>even greater existential risks</w:t>
      </w:r>
      <w:r w:rsidRPr="00E317EA">
        <w:rPr>
          <w:sz w:val="16"/>
        </w:rPr>
        <w:t xml:space="preserve">. </w:t>
      </w:r>
      <w:r w:rsidRPr="003E2797">
        <w:rPr>
          <w:rStyle w:val="StyleUnderline"/>
        </w:rPr>
        <w:t>The many environmental crises humankind has previously averted</w:t>
      </w:r>
      <w:r w:rsidRPr="00E317EA">
        <w:rPr>
          <w:sz w:val="16"/>
        </w:rPr>
        <w:t xml:space="preserve"> (famine, ozone depletion, London fog, water pollution, etc.) </w:t>
      </w:r>
      <w:r w:rsidRPr="003E2797">
        <w:rPr>
          <w:rStyle w:val="StyleUnderline"/>
        </w:rPr>
        <w:t>were averted because of political will based on solid scientific understanding.</w:t>
      </w:r>
      <w:r w:rsidRPr="00E317EA">
        <w:rPr>
          <w:sz w:val="16"/>
        </w:rPr>
        <w:t xml:space="preserve"> </w:t>
      </w:r>
      <w:r w:rsidRPr="003E2797">
        <w:rPr>
          <w:rStyle w:val="StyleUnderline"/>
        </w:rPr>
        <w:t>We cannot count on complete scientific understanding when it comes to positive feedback loops and climate change</w:t>
      </w:r>
      <w:r>
        <w:rPr>
          <w:rStyle w:val="StyleUnderline"/>
        </w:rPr>
        <w:t>.</w:t>
      </w:r>
    </w:p>
    <w:p w14:paraId="76745028" w14:textId="77777777" w:rsidR="00235EE3" w:rsidRDefault="00235EE3" w:rsidP="00235EE3">
      <w:pPr>
        <w:pStyle w:val="Heading4"/>
      </w:pPr>
      <w:r>
        <w:t>Conflicts coming over water scarcity---extinction</w:t>
      </w:r>
    </w:p>
    <w:p w14:paraId="6733FF5F" w14:textId="77777777" w:rsidR="00235EE3" w:rsidRPr="008E51EA" w:rsidRDefault="00235EE3" w:rsidP="00235EE3">
      <w:r>
        <w:t xml:space="preserve">Daniel </w:t>
      </w:r>
      <w:r w:rsidRPr="009A35A1">
        <w:rPr>
          <w:rStyle w:val="Style13ptBold"/>
        </w:rPr>
        <w:t>Darling 19</w:t>
      </w:r>
      <w:r>
        <w:t>, senior international military markets analyst at Forecast International Incorporated, an aerospace and defense consulting firm located in Newtown, Connecticut, where he covers the Europe and Asia-Pacific markets, “The Coming Wars over Water,” The National Interest, 4/14/19, https://nationalinterest.org/blog/buzz/coming-wars-over-water-52147</w:t>
      </w:r>
    </w:p>
    <w:p w14:paraId="50D8CEA1" w14:textId="77777777" w:rsidR="00235EE3" w:rsidRPr="002E04DA" w:rsidRDefault="00235EE3" w:rsidP="00235EE3">
      <w:pPr>
        <w:rPr>
          <w:sz w:val="16"/>
        </w:rPr>
      </w:pPr>
      <w:r w:rsidRPr="002E04DA">
        <w:rPr>
          <w:sz w:val="16"/>
        </w:rPr>
        <w:t xml:space="preserve">But </w:t>
      </w:r>
      <w:r w:rsidRPr="002E04DA">
        <w:rPr>
          <w:rStyle w:val="StyleUnderline"/>
        </w:rPr>
        <w:t>a</w:t>
      </w:r>
      <w:r w:rsidRPr="002E04DA">
        <w:rPr>
          <w:sz w:val="16"/>
        </w:rPr>
        <w:t xml:space="preserve">nother </w:t>
      </w:r>
      <w:r w:rsidRPr="002E04DA">
        <w:rPr>
          <w:rStyle w:val="StyleUnderline"/>
        </w:rPr>
        <w:t>looming issue confronting global leaders involves</w:t>
      </w:r>
      <w:r w:rsidRPr="002E04DA">
        <w:rPr>
          <w:sz w:val="16"/>
        </w:rPr>
        <w:t xml:space="preserve"> the earth’s most precious resource: </w:t>
      </w:r>
      <w:r w:rsidRPr="002E04DA">
        <w:rPr>
          <w:rStyle w:val="Emphasis"/>
        </w:rPr>
        <w:t>water</w:t>
      </w:r>
      <w:r w:rsidRPr="002E04DA">
        <w:rPr>
          <w:sz w:val="16"/>
        </w:rPr>
        <w:t>.</w:t>
      </w:r>
    </w:p>
    <w:p w14:paraId="287BDEA4" w14:textId="77777777" w:rsidR="00235EE3" w:rsidRPr="002E04DA" w:rsidRDefault="00235EE3" w:rsidP="00235EE3">
      <w:pPr>
        <w:rPr>
          <w:sz w:val="16"/>
        </w:rPr>
      </w:pPr>
      <w:r w:rsidRPr="004D3663">
        <w:rPr>
          <w:rStyle w:val="StyleUnderline"/>
          <w:highlight w:val="yellow"/>
        </w:rPr>
        <w:lastRenderedPageBreak/>
        <w:t>In</w:t>
      </w:r>
      <w:r w:rsidRPr="002E04DA">
        <w:rPr>
          <w:rStyle w:val="StyleUnderline"/>
        </w:rPr>
        <w:t xml:space="preserve"> many regions of the globe</w:t>
      </w:r>
      <w:r w:rsidRPr="002E04DA">
        <w:rPr>
          <w:sz w:val="16"/>
        </w:rPr>
        <w:t>—</w:t>
      </w:r>
      <w:r w:rsidRPr="002E04DA">
        <w:rPr>
          <w:rStyle w:val="StyleUnderline"/>
        </w:rPr>
        <w:t>from</w:t>
      </w:r>
      <w:r w:rsidRPr="002E04DA">
        <w:rPr>
          <w:sz w:val="16"/>
        </w:rPr>
        <w:t xml:space="preserve"> </w:t>
      </w:r>
      <w:r w:rsidRPr="004D3663">
        <w:rPr>
          <w:rStyle w:val="Emphasis"/>
          <w:highlight w:val="yellow"/>
        </w:rPr>
        <w:t>Northern Africa</w:t>
      </w:r>
      <w:r w:rsidRPr="002E04DA">
        <w:rPr>
          <w:sz w:val="16"/>
        </w:rPr>
        <w:t xml:space="preserve"> </w:t>
      </w:r>
      <w:r w:rsidRPr="002E04DA">
        <w:rPr>
          <w:rStyle w:val="StyleUnderline"/>
        </w:rPr>
        <w:t xml:space="preserve">to the </w:t>
      </w:r>
      <w:r w:rsidRPr="004D3663">
        <w:rPr>
          <w:rStyle w:val="Emphasis"/>
          <w:highlight w:val="yellow"/>
        </w:rPr>
        <w:t>Middle East</w:t>
      </w:r>
      <w:r w:rsidRPr="002E04DA">
        <w:rPr>
          <w:sz w:val="16"/>
        </w:rPr>
        <w:t xml:space="preserve"> </w:t>
      </w:r>
      <w:r w:rsidRPr="002E04DA">
        <w:rPr>
          <w:rStyle w:val="StyleUnderline"/>
        </w:rPr>
        <w:t>to</w:t>
      </w:r>
      <w:r w:rsidRPr="002E04DA">
        <w:rPr>
          <w:sz w:val="16"/>
        </w:rPr>
        <w:t xml:space="preserve"> </w:t>
      </w:r>
      <w:r w:rsidRPr="004D3663">
        <w:rPr>
          <w:rStyle w:val="Emphasis"/>
          <w:highlight w:val="yellow"/>
        </w:rPr>
        <w:t>Central and South Asia</w:t>
      </w:r>
      <w:r w:rsidRPr="002E04DA">
        <w:rPr>
          <w:sz w:val="16"/>
        </w:rPr>
        <w:t>—</w:t>
      </w:r>
      <w:r w:rsidRPr="004D3663">
        <w:rPr>
          <w:rStyle w:val="StyleUnderline"/>
          <w:highlight w:val="yellow"/>
        </w:rPr>
        <w:t>efforts to manage</w:t>
      </w:r>
      <w:r w:rsidRPr="002E04DA">
        <w:rPr>
          <w:rStyle w:val="StyleUnderline"/>
        </w:rPr>
        <w:t xml:space="preserve"> internal fresh</w:t>
      </w:r>
      <w:r w:rsidRPr="004D3663">
        <w:rPr>
          <w:rStyle w:val="StyleUnderline"/>
          <w:highlight w:val="yellow"/>
        </w:rPr>
        <w:t>wate</w:t>
      </w:r>
      <w:r w:rsidRPr="002E04DA">
        <w:rPr>
          <w:rStyle w:val="StyleUnderline"/>
        </w:rPr>
        <w:t>r supplies</w:t>
      </w:r>
      <w:r w:rsidRPr="002E04DA">
        <w:rPr>
          <w:sz w:val="16"/>
        </w:rPr>
        <w:t xml:space="preserve"> or conserve transboundary water agreements </w:t>
      </w:r>
      <w:r w:rsidRPr="004D3663">
        <w:rPr>
          <w:rStyle w:val="StyleUnderline"/>
          <w:highlight w:val="yellow"/>
        </w:rPr>
        <w:t xml:space="preserve">are </w:t>
      </w:r>
      <w:r w:rsidRPr="004D3663">
        <w:rPr>
          <w:rStyle w:val="Emphasis"/>
          <w:highlight w:val="yellow"/>
        </w:rPr>
        <w:t>under strain</w:t>
      </w:r>
      <w:r w:rsidRPr="004D3663">
        <w:rPr>
          <w:sz w:val="16"/>
          <w:highlight w:val="yellow"/>
        </w:rPr>
        <w:t xml:space="preserve"> </w:t>
      </w:r>
      <w:r w:rsidRPr="004D3663">
        <w:rPr>
          <w:rStyle w:val="StyleUnderline"/>
          <w:highlight w:val="yellow"/>
        </w:rPr>
        <w:t xml:space="preserve">as </w:t>
      </w:r>
      <w:r w:rsidRPr="004D3663">
        <w:rPr>
          <w:rStyle w:val="Emphasis"/>
          <w:highlight w:val="yellow"/>
        </w:rPr>
        <w:t>scarcity rises</w:t>
      </w:r>
      <w:r w:rsidRPr="002E04DA">
        <w:rPr>
          <w:rStyle w:val="StyleUnderline"/>
        </w:rPr>
        <w:t xml:space="preserve"> in parallel</w:t>
      </w:r>
      <w:r w:rsidRPr="002E04DA">
        <w:rPr>
          <w:sz w:val="16"/>
        </w:rPr>
        <w:t xml:space="preserve"> </w:t>
      </w:r>
      <w:r w:rsidRPr="002E04DA">
        <w:rPr>
          <w:rStyle w:val="StyleUnderline"/>
        </w:rPr>
        <w:t>with</w:t>
      </w:r>
      <w:r w:rsidRPr="002E04DA">
        <w:rPr>
          <w:sz w:val="16"/>
        </w:rPr>
        <w:t xml:space="preserve"> </w:t>
      </w:r>
      <w:r w:rsidRPr="002E04DA">
        <w:rPr>
          <w:rStyle w:val="Emphasis"/>
        </w:rPr>
        <w:t>population growth</w:t>
      </w:r>
      <w:r w:rsidRPr="002E04DA">
        <w:rPr>
          <w:sz w:val="16"/>
        </w:rPr>
        <w:t xml:space="preserve">, </w:t>
      </w:r>
      <w:r w:rsidRPr="002E04DA">
        <w:rPr>
          <w:rStyle w:val="Emphasis"/>
        </w:rPr>
        <w:t>consumption</w:t>
      </w:r>
      <w:r w:rsidRPr="002E04DA">
        <w:rPr>
          <w:sz w:val="16"/>
        </w:rPr>
        <w:t xml:space="preserve"> </w:t>
      </w:r>
      <w:r w:rsidRPr="002E04DA">
        <w:rPr>
          <w:rStyle w:val="StyleUnderline"/>
        </w:rPr>
        <w:t>and</w:t>
      </w:r>
      <w:r w:rsidRPr="002E04DA">
        <w:rPr>
          <w:sz w:val="16"/>
        </w:rPr>
        <w:t xml:space="preserve"> </w:t>
      </w:r>
      <w:r w:rsidRPr="002E04DA">
        <w:rPr>
          <w:rStyle w:val="Emphasis"/>
        </w:rPr>
        <w:t>warming temperatures</w:t>
      </w:r>
      <w:r w:rsidRPr="002E04DA">
        <w:rPr>
          <w:sz w:val="16"/>
        </w:rPr>
        <w:t>.</w:t>
      </w:r>
    </w:p>
    <w:p w14:paraId="3318FF7D" w14:textId="77777777" w:rsidR="00235EE3" w:rsidRPr="002E04DA" w:rsidRDefault="00235EE3" w:rsidP="00235EE3">
      <w:pPr>
        <w:rPr>
          <w:sz w:val="16"/>
        </w:rPr>
      </w:pPr>
      <w:r w:rsidRPr="002E04DA">
        <w:rPr>
          <w:sz w:val="16"/>
        </w:rPr>
        <w:t xml:space="preserve">A World Bank study on the global water picture in 2016 noted that </w:t>
      </w:r>
      <w:r w:rsidRPr="002E04DA">
        <w:rPr>
          <w:rStyle w:val="StyleUnderline"/>
        </w:rPr>
        <w:t>entire regions</w:t>
      </w:r>
      <w:r w:rsidRPr="002E04DA">
        <w:rPr>
          <w:sz w:val="16"/>
        </w:rPr>
        <w:t xml:space="preserve"> </w:t>
      </w:r>
      <w:r w:rsidRPr="002E04DA">
        <w:rPr>
          <w:rStyle w:val="StyleUnderline"/>
        </w:rPr>
        <w:t>may see their</w:t>
      </w:r>
      <w:r w:rsidRPr="002E04DA">
        <w:rPr>
          <w:sz w:val="16"/>
        </w:rPr>
        <w:t xml:space="preserve"> </w:t>
      </w:r>
      <w:r w:rsidRPr="002E04DA">
        <w:rPr>
          <w:rStyle w:val="Emphasis"/>
        </w:rPr>
        <w:t>g</w:t>
      </w:r>
      <w:r w:rsidRPr="002E04DA">
        <w:rPr>
          <w:sz w:val="16"/>
        </w:rPr>
        <w:t xml:space="preserve">ross </w:t>
      </w:r>
      <w:r w:rsidRPr="002E04DA">
        <w:rPr>
          <w:rStyle w:val="Emphasis"/>
        </w:rPr>
        <w:t>d</w:t>
      </w:r>
      <w:r w:rsidRPr="002E04DA">
        <w:rPr>
          <w:sz w:val="16"/>
        </w:rPr>
        <w:t>omestic</w:t>
      </w:r>
      <w:r w:rsidRPr="002E04DA">
        <w:rPr>
          <w:rStyle w:val="Emphasis"/>
        </w:rPr>
        <w:t xml:space="preserve"> p</w:t>
      </w:r>
      <w:r w:rsidRPr="002E04DA">
        <w:rPr>
          <w:sz w:val="16"/>
        </w:rPr>
        <w:t xml:space="preserve">roduct </w:t>
      </w:r>
      <w:r w:rsidRPr="002E04DA">
        <w:rPr>
          <w:rStyle w:val="StyleUnderline"/>
        </w:rPr>
        <w:t xml:space="preserve">decline by up to 6 percent </w:t>
      </w:r>
      <w:r w:rsidRPr="002E04DA">
        <w:rPr>
          <w:sz w:val="16"/>
        </w:rPr>
        <w:t xml:space="preserve">by 2050 </w:t>
      </w:r>
      <w:r w:rsidRPr="002E04DA">
        <w:rPr>
          <w:rStyle w:val="StyleUnderline"/>
        </w:rPr>
        <w:t>due to water-related losses</w:t>
      </w:r>
      <w:r w:rsidRPr="002E04DA">
        <w:rPr>
          <w:sz w:val="16"/>
        </w:rPr>
        <w:t xml:space="preserve"> in agriculture, health, income and property. The areas highlighted consist of many of the world’s largest population concentrations, regions with developing economies, intensive and unsustainable agricultural practices and high occurrences of drought.</w:t>
      </w:r>
    </w:p>
    <w:p w14:paraId="610E23F1" w14:textId="77777777" w:rsidR="00235EE3" w:rsidRDefault="00235EE3" w:rsidP="00235EE3">
      <w:pPr>
        <w:rPr>
          <w:rStyle w:val="Emphasis"/>
        </w:rPr>
      </w:pPr>
      <w:r w:rsidRPr="004D3663">
        <w:rPr>
          <w:rStyle w:val="Emphasis"/>
          <w:highlight w:val="yellow"/>
        </w:rPr>
        <w:t>Dam-building</w:t>
      </w:r>
      <w:r w:rsidRPr="002E04DA">
        <w:rPr>
          <w:rStyle w:val="StyleUnderline"/>
        </w:rPr>
        <w:t xml:space="preserve"> </w:t>
      </w:r>
      <w:r w:rsidRPr="004D3663">
        <w:rPr>
          <w:rStyle w:val="StyleUnderline"/>
          <w:highlight w:val="yellow"/>
        </w:rPr>
        <w:t>and</w:t>
      </w:r>
      <w:r w:rsidRPr="002E04DA">
        <w:rPr>
          <w:rStyle w:val="StyleUnderline"/>
        </w:rPr>
        <w:t xml:space="preserve"> its </w:t>
      </w:r>
      <w:r w:rsidRPr="002E04DA">
        <w:rPr>
          <w:rStyle w:val="Emphasis"/>
        </w:rPr>
        <w:t xml:space="preserve">downstream </w:t>
      </w:r>
      <w:r w:rsidRPr="004D3663">
        <w:rPr>
          <w:rStyle w:val="Emphasis"/>
          <w:highlight w:val="yellow"/>
        </w:rPr>
        <w:t>effects</w:t>
      </w:r>
      <w:r w:rsidRPr="002E04DA">
        <w:rPr>
          <w:rStyle w:val="StyleUnderline"/>
        </w:rPr>
        <w:t xml:space="preserve"> </w:t>
      </w:r>
      <w:r w:rsidRPr="004D3663">
        <w:rPr>
          <w:rStyle w:val="StyleUnderline"/>
          <w:highlight w:val="yellow"/>
        </w:rPr>
        <w:t xml:space="preserve">across </w:t>
      </w:r>
      <w:r w:rsidRPr="004D3663">
        <w:rPr>
          <w:rStyle w:val="Emphasis"/>
          <w:highlight w:val="yellow"/>
        </w:rPr>
        <w:t>national borders</w:t>
      </w:r>
      <w:r w:rsidRPr="002E04DA">
        <w:rPr>
          <w:sz w:val="16"/>
        </w:rPr>
        <w:t>—</w:t>
      </w:r>
      <w:r w:rsidRPr="002E04DA">
        <w:rPr>
          <w:rStyle w:val="StyleUnderline"/>
        </w:rPr>
        <w:t>as in the case of</w:t>
      </w:r>
      <w:r w:rsidRPr="002E04DA">
        <w:rPr>
          <w:sz w:val="16"/>
        </w:rPr>
        <w:t xml:space="preserve"> Ethiopia’s Grand Ethiopian Renaissance Dam and </w:t>
      </w:r>
      <w:r w:rsidRPr="002E04DA">
        <w:rPr>
          <w:rStyle w:val="StyleUnderline"/>
        </w:rPr>
        <w:t xml:space="preserve">China’s water diversion project </w:t>
      </w:r>
      <w:r w:rsidRPr="002E04DA">
        <w:rPr>
          <w:sz w:val="16"/>
        </w:rPr>
        <w:t xml:space="preserve">from the </w:t>
      </w:r>
      <w:proofErr w:type="spellStart"/>
      <w:r w:rsidRPr="002E04DA">
        <w:rPr>
          <w:sz w:val="16"/>
        </w:rPr>
        <w:t>Yarlung</w:t>
      </w:r>
      <w:proofErr w:type="spellEnd"/>
      <w:r w:rsidRPr="002E04DA">
        <w:rPr>
          <w:sz w:val="16"/>
        </w:rPr>
        <w:t xml:space="preserve"> </w:t>
      </w:r>
      <w:proofErr w:type="spellStart"/>
      <w:r w:rsidRPr="002E04DA">
        <w:rPr>
          <w:sz w:val="16"/>
        </w:rPr>
        <w:t>Tsangpo</w:t>
      </w:r>
      <w:proofErr w:type="spellEnd"/>
      <w:r w:rsidRPr="002E04DA">
        <w:rPr>
          <w:sz w:val="16"/>
        </w:rPr>
        <w:t xml:space="preserve"> River in southern Tibet—</w:t>
      </w:r>
      <w:r w:rsidRPr="004D3663">
        <w:rPr>
          <w:rStyle w:val="StyleUnderline"/>
          <w:highlight w:val="yellow"/>
        </w:rPr>
        <w:t xml:space="preserve">threaten to </w:t>
      </w:r>
      <w:r w:rsidRPr="004D3663">
        <w:rPr>
          <w:rStyle w:val="Emphasis"/>
          <w:highlight w:val="yellow"/>
        </w:rPr>
        <w:t>escalate tensions</w:t>
      </w:r>
      <w:r w:rsidRPr="002E04DA">
        <w:rPr>
          <w:sz w:val="16"/>
        </w:rPr>
        <w:t xml:space="preserve"> </w:t>
      </w:r>
      <w:r w:rsidRPr="004D3663">
        <w:rPr>
          <w:rStyle w:val="StyleUnderline"/>
          <w:highlight w:val="yellow"/>
        </w:rPr>
        <w:t>or</w:t>
      </w:r>
      <w:r w:rsidRPr="004D3663">
        <w:rPr>
          <w:sz w:val="16"/>
          <w:highlight w:val="yellow"/>
        </w:rPr>
        <w:t xml:space="preserve"> </w:t>
      </w:r>
      <w:r w:rsidRPr="004D3663">
        <w:rPr>
          <w:rStyle w:val="Emphasis"/>
          <w:highlight w:val="yellow"/>
        </w:rPr>
        <w:t>redefine national claims</w:t>
      </w:r>
      <w:r w:rsidRPr="004D3663">
        <w:rPr>
          <w:sz w:val="16"/>
          <w:highlight w:val="yellow"/>
        </w:rPr>
        <w:t xml:space="preserve"> </w:t>
      </w:r>
      <w:r w:rsidRPr="004D3663">
        <w:rPr>
          <w:rStyle w:val="StyleUnderline"/>
          <w:highlight w:val="yellow"/>
        </w:rPr>
        <w:t>over</w:t>
      </w:r>
      <w:r w:rsidRPr="004D3663">
        <w:rPr>
          <w:sz w:val="16"/>
          <w:highlight w:val="yellow"/>
        </w:rPr>
        <w:t xml:space="preserve"> </w:t>
      </w:r>
      <w:r w:rsidRPr="004D3663">
        <w:rPr>
          <w:rStyle w:val="Emphasis"/>
          <w:highlight w:val="yellow"/>
        </w:rPr>
        <w:t>disputed regions.</w:t>
      </w:r>
    </w:p>
    <w:p w14:paraId="7685C3F7" w14:textId="77777777" w:rsidR="00235EE3" w:rsidRDefault="00235EE3" w:rsidP="00235EE3">
      <w:pPr>
        <w:rPr>
          <w:rStyle w:val="StyleUnderline"/>
        </w:rPr>
      </w:pPr>
      <w:r w:rsidRPr="002E04DA">
        <w:rPr>
          <w:rStyle w:val="StyleUnderline"/>
        </w:rPr>
        <w:t xml:space="preserve">Such </w:t>
      </w:r>
      <w:r w:rsidRPr="004D3663">
        <w:rPr>
          <w:rStyle w:val="StyleUnderline"/>
          <w:highlight w:val="yellow"/>
        </w:rPr>
        <w:t xml:space="preserve">disputes could </w:t>
      </w:r>
      <w:r w:rsidRPr="004D3663">
        <w:rPr>
          <w:rStyle w:val="Emphasis"/>
          <w:highlight w:val="yellow"/>
        </w:rPr>
        <w:t>mushroom across the globe</w:t>
      </w:r>
      <w:r w:rsidRPr="004D3663">
        <w:rPr>
          <w:sz w:val="16"/>
          <w:highlight w:val="yellow"/>
        </w:rPr>
        <w:t xml:space="preserve"> </w:t>
      </w:r>
      <w:r w:rsidRPr="002E04DA">
        <w:rPr>
          <w:rStyle w:val="StyleUnderline"/>
        </w:rPr>
        <w:t>in the face of broader demographic and resource shifts.</w:t>
      </w:r>
    </w:p>
    <w:p w14:paraId="04BBDEC2" w14:textId="77777777" w:rsidR="00235EE3" w:rsidRPr="002E04DA" w:rsidRDefault="00235EE3" w:rsidP="00235EE3">
      <w:pPr>
        <w:rPr>
          <w:sz w:val="16"/>
        </w:rPr>
      </w:pPr>
      <w:r w:rsidRPr="002E04DA">
        <w:rPr>
          <w:sz w:val="16"/>
        </w:rPr>
        <w:t xml:space="preserve">According to the Pacific Institute’s water conflict chronology database, </w:t>
      </w:r>
      <w:r w:rsidRPr="002E04DA">
        <w:rPr>
          <w:rStyle w:val="StyleUnderline"/>
        </w:rPr>
        <w:t>eighteen water-related incidents occurred in 2018 alone</w:t>
      </w:r>
      <w:r w:rsidRPr="002E04DA">
        <w:rPr>
          <w:sz w:val="16"/>
        </w:rPr>
        <w:t>, ranging from violence erupting at protests over water management to outright fighting between competing communities over access to water and herding rights.</w:t>
      </w:r>
    </w:p>
    <w:p w14:paraId="365D6E0D" w14:textId="77777777" w:rsidR="00235EE3" w:rsidRPr="002E04DA" w:rsidRDefault="00235EE3" w:rsidP="00235EE3">
      <w:pPr>
        <w:rPr>
          <w:sz w:val="16"/>
        </w:rPr>
      </w:pPr>
      <w:r w:rsidRPr="002E04DA">
        <w:rPr>
          <w:rStyle w:val="StyleUnderline"/>
        </w:rPr>
        <w:t>These incidents appear destined to become more</w:t>
      </w:r>
      <w:r w:rsidRPr="002E04DA">
        <w:rPr>
          <w:sz w:val="16"/>
        </w:rPr>
        <w:t xml:space="preserve"> </w:t>
      </w:r>
      <w:r w:rsidRPr="002E04DA">
        <w:rPr>
          <w:rStyle w:val="StyleUnderline"/>
        </w:rPr>
        <w:t>a</w:t>
      </w:r>
      <w:r w:rsidRPr="002E04DA">
        <w:rPr>
          <w:sz w:val="16"/>
        </w:rPr>
        <w:t xml:space="preserve"> </w:t>
      </w:r>
      <w:r w:rsidRPr="002E04DA">
        <w:rPr>
          <w:rStyle w:val="Emphasis"/>
        </w:rPr>
        <w:t>norm</w:t>
      </w:r>
      <w:r w:rsidRPr="002E04DA">
        <w:rPr>
          <w:sz w:val="16"/>
        </w:rPr>
        <w:t xml:space="preserve"> </w:t>
      </w:r>
      <w:r w:rsidRPr="002E04DA">
        <w:rPr>
          <w:rStyle w:val="StyleUnderline"/>
        </w:rPr>
        <w:t xml:space="preserve">than an outlier as </w:t>
      </w:r>
      <w:r w:rsidRPr="004D3663">
        <w:rPr>
          <w:rStyle w:val="StyleUnderline"/>
          <w:highlight w:val="yellow"/>
        </w:rPr>
        <w:t>water</w:t>
      </w:r>
      <w:r w:rsidRPr="002E04DA">
        <w:rPr>
          <w:rStyle w:val="StyleUnderline"/>
        </w:rPr>
        <w:t xml:space="preserve"> resources </w:t>
      </w:r>
      <w:proofErr w:type="gramStart"/>
      <w:r w:rsidRPr="002E04DA">
        <w:rPr>
          <w:rStyle w:val="StyleUnderline"/>
        </w:rPr>
        <w:t>are</w:t>
      </w:r>
      <w:proofErr w:type="gramEnd"/>
      <w:r w:rsidRPr="002E04DA">
        <w:rPr>
          <w:rStyle w:val="StyleUnderline"/>
        </w:rPr>
        <w:t xml:space="preserve"> consumed faster than rainfall replenishment in some areas and </w:t>
      </w:r>
      <w:r w:rsidRPr="004D3663">
        <w:rPr>
          <w:rStyle w:val="StyleUnderline"/>
          <w:highlight w:val="yellow"/>
        </w:rPr>
        <w:t>limitations</w:t>
      </w:r>
      <w:r w:rsidRPr="002E04DA">
        <w:rPr>
          <w:rStyle w:val="StyleUnderline"/>
        </w:rPr>
        <w:t xml:space="preserve"> </w:t>
      </w:r>
      <w:r w:rsidRPr="004D3663">
        <w:rPr>
          <w:rStyle w:val="Emphasis"/>
          <w:highlight w:val="yellow"/>
        </w:rPr>
        <w:t>exacerbate</w:t>
      </w:r>
      <w:r w:rsidRPr="002E04DA">
        <w:rPr>
          <w:rStyle w:val="Emphasis"/>
        </w:rPr>
        <w:t xml:space="preserve"> longstanding </w:t>
      </w:r>
      <w:r w:rsidRPr="004D3663">
        <w:rPr>
          <w:rStyle w:val="Emphasis"/>
          <w:highlight w:val="yellow"/>
        </w:rPr>
        <w:t>tensions</w:t>
      </w:r>
      <w:r w:rsidRPr="002E04DA">
        <w:rPr>
          <w:rStyle w:val="Emphasis"/>
        </w:rPr>
        <w:t>,</w:t>
      </w:r>
      <w:r w:rsidRPr="002E04DA">
        <w:rPr>
          <w:sz w:val="16"/>
        </w:rPr>
        <w:t xml:space="preserve"> </w:t>
      </w:r>
      <w:r w:rsidRPr="002E04DA">
        <w:rPr>
          <w:rStyle w:val="StyleUnderline"/>
        </w:rPr>
        <w:t xml:space="preserve">be they </w:t>
      </w:r>
      <w:r w:rsidRPr="004D3663">
        <w:rPr>
          <w:rStyle w:val="Emphasis"/>
          <w:highlight w:val="yellow"/>
        </w:rPr>
        <w:t>ethnic</w:t>
      </w:r>
      <w:r w:rsidRPr="004D3663">
        <w:rPr>
          <w:sz w:val="16"/>
          <w:highlight w:val="yellow"/>
        </w:rPr>
        <w:t xml:space="preserve">, </w:t>
      </w:r>
      <w:r w:rsidRPr="004D3663">
        <w:rPr>
          <w:rStyle w:val="Emphasis"/>
          <w:highlight w:val="yellow"/>
        </w:rPr>
        <w:t>tribal</w:t>
      </w:r>
      <w:r w:rsidRPr="004D3663">
        <w:rPr>
          <w:sz w:val="16"/>
          <w:highlight w:val="yellow"/>
        </w:rPr>
        <w:t xml:space="preserve"> </w:t>
      </w:r>
      <w:r w:rsidRPr="004D3663">
        <w:rPr>
          <w:rStyle w:val="StyleUnderline"/>
          <w:highlight w:val="yellow"/>
        </w:rPr>
        <w:t>or</w:t>
      </w:r>
      <w:r w:rsidRPr="004D3663">
        <w:rPr>
          <w:sz w:val="16"/>
          <w:highlight w:val="yellow"/>
        </w:rPr>
        <w:t xml:space="preserve"> </w:t>
      </w:r>
      <w:r w:rsidRPr="004D3663">
        <w:rPr>
          <w:rStyle w:val="Emphasis"/>
          <w:highlight w:val="yellow"/>
        </w:rPr>
        <w:t>national-</w:t>
      </w:r>
      <w:r w:rsidRPr="002E04DA">
        <w:rPr>
          <w:rStyle w:val="Emphasis"/>
        </w:rPr>
        <w:t>based</w:t>
      </w:r>
      <w:r w:rsidRPr="002E04DA">
        <w:rPr>
          <w:sz w:val="16"/>
        </w:rPr>
        <w:t xml:space="preserve">. </w:t>
      </w:r>
      <w:r w:rsidRPr="002E04DA">
        <w:rPr>
          <w:rStyle w:val="StyleUnderline"/>
        </w:rPr>
        <w:t xml:space="preserve">Delicate tradeoff systems between nations located upstream and downstream of major rivers threaten to be </w:t>
      </w:r>
      <w:r w:rsidRPr="002E04DA">
        <w:rPr>
          <w:rStyle w:val="Emphasis"/>
        </w:rPr>
        <w:t>undone by disruptions</w:t>
      </w:r>
      <w:r w:rsidRPr="002E04DA">
        <w:rPr>
          <w:sz w:val="16"/>
        </w:rPr>
        <w:t>, as in the case of Central Asian countries sharing parts of the Fergana Valley.</w:t>
      </w:r>
    </w:p>
    <w:p w14:paraId="3953BDB1" w14:textId="77777777" w:rsidR="00235EE3" w:rsidRDefault="00235EE3" w:rsidP="00235EE3">
      <w:pPr>
        <w:rPr>
          <w:rStyle w:val="StyleUnderline"/>
        </w:rPr>
      </w:pPr>
      <w:r w:rsidRPr="002E04DA">
        <w:rPr>
          <w:sz w:val="16"/>
        </w:rPr>
        <w:t xml:space="preserve">In addition, </w:t>
      </w:r>
      <w:r w:rsidRPr="004D3663">
        <w:rPr>
          <w:rStyle w:val="StyleUnderline"/>
          <w:highlight w:val="yellow"/>
        </w:rPr>
        <w:t>scarcity issues</w:t>
      </w:r>
      <w:r w:rsidRPr="002E04DA">
        <w:rPr>
          <w:rStyle w:val="StyleUnderline"/>
        </w:rPr>
        <w:t xml:space="preserve"> may </w:t>
      </w:r>
      <w:r w:rsidRPr="004D3663">
        <w:rPr>
          <w:rStyle w:val="StyleUnderline"/>
          <w:highlight w:val="yellow"/>
        </w:rPr>
        <w:t>create</w:t>
      </w:r>
      <w:r w:rsidRPr="002E04DA">
        <w:rPr>
          <w:rStyle w:val="StyleUnderline"/>
        </w:rPr>
        <w:t xml:space="preserve"> </w:t>
      </w:r>
      <w:r w:rsidRPr="004D3663">
        <w:rPr>
          <w:rStyle w:val="Emphasis"/>
          <w:highlight w:val="yellow"/>
        </w:rPr>
        <w:t>internal security pressures</w:t>
      </w:r>
      <w:r w:rsidRPr="002E04DA">
        <w:rPr>
          <w:sz w:val="16"/>
        </w:rPr>
        <w:t xml:space="preserve"> </w:t>
      </w:r>
      <w:r w:rsidRPr="004D3663">
        <w:rPr>
          <w:rStyle w:val="StyleUnderline"/>
          <w:highlight w:val="yellow"/>
        </w:rPr>
        <w:t xml:space="preserve">by leading to </w:t>
      </w:r>
      <w:r w:rsidRPr="004D3663">
        <w:rPr>
          <w:rStyle w:val="Emphasis"/>
          <w:highlight w:val="yellow"/>
        </w:rPr>
        <w:t>radicalization</w:t>
      </w:r>
      <w:r w:rsidRPr="002E04DA">
        <w:rPr>
          <w:rStyle w:val="StyleUnderline"/>
        </w:rPr>
        <w:t xml:space="preserve"> amongst vulnerable population sectors.</w:t>
      </w:r>
    </w:p>
    <w:p w14:paraId="5CA10864" w14:textId="77777777" w:rsidR="00235EE3" w:rsidRDefault="00235EE3" w:rsidP="00235EE3">
      <w:pPr>
        <w:rPr>
          <w:rStyle w:val="StyleUnderline"/>
        </w:rPr>
      </w:pPr>
      <w:r w:rsidRPr="002E04DA">
        <w:rPr>
          <w:sz w:val="16"/>
        </w:rPr>
        <w:t xml:space="preserve">With water a vital and finite resource, the world’s industrialized nations are naturally protective of local supply and place a premium on water security in instances where water flows across shared borders. </w:t>
      </w:r>
      <w:r w:rsidRPr="004D3663">
        <w:rPr>
          <w:rStyle w:val="StyleUnderline"/>
          <w:highlight w:val="yellow"/>
        </w:rPr>
        <w:t>When mixed</w:t>
      </w:r>
      <w:r w:rsidRPr="002E04DA">
        <w:rPr>
          <w:rStyle w:val="StyleUnderline"/>
        </w:rPr>
        <w:t xml:space="preserve"> </w:t>
      </w:r>
      <w:r w:rsidRPr="004D3663">
        <w:rPr>
          <w:rStyle w:val="StyleUnderline"/>
          <w:highlight w:val="yellow"/>
        </w:rPr>
        <w:t>with</w:t>
      </w:r>
      <w:r w:rsidRPr="002E04DA">
        <w:rPr>
          <w:rStyle w:val="StyleUnderline"/>
        </w:rPr>
        <w:t xml:space="preserve"> </w:t>
      </w:r>
      <w:r w:rsidRPr="004D3663">
        <w:rPr>
          <w:rStyle w:val="Emphasis"/>
          <w:highlight w:val="yellow"/>
        </w:rPr>
        <w:t>political disputes</w:t>
      </w:r>
      <w:r w:rsidRPr="004D3663">
        <w:rPr>
          <w:rStyle w:val="StyleUnderline"/>
          <w:highlight w:val="yellow"/>
        </w:rPr>
        <w:t xml:space="preserve"> or </w:t>
      </w:r>
      <w:r w:rsidRPr="004D3663">
        <w:rPr>
          <w:rStyle w:val="Emphasis"/>
          <w:highlight w:val="yellow"/>
        </w:rPr>
        <w:t>rivalries</w:t>
      </w:r>
      <w:r w:rsidRPr="002E04DA">
        <w:rPr>
          <w:rStyle w:val="StyleUnderline"/>
        </w:rPr>
        <w:t xml:space="preserve">, </w:t>
      </w:r>
      <w:r w:rsidRPr="004D3663">
        <w:rPr>
          <w:rStyle w:val="StyleUnderline"/>
          <w:highlight w:val="yellow"/>
        </w:rPr>
        <w:t xml:space="preserve">resource pressures may act as a </w:t>
      </w:r>
      <w:r w:rsidRPr="004D3663">
        <w:rPr>
          <w:rStyle w:val="Emphasis"/>
          <w:highlight w:val="yellow"/>
        </w:rPr>
        <w:t>catalyst for armed conflict</w:t>
      </w:r>
      <w:r w:rsidRPr="004D3663">
        <w:rPr>
          <w:rStyle w:val="StyleUnderline"/>
          <w:highlight w:val="yellow"/>
        </w:rPr>
        <w:t>.</w:t>
      </w:r>
    </w:p>
    <w:p w14:paraId="28CBBD0C" w14:textId="77777777" w:rsidR="00235EE3" w:rsidRDefault="00235EE3" w:rsidP="00235EE3">
      <w:pPr>
        <w:rPr>
          <w:rStyle w:val="StyleUnderline"/>
        </w:rPr>
      </w:pPr>
      <w:r w:rsidRPr="002E04DA">
        <w:rPr>
          <w:rStyle w:val="StyleUnderline"/>
        </w:rPr>
        <w:t xml:space="preserve">Wars over water resources </w:t>
      </w:r>
      <w:r w:rsidRPr="002E04DA">
        <w:rPr>
          <w:rStyle w:val="Emphasis"/>
        </w:rPr>
        <w:t>are not without precedent</w:t>
      </w:r>
      <w:r w:rsidRPr="002E04DA">
        <w:rPr>
          <w:sz w:val="16"/>
        </w:rPr>
        <w:t xml:space="preserve">. </w:t>
      </w:r>
      <w:r w:rsidRPr="002E04DA">
        <w:rPr>
          <w:rStyle w:val="StyleUnderline"/>
        </w:rPr>
        <w:t>The Six-Day War</w:t>
      </w:r>
      <w:r w:rsidRPr="002E04DA">
        <w:rPr>
          <w:sz w:val="16"/>
        </w:rPr>
        <w:t xml:space="preserve"> of 1967, for instance, </w:t>
      </w:r>
      <w:r w:rsidRPr="002E04DA">
        <w:rPr>
          <w:rStyle w:val="StyleUnderline"/>
        </w:rPr>
        <w:t xml:space="preserve">was in part an Israeli military response to a Syrian attempt to dam the </w:t>
      </w:r>
      <w:proofErr w:type="spellStart"/>
      <w:r w:rsidRPr="002E04DA">
        <w:rPr>
          <w:rStyle w:val="StyleUnderline"/>
        </w:rPr>
        <w:t>Yarmuk</w:t>
      </w:r>
      <w:proofErr w:type="spellEnd"/>
      <w:r w:rsidRPr="002E04DA">
        <w:rPr>
          <w:rStyle w:val="StyleUnderline"/>
        </w:rPr>
        <w:t xml:space="preserve"> Rive</w:t>
      </w:r>
      <w:r w:rsidRPr="002E04DA">
        <w:rPr>
          <w:sz w:val="16"/>
        </w:rPr>
        <w:t xml:space="preserve">r, a tributary of the Jordan River, </w:t>
      </w:r>
      <w:r w:rsidRPr="002E04DA">
        <w:rPr>
          <w:rStyle w:val="StyleUnderline"/>
        </w:rPr>
        <w:t>a crucial water source for Israel.</w:t>
      </w:r>
    </w:p>
    <w:p w14:paraId="2B202B3C" w14:textId="77777777" w:rsidR="00235EE3" w:rsidRDefault="00235EE3" w:rsidP="00235EE3">
      <w:pPr>
        <w:rPr>
          <w:rStyle w:val="Emphasis"/>
        </w:rPr>
      </w:pPr>
      <w:r w:rsidRPr="002E04DA">
        <w:rPr>
          <w:rStyle w:val="StyleUnderline"/>
        </w:rPr>
        <w:t xml:space="preserve">Another potential </w:t>
      </w:r>
      <w:r w:rsidRPr="004D3663">
        <w:rPr>
          <w:rStyle w:val="StyleUnderline"/>
          <w:highlight w:val="yellow"/>
        </w:rPr>
        <w:t>flashpoint</w:t>
      </w:r>
      <w:r w:rsidRPr="002E04DA">
        <w:rPr>
          <w:rStyle w:val="StyleUnderline"/>
        </w:rPr>
        <w:t xml:space="preserve"> </w:t>
      </w:r>
      <w:r w:rsidRPr="004D3663">
        <w:rPr>
          <w:rStyle w:val="StyleUnderline"/>
          <w:highlight w:val="yellow"/>
        </w:rPr>
        <w:t>exists</w:t>
      </w:r>
      <w:r w:rsidRPr="002E04DA">
        <w:rPr>
          <w:rStyle w:val="StyleUnderline"/>
        </w:rPr>
        <w:t xml:space="preserve"> </w:t>
      </w:r>
      <w:r w:rsidRPr="004D3663">
        <w:rPr>
          <w:rStyle w:val="StyleUnderline"/>
          <w:highlight w:val="yellow"/>
        </w:rPr>
        <w:t>in</w:t>
      </w:r>
      <w:r w:rsidRPr="002E04DA">
        <w:rPr>
          <w:rStyle w:val="StyleUnderline"/>
        </w:rPr>
        <w:t xml:space="preserve"> one of the world’s most tense arenas: </w:t>
      </w:r>
      <w:r w:rsidRPr="002E04DA">
        <w:rPr>
          <w:rStyle w:val="Emphasis"/>
        </w:rPr>
        <w:t xml:space="preserve">the border between </w:t>
      </w:r>
      <w:r w:rsidRPr="004D3663">
        <w:rPr>
          <w:rStyle w:val="Emphasis"/>
          <w:highlight w:val="yellow"/>
        </w:rPr>
        <w:t>India and Pakistan</w:t>
      </w:r>
      <w:r w:rsidRPr="002E04DA">
        <w:rPr>
          <w:rStyle w:val="StyleUnderline"/>
        </w:rPr>
        <w:t>.</w:t>
      </w:r>
      <w:r w:rsidRPr="002E04DA">
        <w:rPr>
          <w:sz w:val="16"/>
        </w:rPr>
        <w:t xml:space="preserve"> </w:t>
      </w:r>
      <w:r w:rsidRPr="002E04DA">
        <w:rPr>
          <w:rStyle w:val="StyleUnderline"/>
        </w:rPr>
        <w:t xml:space="preserve">There the potential </w:t>
      </w:r>
      <w:r w:rsidRPr="004D3663">
        <w:rPr>
          <w:rStyle w:val="StyleUnderline"/>
          <w:highlight w:val="yellow"/>
        </w:rPr>
        <w:t>repudiation of</w:t>
      </w:r>
      <w:r w:rsidRPr="002E04DA">
        <w:rPr>
          <w:rStyle w:val="StyleUnderline"/>
        </w:rPr>
        <w:t xml:space="preserve"> a water-sharing agreement </w:t>
      </w:r>
      <w:r w:rsidRPr="002E04DA">
        <w:rPr>
          <w:sz w:val="16"/>
        </w:rPr>
        <w:t xml:space="preserve">brokered by the World Bank in 1960, </w:t>
      </w:r>
      <w:r w:rsidRPr="004D3663">
        <w:rPr>
          <w:rStyle w:val="StyleUnderline"/>
          <w:highlight w:val="yellow"/>
        </w:rPr>
        <w:t>the Indus Waters Treaty</w:t>
      </w:r>
      <w:r w:rsidRPr="002E04DA">
        <w:rPr>
          <w:sz w:val="16"/>
        </w:rPr>
        <w:t xml:space="preserve">, </w:t>
      </w:r>
      <w:r w:rsidRPr="004D3663">
        <w:rPr>
          <w:rStyle w:val="StyleUnderline"/>
          <w:highlight w:val="yellow"/>
        </w:rPr>
        <w:t>would</w:t>
      </w:r>
      <w:r w:rsidRPr="002E04DA">
        <w:rPr>
          <w:rStyle w:val="StyleUnderline"/>
        </w:rPr>
        <w:t xml:space="preserve"> serve to </w:t>
      </w:r>
      <w:r w:rsidRPr="002E04DA">
        <w:rPr>
          <w:rStyle w:val="Emphasis"/>
        </w:rPr>
        <w:t xml:space="preserve">further </w:t>
      </w:r>
      <w:r w:rsidRPr="004D3663">
        <w:rPr>
          <w:rStyle w:val="Emphasis"/>
          <w:highlight w:val="yellow"/>
        </w:rPr>
        <w:t>damage relations</w:t>
      </w:r>
      <w:r w:rsidRPr="002E04DA">
        <w:rPr>
          <w:sz w:val="16"/>
        </w:rPr>
        <w:t xml:space="preserve"> </w:t>
      </w:r>
      <w:r w:rsidRPr="002E04DA">
        <w:rPr>
          <w:rStyle w:val="StyleUnderline"/>
        </w:rPr>
        <w:t>between Pakistan and India, potentially</w:t>
      </w:r>
      <w:r w:rsidRPr="002E04DA">
        <w:rPr>
          <w:sz w:val="16"/>
        </w:rPr>
        <w:t xml:space="preserve"> </w:t>
      </w:r>
      <w:r w:rsidRPr="004D3663">
        <w:rPr>
          <w:rStyle w:val="StyleUnderline"/>
          <w:highlight w:val="yellow"/>
        </w:rPr>
        <w:t>sending</w:t>
      </w:r>
      <w:r w:rsidRPr="002E04DA">
        <w:rPr>
          <w:rStyle w:val="StyleUnderline"/>
        </w:rPr>
        <w:t xml:space="preserve"> </w:t>
      </w:r>
      <w:r w:rsidRPr="004D3663">
        <w:rPr>
          <w:rStyle w:val="StyleUnderline"/>
          <w:highlight w:val="yellow"/>
        </w:rPr>
        <w:t>the two</w:t>
      </w:r>
      <w:r w:rsidRPr="002E04DA">
        <w:rPr>
          <w:rStyle w:val="StyleUnderline"/>
        </w:rPr>
        <w:t xml:space="preserve"> rivals </w:t>
      </w:r>
      <w:r w:rsidRPr="004D3663">
        <w:rPr>
          <w:rStyle w:val="Emphasis"/>
          <w:highlight w:val="yellow"/>
        </w:rPr>
        <w:t>spiraling into</w:t>
      </w:r>
      <w:r w:rsidRPr="002E04DA">
        <w:rPr>
          <w:rStyle w:val="Emphasis"/>
        </w:rPr>
        <w:t xml:space="preserve"> a </w:t>
      </w:r>
      <w:r w:rsidRPr="004D3663">
        <w:rPr>
          <w:rStyle w:val="Emphasis"/>
          <w:highlight w:val="yellow"/>
        </w:rPr>
        <w:t>conflict</w:t>
      </w:r>
      <w:r w:rsidRPr="004D3663">
        <w:rPr>
          <w:rStyle w:val="StyleUnderline"/>
          <w:highlight w:val="yellow"/>
        </w:rPr>
        <w:t xml:space="preserve"> that might</w:t>
      </w:r>
      <w:r w:rsidRPr="002E04DA">
        <w:rPr>
          <w:rStyle w:val="StyleUnderline"/>
        </w:rPr>
        <w:t xml:space="preserve"> </w:t>
      </w:r>
      <w:r w:rsidRPr="004D3663">
        <w:rPr>
          <w:rStyle w:val="Emphasis"/>
          <w:highlight w:val="yellow"/>
        </w:rPr>
        <w:t>draw in other nations</w:t>
      </w:r>
      <w:r w:rsidRPr="002E04DA">
        <w:rPr>
          <w:rStyle w:val="Emphasis"/>
        </w:rPr>
        <w:t>.</w:t>
      </w:r>
    </w:p>
    <w:p w14:paraId="0C276747" w14:textId="77777777" w:rsidR="00235EE3" w:rsidRPr="002E04DA" w:rsidRDefault="00235EE3" w:rsidP="00235EE3">
      <w:pPr>
        <w:rPr>
          <w:sz w:val="16"/>
        </w:rPr>
      </w:pPr>
      <w:r w:rsidRPr="002E04DA">
        <w:rPr>
          <w:sz w:val="16"/>
        </w:rPr>
        <w:t>The treaty remains in place despite two wars conducted over that time between the neighboring rivals. This is a credit to the cornerstone of the agreement: the rational self-interest of both signatories. With water at a premium for both, any war over it would threaten the supply of each actor, thus ostensibly negating the pretense for armed conflict.</w:t>
      </w:r>
    </w:p>
    <w:p w14:paraId="5EB1D766" w14:textId="77777777" w:rsidR="00235EE3" w:rsidRPr="002E04DA" w:rsidRDefault="00235EE3" w:rsidP="00235EE3">
      <w:pPr>
        <w:rPr>
          <w:sz w:val="16"/>
        </w:rPr>
      </w:pPr>
      <w:r w:rsidRPr="002E04DA">
        <w:rPr>
          <w:sz w:val="16"/>
        </w:rPr>
        <w:t xml:space="preserve">But </w:t>
      </w:r>
      <w:r w:rsidRPr="002E04DA">
        <w:rPr>
          <w:rStyle w:val="StyleUnderline"/>
        </w:rPr>
        <w:t>with Pakistan facing declining water availability and blaming its situation on India's “water terrorism,” the potential for crisis increases</w:t>
      </w:r>
      <w:r w:rsidRPr="002E04DA">
        <w:rPr>
          <w:sz w:val="16"/>
        </w:rPr>
        <w:t>.</w:t>
      </w:r>
    </w:p>
    <w:p w14:paraId="67A13E44" w14:textId="77777777" w:rsidR="00235EE3" w:rsidRPr="002E04DA" w:rsidRDefault="00235EE3" w:rsidP="00235EE3">
      <w:pPr>
        <w:rPr>
          <w:sz w:val="16"/>
        </w:rPr>
      </w:pPr>
      <w:r w:rsidRPr="002E04DA">
        <w:rPr>
          <w:sz w:val="16"/>
        </w:rPr>
        <w:lastRenderedPageBreak/>
        <w:t>India, which plans for a presumptive “collusive threat” on both its northeast and northwest borders from China and Pakistan, must tread carefully in order to avoid reciprocity from Beijing should the latter turn its back on water rationality. While India holds an upstream riparian advantage over Pakistan in regards to the Sutlej, Beas and Ravi Rivers, so too does China as it relates to major rivers flowing into India from Tibet.</w:t>
      </w:r>
    </w:p>
    <w:p w14:paraId="2FDEAB38" w14:textId="77777777" w:rsidR="00235EE3" w:rsidRDefault="00235EE3" w:rsidP="00235EE3">
      <w:pPr>
        <w:rPr>
          <w:rStyle w:val="Emphasis"/>
        </w:rPr>
      </w:pPr>
      <w:r w:rsidRPr="002E04DA">
        <w:rPr>
          <w:rStyle w:val="StyleUnderline"/>
        </w:rPr>
        <w:t>Considering Pakistan’s water vulnerability</w:t>
      </w:r>
      <w:r w:rsidRPr="002E04DA">
        <w:rPr>
          <w:sz w:val="16"/>
        </w:rPr>
        <w:t>—which involves exploding population growth, poor water utilization and infrastructure maintenance, and unsustainable usage patterns—</w:t>
      </w:r>
      <w:r w:rsidRPr="004D3663">
        <w:rPr>
          <w:rStyle w:val="Emphasis"/>
          <w:highlight w:val="yellow"/>
        </w:rPr>
        <w:t>any threat by India</w:t>
      </w:r>
      <w:r w:rsidRPr="002E04DA">
        <w:rPr>
          <w:rStyle w:val="StyleUnderline"/>
        </w:rPr>
        <w:t xml:space="preserve"> </w:t>
      </w:r>
      <w:r w:rsidRPr="004D3663">
        <w:rPr>
          <w:rStyle w:val="StyleUnderline"/>
          <w:highlight w:val="yellow"/>
        </w:rPr>
        <w:t>to</w:t>
      </w:r>
      <w:r w:rsidRPr="002E04DA">
        <w:rPr>
          <w:rStyle w:val="StyleUnderline"/>
        </w:rPr>
        <w:t xml:space="preserve"> </w:t>
      </w:r>
      <w:r w:rsidRPr="002E04DA">
        <w:rPr>
          <w:rStyle w:val="Emphasis"/>
        </w:rPr>
        <w:t>abrogate the treaty</w:t>
      </w:r>
      <w:r w:rsidRPr="002E04DA">
        <w:rPr>
          <w:rStyle w:val="StyleUnderline"/>
        </w:rPr>
        <w:t xml:space="preserve"> or </w:t>
      </w:r>
      <w:r w:rsidRPr="004D3663">
        <w:rPr>
          <w:rStyle w:val="Emphasis"/>
          <w:highlight w:val="yellow"/>
        </w:rPr>
        <w:t>maximize its use of water</w:t>
      </w:r>
      <w:r w:rsidRPr="002E04DA">
        <w:rPr>
          <w:sz w:val="16"/>
        </w:rPr>
        <w:t xml:space="preserve"> </w:t>
      </w:r>
      <w:r w:rsidRPr="002E04DA">
        <w:rPr>
          <w:rStyle w:val="StyleUnderline"/>
        </w:rPr>
        <w:t xml:space="preserve">from any of the rivers covered under the IWT </w:t>
      </w:r>
      <w:r w:rsidRPr="004D3663">
        <w:rPr>
          <w:rStyle w:val="StyleUnderline"/>
          <w:highlight w:val="yellow"/>
        </w:rPr>
        <w:t>would be seen</w:t>
      </w:r>
      <w:r w:rsidRPr="002E04DA">
        <w:rPr>
          <w:rStyle w:val="StyleUnderline"/>
        </w:rPr>
        <w:t xml:space="preserve"> by Islamabad </w:t>
      </w:r>
      <w:r w:rsidRPr="004D3663">
        <w:rPr>
          <w:rStyle w:val="StyleUnderline"/>
          <w:highlight w:val="yellow"/>
        </w:rPr>
        <w:t>as</w:t>
      </w:r>
      <w:r w:rsidRPr="002E04DA">
        <w:rPr>
          <w:rStyle w:val="StyleUnderline"/>
        </w:rPr>
        <w:t xml:space="preserve"> </w:t>
      </w:r>
      <w:r w:rsidRPr="002E04DA">
        <w:rPr>
          <w:rStyle w:val="Emphasis"/>
        </w:rPr>
        <w:t xml:space="preserve">tantamount to </w:t>
      </w:r>
      <w:r w:rsidRPr="004D3663">
        <w:rPr>
          <w:rStyle w:val="Emphasis"/>
          <w:highlight w:val="yellow"/>
        </w:rPr>
        <w:t>an act of war</w:t>
      </w:r>
      <w:r w:rsidRPr="002E04DA">
        <w:rPr>
          <w:rStyle w:val="Emphasis"/>
        </w:rPr>
        <w:t>.</w:t>
      </w:r>
    </w:p>
    <w:p w14:paraId="0C5B4822" w14:textId="77777777" w:rsidR="00235EE3" w:rsidRPr="0035309A" w:rsidRDefault="00235EE3" w:rsidP="00235EE3">
      <w:pPr>
        <w:rPr>
          <w:b/>
          <w:iCs/>
          <w:u w:val="single"/>
          <w:bdr w:val="single" w:sz="8" w:space="0" w:color="auto"/>
        </w:rPr>
      </w:pPr>
      <w:r w:rsidRPr="002E04DA">
        <w:rPr>
          <w:rStyle w:val="StyleUnderline"/>
        </w:rPr>
        <w:t xml:space="preserve">Factor in Pakistan’s </w:t>
      </w:r>
      <w:r w:rsidRPr="002E04DA">
        <w:rPr>
          <w:rStyle w:val="Emphasis"/>
        </w:rPr>
        <w:t>strategic alignment with China</w:t>
      </w:r>
      <w:r w:rsidRPr="002E04DA">
        <w:rPr>
          <w:sz w:val="16"/>
        </w:rPr>
        <w:t xml:space="preserve"> </w:t>
      </w:r>
      <w:r w:rsidRPr="002E04DA">
        <w:rPr>
          <w:rStyle w:val="StyleUnderline"/>
        </w:rPr>
        <w:t xml:space="preserve">and </w:t>
      </w:r>
      <w:r w:rsidRPr="004D3663">
        <w:rPr>
          <w:rStyle w:val="StyleUnderline"/>
          <w:highlight w:val="yellow"/>
        </w:rPr>
        <w:t>any</w:t>
      </w:r>
      <w:r w:rsidRPr="002E04DA">
        <w:rPr>
          <w:rStyle w:val="StyleUnderline"/>
        </w:rPr>
        <w:t xml:space="preserve"> outbreak of </w:t>
      </w:r>
      <w:r w:rsidRPr="004D3663">
        <w:rPr>
          <w:rStyle w:val="StyleUnderline"/>
          <w:highlight w:val="yellow"/>
        </w:rPr>
        <w:t xml:space="preserve">conflict might </w:t>
      </w:r>
      <w:r w:rsidRPr="004D3663">
        <w:rPr>
          <w:rStyle w:val="Emphasis"/>
          <w:highlight w:val="yellow"/>
        </w:rPr>
        <w:t>draw Beijing in</w:t>
      </w:r>
      <w:r w:rsidRPr="002E04DA">
        <w:rPr>
          <w:rStyle w:val="Emphasis"/>
        </w:rPr>
        <w:t>to the scrum</w:t>
      </w:r>
      <w:r w:rsidRPr="002E04DA">
        <w:rPr>
          <w:sz w:val="16"/>
        </w:rPr>
        <w:t xml:space="preserve">, </w:t>
      </w:r>
      <w:r w:rsidRPr="002E04DA">
        <w:rPr>
          <w:rStyle w:val="StyleUnderline"/>
        </w:rPr>
        <w:t>thereby resulting in India confronting the two-front war its planners most fear</w:t>
      </w:r>
      <w:r w:rsidRPr="002E04DA">
        <w:rPr>
          <w:sz w:val="16"/>
        </w:rPr>
        <w:t xml:space="preserve">. </w:t>
      </w:r>
      <w:r w:rsidRPr="002E04DA">
        <w:rPr>
          <w:rStyle w:val="StyleUnderline"/>
        </w:rPr>
        <w:t xml:space="preserve">Under this scenario, in which </w:t>
      </w:r>
      <w:r w:rsidRPr="004D3663">
        <w:rPr>
          <w:rStyle w:val="Emphasis"/>
          <w:highlight w:val="yellow"/>
        </w:rPr>
        <w:t>three nuclear-armed nations</w:t>
      </w:r>
      <w:r w:rsidRPr="004D3663">
        <w:rPr>
          <w:sz w:val="16"/>
          <w:highlight w:val="yellow"/>
        </w:rPr>
        <w:t xml:space="preserve"> </w:t>
      </w:r>
      <w:r w:rsidRPr="00DF0B01">
        <w:rPr>
          <w:rStyle w:val="StyleUnderline"/>
        </w:rPr>
        <w:t>conduct</w:t>
      </w:r>
      <w:r w:rsidRPr="00DF0B01">
        <w:rPr>
          <w:sz w:val="16"/>
        </w:rPr>
        <w:t xml:space="preserve"> </w:t>
      </w:r>
      <w:r w:rsidRPr="00DF0B01">
        <w:rPr>
          <w:rStyle w:val="Emphasis"/>
        </w:rPr>
        <w:t>military operations</w:t>
      </w:r>
      <w:r w:rsidRPr="00DF0B01">
        <w:rPr>
          <w:sz w:val="16"/>
        </w:rPr>
        <w:t xml:space="preserve"> </w:t>
      </w:r>
      <w:r w:rsidRPr="00DF0B01">
        <w:rPr>
          <w:rStyle w:val="StyleUnderline"/>
        </w:rPr>
        <w:t xml:space="preserve">at some level of intensity, the rest of the world would be left </w:t>
      </w:r>
      <w:r w:rsidRPr="00DF0B01">
        <w:rPr>
          <w:rStyle w:val="Emphasis"/>
        </w:rPr>
        <w:t>scrambling to mediate the crisis at zero hour.</w:t>
      </w:r>
    </w:p>
    <w:p w14:paraId="24EAEA17" w14:textId="77777777" w:rsidR="00235EE3" w:rsidRPr="00F750DE" w:rsidRDefault="00235EE3" w:rsidP="00235EE3"/>
    <w:p w14:paraId="63232E7F" w14:textId="77777777" w:rsidR="00235EE3" w:rsidRDefault="00235EE3" w:rsidP="00235EE3">
      <w:pPr>
        <w:pStyle w:val="Heading3"/>
      </w:pPr>
      <w:r>
        <w:lastRenderedPageBreak/>
        <w:t>1AC – Solvency</w:t>
      </w:r>
    </w:p>
    <w:p w14:paraId="42B413B4" w14:textId="77777777" w:rsidR="00325732" w:rsidRDefault="00325732" w:rsidP="00325732">
      <w:pPr>
        <w:pStyle w:val="Heading4"/>
      </w:pPr>
      <w:r>
        <w:t>Plan: States ought to apply the principles of the Public Trust Doctrine to outer space as well as the limited use of private property management claims</w:t>
      </w:r>
    </w:p>
    <w:p w14:paraId="583CE461" w14:textId="77777777" w:rsidR="00235EE3" w:rsidRDefault="00235EE3" w:rsidP="00235EE3">
      <w:r>
        <w:rPr>
          <w:rStyle w:val="Style13ptBold"/>
        </w:rPr>
        <w:t xml:space="preserve">Babcock 19 </w:t>
      </w:r>
      <w:r>
        <w:t xml:space="preserve">[Hope M. Babcock, </w:t>
      </w:r>
      <w:r w:rsidRPr="00F750DE">
        <w:t xml:space="preserve">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w:t>
      </w:r>
      <w:proofErr w:type="spellStart"/>
      <w:r w:rsidRPr="00F750DE">
        <w:t>LeBoeuf</w:t>
      </w:r>
      <w:proofErr w:type="spellEnd"/>
      <w:r w:rsidRPr="00F750DE">
        <w:t xml:space="preserve">, Lamb, </w:t>
      </w:r>
      <w:proofErr w:type="spellStart"/>
      <w:r w:rsidRPr="00F750DE">
        <w:t>Leiby</w:t>
      </w:r>
      <w:proofErr w:type="spellEnd"/>
      <w:r w:rsidRPr="00F750DE">
        <w:t xml:space="preserve"> &amp; </w:t>
      </w:r>
      <w:proofErr w:type="spellStart"/>
      <w:r w:rsidRPr="00F750DE">
        <w:t>MacRae</w:t>
      </w:r>
      <w:proofErr w:type="spellEnd"/>
      <w:r w:rsidRPr="00F750DE">
        <w:t xml:space="preserv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and served on the Clinton-Gore Transition Team</w:t>
      </w:r>
      <w:r>
        <w:t xml:space="preserve">, 2019, </w:t>
      </w:r>
      <w:r w:rsidRPr="00F750DE">
        <w:t>Syracuse Law R</w:t>
      </w:r>
      <w:r>
        <w:t xml:space="preserve">eview, https://scholarship.law.georgetown.edu/facpub/2201] </w:t>
      </w:r>
      <w:proofErr w:type="spellStart"/>
      <w:r>
        <w:t>simha</w:t>
      </w:r>
      <w:proofErr w:type="spellEnd"/>
    </w:p>
    <w:p w14:paraId="33124CCF" w14:textId="77777777" w:rsidR="00235EE3" w:rsidRDefault="00235EE3" w:rsidP="00235EE3">
      <w:pPr>
        <w:pStyle w:val="ListParagraph"/>
        <w:numPr>
          <w:ilvl w:val="0"/>
          <w:numId w:val="14"/>
        </w:numPr>
      </w:pPr>
      <w:r>
        <w:t>CPR = common pool resource</w:t>
      </w:r>
    </w:p>
    <w:p w14:paraId="6019666E" w14:textId="77777777" w:rsidR="00235EE3" w:rsidRDefault="00235EE3" w:rsidP="00235EE3">
      <w:pPr>
        <w:pStyle w:val="ListParagraph"/>
        <w:numPr>
          <w:ilvl w:val="0"/>
          <w:numId w:val="14"/>
        </w:numPr>
      </w:pPr>
      <w:r>
        <w:t>Outlines normal means</w:t>
      </w:r>
    </w:p>
    <w:p w14:paraId="497B83DE" w14:textId="77777777" w:rsidR="00235EE3" w:rsidRDefault="00235EE3" w:rsidP="00235EE3">
      <w:r>
        <w:t>The PTD offers both an approach for managing an open access commons and a gap-filling tool until a regulatory regime is adopted.507 The doctrine is based on the idea that the “</w:t>
      </w:r>
      <w:r w:rsidRPr="004D3663">
        <w:rPr>
          <w:highlight w:val="yellow"/>
          <w:u w:val="single"/>
        </w:rPr>
        <w:t>sovereign holds certain common properties in trust in perpetuity for the free and unimpeded use of the general public.”</w:t>
      </w:r>
      <w:r>
        <w:t xml:space="preserve">508 The </w:t>
      </w:r>
      <w:r w:rsidRPr="004D3663">
        <w:rPr>
          <w:highlight w:val="yellow"/>
          <w:u w:val="single"/>
        </w:rPr>
        <w:t xml:space="preserve">public’s right to </w:t>
      </w:r>
      <w:r w:rsidRPr="00F750DE">
        <w:rPr>
          <w:u w:val="single"/>
        </w:rPr>
        <w:t xml:space="preserve">access and </w:t>
      </w:r>
      <w:r w:rsidRPr="004D3663">
        <w:rPr>
          <w:highlight w:val="yellow"/>
          <w:u w:val="single"/>
        </w:rPr>
        <w:t>use</w:t>
      </w:r>
      <w:r w:rsidRPr="00F750DE">
        <w:rPr>
          <w:u w:val="single"/>
        </w:rPr>
        <w:t xml:space="preserve"> trust </w:t>
      </w:r>
      <w:r w:rsidRPr="004D3663">
        <w:rPr>
          <w:highlight w:val="yellow"/>
          <w:u w:val="single"/>
        </w:rPr>
        <w:t>resources is never lost, and neither</w:t>
      </w:r>
      <w:r w:rsidRPr="00F750DE">
        <w:rPr>
          <w:u w:val="single"/>
        </w:rPr>
        <w:t xml:space="preserve"> the government nor private individuals </w:t>
      </w:r>
      <w:r w:rsidRPr="004D3663">
        <w:rPr>
          <w:highlight w:val="yellow"/>
          <w:u w:val="single"/>
        </w:rPr>
        <w:t>can alienate or</w:t>
      </w:r>
      <w:r w:rsidRPr="00F750DE">
        <w:rPr>
          <w:u w:val="single"/>
        </w:rPr>
        <w:t xml:space="preserve"> otherwise </w:t>
      </w:r>
      <w:r w:rsidRPr="004D3663">
        <w:rPr>
          <w:highlight w:val="yellow"/>
          <w:u w:val="single"/>
        </w:rPr>
        <w:t>adversely affect</w:t>
      </w:r>
      <w:r w:rsidRPr="00F750DE">
        <w:rPr>
          <w:u w:val="single"/>
        </w:rPr>
        <w:t xml:space="preserve"> those </w:t>
      </w:r>
      <w:r w:rsidRPr="004D3663">
        <w:rPr>
          <w:highlight w:val="yellow"/>
          <w:u w:val="single"/>
        </w:rPr>
        <w:t>resources</w:t>
      </w:r>
      <w:r w:rsidRPr="00F750DE">
        <w:rPr>
          <w:u w:val="single"/>
        </w:rPr>
        <w:t xml:space="preserve"> unless for a comparable public purpose.5</w:t>
      </w:r>
      <w:r>
        <w:t>09 The resources the doctrine protects “have long been part of a ‘taxonomy of property’ [that recognizes] the division of natural wealth into private and public property.”</w:t>
      </w:r>
      <w:r w:rsidRPr="00ED50C9">
        <w:rPr>
          <w:u w:val="single"/>
        </w:rPr>
        <w:t xml:space="preserve">510 “The doctrine places on </w:t>
      </w:r>
      <w:r w:rsidRPr="004D3663">
        <w:rPr>
          <w:highlight w:val="yellow"/>
          <w:u w:val="single"/>
        </w:rPr>
        <w:t>governments</w:t>
      </w:r>
      <w:r w:rsidRPr="00ED50C9">
        <w:rPr>
          <w:u w:val="single"/>
        </w:rPr>
        <w:t xml:space="preserve"> ‘an affirmative, </w:t>
      </w:r>
      <w:r w:rsidRPr="004D3663">
        <w:rPr>
          <w:highlight w:val="yellow"/>
          <w:u w:val="single"/>
        </w:rPr>
        <w:t>ongoing duty to safeguard the long-term preservation of</w:t>
      </w:r>
      <w:r w:rsidRPr="00ED50C9">
        <w:rPr>
          <w:u w:val="single"/>
        </w:rPr>
        <w:t xml:space="preserve"> those </w:t>
      </w:r>
      <w:r w:rsidRPr="004D3663">
        <w:rPr>
          <w:highlight w:val="yellow"/>
          <w:u w:val="single"/>
        </w:rPr>
        <w:t>resources for</w:t>
      </w:r>
      <w:r w:rsidRPr="00ED50C9">
        <w:rPr>
          <w:u w:val="single"/>
        </w:rPr>
        <w:t xml:space="preserve"> the benefit of </w:t>
      </w:r>
      <w:r w:rsidRPr="004D3663">
        <w:rPr>
          <w:highlight w:val="yellow"/>
          <w:u w:val="single"/>
        </w:rPr>
        <w:t>the general</w:t>
      </w:r>
      <w:r w:rsidRPr="00ED50C9">
        <w:rPr>
          <w:u w:val="single"/>
        </w:rPr>
        <w:t xml:space="preserve"> public,’”511 </w:t>
      </w:r>
      <w:r w:rsidRPr="004D3663">
        <w:rPr>
          <w:highlight w:val="yellow"/>
          <w:u w:val="single"/>
        </w:rPr>
        <w:t xml:space="preserve">thus limiting the sovereign’s power </w:t>
      </w:r>
      <w:r w:rsidRPr="00ED50C9">
        <w:rPr>
          <w:u w:val="single"/>
        </w:rPr>
        <w:t xml:space="preserve">on behalf of both present and future individuals.512 It directs the government to manage trust resources for public benefit, not private gain.513 It </w:t>
      </w:r>
      <w:r w:rsidRPr="004D3663">
        <w:rPr>
          <w:highlight w:val="yellow"/>
          <w:u w:val="single"/>
        </w:rPr>
        <w:t>applies t</w:t>
      </w:r>
      <w:r w:rsidRPr="00ED50C9">
        <w:rPr>
          <w:u w:val="single"/>
        </w:rPr>
        <w:t xml:space="preserve">o </w:t>
      </w:r>
      <w:r w:rsidRPr="004D3663">
        <w:rPr>
          <w:highlight w:val="yellow"/>
          <w:u w:val="single"/>
        </w:rPr>
        <w:t>private as well as public resources and</w:t>
      </w:r>
      <w:r w:rsidRPr="00ED50C9">
        <w:rPr>
          <w:u w:val="single"/>
        </w:rPr>
        <w:t xml:space="preserve"> is used to </w:t>
      </w:r>
      <w:r w:rsidRPr="004D3663">
        <w:rPr>
          <w:highlight w:val="yellow"/>
          <w:u w:val="single"/>
        </w:rPr>
        <w:t>preserve</w:t>
      </w:r>
      <w:r w:rsidRPr="00ED50C9">
        <w:rPr>
          <w:u w:val="single"/>
        </w:rPr>
        <w:t xml:space="preserve"> the public’s access to </w:t>
      </w:r>
      <w:r w:rsidRPr="004D3663">
        <w:rPr>
          <w:highlight w:val="yellow"/>
          <w:u w:val="single"/>
        </w:rPr>
        <w:t>CPRs</w:t>
      </w:r>
      <w:r w:rsidRPr="00ED50C9">
        <w:rPr>
          <w:u w:val="single"/>
        </w:rPr>
        <w:t xml:space="preserve">.514 Government </w:t>
      </w:r>
      <w:r w:rsidRPr="004D3663">
        <w:rPr>
          <w:highlight w:val="yellow"/>
          <w:u w:val="single"/>
        </w:rPr>
        <w:t>agencies have the non-rescindable power to revoke use</w:t>
      </w:r>
      <w:r w:rsidRPr="00ED50C9">
        <w:rPr>
          <w:u w:val="single"/>
        </w:rPr>
        <w:t xml:space="preserve">s of trust resources that are inconsistent with the doctrine.515 </w:t>
      </w:r>
      <w:r>
        <w:t xml:space="preserve">This effectively places a permanent easement over trust resources that burdens their ownership with an overriding public interest in the preservation of those resources.516 However, trust resources can be alienated in favor of private ownership, if the alienation will still serve the public’s interest in those resources and not interfere with trust uses of the remaining land.517 </w:t>
      </w:r>
      <w:r w:rsidRPr="00F750DE">
        <w:rPr>
          <w:u w:val="single"/>
        </w:rPr>
        <w:t xml:space="preserve">The </w:t>
      </w:r>
      <w:r w:rsidRPr="004D3663">
        <w:rPr>
          <w:highlight w:val="yellow"/>
          <w:u w:val="single"/>
        </w:rPr>
        <w:t>PTD</w:t>
      </w:r>
      <w:r w:rsidRPr="00F750DE">
        <w:rPr>
          <w:u w:val="single"/>
        </w:rPr>
        <w:t xml:space="preserve">, therefore, </w:t>
      </w:r>
      <w:r w:rsidRPr="004D3663">
        <w:rPr>
          <w:highlight w:val="yellow"/>
          <w:u w:val="single"/>
        </w:rPr>
        <w:t>protects the “</w:t>
      </w:r>
      <w:r w:rsidRPr="00F91DA3">
        <w:rPr>
          <w:highlight w:val="yellow"/>
          <w:u w:val="single"/>
        </w:rPr>
        <w:t>people’s</w:t>
      </w:r>
      <w:r w:rsidRPr="00F91DA3">
        <w:rPr>
          <w:u w:val="single"/>
        </w:rPr>
        <w:t xml:space="preserve"> </w:t>
      </w:r>
      <w:r w:rsidRPr="004D3663">
        <w:rPr>
          <w:highlight w:val="yellow"/>
          <w:u w:val="single"/>
        </w:rPr>
        <w:t>common heritage</w:t>
      </w:r>
      <w:r w:rsidRPr="00F750DE">
        <w:rPr>
          <w:u w:val="single"/>
        </w:rPr>
        <w:t xml:space="preserve">,”518 just as Article 11 of the Moon Treaty protects outer space as part of the common heritage of mankind.519 The </w:t>
      </w:r>
      <w:r w:rsidRPr="004D3663">
        <w:rPr>
          <w:highlight w:val="yellow"/>
          <w:u w:val="single"/>
        </w:rPr>
        <w:t>doctrine</w:t>
      </w:r>
      <w:r w:rsidRPr="00F750DE">
        <w:rPr>
          <w:u w:val="single"/>
        </w:rPr>
        <w:t xml:space="preserve"> also appears to be </w:t>
      </w:r>
      <w:r w:rsidRPr="004D3663">
        <w:rPr>
          <w:highlight w:val="yellow"/>
          <w:u w:val="single"/>
        </w:rPr>
        <w:t>infinitely malleable</w:t>
      </w:r>
      <w:r w:rsidRPr="00F750DE">
        <w:rPr>
          <w:u w:val="single"/>
        </w:rPr>
        <w:t>.</w:t>
      </w:r>
      <w:r>
        <w:t xml:space="preserve"> Original uses of the doctrine were restricted to only that “aspect of the public domain below the low-water mark on the margin of the sea and the great lakes, the waters over those lands, and the waters within rivers and streams of any consequence,”520 and covered only traditional uses of those lands, like fishing and navigation.521 Over time, the scope and application of the doctrine broadened to protect more public resources and different </w:t>
      </w:r>
      <w:r>
        <w:lastRenderedPageBreak/>
        <w:t xml:space="preserve">uses.522 </w:t>
      </w:r>
      <w:r w:rsidRPr="00ED50C9">
        <w:rPr>
          <w:u w:val="single"/>
        </w:rPr>
        <w:t xml:space="preserve">Thus, the </w:t>
      </w:r>
      <w:r w:rsidRPr="004D3663">
        <w:rPr>
          <w:highlight w:val="yellow"/>
          <w:u w:val="single"/>
        </w:rPr>
        <w:t>doctrine expanded to protect new trust resources</w:t>
      </w:r>
      <w:r w:rsidRPr="00ED50C9">
        <w:rPr>
          <w:u w:val="single"/>
        </w:rPr>
        <w:t>, such as dry sand beaches, inland lakes, groundwater, dry riverbeds, and wildlife,523 and passive uses of those resources, like scientific study</w:t>
      </w:r>
      <w:r>
        <w:t xml:space="preserve">.524 The original link to navigable water and tidelands disappeared.525 Supporters of the doctrine successfully advocated that it be applied to “wildlife, parks, cemeteries, and even works of fine art,”526 while arguing more recently its application to the atmosphere.527 </w:t>
      </w:r>
      <w:r w:rsidRPr="00F750DE">
        <w:rPr>
          <w:u w:val="single"/>
        </w:rPr>
        <w:t xml:space="preserve">A doctrine that imposes a perpetual duty on the sovereign to preserve trust resources, </w:t>
      </w:r>
      <w:r w:rsidRPr="004D3663">
        <w:rPr>
          <w:highlight w:val="yellow"/>
          <w:u w:val="single"/>
        </w:rPr>
        <w:t>prevents</w:t>
      </w:r>
      <w:r w:rsidRPr="00F750DE">
        <w:rPr>
          <w:u w:val="single"/>
        </w:rPr>
        <w:t xml:space="preserve"> their </w:t>
      </w:r>
      <w:r w:rsidRPr="004D3663">
        <w:rPr>
          <w:highlight w:val="yellow"/>
          <w:u w:val="single"/>
        </w:rPr>
        <w:t>alienation for private benefit, assures public access</w:t>
      </w:r>
      <w:r w:rsidRPr="00F750DE">
        <w:rPr>
          <w:u w:val="single"/>
        </w:rPr>
        <w:t xml:space="preserve"> to them, </w:t>
      </w:r>
      <w:r w:rsidRPr="004D3663">
        <w:rPr>
          <w:highlight w:val="yellow"/>
          <w:u w:val="single"/>
        </w:rPr>
        <w:t>and can be</w:t>
      </w:r>
      <w:r w:rsidRPr="00F750DE">
        <w:rPr>
          <w:u w:val="single"/>
        </w:rPr>
        <w:t xml:space="preserve"> </w:t>
      </w:r>
      <w:r w:rsidRPr="004D3663">
        <w:rPr>
          <w:highlight w:val="yellow"/>
          <w:u w:val="single"/>
        </w:rPr>
        <w:t>invoked by anyone</w:t>
      </w:r>
      <w:r w:rsidRPr="00F750DE">
        <w:rPr>
          <w:u w:val="single"/>
        </w:rPr>
        <w:t xml:space="preserve"> seems particularly useful as a management tool in outer space.528 The fact that public access to trust resources is so central to the doctrine makes it </w:t>
      </w:r>
      <w:r w:rsidRPr="004D3663">
        <w:rPr>
          <w:rStyle w:val="Emphasis"/>
          <w:highlight w:val="yellow"/>
        </w:rPr>
        <w:t>reflective</w:t>
      </w:r>
      <w:r w:rsidRPr="00F750DE">
        <w:rPr>
          <w:u w:val="single"/>
        </w:rPr>
        <w:t>, not contradictory,</w:t>
      </w:r>
      <w:r>
        <w:t xml:space="preserve"> </w:t>
      </w:r>
      <w:r w:rsidRPr="004D3663">
        <w:rPr>
          <w:rStyle w:val="Emphasis"/>
          <w:highlight w:val="yellow"/>
        </w:rPr>
        <w:t>of international space law’s bar against appropriation of outer space</w:t>
      </w:r>
      <w:r>
        <w:t xml:space="preserve"> and of the principle of space being the “province of all mankind.”529 It avoids the problems of alienation and exclusion associated with any of the management approaches associated with some form of private property and requires neither the creation of a new administrative authority nor the presence of a close-knit group of like-minded people.530 Members of the public, </w:t>
      </w:r>
      <w:r w:rsidRPr="00F91DA3">
        <w:rPr>
          <w:u w:val="single"/>
        </w:rPr>
        <w:t xml:space="preserve">both rich and </w:t>
      </w:r>
      <w:r w:rsidRPr="00F91DA3">
        <w:rPr>
          <w:highlight w:val="yellow"/>
          <w:u w:val="single"/>
        </w:rPr>
        <w:t>poor, can invoke and enforce</w:t>
      </w:r>
      <w:r w:rsidRPr="00F91DA3">
        <w:rPr>
          <w:u w:val="single"/>
        </w:rPr>
        <w:t xml:space="preserve"> the doctrine </w:t>
      </w:r>
      <w:r w:rsidRPr="00F91DA3">
        <w:rPr>
          <w:highlight w:val="yellow"/>
          <w:u w:val="single"/>
        </w:rPr>
        <w:t>as easily as</w:t>
      </w:r>
      <w:r w:rsidRPr="00F91DA3">
        <w:rPr>
          <w:u w:val="single"/>
        </w:rPr>
        <w:t xml:space="preserve"> the </w:t>
      </w:r>
      <w:r w:rsidRPr="00F91DA3">
        <w:rPr>
          <w:highlight w:val="yellow"/>
          <w:u w:val="single"/>
        </w:rPr>
        <w:t>sovereign</w:t>
      </w:r>
      <w:r>
        <w:t xml:space="preserve">.531 It is cost effective to the extent that no separate apparatus is required to implement it, and the doctrine has shown itself to be highly adaptable and innovative as different needs arise.532 </w:t>
      </w:r>
      <w:r w:rsidRPr="00F750DE">
        <w:rPr>
          <w:u w:val="single"/>
        </w:rPr>
        <w:t xml:space="preserve">It could also </w:t>
      </w:r>
      <w:r w:rsidRPr="004D3663">
        <w:rPr>
          <w:highlight w:val="yellow"/>
          <w:u w:val="single"/>
        </w:rPr>
        <w:t>fill the gap in international law</w:t>
      </w:r>
      <w:r w:rsidRPr="00F750DE">
        <w:rPr>
          <w:u w:val="single"/>
        </w:rPr>
        <w:t xml:space="preserve"> with respect </w:t>
      </w:r>
      <w:r w:rsidRPr="004D3663">
        <w:rPr>
          <w:highlight w:val="yellow"/>
          <w:u w:val="single"/>
        </w:rPr>
        <w:t>to managing celestial property</w:t>
      </w:r>
      <w:r w:rsidRPr="00F750DE">
        <w:t>. Therefore, of all the management approaches studied here, the PTD seems the most suited to keep order in space until a regulatory regime is imposed.</w:t>
      </w:r>
      <w:r>
        <w:t xml:space="preserve"> However, the doctrine provides no incentives for development of trust resources; rather, it might be used to limit or curtail that development, making it an imperfect, perhaps even counter-productive solution by itself to the extent that such development might be beneficial.533 </w:t>
      </w:r>
      <w:r w:rsidRPr="004D3663">
        <w:rPr>
          <w:highlight w:val="yellow"/>
          <w:u w:val="single"/>
        </w:rPr>
        <w:t>Modifying</w:t>
      </w:r>
      <w:r w:rsidRPr="00F750DE">
        <w:rPr>
          <w:u w:val="single"/>
        </w:rPr>
        <w:t xml:space="preserve"> the doctrine </w:t>
      </w:r>
      <w:r w:rsidRPr="005B50C8">
        <w:rPr>
          <w:highlight w:val="yellow"/>
          <w:u w:val="single"/>
        </w:rPr>
        <w:t>to allow limited</w:t>
      </w:r>
      <w:r w:rsidRPr="005B50C8">
        <w:rPr>
          <w:u w:val="single"/>
        </w:rPr>
        <w:t xml:space="preserve"> use of </w:t>
      </w:r>
      <w:r w:rsidRPr="004D3663">
        <w:rPr>
          <w:highlight w:val="yellow"/>
          <w:u w:val="single"/>
        </w:rPr>
        <w:t>private property management approaches</w:t>
      </w:r>
      <w:r w:rsidRPr="00F750DE">
        <w:rPr>
          <w:u w:val="single"/>
        </w:rPr>
        <w:t xml:space="preserve">, like tradable development claims, might buffer that effect—a form of overlapping hybridity between one type of property, a commons, and a management regime from another, private property, </w:t>
      </w:r>
      <w:r w:rsidRPr="004D3663">
        <w:rPr>
          <w:highlight w:val="yellow"/>
          <w:u w:val="single"/>
        </w:rPr>
        <w:t>enabled by</w:t>
      </w:r>
      <w:r w:rsidRPr="00F750DE">
        <w:rPr>
          <w:u w:val="single"/>
        </w:rPr>
        <w:t xml:space="preserve"> application of </w:t>
      </w:r>
      <w:r w:rsidRPr="004D3663">
        <w:rPr>
          <w:highlight w:val="yellow"/>
          <w:u w:val="single"/>
        </w:rPr>
        <w:t>the PTD.</w:t>
      </w:r>
    </w:p>
    <w:p w14:paraId="227EC9CC" w14:textId="77777777" w:rsidR="00235EE3" w:rsidRDefault="00235EE3" w:rsidP="00235EE3">
      <w:pPr>
        <w:pStyle w:val="Heading4"/>
      </w:pPr>
      <w:r>
        <w:t xml:space="preserve">The plan is the only </w:t>
      </w:r>
      <w:r w:rsidRPr="00F750DE">
        <w:rPr>
          <w:u w:val="single"/>
        </w:rPr>
        <w:t>sustainable</w:t>
      </w:r>
      <w:r>
        <w:t xml:space="preserve"> solution that’s consistent with international law and allows for private development of resources</w:t>
      </w:r>
    </w:p>
    <w:p w14:paraId="75104B08" w14:textId="77777777" w:rsidR="00235EE3" w:rsidRDefault="00235EE3" w:rsidP="00235EE3">
      <w:r>
        <w:rPr>
          <w:rStyle w:val="Style13ptBold"/>
        </w:rPr>
        <w:t xml:space="preserve">Babcock 19 </w:t>
      </w:r>
      <w:r>
        <w:t xml:space="preserve">[Hope M. Babcock, </w:t>
      </w:r>
      <w:r w:rsidRPr="00F750DE">
        <w:t xml:space="preserve">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w:t>
      </w:r>
      <w:proofErr w:type="spellStart"/>
      <w:r w:rsidRPr="00F750DE">
        <w:t>LeBoeuf</w:t>
      </w:r>
      <w:proofErr w:type="spellEnd"/>
      <w:r w:rsidRPr="00F750DE">
        <w:t xml:space="preserve">, Lamb, </w:t>
      </w:r>
      <w:proofErr w:type="spellStart"/>
      <w:r w:rsidRPr="00F750DE">
        <w:t>Leiby</w:t>
      </w:r>
      <w:proofErr w:type="spellEnd"/>
      <w:r w:rsidRPr="00F750DE">
        <w:t xml:space="preserve"> &amp; </w:t>
      </w:r>
      <w:proofErr w:type="spellStart"/>
      <w:r w:rsidRPr="00F750DE">
        <w:t>MacRae</w:t>
      </w:r>
      <w:proofErr w:type="spellEnd"/>
      <w:r w:rsidRPr="00F750DE">
        <w:t xml:space="preserv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and served on the Clinton-Gore Transition Team</w:t>
      </w:r>
      <w:r>
        <w:t xml:space="preserve">, 2019, </w:t>
      </w:r>
      <w:r w:rsidRPr="00F750DE">
        <w:t>Syracuse Law R</w:t>
      </w:r>
      <w:r>
        <w:t xml:space="preserve">eview, https://scholarship.law.georgetown.edu/facpub/2201] </w:t>
      </w:r>
      <w:proofErr w:type="spellStart"/>
      <w:r>
        <w:t>simha</w:t>
      </w:r>
      <w:proofErr w:type="spellEnd"/>
    </w:p>
    <w:p w14:paraId="0D1B6D64" w14:textId="77777777" w:rsidR="00235EE3" w:rsidRPr="00F750DE" w:rsidRDefault="00235EE3" w:rsidP="00235EE3">
      <w:r>
        <w:t xml:space="preserve">“Only a legal system that accommodates both the human need for resources and the necessary preservation of mankind’s common heritage can fulfill these criteria.”534 The future is now with regard to the development of outer space and its resources—it is no longer a question of </w:t>
      </w:r>
      <w:r>
        <w:lastRenderedPageBreak/>
        <w:t xml:space="preserve">whether humans will engage in these activities, but how soon they will. </w:t>
      </w:r>
      <w:r w:rsidRPr="00F750DE">
        <w:rPr>
          <w:u w:val="single"/>
        </w:rPr>
        <w:t xml:space="preserve">Technically advanced countries and private commercial enterprises are probing outer space and preparing for landing on an asteroid or the moon to extract their resources.535 Speculators are selling deeds to the moon’s surface and preparing to exploit the tourism potential that space offers.536 But, the </w:t>
      </w:r>
      <w:r w:rsidRPr="004D3663">
        <w:rPr>
          <w:highlight w:val="yellow"/>
          <w:u w:val="single"/>
        </w:rPr>
        <w:t xml:space="preserve">legal </w:t>
      </w:r>
      <w:r w:rsidRPr="00CD63BB">
        <w:rPr>
          <w:highlight w:val="yellow"/>
          <w:u w:val="single"/>
        </w:rPr>
        <w:t>framework for managing</w:t>
      </w:r>
      <w:r w:rsidRPr="00F750DE">
        <w:rPr>
          <w:u w:val="single"/>
        </w:rPr>
        <w:t xml:space="preserve"> these </w:t>
      </w:r>
      <w:r w:rsidRPr="004D3663">
        <w:rPr>
          <w:highlight w:val="yellow"/>
          <w:u w:val="single"/>
        </w:rPr>
        <w:t>initiatives</w:t>
      </w:r>
      <w:r w:rsidRPr="00F750DE">
        <w:rPr>
          <w:u w:val="single"/>
        </w:rPr>
        <w:t xml:space="preserve"> is almost </w:t>
      </w:r>
      <w:r w:rsidRPr="00CD63BB">
        <w:rPr>
          <w:rStyle w:val="Emphasis"/>
          <w:highlight w:val="yellow"/>
        </w:rPr>
        <w:t>nonexistent</w:t>
      </w:r>
      <w:r w:rsidRPr="00F750DE">
        <w:rPr>
          <w:u w:val="single"/>
        </w:rPr>
        <w:t>.537</w:t>
      </w:r>
      <w:r>
        <w:t xml:space="preserve"> International treaties came into being before all this activity began in earnest and national laws that might apply are stunted by jurisdictional quandaries like the absence of national boundaries in outer space.</w:t>
      </w:r>
      <w:r w:rsidRPr="00F750DE">
        <w:rPr>
          <w:u w:val="single"/>
        </w:rPr>
        <w:t xml:space="preserve">538 Thus, there is an </w:t>
      </w:r>
      <w:r w:rsidRPr="004D3663">
        <w:rPr>
          <w:highlight w:val="yellow"/>
          <w:u w:val="single"/>
        </w:rPr>
        <w:t>urgency to</w:t>
      </w:r>
      <w:r w:rsidRPr="00F750DE">
        <w:rPr>
          <w:u w:val="single"/>
        </w:rPr>
        <w:t xml:space="preserve"> figure out how to </w:t>
      </w:r>
      <w:r w:rsidRPr="004D3663">
        <w:rPr>
          <w:highlight w:val="yellow"/>
          <w:u w:val="single"/>
        </w:rPr>
        <w:t>control what happens in outer space before</w:t>
      </w:r>
      <w:r w:rsidRPr="00F750DE">
        <w:rPr>
          <w:u w:val="single"/>
        </w:rPr>
        <w:t xml:space="preserve"> its resources are </w:t>
      </w:r>
      <w:r w:rsidRPr="00CD63BB">
        <w:rPr>
          <w:rStyle w:val="Emphasis"/>
          <w:highlight w:val="yellow"/>
        </w:rPr>
        <w:t>irreparably damaged or permanently monopolized</w:t>
      </w:r>
      <w:r w:rsidRPr="00F750DE">
        <w:rPr>
          <w:u w:val="single"/>
        </w:rPr>
        <w:t xml:space="preserve"> by powerful countries and individuals.</w:t>
      </w:r>
      <w:r>
        <w:t xml:space="preserve"> In the absence of regulation, much of the current debate centers on what property regime should be applied in outer space.539 The assumption is that by only allowing private property rights in space, countries and commercial enterprises will undertake the risks and costs of space development.540 </w:t>
      </w:r>
      <w:r w:rsidRPr="00F750DE">
        <w:rPr>
          <w:u w:val="single"/>
        </w:rPr>
        <w:t xml:space="preserve">However, </w:t>
      </w:r>
      <w:r w:rsidRPr="004D3663">
        <w:rPr>
          <w:highlight w:val="yellow"/>
          <w:u w:val="single"/>
        </w:rPr>
        <w:t>unless international space law changes</w:t>
      </w:r>
      <w:r w:rsidRPr="00F750DE">
        <w:rPr>
          <w:u w:val="single"/>
        </w:rPr>
        <w:t xml:space="preserve">, it may prevent this from happening. If it changes, strong management controls will be necessary to prevent </w:t>
      </w:r>
      <w:r w:rsidRPr="004D3663">
        <w:rPr>
          <w:highlight w:val="yellow"/>
          <w:u w:val="single"/>
        </w:rPr>
        <w:t>destruction or over-</w:t>
      </w:r>
      <w:r w:rsidRPr="00CD63BB">
        <w:rPr>
          <w:highlight w:val="yellow"/>
          <w:u w:val="single"/>
        </w:rPr>
        <w:t xml:space="preserve">consumption </w:t>
      </w:r>
      <w:r w:rsidRPr="005B50C8">
        <w:rPr>
          <w:u w:val="single"/>
        </w:rPr>
        <w:t>of celestial resources</w:t>
      </w:r>
      <w:r w:rsidRPr="00F750DE">
        <w:rPr>
          <w:u w:val="single"/>
        </w:rPr>
        <w:t xml:space="preserve">, as well as monopolization and competitive behavior by participants, which could </w:t>
      </w:r>
      <w:r w:rsidRPr="00CD63BB">
        <w:rPr>
          <w:highlight w:val="yellow"/>
          <w:u w:val="single"/>
        </w:rPr>
        <w:t xml:space="preserve">lead to hostilities </w:t>
      </w:r>
      <w:r w:rsidRPr="004D3663">
        <w:rPr>
          <w:highlight w:val="yellow"/>
          <w:u w:val="single"/>
        </w:rPr>
        <w:t>and inequities</w:t>
      </w:r>
      <w:r w:rsidRPr="00F750DE">
        <w:rPr>
          <w:u w:val="single"/>
        </w:rPr>
        <w:t xml:space="preserve">. This Article examines various </w:t>
      </w:r>
      <w:r w:rsidRPr="004D3663">
        <w:rPr>
          <w:highlight w:val="yellow"/>
          <w:u w:val="single"/>
        </w:rPr>
        <w:t>private property regimes</w:t>
      </w:r>
      <w:r>
        <w:t xml:space="preserve">, including those of less than full fee ownership, to see if any would avoid the conflict with the international prohibition on appropriation of outer space and its resources. </w:t>
      </w:r>
      <w:r w:rsidRPr="00F750DE">
        <w:rPr>
          <w:u w:val="single"/>
        </w:rPr>
        <w:t xml:space="preserve">It concludes that none will because each retains the right to exclude and each is </w:t>
      </w:r>
      <w:r w:rsidRPr="004D3663">
        <w:rPr>
          <w:highlight w:val="yellow"/>
          <w:u w:val="single"/>
        </w:rPr>
        <w:t>insensitive to the treaties’ equity concerns</w:t>
      </w:r>
      <w:r w:rsidRPr="00F750DE">
        <w:rPr>
          <w:u w:val="single"/>
        </w:rPr>
        <w:t xml:space="preserve">. In contrast, considering </w:t>
      </w:r>
      <w:r w:rsidRPr="004D3663">
        <w:rPr>
          <w:highlight w:val="yellow"/>
          <w:u w:val="single"/>
        </w:rPr>
        <w:t>outer space to be common</w:t>
      </w:r>
      <w:r w:rsidRPr="00F750DE">
        <w:rPr>
          <w:u w:val="single"/>
        </w:rPr>
        <w:t xml:space="preserve"> is </w:t>
      </w:r>
      <w:r w:rsidRPr="004D3663">
        <w:rPr>
          <w:highlight w:val="yellow"/>
          <w:u w:val="single"/>
        </w:rPr>
        <w:t>consistent with international space law</w:t>
      </w:r>
      <w:r w:rsidRPr="00F750DE">
        <w:rPr>
          <w:u w:val="single"/>
        </w:rPr>
        <w:t xml:space="preserve"> in both respects.</w:t>
      </w:r>
      <w:r>
        <w:t xml:space="preserve"> 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monopolization or the slide into rivalrous behavior. The Article concludes that each comes up short in some respect. </w:t>
      </w:r>
      <w:r w:rsidRPr="004D3663">
        <w:rPr>
          <w:highlight w:val="yellow"/>
          <w:u w:val="single"/>
        </w:rPr>
        <w:t>Social norms</w:t>
      </w:r>
      <w:r w:rsidRPr="00F750DE">
        <w:rPr>
          <w:u w:val="single"/>
        </w:rPr>
        <w:t xml:space="preserve"> as a management tool for property held in common, although compliant with international law, are also </w:t>
      </w:r>
      <w:r w:rsidRPr="004D3663">
        <w:rPr>
          <w:highlight w:val="yellow"/>
          <w:u w:val="single"/>
        </w:rPr>
        <w:t xml:space="preserve">not up to </w:t>
      </w:r>
      <w:r w:rsidRPr="005B50C8">
        <w:rPr>
          <w:u w:val="single"/>
        </w:rPr>
        <w:t xml:space="preserve">the </w:t>
      </w:r>
      <w:r w:rsidRPr="004D3663">
        <w:rPr>
          <w:highlight w:val="yellow"/>
          <w:u w:val="single"/>
        </w:rPr>
        <w:t>task</w:t>
      </w:r>
      <w:r w:rsidRPr="00F750DE">
        <w:rPr>
          <w:u w:val="single"/>
        </w:rPr>
        <w:t>.</w:t>
      </w:r>
      <w:r>
        <w:t xml:space="preserve"> Instead, although ancient, the PTD, with its malleability, easy and cost-effective implementation and enforcement, non-consumption principle, and consistency with the goals that animate international space treaties, seems best suited to the task of protecting the public’s interests in the global commons that is outer space as it has done for centuries in Earth-bound commons. But, as its principal terrestrial use has been to protect trust resources from development, the doctrine needs some modification to encourage development of celestial resources. Hence, this Article suggests that modifying the </w:t>
      </w:r>
      <w:r w:rsidRPr="004D3663">
        <w:rPr>
          <w:highlight w:val="yellow"/>
          <w:u w:val="single"/>
        </w:rPr>
        <w:t>PTD</w:t>
      </w:r>
      <w:r w:rsidRPr="00F750DE">
        <w:rPr>
          <w:u w:val="single"/>
        </w:rPr>
        <w:t xml:space="preserve"> to allow the application of private property management tools, like tradable development rights, will not only </w:t>
      </w:r>
      <w:r w:rsidRPr="004D3663">
        <w:rPr>
          <w:highlight w:val="yellow"/>
          <w:u w:val="single"/>
        </w:rPr>
        <w:t>allow development</w:t>
      </w:r>
      <w:r w:rsidRPr="00F750DE">
        <w:rPr>
          <w:u w:val="single"/>
        </w:rPr>
        <w:t xml:space="preserve">, but also will assure that when it happens, it will not be just </w:t>
      </w:r>
      <w:r w:rsidRPr="004D3663">
        <w:rPr>
          <w:highlight w:val="yellow"/>
          <w:u w:val="single"/>
        </w:rPr>
        <w:t xml:space="preserve">profitable </w:t>
      </w:r>
      <w:r w:rsidRPr="00F750DE">
        <w:rPr>
          <w:u w:val="single"/>
        </w:rPr>
        <w:t xml:space="preserve">for a few, but will also be </w:t>
      </w:r>
      <w:r w:rsidRPr="004D3663">
        <w:rPr>
          <w:highlight w:val="yellow"/>
          <w:u w:val="single"/>
        </w:rPr>
        <w:t>sustainable and equitable</w:t>
      </w:r>
      <w:r>
        <w:t>.</w:t>
      </w:r>
    </w:p>
    <w:p w14:paraId="704055FD" w14:textId="77777777" w:rsidR="00235EE3" w:rsidRDefault="00235EE3" w:rsidP="00235EE3">
      <w:pPr>
        <w:pStyle w:val="Heading3"/>
      </w:pPr>
      <w:r>
        <w:lastRenderedPageBreak/>
        <w:t>1AC – Norming</w:t>
      </w:r>
    </w:p>
    <w:p w14:paraId="6F2FC1BE" w14:textId="77777777" w:rsidR="00235EE3" w:rsidRPr="00F750DE" w:rsidRDefault="00235EE3" w:rsidP="00235EE3">
      <w:pPr>
        <w:pStyle w:val="Heading4"/>
        <w:rPr>
          <w:u w:val="single"/>
        </w:rPr>
      </w:pPr>
      <w:r>
        <w:t xml:space="preserve">Advantage 2 is </w:t>
      </w:r>
      <w:r>
        <w:rPr>
          <w:u w:val="single"/>
        </w:rPr>
        <w:t>Norming</w:t>
      </w:r>
      <w:r w:rsidRPr="00F750DE">
        <w:rPr>
          <w:u w:val="single"/>
        </w:rPr>
        <w:t>:</w:t>
      </w:r>
    </w:p>
    <w:p w14:paraId="16289987" w14:textId="77777777" w:rsidR="00235EE3" w:rsidRDefault="00235EE3" w:rsidP="00235EE3">
      <w:pPr>
        <w:pStyle w:val="Heading4"/>
      </w:pPr>
      <w:r>
        <w:t>Private business activity runs counter to basic international space law and poses a threat to legal norms</w:t>
      </w:r>
    </w:p>
    <w:p w14:paraId="2E967B21" w14:textId="77777777" w:rsidR="00235EE3" w:rsidRDefault="00235EE3" w:rsidP="00235EE3">
      <w:proofErr w:type="spellStart"/>
      <w:r>
        <w:rPr>
          <w:rStyle w:val="Style13ptBold"/>
        </w:rPr>
        <w:t>Paliouras</w:t>
      </w:r>
      <w:proofErr w:type="spellEnd"/>
      <w:r>
        <w:rPr>
          <w:rStyle w:val="Style13ptBold"/>
        </w:rPr>
        <w:t xml:space="preserve"> 14 </w:t>
      </w:r>
      <w:r>
        <w:t xml:space="preserve">[ZACHOS A. PALIOURAS, </w:t>
      </w:r>
      <w:r w:rsidRPr="00ED50C9">
        <w:t xml:space="preserve">National &amp; </w:t>
      </w:r>
      <w:proofErr w:type="spellStart"/>
      <w:r w:rsidRPr="00ED50C9">
        <w:t>Kapodistrian</w:t>
      </w:r>
      <w:proofErr w:type="spellEnd"/>
      <w:r w:rsidRPr="00ED50C9">
        <w:t xml:space="preserve"> University of Athens, International Law, Alumnus</w:t>
      </w:r>
      <w:r>
        <w:t xml:space="preserve">, 2014, The Non-Appropriation Principle: The </w:t>
      </w:r>
      <w:proofErr w:type="spellStart"/>
      <w:r>
        <w:t>Grundnorm</w:t>
      </w:r>
      <w:proofErr w:type="spellEnd"/>
      <w:r>
        <w:t xml:space="preserve"> of International Space Law, Leiden Journal of International Law, 27, pp 37-54 doi:10.1017/S0922156513000630] </w:t>
      </w:r>
      <w:proofErr w:type="spellStart"/>
      <w:r>
        <w:t>simha</w:t>
      </w:r>
      <w:proofErr w:type="spellEnd"/>
    </w:p>
    <w:p w14:paraId="5DFE6579" w14:textId="77777777" w:rsidR="00235EE3" w:rsidRDefault="00235EE3" w:rsidP="00235EE3">
      <w:pPr>
        <w:pStyle w:val="ListParagraph"/>
        <w:numPr>
          <w:ilvl w:val="0"/>
          <w:numId w:val="13"/>
        </w:numPr>
      </w:pPr>
      <w:proofErr w:type="spellStart"/>
      <w:r>
        <w:t>lato</w:t>
      </w:r>
      <w:proofErr w:type="spellEnd"/>
      <w:r>
        <w:t xml:space="preserve"> </w:t>
      </w:r>
      <w:proofErr w:type="spellStart"/>
      <w:r>
        <w:t>sensu</w:t>
      </w:r>
      <w:proofErr w:type="spellEnd"/>
      <w:r>
        <w:t xml:space="preserve"> = generally</w:t>
      </w:r>
    </w:p>
    <w:p w14:paraId="0387AD8D" w14:textId="77777777" w:rsidR="00235EE3" w:rsidRDefault="00235EE3" w:rsidP="00235EE3">
      <w:pPr>
        <w:pStyle w:val="ListParagraph"/>
        <w:numPr>
          <w:ilvl w:val="0"/>
          <w:numId w:val="13"/>
        </w:numPr>
      </w:pPr>
      <w:r>
        <w:t>res communis omnium = common heritage of humankind</w:t>
      </w:r>
    </w:p>
    <w:p w14:paraId="07199E7E" w14:textId="77777777" w:rsidR="00235EE3" w:rsidRDefault="00235EE3" w:rsidP="00235EE3">
      <w:pPr>
        <w:pStyle w:val="ListParagraph"/>
        <w:numPr>
          <w:ilvl w:val="0"/>
          <w:numId w:val="13"/>
        </w:numPr>
      </w:pPr>
      <w:r>
        <w:t xml:space="preserve">corpus juris </w:t>
      </w:r>
      <w:proofErr w:type="spellStart"/>
      <w:r>
        <w:t>spatialis</w:t>
      </w:r>
      <w:proofErr w:type="spellEnd"/>
      <w:r>
        <w:t xml:space="preserve"> = the body of space law</w:t>
      </w:r>
    </w:p>
    <w:p w14:paraId="7CE1F7F3" w14:textId="77777777" w:rsidR="00235EE3" w:rsidRPr="00ED50C9" w:rsidRDefault="00235EE3" w:rsidP="00235EE3">
      <w:pPr>
        <w:pStyle w:val="ListParagraph"/>
        <w:numPr>
          <w:ilvl w:val="0"/>
          <w:numId w:val="13"/>
        </w:numPr>
      </w:pPr>
      <w:proofErr w:type="spellStart"/>
      <w:r>
        <w:t>g</w:t>
      </w:r>
      <w:r w:rsidRPr="00ED50C9">
        <w:t>rundnorm</w:t>
      </w:r>
      <w:proofErr w:type="spellEnd"/>
      <w:r>
        <w:t xml:space="preserve"> = basic law</w:t>
      </w:r>
    </w:p>
    <w:p w14:paraId="03F21D9E" w14:textId="77777777" w:rsidR="00235EE3" w:rsidRDefault="00235EE3" w:rsidP="00235EE3">
      <w:pPr>
        <w:rPr>
          <w:u w:val="single"/>
        </w:rPr>
      </w:pPr>
      <w:r>
        <w:t xml:space="preserve">The preceding paragraphs have hopefully contributed to a more concise understanding of the </w:t>
      </w:r>
      <w:r w:rsidRPr="004D3663">
        <w:rPr>
          <w:highlight w:val="yellow"/>
          <w:u w:val="single"/>
        </w:rPr>
        <w:t>non-appropriation principle</w:t>
      </w:r>
      <w:r w:rsidRPr="00ED50C9">
        <w:rPr>
          <w:u w:val="single"/>
        </w:rPr>
        <w:t xml:space="preserve"> envisaged in Article II </w:t>
      </w:r>
      <w:r w:rsidRPr="004D3663">
        <w:rPr>
          <w:highlight w:val="yellow"/>
          <w:u w:val="single"/>
        </w:rPr>
        <w:t>of the O</w:t>
      </w:r>
      <w:r w:rsidRPr="00ED50C9">
        <w:rPr>
          <w:u w:val="single"/>
        </w:rPr>
        <w:t xml:space="preserve">uter </w:t>
      </w:r>
      <w:r w:rsidRPr="004D3663">
        <w:rPr>
          <w:highlight w:val="yellow"/>
          <w:u w:val="single"/>
        </w:rPr>
        <w:t>S</w:t>
      </w:r>
      <w:r w:rsidRPr="00ED50C9">
        <w:rPr>
          <w:u w:val="single"/>
        </w:rPr>
        <w:t xml:space="preserve">pace </w:t>
      </w:r>
      <w:r w:rsidRPr="004D3663">
        <w:rPr>
          <w:highlight w:val="yellow"/>
          <w:u w:val="single"/>
        </w:rPr>
        <w:t>T</w:t>
      </w:r>
      <w:r w:rsidRPr="00ED50C9">
        <w:rPr>
          <w:u w:val="single"/>
        </w:rPr>
        <w:t>reaty</w:t>
      </w:r>
      <w:r>
        <w:t xml:space="preserve">. This article has attempted to clarify that outer space </w:t>
      </w:r>
      <w:proofErr w:type="spellStart"/>
      <w:r>
        <w:t>lato</w:t>
      </w:r>
      <w:proofErr w:type="spellEnd"/>
      <w:r>
        <w:t xml:space="preserve"> </w:t>
      </w:r>
      <w:proofErr w:type="spellStart"/>
      <w:r>
        <w:t>sensu</w:t>
      </w:r>
      <w:proofErr w:type="spellEnd"/>
      <w:r>
        <w:t xml:space="preserve"> </w:t>
      </w:r>
      <w:r w:rsidRPr="004D3663">
        <w:rPr>
          <w:highlight w:val="yellow"/>
          <w:u w:val="single"/>
        </w:rPr>
        <w:t>has always been a res communis omnium</w:t>
      </w:r>
      <w:r>
        <w:t xml:space="preserve"> and therefore it has never been subject to occupation or any other mode of territory acquisition under general public international law. It has been also submitted that the prohibition of the exercise of territorial sovereignty in outer space does not impair the exercise of states’ other inherent sovereign rights thereto. </w:t>
      </w:r>
      <w:r w:rsidRPr="00ED50C9">
        <w:rPr>
          <w:u w:val="single"/>
        </w:rPr>
        <w:t xml:space="preserve">Further, this article purported to stress that the reaffirmation of the status of outer space by the </w:t>
      </w:r>
      <w:r w:rsidRPr="004D3663">
        <w:rPr>
          <w:highlight w:val="yellow"/>
          <w:u w:val="single"/>
        </w:rPr>
        <w:t xml:space="preserve">corpus juris </w:t>
      </w:r>
      <w:proofErr w:type="spellStart"/>
      <w:r w:rsidRPr="004D3663">
        <w:rPr>
          <w:highlight w:val="yellow"/>
          <w:u w:val="single"/>
        </w:rPr>
        <w:t>spatialis</w:t>
      </w:r>
      <w:proofErr w:type="spellEnd"/>
      <w:r w:rsidRPr="004D3663">
        <w:rPr>
          <w:highlight w:val="yellow"/>
          <w:u w:val="single"/>
        </w:rPr>
        <w:t xml:space="preserve"> and </w:t>
      </w:r>
      <w:proofErr w:type="gramStart"/>
      <w:r w:rsidRPr="004D3663">
        <w:rPr>
          <w:highlight w:val="yellow"/>
          <w:u w:val="single"/>
        </w:rPr>
        <w:t>its</w:t>
      </w:r>
      <w:proofErr w:type="gramEnd"/>
      <w:r w:rsidRPr="004D3663">
        <w:rPr>
          <w:highlight w:val="yellow"/>
          <w:u w:val="single"/>
        </w:rPr>
        <w:t xml:space="preserve"> standing as customary international law are of critical importance</w:t>
      </w:r>
      <w:r w:rsidRPr="00ED50C9">
        <w:rPr>
          <w:u w:val="single"/>
        </w:rPr>
        <w:t xml:space="preserve"> primarily because of the fact that the non-appropriation principle, which constitutes the cardinal norm in international space law, </w:t>
      </w:r>
      <w:r w:rsidRPr="008802A6">
        <w:rPr>
          <w:rStyle w:val="Emphasis"/>
          <w:highlight w:val="yellow"/>
        </w:rPr>
        <w:t>is the cornerstone of the whole legal architecture of the norms that govern</w:t>
      </w:r>
      <w:r w:rsidRPr="008802A6">
        <w:rPr>
          <w:rStyle w:val="Emphasis"/>
        </w:rPr>
        <w:t xml:space="preserve"> the activities of </w:t>
      </w:r>
      <w:r w:rsidRPr="008802A6">
        <w:rPr>
          <w:rStyle w:val="Emphasis"/>
          <w:highlight w:val="yellow"/>
        </w:rPr>
        <w:t>states and</w:t>
      </w:r>
      <w:r w:rsidRPr="008802A6">
        <w:rPr>
          <w:rStyle w:val="Emphasis"/>
        </w:rPr>
        <w:t xml:space="preserve"> thus of </w:t>
      </w:r>
      <w:r w:rsidRPr="008802A6">
        <w:rPr>
          <w:rStyle w:val="Emphasis"/>
          <w:highlight w:val="yellow"/>
        </w:rPr>
        <w:t>private individuals</w:t>
      </w:r>
      <w:r w:rsidRPr="00ED50C9">
        <w:rPr>
          <w:u w:val="single"/>
        </w:rPr>
        <w:t xml:space="preserve"> in outer space.</w:t>
      </w:r>
      <w:r>
        <w:t xml:space="preserve"> It has to be borne in mind that the contractual recognition of the fact that outer space is unsusceptible to national or private appropriation allowed the orderly development of space activities for more than forty years and has effectively prevented a colonial race in the high frontier. </w:t>
      </w:r>
      <w:r w:rsidRPr="00ED50C9">
        <w:rPr>
          <w:u w:val="single"/>
        </w:rPr>
        <w:t xml:space="preserve">With due regard to this belief, the preceding paragraphs addressed the Bogota Declaration as the most severe of the few instances ` where the non-appropriation principle was defied, notwithstanding that the </w:t>
      </w:r>
      <w:r w:rsidRPr="004D3663">
        <w:rPr>
          <w:highlight w:val="yellow"/>
          <w:u w:val="single"/>
        </w:rPr>
        <w:t>private sector</w:t>
      </w:r>
      <w:r w:rsidRPr="00ED50C9">
        <w:rPr>
          <w:u w:val="single"/>
        </w:rPr>
        <w:t xml:space="preserve">, especially in the United States, has been increasingly involving itself in </w:t>
      </w:r>
      <w:r w:rsidRPr="004D3663">
        <w:rPr>
          <w:highlight w:val="yellow"/>
          <w:u w:val="single"/>
        </w:rPr>
        <w:t>business projects</w:t>
      </w:r>
      <w:r w:rsidRPr="00ED50C9">
        <w:rPr>
          <w:u w:val="single"/>
        </w:rPr>
        <w:t xml:space="preserve"> that </w:t>
      </w:r>
      <w:r w:rsidRPr="008802A6">
        <w:rPr>
          <w:rStyle w:val="Emphasis"/>
          <w:highlight w:val="yellow"/>
        </w:rPr>
        <w:t xml:space="preserve">pose a direct threat to the </w:t>
      </w:r>
      <w:proofErr w:type="spellStart"/>
      <w:r w:rsidRPr="008802A6">
        <w:rPr>
          <w:rStyle w:val="Emphasis"/>
          <w:highlight w:val="yellow"/>
        </w:rPr>
        <w:t>Grundnorm</w:t>
      </w:r>
      <w:proofErr w:type="spellEnd"/>
      <w:r w:rsidRPr="008802A6">
        <w:rPr>
          <w:rStyle w:val="Emphasis"/>
          <w:highlight w:val="yellow"/>
        </w:rPr>
        <w:t xml:space="preserve"> of international space law</w:t>
      </w:r>
      <w:r w:rsidRPr="00ED50C9">
        <w:rPr>
          <w:u w:val="single"/>
        </w:rPr>
        <w:t>.</w:t>
      </w:r>
      <w:r>
        <w:t xml:space="preserve"> In this respect, the activities of private entities are well known and due to the lack of adequate space have not been addressed in this article. </w:t>
      </w:r>
      <w:r w:rsidRPr="00ED50C9">
        <w:rPr>
          <w:u w:val="single"/>
        </w:rPr>
        <w:t xml:space="preserve">Moreover, the </w:t>
      </w:r>
      <w:r w:rsidRPr="004D3663">
        <w:rPr>
          <w:highlight w:val="yellow"/>
          <w:u w:val="single"/>
        </w:rPr>
        <w:t>increasing number of claims</w:t>
      </w:r>
      <w:r w:rsidRPr="00ED50C9">
        <w:rPr>
          <w:u w:val="single"/>
        </w:rPr>
        <w:t xml:space="preserve"> raised by private individuals on celestial bodies, including the Sun, </w:t>
      </w:r>
      <w:r w:rsidRPr="004D3663">
        <w:rPr>
          <w:highlight w:val="yellow"/>
          <w:u w:val="single"/>
        </w:rPr>
        <w:t>must not go unnoticed.</w:t>
      </w:r>
      <w:r>
        <w:t xml:space="preserve"> Accordingly, the initiatives undertaken by the International Law Association and the International Institute of Space Law in </w:t>
      </w:r>
      <w:proofErr w:type="spellStart"/>
      <w:r>
        <w:t>defence</w:t>
      </w:r>
      <w:proofErr w:type="spellEnd"/>
      <w:r>
        <w:t xml:space="preserve"> of the non-appropriation principle deserve high praise. </w:t>
      </w:r>
      <w:r w:rsidRPr="00ED50C9">
        <w:rPr>
          <w:u w:val="single"/>
        </w:rPr>
        <w:t xml:space="preserve">It is hoped that efforts to </w:t>
      </w:r>
      <w:r w:rsidRPr="004D3663">
        <w:rPr>
          <w:highlight w:val="yellow"/>
          <w:u w:val="single"/>
        </w:rPr>
        <w:t>increase awareness of the precise legal status</w:t>
      </w:r>
      <w:r w:rsidRPr="00ED50C9">
        <w:rPr>
          <w:u w:val="single"/>
        </w:rPr>
        <w:t xml:space="preserve"> of the vast territories of outer space make some </w:t>
      </w:r>
      <w:r w:rsidRPr="004D3663">
        <w:rPr>
          <w:highlight w:val="yellow"/>
          <w:u w:val="single"/>
        </w:rPr>
        <w:t>contribut</w:t>
      </w:r>
      <w:r w:rsidRPr="00ED50C9">
        <w:rPr>
          <w:u w:val="single"/>
        </w:rPr>
        <w:t xml:space="preserve">ion not only to scholarly debates but also </w:t>
      </w:r>
      <w:r w:rsidRPr="004D3663">
        <w:rPr>
          <w:highlight w:val="yellow"/>
          <w:u w:val="single"/>
        </w:rPr>
        <w:t>to</w:t>
      </w:r>
      <w:r w:rsidRPr="00ED50C9">
        <w:rPr>
          <w:u w:val="single"/>
        </w:rPr>
        <w:t xml:space="preserve"> the ever-increasing </w:t>
      </w:r>
      <w:r w:rsidRPr="004D3663">
        <w:rPr>
          <w:highlight w:val="yellow"/>
          <w:u w:val="single"/>
        </w:rPr>
        <w:t>practice of states</w:t>
      </w:r>
      <w:r w:rsidRPr="00ED50C9">
        <w:rPr>
          <w:u w:val="single"/>
        </w:rPr>
        <w:t xml:space="preserve"> that long ago have ceased to be constrained by our planet’s gravitational field.</w:t>
      </w:r>
    </w:p>
    <w:p w14:paraId="7A66DF15" w14:textId="77777777" w:rsidR="00235EE3" w:rsidRDefault="00235EE3" w:rsidP="00235EE3">
      <w:pPr>
        <w:pStyle w:val="Heading4"/>
      </w:pPr>
      <w:r>
        <w:lastRenderedPageBreak/>
        <w:t xml:space="preserve">Breakdown of the non-appropriation principle </w:t>
      </w:r>
      <w:r w:rsidRPr="00B62C11">
        <w:rPr>
          <w:u w:val="single"/>
        </w:rPr>
        <w:t>risks war</w:t>
      </w:r>
      <w:r>
        <w:t xml:space="preserve"> and </w:t>
      </w:r>
      <w:r w:rsidRPr="002F4818">
        <w:t xml:space="preserve">prevents </w:t>
      </w:r>
      <w:r>
        <w:rPr>
          <w:u w:val="single"/>
        </w:rPr>
        <w:t xml:space="preserve">economic </w:t>
      </w:r>
      <w:r w:rsidRPr="00B62C11">
        <w:rPr>
          <w:u w:val="single"/>
        </w:rPr>
        <w:t>harmonization</w:t>
      </w:r>
      <w:r>
        <w:t xml:space="preserve"> – </w:t>
      </w:r>
      <w:r w:rsidRPr="00B62C11">
        <w:rPr>
          <w:u w:val="single"/>
        </w:rPr>
        <w:t>multilateral action</w:t>
      </w:r>
      <w:r w:rsidRPr="00B62C11">
        <w:t xml:space="preserve"> </w:t>
      </w:r>
      <w:r>
        <w:t>key</w:t>
      </w:r>
    </w:p>
    <w:p w14:paraId="57891AAB" w14:textId="77777777" w:rsidR="00235EE3" w:rsidRPr="004A5B87" w:rsidRDefault="00235EE3" w:rsidP="00235EE3">
      <w:proofErr w:type="spellStart"/>
      <w:r w:rsidRPr="0089642B">
        <w:rPr>
          <w:rStyle w:val="Style13ptBold"/>
        </w:rPr>
        <w:t>Tronchetti</w:t>
      </w:r>
      <w:proofErr w:type="spellEnd"/>
      <w:r w:rsidRPr="0089642B">
        <w:rPr>
          <w:rStyle w:val="Style13ptBold"/>
        </w:rPr>
        <w:t xml:space="preserve"> 07</w:t>
      </w:r>
      <w:r>
        <w:t xml:space="preserve"> [</w:t>
      </w:r>
      <w:r w:rsidRPr="000E3EA3">
        <w:t xml:space="preserve">Fabio </w:t>
      </w:r>
      <w:proofErr w:type="spellStart"/>
      <w:r w:rsidRPr="000E3EA3">
        <w:t>Tronchetti</w:t>
      </w:r>
      <w:proofErr w:type="spellEnd"/>
      <w:r>
        <w:t xml:space="preserve">, </w:t>
      </w:r>
      <w:r w:rsidRPr="000E3EA3">
        <w:t xml:space="preserve">Dr. </w:t>
      </w:r>
      <w:proofErr w:type="spellStart"/>
      <w:r w:rsidRPr="000E3EA3">
        <w:t>Tronchetti</w:t>
      </w:r>
      <w:proofErr w:type="spellEnd"/>
      <w:r w:rsidRPr="000E3EA3">
        <w:t xml:space="preserve"> holds a PhD in International Law (Leiden University), an Advanced LL.M in International Relations (Bologna University, Italy) and studied at the University of Cambridge, England (UK). He is the co-recipient of the 2015 International Academic of Astronautics Social Science Book Award for the best book of 2015 in the field of social science for the book “Handbook of Space Law”, co/authored with Prof. Frans von der Dunk</w:t>
      </w:r>
      <w:r>
        <w:t>, 2007, “</w:t>
      </w:r>
      <w:r w:rsidRPr="0089642B">
        <w:t>THE NON-APPROPRIATION PRINCIPLE UNDER ATTACK: USING ARTICLE II OF THE OUTER SPACE TREATY IN ITS DEFENCE</w:t>
      </w:r>
      <w:r>
        <w:t xml:space="preserve">”, </w:t>
      </w:r>
      <w:r w:rsidRPr="000E3EA3">
        <w:t>https://iislweb.org/docs/Diederiks2007.pdf</w:t>
      </w:r>
      <w:r>
        <w:t xml:space="preserve">] </w:t>
      </w:r>
      <w:proofErr w:type="spellStart"/>
      <w:r>
        <w:t>simha</w:t>
      </w:r>
      <w:proofErr w:type="spellEnd"/>
    </w:p>
    <w:p w14:paraId="41D0FDA5" w14:textId="77777777" w:rsidR="00235EE3" w:rsidRPr="0089642B" w:rsidRDefault="00235EE3" w:rsidP="00235EE3">
      <w:pPr>
        <w:rPr>
          <w:rStyle w:val="Emphasis"/>
        </w:rPr>
      </w:pPr>
      <w:r w:rsidRPr="0089642B">
        <w:rPr>
          <w:rStyle w:val="Emphasis"/>
        </w:rPr>
        <w:t xml:space="preserve">4) The </w:t>
      </w:r>
      <w:r w:rsidRPr="0089642B">
        <w:rPr>
          <w:rStyle w:val="Emphasis"/>
          <w:highlight w:val="yellow"/>
        </w:rPr>
        <w:t>abrogation of the non-appropriation principle</w:t>
      </w:r>
      <w:r w:rsidRPr="0089642B">
        <w:rPr>
          <w:rStyle w:val="Emphasis"/>
        </w:rPr>
        <w:t xml:space="preserve"> will generate the </w:t>
      </w:r>
      <w:r w:rsidRPr="0089642B">
        <w:rPr>
          <w:rStyle w:val="Emphasis"/>
          <w:highlight w:val="yellow"/>
        </w:rPr>
        <w:t>collapse</w:t>
      </w:r>
      <w:r w:rsidRPr="0089642B">
        <w:rPr>
          <w:rStyle w:val="Emphasis"/>
        </w:rPr>
        <w:t xml:space="preserve"> of the system of </w:t>
      </w:r>
      <w:r w:rsidRPr="0089642B">
        <w:rPr>
          <w:rStyle w:val="Emphasis"/>
          <w:highlight w:val="yellow"/>
        </w:rPr>
        <w:t>space law</w:t>
      </w:r>
    </w:p>
    <w:p w14:paraId="099F6F86" w14:textId="77777777" w:rsidR="00235EE3" w:rsidRDefault="00235EE3" w:rsidP="00235EE3">
      <w:r>
        <w:t xml:space="preserve">If the non-appropriation principle was removed, it is very likely that the system of space law as we have </w:t>
      </w:r>
      <w:proofErr w:type="spellStart"/>
      <w:proofErr w:type="gramStart"/>
      <w:r>
        <w:t>know</w:t>
      </w:r>
      <w:proofErr w:type="spellEnd"/>
      <w:proofErr w:type="gramEnd"/>
      <w:r>
        <w:t xml:space="preserve"> it so far would cease to exist. </w:t>
      </w:r>
      <w:r w:rsidRPr="0089642B">
        <w:rPr>
          <w:u w:val="single"/>
        </w:rPr>
        <w:t xml:space="preserve">In a future space scenario </w:t>
      </w:r>
      <w:r w:rsidRPr="0089642B">
        <w:rPr>
          <w:highlight w:val="yellow"/>
          <w:u w:val="single"/>
        </w:rPr>
        <w:t>without</w:t>
      </w:r>
      <w:r w:rsidRPr="0089642B">
        <w:rPr>
          <w:u w:val="single"/>
        </w:rPr>
        <w:t xml:space="preserve"> the presence of the </w:t>
      </w:r>
      <w:r w:rsidRPr="0089642B">
        <w:rPr>
          <w:highlight w:val="yellow"/>
          <w:u w:val="single"/>
        </w:rPr>
        <w:t>non-appropriation principle, conflicting claims</w:t>
      </w:r>
      <w:r w:rsidRPr="0089642B">
        <w:rPr>
          <w:u w:val="single"/>
        </w:rPr>
        <w:t xml:space="preserve"> among States </w:t>
      </w:r>
      <w:r w:rsidRPr="0089642B">
        <w:rPr>
          <w:highlight w:val="yellow"/>
          <w:u w:val="single"/>
        </w:rPr>
        <w:t>would arise.</w:t>
      </w:r>
      <w:r w:rsidRPr="0089642B">
        <w:rPr>
          <w:u w:val="single"/>
        </w:rPr>
        <w:t xml:space="preserve"> This </w:t>
      </w:r>
      <w:r w:rsidRPr="0089642B">
        <w:rPr>
          <w:highlight w:val="yellow"/>
          <w:u w:val="single"/>
        </w:rPr>
        <w:t xml:space="preserve">situation would </w:t>
      </w:r>
      <w:r w:rsidRPr="0089642B">
        <w:rPr>
          <w:rStyle w:val="Emphasis"/>
          <w:highlight w:val="yellow"/>
        </w:rPr>
        <w:t xml:space="preserve">engender international tension and increase the risk for armed conflict in </w:t>
      </w:r>
      <w:r w:rsidRPr="0089642B">
        <w:rPr>
          <w:rStyle w:val="Emphasis"/>
        </w:rPr>
        <w:t xml:space="preserve">outer </w:t>
      </w:r>
      <w:r w:rsidRPr="0089642B">
        <w:rPr>
          <w:rStyle w:val="Emphasis"/>
          <w:highlight w:val="yellow"/>
        </w:rPr>
        <w:t>space.</w:t>
      </w:r>
      <w:r w:rsidRPr="0089642B">
        <w:rPr>
          <w:u w:val="single"/>
        </w:rPr>
        <w:t xml:space="preserve"> Moreover, </w:t>
      </w:r>
      <w:r w:rsidRPr="0089642B">
        <w:rPr>
          <w:highlight w:val="yellow"/>
          <w:u w:val="single"/>
        </w:rPr>
        <w:t>as soon as</w:t>
      </w:r>
      <w:r w:rsidRPr="0089642B">
        <w:rPr>
          <w:u w:val="single"/>
        </w:rPr>
        <w:t xml:space="preserve"> a </w:t>
      </w:r>
      <w:r w:rsidRPr="0089642B">
        <w:rPr>
          <w:highlight w:val="yellow"/>
          <w:u w:val="single"/>
        </w:rPr>
        <w:t>State</w:t>
      </w:r>
      <w:r w:rsidRPr="0089642B">
        <w:rPr>
          <w:u w:val="single"/>
        </w:rPr>
        <w:t xml:space="preserve"> was able to </w:t>
      </w:r>
      <w:r w:rsidRPr="0089642B">
        <w:rPr>
          <w:highlight w:val="yellow"/>
          <w:u w:val="single"/>
        </w:rPr>
        <w:t>gain control over an area</w:t>
      </w:r>
      <w:r w:rsidRPr="0089642B">
        <w:rPr>
          <w:u w:val="single"/>
        </w:rPr>
        <w:t xml:space="preserve"> of a celestial body, there would be </w:t>
      </w:r>
      <w:r w:rsidRPr="0089642B">
        <w:rPr>
          <w:highlight w:val="yellow"/>
          <w:u w:val="single"/>
        </w:rPr>
        <w:t>nothing</w:t>
      </w:r>
      <w:r w:rsidRPr="0089642B">
        <w:rPr>
          <w:u w:val="single"/>
        </w:rPr>
        <w:t xml:space="preserve"> to </w:t>
      </w:r>
      <w:r w:rsidRPr="0089642B">
        <w:rPr>
          <w:highlight w:val="yellow"/>
          <w:u w:val="single"/>
        </w:rPr>
        <w:t>prevent</w:t>
      </w:r>
      <w:r w:rsidRPr="0089642B">
        <w:rPr>
          <w:u w:val="single"/>
        </w:rPr>
        <w:t xml:space="preserve"> such a State to impose </w:t>
      </w:r>
      <w:r w:rsidRPr="0089642B">
        <w:rPr>
          <w:highlight w:val="yellow"/>
          <w:u w:val="single"/>
        </w:rPr>
        <w:t>taxes and royalties</w:t>
      </w:r>
      <w:r w:rsidRPr="0089642B">
        <w:rPr>
          <w:u w:val="single"/>
        </w:rPr>
        <w:t xml:space="preserve"> for the acquisition of rights by private operators to use such area and its resources. As indicated by </w:t>
      </w:r>
      <w:proofErr w:type="spellStart"/>
      <w:r w:rsidRPr="0089642B">
        <w:rPr>
          <w:u w:val="single"/>
        </w:rPr>
        <w:t>Sters</w:t>
      </w:r>
      <w:proofErr w:type="spellEnd"/>
      <w:r w:rsidRPr="0089642B">
        <w:rPr>
          <w:u w:val="single"/>
        </w:rPr>
        <w:t xml:space="preserve"> and </w:t>
      </w:r>
      <w:proofErr w:type="spellStart"/>
      <w:r w:rsidRPr="0089642B">
        <w:rPr>
          <w:u w:val="single"/>
        </w:rPr>
        <w:t>Tennen</w:t>
      </w:r>
      <w:proofErr w:type="spellEnd"/>
      <w:r w:rsidRPr="0089642B">
        <w:rPr>
          <w:u w:val="single"/>
        </w:rPr>
        <w:t xml:space="preserve">, in a similar scenario the </w:t>
      </w:r>
      <w:r w:rsidRPr="0089642B">
        <w:rPr>
          <w:highlight w:val="yellow"/>
          <w:u w:val="single"/>
        </w:rPr>
        <w:t>costs for utilizing space</w:t>
      </w:r>
      <w:r w:rsidRPr="0089642B">
        <w:rPr>
          <w:u w:val="single"/>
        </w:rPr>
        <w:t xml:space="preserve"> resources and for carrying out exploitative missions </w:t>
      </w:r>
      <w:r w:rsidRPr="0089642B">
        <w:rPr>
          <w:highlight w:val="yellow"/>
          <w:u w:val="single"/>
        </w:rPr>
        <w:t>would increase</w:t>
      </w:r>
      <w:r w:rsidRPr="0089642B">
        <w:rPr>
          <w:u w:val="single"/>
        </w:rPr>
        <w:t xml:space="preserve">36. Therefore, the abrogation of the </w:t>
      </w:r>
      <w:proofErr w:type="spellStart"/>
      <w:r w:rsidRPr="0089642B">
        <w:rPr>
          <w:u w:val="single"/>
        </w:rPr>
        <w:t>nonappropriation</w:t>
      </w:r>
      <w:proofErr w:type="spellEnd"/>
      <w:r w:rsidRPr="0089642B">
        <w:rPr>
          <w:u w:val="single"/>
        </w:rPr>
        <w:t xml:space="preserve"> principle </w:t>
      </w:r>
      <w:r w:rsidRPr="0089642B">
        <w:rPr>
          <w:rStyle w:val="Emphasis"/>
          <w:highlight w:val="yellow"/>
        </w:rPr>
        <w:t>would prevent</w:t>
      </w:r>
      <w:r w:rsidRPr="0089642B">
        <w:rPr>
          <w:rStyle w:val="Emphasis"/>
        </w:rPr>
        <w:t xml:space="preserve"> instead of </w:t>
      </w:r>
      <w:proofErr w:type="spellStart"/>
      <w:r w:rsidRPr="0089642B">
        <w:rPr>
          <w:rStyle w:val="Emphasis"/>
        </w:rPr>
        <w:t>favour</w:t>
      </w:r>
      <w:proofErr w:type="spellEnd"/>
      <w:r w:rsidRPr="0089642B">
        <w:rPr>
          <w:rStyle w:val="Emphasis"/>
        </w:rPr>
        <w:t xml:space="preserve">, as it is suggested by some, the </w:t>
      </w:r>
      <w:r w:rsidRPr="0089642B">
        <w:rPr>
          <w:rStyle w:val="Emphasis"/>
          <w:highlight w:val="yellow"/>
        </w:rPr>
        <w:t>commercial development of outer space.</w:t>
      </w:r>
      <w:r w:rsidRPr="0089642B">
        <w:rPr>
          <w:rStyle w:val="Emphasis"/>
        </w:rPr>
        <w:t xml:space="preserve"> </w:t>
      </w:r>
      <w:r w:rsidRPr="0089642B">
        <w:rPr>
          <w:u w:val="single"/>
        </w:rPr>
        <w:t>Additionally, if States were allowed to acquire sovereignty rights over parts of outer space, obviously they would pursue their own purposes and interests. Thus, the idea that the exploration and use of outer space is the “</w:t>
      </w:r>
      <w:r w:rsidRPr="0089642B">
        <w:rPr>
          <w:highlight w:val="yellow"/>
          <w:u w:val="single"/>
        </w:rPr>
        <w:t>province of all mankind” would lose</w:t>
      </w:r>
      <w:r w:rsidRPr="0089642B">
        <w:rPr>
          <w:u w:val="single"/>
        </w:rPr>
        <w:t xml:space="preserve"> its </w:t>
      </w:r>
      <w:r w:rsidRPr="0089642B">
        <w:rPr>
          <w:highlight w:val="yellow"/>
          <w:u w:val="single"/>
        </w:rPr>
        <w:t>relevance</w:t>
      </w:r>
      <w:r>
        <w:rPr>
          <w:u w:val="single"/>
        </w:rPr>
        <w:t>.</w:t>
      </w:r>
    </w:p>
    <w:p w14:paraId="44860D38" w14:textId="77777777" w:rsidR="00235EE3" w:rsidRDefault="00235EE3" w:rsidP="00235EE3">
      <w:r>
        <w:t>5) Special responsibility and consequences for the violation of the non-appropriation principle</w:t>
      </w:r>
    </w:p>
    <w:p w14:paraId="65B5F741" w14:textId="77777777" w:rsidR="00235EE3" w:rsidRPr="0089642B" w:rsidRDefault="00235EE3" w:rsidP="00235EE3">
      <w:pPr>
        <w:rPr>
          <w:u w:val="single"/>
        </w:rPr>
      </w:pPr>
      <w:r>
        <w:t xml:space="preserve">As we have just seen, if the non-appropriation principle was removed, </w:t>
      </w:r>
      <w:r w:rsidRPr="0089642B">
        <w:rPr>
          <w:rStyle w:val="Emphasis"/>
        </w:rPr>
        <w:t>the risk for an armed conflict in outer space would be high.</w:t>
      </w:r>
      <w:r>
        <w:t xml:space="preserve"> Therefore, States have a special duty to act in conformity with such principle. But what if a State should suddenly decide to violate such principle and to appropriate one part of outer space? What would be the legal consequences of such </w:t>
      </w:r>
      <w:proofErr w:type="spellStart"/>
      <w:r>
        <w:t>behaviour</w:t>
      </w:r>
      <w:proofErr w:type="spellEnd"/>
      <w:r w:rsidRPr="00425CDF">
        <w:t xml:space="preserve">? </w:t>
      </w:r>
      <w:r w:rsidRPr="0089642B">
        <w:rPr>
          <w:u w:val="single"/>
        </w:rPr>
        <w:t xml:space="preserve">Considering the fact that Article III of the OST makes international law, including the Charter of the United Nations, applicable to the exploration and use of outer space and having in mind that Article I (1) of the UN Charter lays down the obligation to maintain peace and security, and to prevent or remove threats to peace, the </w:t>
      </w:r>
      <w:r w:rsidRPr="0089642B">
        <w:rPr>
          <w:highlight w:val="yellow"/>
          <w:u w:val="single"/>
        </w:rPr>
        <w:t>individual violation by a State</w:t>
      </w:r>
      <w:r w:rsidRPr="0089642B">
        <w:rPr>
          <w:u w:val="single"/>
        </w:rPr>
        <w:t xml:space="preserve"> of the principle contained in Article II of the OST </w:t>
      </w:r>
      <w:r w:rsidRPr="0089642B">
        <w:rPr>
          <w:rStyle w:val="Emphasis"/>
          <w:highlight w:val="yellow"/>
        </w:rPr>
        <w:t>should be considered a threat to international peace.</w:t>
      </w:r>
      <w:r w:rsidRPr="0089642B">
        <w:rPr>
          <w:rStyle w:val="Emphasis"/>
        </w:rPr>
        <w:t xml:space="preserve"> </w:t>
      </w:r>
      <w:r w:rsidRPr="0089642B">
        <w:rPr>
          <w:u w:val="single"/>
        </w:rPr>
        <w:t xml:space="preserve">Such a State </w:t>
      </w:r>
      <w:r w:rsidRPr="0089642B">
        <w:rPr>
          <w:highlight w:val="yellow"/>
          <w:u w:val="single"/>
        </w:rPr>
        <w:t>should be seen as responsible</w:t>
      </w:r>
      <w:r w:rsidRPr="0089642B">
        <w:rPr>
          <w:u w:val="single"/>
        </w:rPr>
        <w:t xml:space="preserve"> for an act of particular gravity towards the whole community of States. Therefore, in a similar situation the other </w:t>
      </w:r>
      <w:r w:rsidRPr="00425CDF">
        <w:rPr>
          <w:highlight w:val="yellow"/>
          <w:u w:val="single"/>
        </w:rPr>
        <w:t>States</w:t>
      </w:r>
      <w:r w:rsidRPr="0089642B">
        <w:rPr>
          <w:u w:val="single"/>
        </w:rPr>
        <w:t xml:space="preserve"> would be entitled to </w:t>
      </w:r>
      <w:r w:rsidRPr="00425CDF">
        <w:rPr>
          <w:highlight w:val="yellow"/>
          <w:u w:val="single"/>
        </w:rPr>
        <w:t>act collectively through the U</w:t>
      </w:r>
      <w:r w:rsidRPr="0089642B">
        <w:rPr>
          <w:u w:val="single"/>
        </w:rPr>
        <w:t xml:space="preserve">nited </w:t>
      </w:r>
      <w:r w:rsidRPr="00425CDF">
        <w:rPr>
          <w:highlight w:val="yellow"/>
          <w:u w:val="single"/>
        </w:rPr>
        <w:t>N</w:t>
      </w:r>
      <w:r w:rsidRPr="0089642B">
        <w:rPr>
          <w:u w:val="single"/>
        </w:rPr>
        <w:t xml:space="preserve">ations </w:t>
      </w:r>
      <w:r w:rsidRPr="00425CDF">
        <w:rPr>
          <w:u w:val="single"/>
        </w:rPr>
        <w:t>to stop such</w:t>
      </w:r>
      <w:r w:rsidRPr="0089642B">
        <w:rPr>
          <w:u w:val="single"/>
        </w:rPr>
        <w:t xml:space="preserve"> </w:t>
      </w:r>
      <w:proofErr w:type="spellStart"/>
      <w:r w:rsidRPr="0089642B">
        <w:rPr>
          <w:u w:val="single"/>
        </w:rPr>
        <w:t>behaviour</w:t>
      </w:r>
      <w:proofErr w:type="spellEnd"/>
      <w:r w:rsidRPr="0089642B">
        <w:rPr>
          <w:u w:val="single"/>
        </w:rPr>
        <w:t xml:space="preserve"> and </w:t>
      </w:r>
      <w:r w:rsidRPr="00425CDF">
        <w:rPr>
          <w:highlight w:val="yellow"/>
          <w:u w:val="single"/>
        </w:rPr>
        <w:t>to remove this threat</w:t>
      </w:r>
      <w:r w:rsidRPr="0089642B">
        <w:rPr>
          <w:u w:val="single"/>
        </w:rPr>
        <w:t xml:space="preserve"> to peace. A joint effort and pressure in that direction should be likely to restore the status quo ante. The argument could be put forward that </w:t>
      </w:r>
      <w:r w:rsidRPr="00425CDF">
        <w:rPr>
          <w:highlight w:val="yellow"/>
          <w:u w:val="single"/>
        </w:rPr>
        <w:t>if a State</w:t>
      </w:r>
      <w:r w:rsidRPr="0089642B">
        <w:rPr>
          <w:u w:val="single"/>
        </w:rPr>
        <w:t xml:space="preserve"> should decide to </w:t>
      </w:r>
      <w:r w:rsidRPr="00425CDF">
        <w:rPr>
          <w:highlight w:val="yellow"/>
          <w:u w:val="single"/>
        </w:rPr>
        <w:t>withdraw from the O</w:t>
      </w:r>
      <w:r w:rsidRPr="0089642B">
        <w:rPr>
          <w:u w:val="single"/>
        </w:rPr>
        <w:t xml:space="preserve">uter </w:t>
      </w:r>
      <w:r w:rsidRPr="00425CDF">
        <w:rPr>
          <w:highlight w:val="yellow"/>
          <w:u w:val="single"/>
        </w:rPr>
        <w:t>S</w:t>
      </w:r>
      <w:r w:rsidRPr="0089642B">
        <w:rPr>
          <w:u w:val="single"/>
        </w:rPr>
        <w:t xml:space="preserve">pace </w:t>
      </w:r>
      <w:r w:rsidRPr="00425CDF">
        <w:rPr>
          <w:highlight w:val="yellow"/>
          <w:u w:val="single"/>
        </w:rPr>
        <w:t>T</w:t>
      </w:r>
      <w:r w:rsidRPr="0089642B">
        <w:rPr>
          <w:u w:val="single"/>
        </w:rPr>
        <w:t xml:space="preserve">reaty, it would be no longer bound by the provisions of Article II and thus it could appropriate parts of outer space. This argument should be rejected on the basis that even after that </w:t>
      </w:r>
      <w:r w:rsidRPr="0089642B">
        <w:rPr>
          <w:u w:val="single"/>
        </w:rPr>
        <w:lastRenderedPageBreak/>
        <w:t xml:space="preserve">withdrawal, such a State </w:t>
      </w:r>
      <w:r w:rsidRPr="00425CDF">
        <w:rPr>
          <w:rStyle w:val="Emphasis"/>
          <w:highlight w:val="yellow"/>
        </w:rPr>
        <w:t>would be obliged to respect the</w:t>
      </w:r>
      <w:r w:rsidRPr="00425CDF">
        <w:rPr>
          <w:rStyle w:val="Emphasis"/>
        </w:rPr>
        <w:t xml:space="preserve"> non-appropriation 9 </w:t>
      </w:r>
      <w:r w:rsidRPr="00425CDF">
        <w:rPr>
          <w:rStyle w:val="Emphasis"/>
          <w:highlight w:val="yellow"/>
        </w:rPr>
        <w:t>principle</w:t>
      </w:r>
      <w:r w:rsidRPr="0089642B">
        <w:rPr>
          <w:u w:val="single"/>
        </w:rPr>
        <w:t xml:space="preserve"> in consideration of its structural and special status</w:t>
      </w:r>
      <w:r>
        <w:rPr>
          <w:u w:val="single"/>
        </w:rPr>
        <w:t>.</w:t>
      </w:r>
    </w:p>
    <w:p w14:paraId="10DB779F" w14:textId="77777777" w:rsidR="00235EE3" w:rsidRDefault="00235EE3" w:rsidP="00235EE3">
      <w:r>
        <w:t>CONCLUSION</w:t>
      </w:r>
    </w:p>
    <w:p w14:paraId="4E88BDAB" w14:textId="77777777" w:rsidR="00235EE3" w:rsidRPr="00B62C11" w:rsidRDefault="00235EE3" w:rsidP="00235EE3">
      <w:pPr>
        <w:rPr>
          <w:b/>
          <w:iCs/>
          <w:u w:val="single"/>
        </w:rPr>
      </w:pPr>
      <w:r w:rsidRPr="00425CDF">
        <w:rPr>
          <w:rStyle w:val="Emphasis"/>
        </w:rPr>
        <w:t xml:space="preserve">The non-appropriation principle represents the basic principle of space law. </w:t>
      </w:r>
      <w:r>
        <w:t xml:space="preserve">Considering its importance and its role in providing the conditions for the peaceful and orderly management and development of space activities, this paper has put forward the hypothesis of considering that principle a structural rule of international law. </w:t>
      </w:r>
      <w:r w:rsidRPr="00425CDF">
        <w:rPr>
          <w:u w:val="single"/>
        </w:rPr>
        <w:t xml:space="preserve">As it has been shown, there exist several historical and modern examples which confirm the </w:t>
      </w:r>
      <w:r w:rsidRPr="00425CDF">
        <w:rPr>
          <w:highlight w:val="yellow"/>
          <w:u w:val="single"/>
        </w:rPr>
        <w:t>peculiar status of the principle</w:t>
      </w:r>
      <w:r w:rsidRPr="00425CDF">
        <w:rPr>
          <w:u w:val="single"/>
        </w:rPr>
        <w:t xml:space="preserve"> contained in Article II of the Outer Space Treaty. Having in mind the special characteristics of the non-appropriation principle, the theories proposing its </w:t>
      </w:r>
      <w:r w:rsidRPr="00425CDF">
        <w:rPr>
          <w:rStyle w:val="Emphasis"/>
          <w:highlight w:val="yellow"/>
        </w:rPr>
        <w:t>abrogation or</w:t>
      </w:r>
      <w:r w:rsidRPr="00425CDF">
        <w:rPr>
          <w:rStyle w:val="Emphasis"/>
        </w:rPr>
        <w:t xml:space="preserve"> suggesting </w:t>
      </w:r>
      <w:r w:rsidRPr="00425CDF">
        <w:rPr>
          <w:rStyle w:val="Emphasis"/>
          <w:highlight w:val="yellow"/>
        </w:rPr>
        <w:t>unilateral State actions against it</w:t>
      </w:r>
      <w:r w:rsidRPr="00425CDF">
        <w:rPr>
          <w:rStyle w:val="Emphasis"/>
        </w:rPr>
        <w:t xml:space="preserve"> are </w:t>
      </w:r>
      <w:r w:rsidRPr="00425CDF">
        <w:rPr>
          <w:rStyle w:val="Emphasis"/>
          <w:highlight w:val="yellow"/>
        </w:rPr>
        <w:t>unacceptable</w:t>
      </w:r>
      <w:r w:rsidRPr="00425CDF">
        <w:rPr>
          <w:rStyle w:val="Emphasis"/>
        </w:rPr>
        <w:t>. If</w:t>
      </w:r>
      <w:r w:rsidRPr="00425CDF">
        <w:rPr>
          <w:u w:val="single"/>
        </w:rPr>
        <w:t xml:space="preserve"> these theories were put into practice, the use of outer </w:t>
      </w:r>
      <w:r w:rsidRPr="00425CDF">
        <w:rPr>
          <w:highlight w:val="yellow"/>
          <w:u w:val="single"/>
        </w:rPr>
        <w:t>space would evolve into</w:t>
      </w:r>
      <w:r w:rsidRPr="00425CDF">
        <w:rPr>
          <w:u w:val="single"/>
        </w:rPr>
        <w:t xml:space="preserve"> a situation of </w:t>
      </w:r>
      <w:r w:rsidRPr="00425CDF">
        <w:rPr>
          <w:rStyle w:val="Emphasis"/>
          <w:highlight w:val="yellow"/>
        </w:rPr>
        <w:t>chaos</w:t>
      </w:r>
      <w:r w:rsidRPr="00425CDF">
        <w:rPr>
          <w:u w:val="single"/>
        </w:rPr>
        <w:t xml:space="preserve"> and, moreover, its commercial development would be hindered instead of </w:t>
      </w:r>
      <w:proofErr w:type="spellStart"/>
      <w:r w:rsidRPr="00425CDF">
        <w:rPr>
          <w:u w:val="single"/>
        </w:rPr>
        <w:t>favoured</w:t>
      </w:r>
      <w:proofErr w:type="spellEnd"/>
      <w:r w:rsidRPr="00425CDF">
        <w:rPr>
          <w:u w:val="single"/>
        </w:rPr>
        <w:t xml:space="preserve">. Any hypothetical </w:t>
      </w:r>
      <w:r w:rsidRPr="00425CDF">
        <w:rPr>
          <w:highlight w:val="yellow"/>
          <w:u w:val="single"/>
        </w:rPr>
        <w:t>amendment</w:t>
      </w:r>
      <w:r w:rsidRPr="00425CDF">
        <w:rPr>
          <w:u w:val="single"/>
        </w:rPr>
        <w:t xml:space="preserve"> of the </w:t>
      </w:r>
      <w:proofErr w:type="spellStart"/>
      <w:r w:rsidRPr="00425CDF">
        <w:rPr>
          <w:u w:val="single"/>
        </w:rPr>
        <w:t>nonappropriation</w:t>
      </w:r>
      <w:proofErr w:type="spellEnd"/>
      <w:r w:rsidRPr="00425CDF">
        <w:rPr>
          <w:u w:val="single"/>
        </w:rPr>
        <w:t xml:space="preserve"> principle </w:t>
      </w:r>
      <w:r w:rsidRPr="00425CDF">
        <w:rPr>
          <w:highlight w:val="yellow"/>
          <w:u w:val="single"/>
        </w:rPr>
        <w:t>should be carried out by all States acting collectively</w:t>
      </w:r>
      <w:r w:rsidRPr="00425CDF">
        <w:rPr>
          <w:u w:val="single"/>
        </w:rPr>
        <w:t xml:space="preserve">. </w:t>
      </w:r>
      <w:r w:rsidRPr="00425CDF">
        <w:rPr>
          <w:rStyle w:val="Emphasis"/>
        </w:rPr>
        <w:t xml:space="preserve">This would be the </w:t>
      </w:r>
      <w:r w:rsidRPr="00425CDF">
        <w:rPr>
          <w:rStyle w:val="Emphasis"/>
          <w:highlight w:val="yellow"/>
        </w:rPr>
        <w:t>only option to prevent the risk of war</w:t>
      </w:r>
      <w:r w:rsidRPr="00425CDF">
        <w:rPr>
          <w:rStyle w:val="Emphasis"/>
        </w:rPr>
        <w:t xml:space="preserve"> in outer space </w:t>
      </w:r>
      <w:r w:rsidRPr="00425CDF">
        <w:rPr>
          <w:rStyle w:val="Emphasis"/>
          <w:highlight w:val="yellow"/>
        </w:rPr>
        <w:t>and</w:t>
      </w:r>
      <w:r w:rsidRPr="00425CDF">
        <w:rPr>
          <w:rStyle w:val="Emphasis"/>
        </w:rPr>
        <w:t xml:space="preserve"> to allow the </w:t>
      </w:r>
      <w:r w:rsidRPr="00425CDF">
        <w:rPr>
          <w:rStyle w:val="Emphasis"/>
          <w:highlight w:val="yellow"/>
        </w:rPr>
        <w:t>harmonized management of</w:t>
      </w:r>
      <w:r w:rsidRPr="00425CDF">
        <w:rPr>
          <w:rStyle w:val="Emphasis"/>
        </w:rPr>
        <w:t xml:space="preserve"> space activities in the era of space </w:t>
      </w:r>
      <w:proofErr w:type="spellStart"/>
      <w:r w:rsidRPr="00425CDF">
        <w:rPr>
          <w:rStyle w:val="Emphasis"/>
          <w:highlight w:val="yellow"/>
        </w:rPr>
        <w:t>commercialisation</w:t>
      </w:r>
      <w:proofErr w:type="spellEnd"/>
      <w:r w:rsidRPr="00425CDF">
        <w:rPr>
          <w:rStyle w:val="Emphasis"/>
        </w:rPr>
        <w:t>.</w:t>
      </w:r>
    </w:p>
    <w:p w14:paraId="6EE117B8" w14:textId="77777777" w:rsidR="00235EE3" w:rsidRDefault="00235EE3" w:rsidP="00235EE3">
      <w:pPr>
        <w:pStyle w:val="Heading4"/>
      </w:pPr>
      <w:r>
        <w:t xml:space="preserve">It’s possible to establish people’s common heritage as customary international law </w:t>
      </w:r>
    </w:p>
    <w:p w14:paraId="4C57DC70" w14:textId="77777777" w:rsidR="00235EE3" w:rsidRDefault="00235EE3" w:rsidP="00235EE3">
      <w:proofErr w:type="spellStart"/>
      <w:r>
        <w:rPr>
          <w:rStyle w:val="Style13ptBold"/>
        </w:rPr>
        <w:t>Khatwani</w:t>
      </w:r>
      <w:proofErr w:type="spellEnd"/>
      <w:r>
        <w:rPr>
          <w:rStyle w:val="Style13ptBold"/>
        </w:rPr>
        <w:t xml:space="preserve"> 19 </w:t>
      </w:r>
      <w:r>
        <w:t>[</w:t>
      </w:r>
      <w:proofErr w:type="spellStart"/>
      <w:r>
        <w:t>Naman</w:t>
      </w:r>
      <w:proofErr w:type="spellEnd"/>
      <w:r>
        <w:t xml:space="preserve"> </w:t>
      </w:r>
      <w:proofErr w:type="spellStart"/>
      <w:r>
        <w:t>Khatwani</w:t>
      </w:r>
      <w:proofErr w:type="spellEnd"/>
      <w:r>
        <w:t xml:space="preserve">, </w:t>
      </w:r>
      <w:proofErr w:type="gramStart"/>
      <w:r w:rsidRPr="00ED50C9">
        <w:t>Aspiring</w:t>
      </w:r>
      <w:proofErr w:type="gramEnd"/>
      <w:r w:rsidRPr="00ED50C9">
        <w:t xml:space="preserve"> legal professional with a Bachelor’s Degree focused in Law from West Bengal National University of Juridical Sciences (NUJS). Accredited Mediator with proficiency and a keen interest in dispute resolution. Always looking to explore new </w:t>
      </w:r>
      <w:proofErr w:type="spellStart"/>
      <w:r w:rsidRPr="00ED50C9">
        <w:t>ares</w:t>
      </w:r>
      <w:proofErr w:type="spellEnd"/>
      <w:r w:rsidRPr="00ED50C9">
        <w:t xml:space="preserve"> of law and gather more experience.</w:t>
      </w:r>
      <w:r>
        <w:t xml:space="preserve">,2019 Common Heritage of Mankind for Outer Space, </w:t>
      </w:r>
      <w:proofErr w:type="spellStart"/>
      <w:r>
        <w:t>Astropolitics</w:t>
      </w:r>
      <w:proofErr w:type="spellEnd"/>
      <w:r>
        <w:t xml:space="preserve">, DOI: 10.1080/14777622.2019.1638679] </w:t>
      </w:r>
      <w:proofErr w:type="spellStart"/>
      <w:r>
        <w:t>simha</w:t>
      </w:r>
      <w:proofErr w:type="spellEnd"/>
      <w:r>
        <w:t xml:space="preserve"> *we do not endorse the use of gendered language</w:t>
      </w:r>
    </w:p>
    <w:p w14:paraId="61B0926C" w14:textId="77777777" w:rsidR="00235EE3" w:rsidRDefault="00235EE3" w:rsidP="00235EE3">
      <w:pPr>
        <w:pStyle w:val="ListParagraph"/>
        <w:numPr>
          <w:ilvl w:val="0"/>
          <w:numId w:val="12"/>
        </w:numPr>
      </w:pPr>
      <w:r>
        <w:t>CHM = common heritage of mankind*</w:t>
      </w:r>
    </w:p>
    <w:p w14:paraId="4DEE1BFD" w14:textId="77777777" w:rsidR="00235EE3" w:rsidRDefault="00235EE3" w:rsidP="00235EE3">
      <w:pPr>
        <w:pStyle w:val="ListParagraph"/>
        <w:numPr>
          <w:ilvl w:val="0"/>
          <w:numId w:val="12"/>
        </w:numPr>
      </w:pPr>
      <w:proofErr w:type="spellStart"/>
      <w:r>
        <w:t>Opinio</w:t>
      </w:r>
      <w:proofErr w:type="spellEnd"/>
      <w:r>
        <w:t xml:space="preserve"> juris is established when States believe international law compels them </w:t>
      </w:r>
    </w:p>
    <w:p w14:paraId="42B4A22F" w14:textId="77777777" w:rsidR="00235EE3" w:rsidRDefault="00235EE3" w:rsidP="00235EE3">
      <w:r>
        <w:t>Relevance of common heritage of mankind</w:t>
      </w:r>
    </w:p>
    <w:p w14:paraId="26BEC6C8" w14:textId="77777777" w:rsidR="00235EE3" w:rsidRDefault="00235EE3" w:rsidP="00235EE3">
      <w:r w:rsidRPr="00ED50C9">
        <w:rPr>
          <w:u w:val="single"/>
        </w:rPr>
        <w:t xml:space="preserve">The </w:t>
      </w:r>
      <w:r w:rsidRPr="004D3663">
        <w:rPr>
          <w:highlight w:val="yellow"/>
          <w:u w:val="single"/>
        </w:rPr>
        <w:t>Moon contains</w:t>
      </w:r>
      <w:r w:rsidRPr="00ED50C9">
        <w:rPr>
          <w:u w:val="single"/>
        </w:rPr>
        <w:t xml:space="preserve"> resources of value in </w:t>
      </w:r>
      <w:r w:rsidRPr="004D3663">
        <w:rPr>
          <w:highlight w:val="yellow"/>
          <w:u w:val="single"/>
        </w:rPr>
        <w:t xml:space="preserve">Helium-3, water, and </w:t>
      </w:r>
      <w:r w:rsidRPr="00ED50C9">
        <w:rPr>
          <w:u w:val="single"/>
        </w:rPr>
        <w:t xml:space="preserve">other </w:t>
      </w:r>
      <w:r w:rsidRPr="004D3663">
        <w:rPr>
          <w:highlight w:val="yellow"/>
          <w:u w:val="single"/>
        </w:rPr>
        <w:t>rare Earth minerals</w:t>
      </w:r>
      <w:r w:rsidRPr="00ED50C9">
        <w:rPr>
          <w:u w:val="single"/>
        </w:rPr>
        <w:t xml:space="preserve">.64 These resources are </w:t>
      </w:r>
      <w:r w:rsidRPr="004D3663">
        <w:rPr>
          <w:highlight w:val="yellow"/>
          <w:u w:val="single"/>
        </w:rPr>
        <w:t>potentially capable of solving</w:t>
      </w:r>
      <w:r w:rsidRPr="00ED50C9">
        <w:rPr>
          <w:u w:val="single"/>
        </w:rPr>
        <w:t xml:space="preserve"> Earth’s problems of </w:t>
      </w:r>
      <w:r w:rsidRPr="004D3663">
        <w:rPr>
          <w:highlight w:val="yellow"/>
          <w:u w:val="single"/>
        </w:rPr>
        <w:t>energy production, potable water,</w:t>
      </w:r>
      <w:r w:rsidRPr="00ED50C9">
        <w:rPr>
          <w:u w:val="single"/>
        </w:rPr>
        <w:t xml:space="preserve"> as well as </w:t>
      </w:r>
      <w:r w:rsidRPr="004D3663">
        <w:rPr>
          <w:highlight w:val="yellow"/>
          <w:u w:val="single"/>
        </w:rPr>
        <w:t>increasing production</w:t>
      </w:r>
      <w:r w:rsidRPr="00ED50C9">
        <w:rPr>
          <w:u w:val="single"/>
        </w:rPr>
        <w:t xml:space="preserve"> rates </w:t>
      </w:r>
      <w:r w:rsidRPr="004D3663">
        <w:rPr>
          <w:highlight w:val="yellow"/>
          <w:u w:val="single"/>
        </w:rPr>
        <w:t>for</w:t>
      </w:r>
      <w:r w:rsidRPr="00ED50C9">
        <w:rPr>
          <w:u w:val="single"/>
        </w:rPr>
        <w:t xml:space="preserve"> various </w:t>
      </w:r>
      <w:r w:rsidRPr="004D3663">
        <w:rPr>
          <w:highlight w:val="yellow"/>
          <w:u w:val="single"/>
        </w:rPr>
        <w:t>tech</w:t>
      </w:r>
      <w:r w:rsidRPr="00ED50C9">
        <w:rPr>
          <w:u w:val="single"/>
        </w:rPr>
        <w:t xml:space="preserve">nologies. </w:t>
      </w:r>
      <w:r>
        <w:t xml:space="preserve">While presently, it cannot be stated that resource mining on the Moon is the answer to the resource crisis on Earth, the fact of the crisis on Earth suggests that an attempt to further clarify its feasibility is important. Further, the concept of lunar mining will become more feasible over time due to lower costs of exploration, advances in technology for lunar mining, and better characterization on the minerals found on the Moon.65 There are multiple considerations while undertaking lunar activities, such as mining. Key ones include the economic feasibility of the venture, environmental damage caused to the Moon, and changes in the physical nature of the Moon where a lessening of lunar mass due to resource extraction affects tides on Earth. Another important concern is the legal implications of space mining and whether the current regime allows private parties to undertake these ventures. Various developing countries argue that </w:t>
      </w:r>
      <w:r>
        <w:lastRenderedPageBreak/>
        <w:t>there exists a moratorium on exploitation of resources on the Moon based on the moratorium imposed in Antarctica, as well as the high seas. To add, a proposal by developing states to allow for exploration of resources only for experimental purposes was advanced.66Though, this was rejected by most states. The developed states argued that there exists no moratorium against mining on the Moon since it is not expressly provided for in the Moon Agreement and it was not discussed during the drafting history.</w:t>
      </w:r>
    </w:p>
    <w:p w14:paraId="7FDCBB19" w14:textId="77777777" w:rsidR="00235EE3" w:rsidRDefault="00235EE3" w:rsidP="00235EE3">
      <w:r>
        <w:t>Customary nature of common heritage of mankind</w:t>
      </w:r>
    </w:p>
    <w:p w14:paraId="5202A31F" w14:textId="77777777" w:rsidR="00235EE3" w:rsidRDefault="00235EE3" w:rsidP="00235EE3">
      <w:pPr>
        <w:rPr>
          <w:u w:val="single"/>
        </w:rPr>
      </w:pPr>
      <w:r>
        <w:t xml:space="preserve">Although </w:t>
      </w:r>
      <w:r w:rsidRPr="004D3663">
        <w:rPr>
          <w:highlight w:val="yellow"/>
          <w:u w:val="single"/>
        </w:rPr>
        <w:t>CHM</w:t>
      </w:r>
      <w:r w:rsidRPr="00ED50C9">
        <w:rPr>
          <w:u w:val="single"/>
        </w:rPr>
        <w:t xml:space="preserve"> is </w:t>
      </w:r>
      <w:r w:rsidRPr="004D3663">
        <w:rPr>
          <w:highlight w:val="yellow"/>
          <w:u w:val="single"/>
        </w:rPr>
        <w:t>enshrined in the Moon Agreement</w:t>
      </w:r>
      <w:r w:rsidRPr="00ED50C9">
        <w:rPr>
          <w:u w:val="single"/>
        </w:rPr>
        <w:t>,</w:t>
      </w:r>
      <w:r>
        <w:t xml:space="preserve"> there exist </w:t>
      </w:r>
      <w:r w:rsidRPr="00ED50C9">
        <w:t>only 18 state parties</w:t>
      </w:r>
      <w:r>
        <w:t xml:space="preserve">67 with none of the major spacefaring states being a part, though France and India as space powers are signatories. </w:t>
      </w:r>
      <w:r w:rsidRPr="00ED50C9">
        <w:rPr>
          <w:u w:val="single"/>
        </w:rPr>
        <w:t xml:space="preserve">Under Article 38 of the Statute of ICJ, the first two sources of law are </w:t>
      </w:r>
      <w:r w:rsidRPr="004D3663">
        <w:rPr>
          <w:highlight w:val="yellow"/>
          <w:u w:val="single"/>
        </w:rPr>
        <w:t>deemed to be treaty law and customary international law</w:t>
      </w:r>
      <w:r w:rsidRPr="00ED50C9">
        <w:rPr>
          <w:u w:val="single"/>
        </w:rPr>
        <w:t xml:space="preserve">.68 </w:t>
      </w:r>
      <w:r w:rsidRPr="004D3663">
        <w:rPr>
          <w:highlight w:val="yellow"/>
          <w:u w:val="single"/>
        </w:rPr>
        <w:t>Since there are only 18 state parties</w:t>
      </w:r>
      <w:r w:rsidRPr="00ED50C9">
        <w:rPr>
          <w:u w:val="single"/>
        </w:rPr>
        <w:t xml:space="preserve"> to the Moon Agreement, </w:t>
      </w:r>
      <w:r w:rsidRPr="004D3663">
        <w:rPr>
          <w:highlight w:val="yellow"/>
          <w:u w:val="single"/>
        </w:rPr>
        <w:t>it is not universal as treaty law</w:t>
      </w:r>
      <w:r w:rsidRPr="00ED50C9">
        <w:rPr>
          <w:u w:val="single"/>
        </w:rPr>
        <w:t xml:space="preserve"> </w:t>
      </w:r>
      <w:r>
        <w:t xml:space="preserve">under Article 38(1)(a) Statue of the International Court of Justice. An argument that is premised on provisions being custom is necessary only if the treaty itself is not easily applicable as treaty law. Here, since very few states are party to the Moon Agreement, it cannot be widely applicable as treaty law. By extension, the CHM principle in the Moon Agreement cannot be deemed to be the governing law to understand the status of the Moon. Scholars recognize the non-applicability of the Moon Agreement on a universal scale and put forth arguments regarding the applicability of CHM as general principles of law,69 jus </w:t>
      </w:r>
      <w:proofErr w:type="spellStart"/>
      <w:r>
        <w:t>cogen</w:t>
      </w:r>
      <w:proofErr w:type="spellEnd"/>
      <w:r>
        <w:t xml:space="preserve">, 70 or that of a political nature.71 </w:t>
      </w:r>
      <w:r w:rsidRPr="00ED50C9">
        <w:rPr>
          <w:u w:val="single"/>
        </w:rPr>
        <w:t xml:space="preserve">At the same time, </w:t>
      </w:r>
      <w:r w:rsidRPr="004D3663">
        <w:rPr>
          <w:highlight w:val="yellow"/>
          <w:u w:val="single"/>
        </w:rPr>
        <w:t>some scholars support</w:t>
      </w:r>
      <w:r w:rsidRPr="00ED50C9">
        <w:rPr>
          <w:u w:val="single"/>
        </w:rPr>
        <w:t xml:space="preserve"> in the international legal spectrum that the </w:t>
      </w:r>
      <w:r w:rsidRPr="004D3663">
        <w:rPr>
          <w:highlight w:val="yellow"/>
          <w:u w:val="single"/>
        </w:rPr>
        <w:t>CHM principle is customary international law.</w:t>
      </w:r>
      <w:r w:rsidRPr="00ED50C9">
        <w:rPr>
          <w:u w:val="single"/>
        </w:rPr>
        <w:t xml:space="preserve">72 This argument regarding the customary status of CHM is </w:t>
      </w:r>
      <w:r w:rsidRPr="004D3663">
        <w:rPr>
          <w:highlight w:val="yellow"/>
          <w:u w:val="single"/>
        </w:rPr>
        <w:t>premised on</w:t>
      </w:r>
      <w:r w:rsidRPr="00ED50C9">
        <w:rPr>
          <w:u w:val="single"/>
        </w:rPr>
        <w:t xml:space="preserve"> the universal </w:t>
      </w:r>
      <w:r w:rsidRPr="004D3663">
        <w:rPr>
          <w:highlight w:val="yellow"/>
          <w:u w:val="single"/>
        </w:rPr>
        <w:t>acceptance of UNCLOS</w:t>
      </w:r>
      <w:r>
        <w:t xml:space="preserve"> and the unanimous acceptance of the UN General Assembly. It is argued that since no state had any objections to the General Assembly Resolution on Declaration of Principles, and over 114 states adopted the Resolution, they showed their willingness to be bound by the concept. </w:t>
      </w:r>
      <w:r w:rsidRPr="00ED50C9">
        <w:rPr>
          <w:u w:val="single"/>
        </w:rPr>
        <w:t xml:space="preserve">Given the acceptance of UNCLOS, which contains the CHM Principle, the </w:t>
      </w:r>
      <w:r w:rsidRPr="004D3663">
        <w:rPr>
          <w:highlight w:val="yellow"/>
          <w:u w:val="single"/>
        </w:rPr>
        <w:t>CHM principle itself is of opinion juris</w:t>
      </w:r>
      <w:r w:rsidRPr="00ED50C9">
        <w:rPr>
          <w:u w:val="single"/>
        </w:rPr>
        <w:t>.</w:t>
      </w:r>
      <w:r>
        <w:t xml:space="preserve"> 73 Nevertheless, this argument does not find credit with scholars from developed states owing to various persistent objectors to the concept of CHM applicable to the Moon and other celestial bodies.74 Additionally, </w:t>
      </w:r>
      <w:r w:rsidRPr="00ED50C9">
        <w:t>General Assembly Resolutions are not considered binding</w:t>
      </w:r>
      <w:r>
        <w:t xml:space="preserve"> upon states and are only recommendatory in nature. </w:t>
      </w:r>
      <w:r w:rsidRPr="00ED50C9">
        <w:rPr>
          <w:u w:val="single"/>
        </w:rPr>
        <w:t xml:space="preserve">Further, a </w:t>
      </w:r>
      <w:r w:rsidRPr="004D3663">
        <w:rPr>
          <w:highlight w:val="yellow"/>
          <w:u w:val="single"/>
        </w:rPr>
        <w:t>principle that is enshrined in a treaty that failed to garner acceptance</w:t>
      </w:r>
      <w:r w:rsidRPr="00ED50C9">
        <w:rPr>
          <w:u w:val="single"/>
        </w:rPr>
        <w:t xml:space="preserve"> in the international community </w:t>
      </w:r>
      <w:r w:rsidRPr="004D3663">
        <w:rPr>
          <w:highlight w:val="yellow"/>
          <w:u w:val="single"/>
        </w:rPr>
        <w:t>is not evidence that the principle is afforded a customary status in international law.</w:t>
      </w:r>
    </w:p>
    <w:p w14:paraId="4A38AB9C" w14:textId="77777777" w:rsidR="00235EE3" w:rsidRDefault="00235EE3" w:rsidP="00235EE3">
      <w:pPr>
        <w:pStyle w:val="Heading4"/>
      </w:pPr>
      <w:r>
        <w:t>Only strong space norms can solve space war and militarization --- malleable laws are key in outer space</w:t>
      </w:r>
    </w:p>
    <w:p w14:paraId="7B1C6738" w14:textId="77777777" w:rsidR="00235EE3" w:rsidRDefault="00235EE3" w:rsidP="00235EE3">
      <w:r>
        <w:rPr>
          <w:rStyle w:val="Style13ptBold"/>
        </w:rPr>
        <w:t xml:space="preserve">Hart 21 </w:t>
      </w:r>
      <w:r>
        <w:t>[</w:t>
      </w:r>
      <w:proofErr w:type="spellStart"/>
      <w:r w:rsidRPr="00FD185D">
        <w:t>Amalyah</w:t>
      </w:r>
      <w:proofErr w:type="spellEnd"/>
      <w:r w:rsidRPr="00FD185D">
        <w:t xml:space="preserve"> Hart, </w:t>
      </w:r>
      <w:proofErr w:type="spellStart"/>
      <w:r w:rsidRPr="00FD185D">
        <w:t>Amalyah</w:t>
      </w:r>
      <w:proofErr w:type="spellEnd"/>
      <w:r w:rsidRPr="00FD185D">
        <w:t xml:space="preserve"> Hart is a science journalist based in Melbourne</w:t>
      </w:r>
      <w:r>
        <w:t xml:space="preserve">, </w:t>
      </w:r>
      <w:r w:rsidRPr="00FD185D">
        <w:t>11-19-2021, "Do we need new space law to prevent space war"</w:t>
      </w:r>
      <w:r>
        <w:t>,</w:t>
      </w:r>
      <w:r w:rsidRPr="00FD185D">
        <w:t xml:space="preserve"> Cosmos Magazine,</w:t>
      </w:r>
      <w:r>
        <w:t xml:space="preserve"> </w:t>
      </w:r>
      <w:r w:rsidRPr="00FD185D">
        <w:t>https://cosmosmagazine.com/people/society/space-law-to-prevent-space-war/</w:t>
      </w:r>
      <w:r>
        <w:t xml:space="preserve">] </w:t>
      </w:r>
      <w:proofErr w:type="spellStart"/>
      <w:r>
        <w:t>simha</w:t>
      </w:r>
      <w:proofErr w:type="spellEnd"/>
    </w:p>
    <w:p w14:paraId="0BB0D099" w14:textId="77777777" w:rsidR="00235EE3" w:rsidRPr="00FD185D" w:rsidRDefault="00235EE3" w:rsidP="00235EE3">
      <w:pPr>
        <w:rPr>
          <w:sz w:val="16"/>
        </w:rPr>
      </w:pPr>
      <w:r w:rsidRPr="00FD185D">
        <w:rPr>
          <w:sz w:val="16"/>
        </w:rPr>
        <w:t xml:space="preserve">The week before last, a UN panel approved the creation of a working group to discuss next-generation laws to prevent the </w:t>
      </w:r>
      <w:proofErr w:type="spellStart"/>
      <w:r w:rsidRPr="00FD185D">
        <w:rPr>
          <w:sz w:val="16"/>
        </w:rPr>
        <w:t>militarisation</w:t>
      </w:r>
      <w:proofErr w:type="spellEnd"/>
      <w:r w:rsidRPr="00FD185D">
        <w:rPr>
          <w:sz w:val="16"/>
        </w:rPr>
        <w:t xml:space="preserve"> of space. </w:t>
      </w:r>
      <w:r w:rsidRPr="00FD185D">
        <w:rPr>
          <w:u w:val="single"/>
        </w:rPr>
        <w:t xml:space="preserve">The move comes as space 2.0 seems to be going into hyper-drive, with </w:t>
      </w:r>
      <w:r w:rsidRPr="002B6644">
        <w:rPr>
          <w:u w:val="single"/>
        </w:rPr>
        <w:t xml:space="preserve">countries and </w:t>
      </w:r>
      <w:r w:rsidRPr="004D3663">
        <w:rPr>
          <w:highlight w:val="yellow"/>
          <w:u w:val="single"/>
        </w:rPr>
        <w:t xml:space="preserve">corporations racing to claim </w:t>
      </w:r>
      <w:r w:rsidRPr="002B6644">
        <w:rPr>
          <w:u w:val="single"/>
        </w:rPr>
        <w:t xml:space="preserve">their </w:t>
      </w:r>
      <w:r w:rsidRPr="004D3663">
        <w:rPr>
          <w:highlight w:val="yellow"/>
          <w:u w:val="single"/>
        </w:rPr>
        <w:t>stake</w:t>
      </w:r>
      <w:r w:rsidRPr="00FD185D">
        <w:rPr>
          <w:u w:val="single"/>
        </w:rPr>
        <w:t xml:space="preserve"> in the final frontier. It’s timely, as the potential for friction is gathering by the day, with </w:t>
      </w:r>
      <w:r w:rsidRPr="004D3663">
        <w:rPr>
          <w:highlight w:val="yellow"/>
          <w:u w:val="single"/>
        </w:rPr>
        <w:t>China, India, Russia a</w:t>
      </w:r>
      <w:r w:rsidRPr="00FD185D">
        <w:rPr>
          <w:u w:val="single"/>
        </w:rPr>
        <w:t xml:space="preserve">nd the </w:t>
      </w:r>
      <w:r w:rsidRPr="004D3663">
        <w:rPr>
          <w:highlight w:val="yellow"/>
          <w:u w:val="single"/>
        </w:rPr>
        <w:t>US testing a</w:t>
      </w:r>
      <w:r w:rsidRPr="00FD185D">
        <w:rPr>
          <w:u w:val="single"/>
        </w:rPr>
        <w:t>nti-</w:t>
      </w:r>
      <w:r w:rsidRPr="004D3663">
        <w:rPr>
          <w:highlight w:val="yellow"/>
          <w:u w:val="single"/>
        </w:rPr>
        <w:t>sat</w:t>
      </w:r>
      <w:r w:rsidRPr="00FD185D">
        <w:rPr>
          <w:u w:val="single"/>
        </w:rPr>
        <w:t>ellite missile</w:t>
      </w:r>
      <w:r w:rsidRPr="004D3663">
        <w:rPr>
          <w:highlight w:val="yellow"/>
          <w:u w:val="single"/>
        </w:rPr>
        <w:t>s</w:t>
      </w:r>
      <w:r w:rsidRPr="00FD185D">
        <w:rPr>
          <w:u w:val="single"/>
        </w:rPr>
        <w:t xml:space="preserve"> on their own satellites </w:t>
      </w:r>
      <w:r w:rsidRPr="00445354">
        <w:rPr>
          <w:u w:val="single"/>
        </w:rPr>
        <w:t xml:space="preserve">and </w:t>
      </w:r>
      <w:r w:rsidRPr="004D3663">
        <w:rPr>
          <w:highlight w:val="yellow"/>
          <w:u w:val="single"/>
        </w:rPr>
        <w:t xml:space="preserve">creating </w:t>
      </w:r>
      <w:r w:rsidRPr="00445354">
        <w:rPr>
          <w:u w:val="single"/>
        </w:rPr>
        <w:t>worrisome</w:t>
      </w:r>
      <w:r w:rsidRPr="00FD185D">
        <w:rPr>
          <w:u w:val="single"/>
        </w:rPr>
        <w:t xml:space="preserve"> clouds of </w:t>
      </w:r>
      <w:r w:rsidRPr="004D3663">
        <w:rPr>
          <w:highlight w:val="yellow"/>
          <w:u w:val="single"/>
        </w:rPr>
        <w:t>debris</w:t>
      </w:r>
      <w:r w:rsidRPr="00FD185D">
        <w:rPr>
          <w:u w:val="single"/>
        </w:rPr>
        <w:t>. T</w:t>
      </w:r>
      <w:r w:rsidRPr="00FD185D">
        <w:rPr>
          <w:sz w:val="16"/>
        </w:rPr>
        <w:t xml:space="preserve">his week’s destruction by Russia of its “dead” satellite, Cosmos 1408, underlined the issue. </w:t>
      </w:r>
      <w:r w:rsidRPr="00FD185D">
        <w:rPr>
          <w:u w:val="single"/>
        </w:rPr>
        <w:t xml:space="preserve">Meanwhile, the orbital </w:t>
      </w:r>
      <w:r w:rsidRPr="00A60EDE">
        <w:rPr>
          <w:u w:val="single"/>
        </w:rPr>
        <w:t>space</w:t>
      </w:r>
      <w:r w:rsidRPr="00FD185D">
        <w:rPr>
          <w:u w:val="single"/>
        </w:rPr>
        <w:t xml:space="preserve"> around </w:t>
      </w:r>
      <w:r w:rsidRPr="00FD185D">
        <w:rPr>
          <w:u w:val="single"/>
        </w:rPr>
        <w:lastRenderedPageBreak/>
        <w:t xml:space="preserve">Earth is becoming </w:t>
      </w:r>
      <w:r w:rsidRPr="00A60EDE">
        <w:rPr>
          <w:u w:val="single"/>
        </w:rPr>
        <w:t>jammed with machinery</w:t>
      </w:r>
      <w:r w:rsidRPr="00FD185D">
        <w:rPr>
          <w:u w:val="single"/>
        </w:rPr>
        <w:t xml:space="preserve">; currently, there are 3,372 active </w:t>
      </w:r>
      <w:r w:rsidRPr="00A60EDE">
        <w:rPr>
          <w:u w:val="single"/>
        </w:rPr>
        <w:t>satellites</w:t>
      </w:r>
      <w:r w:rsidRPr="00FD185D">
        <w:rPr>
          <w:u w:val="single"/>
        </w:rPr>
        <w:t xml:space="preserve"> whizzing around Earth, but in one or two decades that number is set to leap to potentially </w:t>
      </w:r>
      <w:r w:rsidRPr="00A60EDE">
        <w:rPr>
          <w:u w:val="single"/>
        </w:rPr>
        <w:t>100,000 or more</w:t>
      </w:r>
      <w:r w:rsidRPr="00FD185D">
        <w:rPr>
          <w:u w:val="single"/>
        </w:rPr>
        <w:t>.</w:t>
      </w:r>
      <w:r w:rsidRPr="00FD185D">
        <w:rPr>
          <w:sz w:val="16"/>
        </w:rPr>
        <w:t xml:space="preserve"> And that’s ignoring the space stations, telescopes and spyware already in orbit as countries flex their aerospace muscles. It’s a cosmic fracas. </w:t>
      </w:r>
      <w:r w:rsidRPr="00FD185D">
        <w:rPr>
          <w:u w:val="single"/>
        </w:rPr>
        <w:t xml:space="preserve">And </w:t>
      </w:r>
      <w:r w:rsidRPr="004D3663">
        <w:rPr>
          <w:rStyle w:val="Emphasis"/>
          <w:highlight w:val="yellow"/>
        </w:rPr>
        <w:t xml:space="preserve">contested territory </w:t>
      </w:r>
      <w:r w:rsidRPr="00445354">
        <w:rPr>
          <w:rStyle w:val="Emphasis"/>
        </w:rPr>
        <w:t xml:space="preserve">is </w:t>
      </w:r>
      <w:r w:rsidRPr="004D3663">
        <w:rPr>
          <w:rStyle w:val="Emphasis"/>
          <w:highlight w:val="yellow"/>
        </w:rPr>
        <w:t xml:space="preserve">prime fodder for </w:t>
      </w:r>
      <w:r w:rsidRPr="00445354">
        <w:rPr>
          <w:rStyle w:val="Emphasis"/>
        </w:rPr>
        <w:t xml:space="preserve">international </w:t>
      </w:r>
      <w:r w:rsidRPr="004D3663">
        <w:rPr>
          <w:rStyle w:val="Emphasis"/>
          <w:highlight w:val="yellow"/>
        </w:rPr>
        <w:t>disputes</w:t>
      </w:r>
      <w:r w:rsidRPr="00FD185D">
        <w:rPr>
          <w:u w:val="single"/>
        </w:rPr>
        <w:t>, as we know</w:t>
      </w:r>
      <w:r w:rsidRPr="00FD185D">
        <w:rPr>
          <w:sz w:val="16"/>
        </w:rPr>
        <w:t xml:space="preserve">. It’s these kinds of disputes the group of UK diplomats who proposed the UN motion want to prevent, by coming to an agreed-upon set of norms for </w:t>
      </w:r>
      <w:proofErr w:type="spellStart"/>
      <w:r w:rsidRPr="00FD185D">
        <w:rPr>
          <w:sz w:val="16"/>
        </w:rPr>
        <w:t>behaviour</w:t>
      </w:r>
      <w:proofErr w:type="spellEnd"/>
      <w:r w:rsidRPr="00FD185D">
        <w:rPr>
          <w:sz w:val="16"/>
        </w:rPr>
        <w:t xml:space="preserve"> in space. Space law: what are the issues at stake? The current international framework for law in space is the UN’s 1967 Outer Space Treaty (OST), which sets governing principles for the exploration of space, including that space should be free for use by all nations, that celestial bodies like the Moon should be used exclusively for peaceful purposes, and that outer space should not be subject to national appropriation. Under international law, any and all objects being launched into space must be registered to avoid collisions. On top of these global laws, each nation-state has its own legal framework around the registering and launching of objects into space. </w:t>
      </w:r>
      <w:r w:rsidRPr="00FD185D">
        <w:rPr>
          <w:u w:val="single"/>
        </w:rPr>
        <w:t>But as technology evolves and new opportunities arise, are these old laws equipped to govern new problems?</w:t>
      </w:r>
      <w:r>
        <w:rPr>
          <w:u w:val="single"/>
        </w:rPr>
        <w:t xml:space="preserve"> </w:t>
      </w:r>
      <w:r w:rsidRPr="00FD185D">
        <w:rPr>
          <w:sz w:val="16"/>
        </w:rPr>
        <w:t xml:space="preserve">The UN’s 1967 Outer Space Treaty sets governing principles for the exploration of space, including that space should be free for use by all nations. “There exists an incredible amount of applicable law already, and it has served us really well,” says space law expert Steven Freeland, an emeritus professor at Western Sydney University and professorial fellow at Bond University. Freeland is vice-chair of a UN Committee on the Peaceful Uses of Outer Space (COPUOS) working group that is developing laws around the exploitation of resources in space. </w:t>
      </w:r>
      <w:r w:rsidRPr="00FD185D">
        <w:rPr>
          <w:u w:val="single"/>
        </w:rPr>
        <w:t>“There’s a lot of law at the multilateral level that then filters down to other layers of bilateral or ‘</w:t>
      </w:r>
      <w:proofErr w:type="spellStart"/>
      <w:r w:rsidRPr="00FD185D">
        <w:rPr>
          <w:u w:val="single"/>
        </w:rPr>
        <w:t>minilateral</w:t>
      </w:r>
      <w:proofErr w:type="spellEnd"/>
      <w:r w:rsidRPr="00FD185D">
        <w:rPr>
          <w:u w:val="single"/>
        </w:rPr>
        <w:t xml:space="preserve">’ agreements and national laws. But clearly </w:t>
      </w:r>
      <w:r w:rsidRPr="004D3663">
        <w:rPr>
          <w:highlight w:val="yellow"/>
          <w:u w:val="single"/>
        </w:rPr>
        <w:t>things move so quickly with tech</w:t>
      </w:r>
      <w:r w:rsidRPr="00445354">
        <w:rPr>
          <w:u w:val="single"/>
        </w:rPr>
        <w:t>nology</w:t>
      </w:r>
      <w:r w:rsidRPr="00FD185D">
        <w:rPr>
          <w:u w:val="single"/>
        </w:rPr>
        <w:t xml:space="preserve">, we’re doing so many more things in space that were beyond the contemplation of the drafters of the original treaties. Ideally </w:t>
      </w:r>
      <w:r w:rsidRPr="004D3663">
        <w:rPr>
          <w:highlight w:val="yellow"/>
          <w:u w:val="single"/>
        </w:rPr>
        <w:t xml:space="preserve">we </w:t>
      </w:r>
      <w:r w:rsidRPr="00A60EDE">
        <w:rPr>
          <w:u w:val="single"/>
        </w:rPr>
        <w:t>need more</w:t>
      </w:r>
      <w:r w:rsidRPr="00FD185D">
        <w:rPr>
          <w:u w:val="single"/>
        </w:rPr>
        <w:t>.”</w:t>
      </w:r>
      <w:r>
        <w:rPr>
          <w:u w:val="single"/>
        </w:rPr>
        <w:t xml:space="preserve"> </w:t>
      </w:r>
      <w:r w:rsidRPr="00FD185D">
        <w:rPr>
          <w:u w:val="single"/>
        </w:rPr>
        <w:t xml:space="preserve">Freeland says there are </w:t>
      </w:r>
      <w:r w:rsidRPr="00A60EDE">
        <w:rPr>
          <w:u w:val="single"/>
        </w:rPr>
        <w:t>myriad complex, interconnected issues</w:t>
      </w:r>
      <w:r w:rsidRPr="00FD185D">
        <w:rPr>
          <w:u w:val="single"/>
        </w:rPr>
        <w:t xml:space="preserve"> in space </w:t>
      </w:r>
      <w:r w:rsidRPr="00A60EDE">
        <w:rPr>
          <w:u w:val="single"/>
        </w:rPr>
        <w:t xml:space="preserve">that </w:t>
      </w:r>
      <w:r w:rsidRPr="004D3663">
        <w:rPr>
          <w:highlight w:val="yellow"/>
          <w:u w:val="single"/>
        </w:rPr>
        <w:t>need tighter laws</w:t>
      </w:r>
      <w:r w:rsidRPr="00FD185D">
        <w:rPr>
          <w:u w:val="single"/>
        </w:rPr>
        <w:t xml:space="preserve">. These include the </w:t>
      </w:r>
      <w:r w:rsidRPr="004D3663">
        <w:rPr>
          <w:highlight w:val="yellow"/>
          <w:u w:val="single"/>
        </w:rPr>
        <w:t xml:space="preserve">increasing </w:t>
      </w:r>
      <w:proofErr w:type="spellStart"/>
      <w:r w:rsidRPr="004D3663">
        <w:rPr>
          <w:highlight w:val="yellow"/>
          <w:u w:val="single"/>
        </w:rPr>
        <w:t>militarisation</w:t>
      </w:r>
      <w:proofErr w:type="spellEnd"/>
      <w:r w:rsidRPr="00FD185D">
        <w:rPr>
          <w:u w:val="single"/>
        </w:rPr>
        <w:t xml:space="preserve"> of space; the </w:t>
      </w:r>
      <w:r w:rsidRPr="00445354">
        <w:rPr>
          <w:highlight w:val="yellow"/>
          <w:u w:val="single"/>
        </w:rPr>
        <w:t>proliferation o</w:t>
      </w:r>
      <w:r w:rsidRPr="004D3663">
        <w:rPr>
          <w:highlight w:val="yellow"/>
          <w:u w:val="single"/>
        </w:rPr>
        <w:t>f sa</w:t>
      </w:r>
      <w:r w:rsidRPr="00445354">
        <w:rPr>
          <w:u w:val="single"/>
        </w:rPr>
        <w:t>tellite</w:t>
      </w:r>
      <w:r w:rsidRPr="00445354">
        <w:rPr>
          <w:highlight w:val="yellow"/>
          <w:u w:val="single"/>
        </w:rPr>
        <w:t>s</w:t>
      </w:r>
      <w:r w:rsidRPr="00FD185D">
        <w:rPr>
          <w:u w:val="single"/>
        </w:rPr>
        <w:t xml:space="preserve">, which can lead to overcrowding of “popular” orbits and increased demand for radio-wave spectra; </w:t>
      </w:r>
      <w:r w:rsidRPr="00A60EDE">
        <w:rPr>
          <w:u w:val="single"/>
        </w:rPr>
        <w:t>ethical issues</w:t>
      </w:r>
      <w:r w:rsidRPr="00FD185D">
        <w:rPr>
          <w:u w:val="single"/>
        </w:rPr>
        <w:t xml:space="preserve"> around human spaceflight; </w:t>
      </w:r>
      <w:r w:rsidRPr="00A60EDE">
        <w:rPr>
          <w:u w:val="single"/>
        </w:rPr>
        <w:t>and</w:t>
      </w:r>
      <w:r w:rsidRPr="00FD185D">
        <w:rPr>
          <w:u w:val="single"/>
        </w:rPr>
        <w:t xml:space="preserve"> the possible </w:t>
      </w:r>
      <w:r w:rsidRPr="004D3663">
        <w:rPr>
          <w:highlight w:val="yellow"/>
          <w:u w:val="single"/>
        </w:rPr>
        <w:t xml:space="preserve">extraction of resources </w:t>
      </w:r>
      <w:r w:rsidRPr="00FD185D">
        <w:rPr>
          <w:u w:val="single"/>
        </w:rPr>
        <w:t>on celestial bodies like the Moon.</w:t>
      </w:r>
      <w:r>
        <w:rPr>
          <w:u w:val="single"/>
        </w:rPr>
        <w:t xml:space="preserve"> </w:t>
      </w:r>
      <w:r w:rsidRPr="00FD185D">
        <w:rPr>
          <w:sz w:val="16"/>
        </w:rPr>
        <w:t xml:space="preserve">Resource exploitation It might sound like science fiction, but mining in outer space is looking increasingly likely in the not-too-distant future. In September 2020, NASA announced that it would award contracts to private companies for the extraction and purchase of lunar regolith (rock matter) from the surface of the Moon, which could be mined and then studied in situ by the company, before the data and rights are transferred to the space agency. The move heralds what our space-based future might look like, with private companies mining celestial bodies for their precious resources. In our solar system, composed of millions of celestial bodies both large and small, </w:t>
      </w:r>
      <w:r w:rsidRPr="00445354">
        <w:rPr>
          <w:u w:val="single"/>
        </w:rPr>
        <w:t xml:space="preserve">the opportunities for cashing in look </w:t>
      </w:r>
      <w:r w:rsidRPr="00445354">
        <w:rPr>
          <w:rStyle w:val="Emphasis"/>
        </w:rPr>
        <w:t>potentially endless</w:t>
      </w:r>
      <w:r w:rsidRPr="00FD185D">
        <w:rPr>
          <w:sz w:val="16"/>
        </w:rPr>
        <w:t xml:space="preserve"> – provided technology advances to the level of practical spaceflight. </w:t>
      </w:r>
      <w:r w:rsidRPr="00FD185D">
        <w:rPr>
          <w:u w:val="single"/>
        </w:rPr>
        <w:t>“</w:t>
      </w:r>
      <w:r w:rsidRPr="004D3663">
        <w:rPr>
          <w:rStyle w:val="Emphasis"/>
          <w:highlight w:val="yellow"/>
        </w:rPr>
        <w:t>Most wars</w:t>
      </w:r>
      <w:r w:rsidRPr="00FD185D">
        <w:rPr>
          <w:rStyle w:val="Emphasis"/>
        </w:rPr>
        <w:t xml:space="preserve"> on Earth </w:t>
      </w:r>
      <w:r w:rsidRPr="004D3663">
        <w:rPr>
          <w:rStyle w:val="Emphasis"/>
          <w:highlight w:val="yellow"/>
        </w:rPr>
        <w:t>have historically been fought over a quest for resources</w:t>
      </w:r>
      <w:r w:rsidRPr="00FD185D">
        <w:rPr>
          <w:rStyle w:val="Emphasis"/>
        </w:rPr>
        <w:t>,”</w:t>
      </w:r>
      <w:r w:rsidRPr="00FD185D">
        <w:rPr>
          <w:u w:val="single"/>
        </w:rPr>
        <w:t xml:space="preserve"> says Freeland, “so it’s incredibly important [to have appropriate space laws].</w:t>
      </w:r>
      <w:r>
        <w:rPr>
          <w:u w:val="single"/>
        </w:rPr>
        <w:t xml:space="preserve">” </w:t>
      </w:r>
      <w:r w:rsidRPr="00FD185D">
        <w:rPr>
          <w:sz w:val="16"/>
        </w:rPr>
        <w:t xml:space="preserve">Just last month, scientists announced the discovery of two extraordinarily metal-rich near-Earth asteroids (NEAs), comprised of roughly 85% metals like iron, nickel and cobalt, which are thought to exceed Earth’s entire known metallic reserves. These three highly valuable metals, often known as the “iron triad”, are particularly critical for the energy supply chain and a renewable energy future; they’re used to build lithium-ion batteries, electrochemical capacitators for storing energy, and nano-catalysts for use in the energy sector. Under the OST, outer-space resources cannot be appropriated by nations, but the law and principle around the commercial use of space resources is less clear. The 1979 Moon Treaty holds that any celestial body is under the jurisdiction of the international community and therefore subject to international law. The treaty outlaws the military use of any celestial body as well as providing a legal framing for the “responsible” exploitation of celestial resources. But, to date, no space-capable nation has ratified the treaty. </w:t>
      </w:r>
      <w:proofErr w:type="spellStart"/>
      <w:r w:rsidRPr="00FD185D">
        <w:rPr>
          <w:sz w:val="16"/>
        </w:rPr>
        <w:t>Militarisation</w:t>
      </w:r>
      <w:proofErr w:type="spellEnd"/>
      <w:r w:rsidRPr="00FD185D">
        <w:rPr>
          <w:sz w:val="16"/>
        </w:rPr>
        <w:t xml:space="preserve"> That brings us to the </w:t>
      </w:r>
      <w:proofErr w:type="spellStart"/>
      <w:r w:rsidRPr="00FD185D">
        <w:rPr>
          <w:sz w:val="16"/>
        </w:rPr>
        <w:t>militarisation</w:t>
      </w:r>
      <w:proofErr w:type="spellEnd"/>
      <w:r w:rsidRPr="00FD185D">
        <w:rPr>
          <w:sz w:val="16"/>
        </w:rPr>
        <w:t xml:space="preserve"> of space. As technology advances, the </w:t>
      </w:r>
      <w:r w:rsidRPr="00FD185D">
        <w:rPr>
          <w:u w:val="single"/>
        </w:rPr>
        <w:t xml:space="preserve">potential </w:t>
      </w:r>
      <w:r w:rsidRPr="00445354">
        <w:rPr>
          <w:u w:val="single"/>
        </w:rPr>
        <w:t xml:space="preserve">avenues for </w:t>
      </w:r>
      <w:r w:rsidRPr="00445354">
        <w:rPr>
          <w:highlight w:val="yellow"/>
          <w:u w:val="single"/>
        </w:rPr>
        <w:t>weapons</w:t>
      </w:r>
      <w:r w:rsidRPr="00445354">
        <w:rPr>
          <w:u w:val="single"/>
        </w:rPr>
        <w:t xml:space="preserve"> that cross the border from terrestrial to cosmic continue to </w:t>
      </w:r>
      <w:r w:rsidRPr="00445354">
        <w:rPr>
          <w:highlight w:val="yellow"/>
          <w:u w:val="single"/>
        </w:rPr>
        <w:t>proliferate.</w:t>
      </w:r>
      <w:r>
        <w:rPr>
          <w:u w:val="single"/>
        </w:rPr>
        <w:t xml:space="preserve"> </w:t>
      </w:r>
      <w:r w:rsidRPr="00FD185D">
        <w:rPr>
          <w:sz w:val="16"/>
        </w:rPr>
        <w:t xml:space="preserve">So, what laws protect us from a space war? “The issues about security in space have historically been dealt with by the CD, the Conference of Disarmament, but more recently the UK has led discussions at the United Nations that effectively seek to change the diplomatic language and thinking about space security,” says Freeland. </w:t>
      </w:r>
      <w:r w:rsidRPr="00FD185D">
        <w:rPr>
          <w:u w:val="single"/>
        </w:rPr>
        <w:t xml:space="preserve">Currently, the principles for governing space under the OST forbid the military use of space, but </w:t>
      </w:r>
      <w:r w:rsidRPr="004D3663">
        <w:rPr>
          <w:highlight w:val="yellow"/>
          <w:u w:val="single"/>
        </w:rPr>
        <w:t xml:space="preserve">space </w:t>
      </w:r>
      <w:r w:rsidRPr="00445354">
        <w:rPr>
          <w:u w:val="single"/>
        </w:rPr>
        <w:t xml:space="preserve">is </w:t>
      </w:r>
      <w:r w:rsidRPr="004D3663">
        <w:rPr>
          <w:highlight w:val="yellow"/>
          <w:u w:val="single"/>
        </w:rPr>
        <w:t xml:space="preserve">already used for military </w:t>
      </w:r>
      <w:r w:rsidRPr="00445354">
        <w:rPr>
          <w:u w:val="single"/>
        </w:rPr>
        <w:t>purposes</w:t>
      </w:r>
      <w:r w:rsidRPr="00FD185D">
        <w:rPr>
          <w:u w:val="single"/>
        </w:rPr>
        <w:t xml:space="preserve"> </w:t>
      </w:r>
      <w:r w:rsidRPr="00445354">
        <w:rPr>
          <w:u w:val="single"/>
        </w:rPr>
        <w:t xml:space="preserve">such as </w:t>
      </w:r>
      <w:r w:rsidRPr="004D3663">
        <w:rPr>
          <w:highlight w:val="yellow"/>
          <w:u w:val="single"/>
        </w:rPr>
        <w:t>surveillance</w:t>
      </w:r>
      <w:r w:rsidRPr="00FD185D">
        <w:rPr>
          <w:u w:val="single"/>
        </w:rPr>
        <w:t xml:space="preserve">, and some </w:t>
      </w:r>
      <w:r w:rsidRPr="004D3663">
        <w:rPr>
          <w:highlight w:val="yellow"/>
          <w:u w:val="single"/>
        </w:rPr>
        <w:t>missiles</w:t>
      </w:r>
      <w:r w:rsidRPr="00FD185D">
        <w:rPr>
          <w:u w:val="single"/>
        </w:rPr>
        <w:t xml:space="preserve"> carve a </w:t>
      </w:r>
      <w:r w:rsidRPr="004D3663">
        <w:rPr>
          <w:highlight w:val="yellow"/>
          <w:u w:val="single"/>
        </w:rPr>
        <w:t>path</w:t>
      </w:r>
      <w:r w:rsidRPr="00FD185D">
        <w:rPr>
          <w:u w:val="single"/>
        </w:rPr>
        <w:t xml:space="preserve"> </w:t>
      </w:r>
      <w:r w:rsidRPr="004D3663">
        <w:rPr>
          <w:highlight w:val="yellow"/>
          <w:u w:val="single"/>
        </w:rPr>
        <w:t xml:space="preserve">through </w:t>
      </w:r>
      <w:r w:rsidRPr="00445354">
        <w:rPr>
          <w:u w:val="single"/>
        </w:rPr>
        <w:t xml:space="preserve">outer </w:t>
      </w:r>
      <w:r w:rsidRPr="004D3663">
        <w:rPr>
          <w:highlight w:val="yellow"/>
          <w:u w:val="single"/>
        </w:rPr>
        <w:t>space</w:t>
      </w:r>
      <w:r w:rsidRPr="00FD185D">
        <w:rPr>
          <w:u w:val="single"/>
        </w:rPr>
        <w:t xml:space="preserve"> on their journeys to their targets. </w:t>
      </w:r>
      <w:r w:rsidRPr="00FD185D">
        <w:rPr>
          <w:sz w:val="16"/>
        </w:rPr>
        <w:t>As it currently stands, the only weapons found in space are the TP-82 Cosmonaut survival pistols that Russian astronauts regularly take on board the Soyuz spacecraft, intended to protect them from a potential wild animal attack if they are forced to emergency land in “off-the-map” territory.</w:t>
      </w:r>
      <w:r>
        <w:rPr>
          <w:u w:val="single"/>
        </w:rPr>
        <w:t xml:space="preserve"> </w:t>
      </w:r>
      <w:r w:rsidRPr="00FD185D">
        <w:rPr>
          <w:u w:val="single"/>
        </w:rPr>
        <w:t xml:space="preserve">But as technology proliferates, the </w:t>
      </w:r>
      <w:r w:rsidRPr="004D3663">
        <w:rPr>
          <w:highlight w:val="yellow"/>
          <w:u w:val="single"/>
        </w:rPr>
        <w:t>opportunities</w:t>
      </w:r>
      <w:r w:rsidRPr="00445354">
        <w:rPr>
          <w:u w:val="single"/>
        </w:rPr>
        <w:t xml:space="preserve"> for space-based </w:t>
      </w:r>
      <w:proofErr w:type="spellStart"/>
      <w:r w:rsidRPr="00445354">
        <w:rPr>
          <w:u w:val="single"/>
        </w:rPr>
        <w:t>militarisation</w:t>
      </w:r>
      <w:proofErr w:type="spellEnd"/>
      <w:r w:rsidRPr="00FD185D">
        <w:rPr>
          <w:u w:val="single"/>
        </w:rPr>
        <w:t xml:space="preserve"> also </w:t>
      </w:r>
      <w:r w:rsidRPr="004D3663">
        <w:rPr>
          <w:highlight w:val="yellow"/>
          <w:u w:val="single"/>
        </w:rPr>
        <w:t>grow</w:t>
      </w:r>
      <w:r w:rsidRPr="00FD185D">
        <w:rPr>
          <w:u w:val="single"/>
        </w:rPr>
        <w:t xml:space="preserve">. The </w:t>
      </w:r>
      <w:r w:rsidRPr="004D3663">
        <w:rPr>
          <w:highlight w:val="yellow"/>
          <w:u w:val="single"/>
        </w:rPr>
        <w:t>existing laws</w:t>
      </w:r>
      <w:r w:rsidRPr="00FD185D">
        <w:rPr>
          <w:u w:val="single"/>
        </w:rPr>
        <w:t xml:space="preserve"> were </w:t>
      </w:r>
      <w:r w:rsidRPr="004D3663">
        <w:rPr>
          <w:highlight w:val="yellow"/>
          <w:u w:val="single"/>
        </w:rPr>
        <w:t xml:space="preserve">drafted </w:t>
      </w:r>
      <w:r w:rsidRPr="00445354">
        <w:rPr>
          <w:u w:val="single"/>
        </w:rPr>
        <w:t xml:space="preserve">long </w:t>
      </w:r>
      <w:r w:rsidRPr="004D3663">
        <w:rPr>
          <w:highlight w:val="yellow"/>
          <w:u w:val="single"/>
        </w:rPr>
        <w:t>before</w:t>
      </w:r>
      <w:r w:rsidRPr="00FD185D">
        <w:rPr>
          <w:u w:val="single"/>
        </w:rPr>
        <w:t xml:space="preserve"> many of these </w:t>
      </w:r>
      <w:r w:rsidRPr="004D3663">
        <w:rPr>
          <w:highlight w:val="yellow"/>
          <w:u w:val="single"/>
        </w:rPr>
        <w:t>tech</w:t>
      </w:r>
      <w:r w:rsidRPr="00445354">
        <w:rPr>
          <w:u w:val="single"/>
        </w:rPr>
        <w:t xml:space="preserve">nologies </w:t>
      </w:r>
      <w:r w:rsidRPr="004D3663">
        <w:rPr>
          <w:highlight w:val="yellow"/>
          <w:u w:val="single"/>
        </w:rPr>
        <w:t>were</w:t>
      </w:r>
      <w:r w:rsidRPr="00FD185D">
        <w:rPr>
          <w:u w:val="single"/>
        </w:rPr>
        <w:t xml:space="preserve"> even </w:t>
      </w:r>
      <w:r w:rsidRPr="004D3663">
        <w:rPr>
          <w:highlight w:val="yellow"/>
          <w:u w:val="single"/>
        </w:rPr>
        <w:t>dreamed</w:t>
      </w:r>
      <w:r w:rsidRPr="00FD185D">
        <w:rPr>
          <w:u w:val="single"/>
        </w:rPr>
        <w:t xml:space="preserve"> up</w:t>
      </w:r>
      <w:r>
        <w:rPr>
          <w:u w:val="single"/>
        </w:rPr>
        <w:t xml:space="preserve">. </w:t>
      </w:r>
      <w:r w:rsidRPr="00FD185D">
        <w:rPr>
          <w:sz w:val="16"/>
        </w:rPr>
        <w:t xml:space="preserve">The most worrisome </w:t>
      </w:r>
      <w:r w:rsidRPr="00FD185D">
        <w:rPr>
          <w:sz w:val="16"/>
        </w:rPr>
        <w:lastRenderedPageBreak/>
        <w:t xml:space="preserve">technologies currently being </w:t>
      </w:r>
      <w:proofErr w:type="spellStart"/>
      <w:r w:rsidRPr="00FD185D">
        <w:rPr>
          <w:sz w:val="16"/>
        </w:rPr>
        <w:t>trialled</w:t>
      </w:r>
      <w:proofErr w:type="spellEnd"/>
      <w:r w:rsidRPr="00FD185D">
        <w:rPr>
          <w:sz w:val="16"/>
        </w:rPr>
        <w:t xml:space="preserve"> are anti-satellite missiles. “We have this </w:t>
      </w:r>
      <w:r w:rsidRPr="00445354">
        <w:rPr>
          <w:u w:val="single"/>
        </w:rPr>
        <w:t>strategic competition going on amongst the major powers,”</w:t>
      </w:r>
      <w:r w:rsidRPr="00FD185D">
        <w:rPr>
          <w:sz w:val="16"/>
        </w:rPr>
        <w:t xml:space="preserve"> says Gilles Doucet, a space security consultant based in Canada who worked for 35 years with the Canadian Department of National </w:t>
      </w:r>
      <w:proofErr w:type="spellStart"/>
      <w:r w:rsidRPr="00FD185D">
        <w:rPr>
          <w:sz w:val="16"/>
        </w:rPr>
        <w:t>Defence</w:t>
      </w:r>
      <w:proofErr w:type="spellEnd"/>
      <w:r w:rsidRPr="00FD185D">
        <w:rPr>
          <w:sz w:val="16"/>
        </w:rPr>
        <w:t xml:space="preserve">. Doucet is both an engineer and an expert in space law. “They all wish to be dominant and make sure that their national security is secured by controlling, or at least not having other people control, outer space.” But what kinds of </w:t>
      </w:r>
      <w:proofErr w:type="spellStart"/>
      <w:r w:rsidRPr="00FD185D">
        <w:rPr>
          <w:sz w:val="16"/>
        </w:rPr>
        <w:t>defence</w:t>
      </w:r>
      <w:proofErr w:type="spellEnd"/>
      <w:r w:rsidRPr="00FD185D">
        <w:rPr>
          <w:sz w:val="16"/>
        </w:rPr>
        <w:t xml:space="preserve"> technologies are being developed in space? Doucet says the most worrisome technologies currently being </w:t>
      </w:r>
      <w:proofErr w:type="spellStart"/>
      <w:r w:rsidRPr="00FD185D">
        <w:rPr>
          <w:sz w:val="16"/>
        </w:rPr>
        <w:t>trialled</w:t>
      </w:r>
      <w:proofErr w:type="spellEnd"/>
      <w:r w:rsidRPr="00FD185D">
        <w:rPr>
          <w:sz w:val="16"/>
        </w:rPr>
        <w:t xml:space="preserve"> are anti-satellite missiles of the sort that Russia deployed earlier this week. Known as direct-ascent anti-satellite missiles (DA-ASAT), they can destroy satellites in low Earth orbit. “This essentially looks a lot like ballistic missile </w:t>
      </w:r>
      <w:proofErr w:type="spellStart"/>
      <w:r w:rsidRPr="00FD185D">
        <w:rPr>
          <w:sz w:val="16"/>
        </w:rPr>
        <w:t>defence</w:t>
      </w:r>
      <w:proofErr w:type="spellEnd"/>
      <w:r w:rsidRPr="00FD185D">
        <w:rPr>
          <w:sz w:val="16"/>
        </w:rPr>
        <w:t xml:space="preserve">, but it’s happening in outer space against satellites,” he says. In fact, DA-ASAT technology is dependent on the same technology used for midcourse ballistic missile </w:t>
      </w:r>
      <w:proofErr w:type="spellStart"/>
      <w:r w:rsidRPr="00FD185D">
        <w:rPr>
          <w:sz w:val="16"/>
        </w:rPr>
        <w:t>defence</w:t>
      </w:r>
      <w:proofErr w:type="spellEnd"/>
      <w:r w:rsidRPr="00FD185D">
        <w:rPr>
          <w:sz w:val="16"/>
        </w:rPr>
        <w:t xml:space="preserve"> – the technology that the US, for example, deploys to defend itself from potential ballistic missile attacks on North America. These missiles fly at altitudes of around 3,000 to 4,000 </w:t>
      </w:r>
      <w:proofErr w:type="spellStart"/>
      <w:r w:rsidRPr="00FD185D">
        <w:rPr>
          <w:sz w:val="16"/>
        </w:rPr>
        <w:t>kilometres</w:t>
      </w:r>
      <w:proofErr w:type="spellEnd"/>
      <w:r w:rsidRPr="00FD185D">
        <w:rPr>
          <w:sz w:val="16"/>
        </w:rPr>
        <w:t xml:space="preserve">, well within the low-Earth orbit many satellites operate in. This technology is being developed and tested by the US, China, India and Russia. “Destroying another country’s satellites would only occur in an armed conflict scenario,” Doucet says. “It would be because the other country’s satellite is providing an important military role – for example, a GPS satellite for directing munitions or an imagery satellite for locating your forces.” </w:t>
      </w:r>
      <w:r w:rsidRPr="00FD185D">
        <w:rPr>
          <w:u w:val="single"/>
        </w:rPr>
        <w:t xml:space="preserve">Other military applications in space, Doucet says, include the </w:t>
      </w:r>
      <w:r w:rsidRPr="00445354">
        <w:rPr>
          <w:u w:val="single"/>
        </w:rPr>
        <w:t>jamming of satellite communications and navigation, as well as interference with some GNSS signals, of which GPS</w:t>
      </w:r>
      <w:r w:rsidRPr="00FD185D">
        <w:rPr>
          <w:u w:val="single"/>
        </w:rPr>
        <w:t xml:space="preserve"> – the satellite navigation system we all use for things like Google Maps – is one. Satellite </w:t>
      </w:r>
      <w:r w:rsidRPr="004D3663">
        <w:rPr>
          <w:highlight w:val="yellow"/>
          <w:u w:val="single"/>
        </w:rPr>
        <w:t>jamming</w:t>
      </w:r>
      <w:r w:rsidRPr="00FD185D">
        <w:rPr>
          <w:u w:val="single"/>
        </w:rPr>
        <w:t xml:space="preserve"> can have </w:t>
      </w:r>
      <w:r w:rsidRPr="004D3663">
        <w:rPr>
          <w:highlight w:val="yellow"/>
          <w:u w:val="single"/>
        </w:rPr>
        <w:t>major disruptive potential</w:t>
      </w:r>
      <w:r w:rsidRPr="00FD185D">
        <w:rPr>
          <w:u w:val="single"/>
        </w:rPr>
        <w:t>.</w:t>
      </w:r>
      <w:r w:rsidRPr="00FD185D">
        <w:rPr>
          <w:sz w:val="16"/>
        </w:rPr>
        <w:t xml:space="preserve"> “You might be conducting an operation in a conflict – let’s say you wish to target a certain facility. Your missile system or your drone-launching missiles rely on GPS to guide them,” Doucet says. “</w:t>
      </w:r>
      <w:proofErr w:type="gramStart"/>
      <w:r w:rsidRPr="00FD185D">
        <w:rPr>
          <w:sz w:val="16"/>
        </w:rPr>
        <w:t>So</w:t>
      </w:r>
      <w:proofErr w:type="gramEnd"/>
      <w:r w:rsidRPr="00FD185D">
        <w:rPr>
          <w:sz w:val="16"/>
        </w:rPr>
        <w:t xml:space="preserve"> if you’re on the other end of it wanting to protect yourself, then you’ll send out jamming signals.” But while these signals can help defend a military target, Doucet says many satellites provide services for military and civilian companies and </w:t>
      </w:r>
      <w:proofErr w:type="spellStart"/>
      <w:r w:rsidRPr="00FD185D">
        <w:rPr>
          <w:sz w:val="16"/>
        </w:rPr>
        <w:t>organisations</w:t>
      </w:r>
      <w:proofErr w:type="spellEnd"/>
      <w:r w:rsidRPr="00FD185D">
        <w:rPr>
          <w:sz w:val="16"/>
        </w:rPr>
        <w:t xml:space="preserve"> at once. In this case, jamming a satellite’s signal may also interfere with civilian services it provides, including aircraft and ship navigation, car mapping, even timing signals for financial transactions. This means satellite jamming has major disruptive potential. And there are other areas where satellite technology could have duplicitous or combative potential. “</w:t>
      </w:r>
      <w:r w:rsidRPr="004D3663">
        <w:rPr>
          <w:highlight w:val="yellow"/>
          <w:u w:val="single"/>
        </w:rPr>
        <w:t>Close proximity operations</w:t>
      </w:r>
      <w:r w:rsidRPr="00FD185D">
        <w:rPr>
          <w:u w:val="single"/>
        </w:rPr>
        <w:t xml:space="preserve"> seem to </w:t>
      </w:r>
      <w:r w:rsidRPr="004D3663">
        <w:rPr>
          <w:highlight w:val="yellow"/>
          <w:u w:val="single"/>
        </w:rPr>
        <w:t>get countries</w:t>
      </w:r>
      <w:r w:rsidRPr="00FD185D">
        <w:rPr>
          <w:u w:val="single"/>
        </w:rPr>
        <w:t xml:space="preserve"> a bit </w:t>
      </w:r>
      <w:r w:rsidRPr="004D3663">
        <w:rPr>
          <w:highlight w:val="yellow"/>
          <w:u w:val="single"/>
        </w:rPr>
        <w:t>upset</w:t>
      </w:r>
      <w:r w:rsidRPr="00FD185D">
        <w:rPr>
          <w:u w:val="single"/>
        </w:rPr>
        <w:t xml:space="preserve">,” says Doucet. Close proximity operations, as the name suggests, involve satellites moving close to other satellites. “One reason might </w:t>
      </w:r>
      <w:r w:rsidRPr="004D3663">
        <w:rPr>
          <w:highlight w:val="yellow"/>
          <w:u w:val="single"/>
        </w:rPr>
        <w:t>be intel</w:t>
      </w:r>
      <w:r w:rsidRPr="00445354">
        <w:rPr>
          <w:u w:val="single"/>
        </w:rPr>
        <w:t xml:space="preserve">ligence </w:t>
      </w:r>
      <w:r w:rsidRPr="004D3663">
        <w:rPr>
          <w:highlight w:val="yellow"/>
          <w:u w:val="single"/>
        </w:rPr>
        <w:t>or inspection</w:t>
      </w:r>
      <w:r w:rsidRPr="00FD185D">
        <w:rPr>
          <w:u w:val="single"/>
        </w:rPr>
        <w:t xml:space="preserve">, just to take close images to understand how it’s built. </w:t>
      </w:r>
      <w:r w:rsidRPr="00445354">
        <w:rPr>
          <w:u w:val="single"/>
        </w:rPr>
        <w:t>But</w:t>
      </w:r>
      <w:r w:rsidRPr="00FD185D">
        <w:rPr>
          <w:u w:val="single"/>
        </w:rPr>
        <w:t xml:space="preserve"> you may be getting </w:t>
      </w:r>
      <w:r w:rsidRPr="00445354">
        <w:rPr>
          <w:u w:val="single"/>
        </w:rPr>
        <w:t>close to intercept</w:t>
      </w:r>
      <w:r w:rsidRPr="00FD185D">
        <w:rPr>
          <w:u w:val="single"/>
        </w:rPr>
        <w:t xml:space="preserve"> signals </w:t>
      </w:r>
      <w:r w:rsidRPr="00445354">
        <w:rPr>
          <w:u w:val="single"/>
        </w:rPr>
        <w:t>or</w:t>
      </w:r>
      <w:r w:rsidRPr="00FD185D">
        <w:rPr>
          <w:u w:val="single"/>
        </w:rPr>
        <w:t xml:space="preserve"> to </w:t>
      </w:r>
      <w:r w:rsidRPr="00445354">
        <w:rPr>
          <w:u w:val="single"/>
        </w:rPr>
        <w:t>interfere</w:t>
      </w:r>
      <w:r w:rsidRPr="00FD185D">
        <w:rPr>
          <w:u w:val="single"/>
        </w:rPr>
        <w:t xml:space="preserve"> with signals.</w:t>
      </w:r>
      <w:r w:rsidRPr="00FD185D">
        <w:rPr>
          <w:sz w:val="16"/>
        </w:rPr>
        <w:t xml:space="preserve"> “So that is a concern, because it’s one thing to get close for passively collecting information, but if you’re close you may also be in a position to interfere.” What might new space law systems look like? “</w:t>
      </w:r>
      <w:r w:rsidRPr="00FD185D">
        <w:rPr>
          <w:u w:val="single"/>
        </w:rPr>
        <w:t xml:space="preserve">We have </w:t>
      </w:r>
      <w:r w:rsidRPr="00445354">
        <w:rPr>
          <w:u w:val="single"/>
        </w:rPr>
        <w:t xml:space="preserve">a lot of </w:t>
      </w:r>
      <w:r w:rsidRPr="004D3663">
        <w:rPr>
          <w:highlight w:val="yellow"/>
          <w:u w:val="single"/>
        </w:rPr>
        <w:t xml:space="preserve">space systems </w:t>
      </w:r>
      <w:r w:rsidRPr="00445354">
        <w:rPr>
          <w:u w:val="single"/>
        </w:rPr>
        <w:t xml:space="preserve">that </w:t>
      </w:r>
      <w:r w:rsidRPr="004D3663">
        <w:rPr>
          <w:highlight w:val="yellow"/>
          <w:u w:val="single"/>
        </w:rPr>
        <w:t>are dual use,</w:t>
      </w:r>
      <w:r w:rsidRPr="00FD185D">
        <w:rPr>
          <w:u w:val="single"/>
        </w:rPr>
        <w:t xml:space="preserve"> that have the potential to do harm,” Doucet says. “I’d like to see some transparency on the mission, on what you’re doing, to help alleviate concerns.</w:t>
      </w:r>
      <w:r w:rsidRPr="00FD185D">
        <w:rPr>
          <w:sz w:val="16"/>
        </w:rPr>
        <w:t xml:space="preserve"> “That might sound like a small step, but to militaries it’s actually a really big step to provide transparency.” </w:t>
      </w:r>
      <w:r w:rsidRPr="00FD185D">
        <w:rPr>
          <w:u w:val="single"/>
        </w:rPr>
        <w:t xml:space="preserve">Doucet says he’d also like to see </w:t>
      </w:r>
      <w:r w:rsidRPr="004D3663">
        <w:rPr>
          <w:highlight w:val="yellow"/>
          <w:u w:val="single"/>
        </w:rPr>
        <w:t>clarification of the existing principles for space law</w:t>
      </w:r>
      <w:r w:rsidRPr="00FD185D">
        <w:rPr>
          <w:u w:val="single"/>
        </w:rPr>
        <w:t xml:space="preserve"> already set out in the OST and other treaties. In fact, he’s currently working on the MILAMOS Project, developing a Manual on International Law Applicable to Military Uses of Outer Space at Canada’s McGill University. “I would like to see the </w:t>
      </w:r>
      <w:r w:rsidRPr="004D3663">
        <w:rPr>
          <w:highlight w:val="yellow"/>
          <w:u w:val="single"/>
        </w:rPr>
        <w:t>existing legal regime being given</w:t>
      </w:r>
      <w:r w:rsidRPr="00FD185D">
        <w:rPr>
          <w:u w:val="single"/>
        </w:rPr>
        <w:t xml:space="preserve"> a bit of </w:t>
      </w:r>
      <w:r w:rsidRPr="004D3663">
        <w:rPr>
          <w:highlight w:val="yellow"/>
          <w:u w:val="single"/>
        </w:rPr>
        <w:t>life</w:t>
      </w:r>
      <w:r w:rsidRPr="00FD185D">
        <w:rPr>
          <w:u w:val="single"/>
        </w:rPr>
        <w:t xml:space="preserve">,” he says. “We’ve got tremendously good outer space principles, but over several decades </w:t>
      </w:r>
      <w:r w:rsidRPr="00445354">
        <w:rPr>
          <w:u w:val="single"/>
        </w:rPr>
        <w:t>countries</w:t>
      </w:r>
      <w:r w:rsidRPr="00FD185D">
        <w:rPr>
          <w:u w:val="single"/>
        </w:rPr>
        <w:t xml:space="preserve"> have kind of </w:t>
      </w:r>
      <w:r w:rsidRPr="00445354">
        <w:rPr>
          <w:u w:val="single"/>
        </w:rPr>
        <w:t>refused to give them life because</w:t>
      </w:r>
      <w:r w:rsidRPr="00FD185D">
        <w:rPr>
          <w:u w:val="single"/>
        </w:rPr>
        <w:t xml:space="preserve"> it’s too </w:t>
      </w:r>
      <w:r w:rsidRPr="00445354">
        <w:rPr>
          <w:u w:val="single"/>
        </w:rPr>
        <w:t>controversial</w:t>
      </w:r>
      <w:r w:rsidRPr="00FD185D">
        <w:rPr>
          <w:u w:val="single"/>
        </w:rPr>
        <w:t xml:space="preserve">. </w:t>
      </w:r>
      <w:r w:rsidRPr="00FD185D">
        <w:rPr>
          <w:sz w:val="16"/>
        </w:rPr>
        <w:t xml:space="preserve">“The third thing I’d like to see is the major space powers sit down and talk. They’re all potentially losers if this keeps going down this path. I don’t think there’s a winner in a space war.” For all these complex problems, Doucet is cautiously optimistic about our chances of avoiding a space war. “I don’t think the issue about space security is as unique as people think,” he says. “Yes, it’s a very unique domain, but the actors are all the same, the interests are all the same. It’s the same people that have struggled over ballistic missile proliferation, nuclear weapons proliferation, treaties about the high seas, about aviation and all kinds of things. “So, we </w:t>
      </w:r>
      <w:r w:rsidRPr="00445354">
        <w:rPr>
          <w:u w:val="single"/>
        </w:rPr>
        <w:t>shouldn’t think this is an unsolvable problem</w:t>
      </w:r>
      <w:r w:rsidRPr="00445354">
        <w:rPr>
          <w:sz w:val="16"/>
        </w:rPr>
        <w:t>.</w:t>
      </w:r>
      <w:r w:rsidRPr="00FD185D">
        <w:rPr>
          <w:sz w:val="16"/>
        </w:rPr>
        <w:t xml:space="preserve"> We may take lessons from how we’ve managed to agree to disagree in other areas beyond national jurisdiction.” Freeland agrees that even if international tensions may simmer at home, it’s in the best interest of major global powers to come to agreements about laws in space. “When it comes to these really big issues, particularly issues that have the propensity to go horribly wrong if we follow an irresponsible path, in the end it’s in [governments’] </w:t>
      </w:r>
      <w:r w:rsidRPr="00445354">
        <w:rPr>
          <w:u w:val="single"/>
        </w:rPr>
        <w:t>common interest to agree to the rules of the road</w:t>
      </w:r>
      <w:r w:rsidRPr="00FD185D">
        <w:rPr>
          <w:sz w:val="16"/>
        </w:rPr>
        <w:t xml:space="preserve">,” he says. “The important element is that they have had the opportunity to buy in on the framing of those </w:t>
      </w:r>
      <w:proofErr w:type="spellStart"/>
      <w:proofErr w:type="gramStart"/>
      <w:r w:rsidRPr="00FD185D">
        <w:rPr>
          <w:sz w:val="16"/>
        </w:rPr>
        <w:t>rules.“</w:t>
      </w:r>
      <w:proofErr w:type="gramEnd"/>
      <w:r w:rsidRPr="00FD185D">
        <w:rPr>
          <w:sz w:val="16"/>
        </w:rPr>
        <w:t>I</w:t>
      </w:r>
      <w:proofErr w:type="spellEnd"/>
      <w:r w:rsidRPr="00FD185D">
        <w:rPr>
          <w:sz w:val="16"/>
        </w:rPr>
        <w:t xml:space="preserve"> think we need to be optimistic. With a great deal of caution, cool heads will prevail.”</w:t>
      </w:r>
    </w:p>
    <w:p w14:paraId="193F3DCC" w14:textId="77777777" w:rsidR="00235EE3" w:rsidRPr="00751673" w:rsidRDefault="00235EE3" w:rsidP="00235EE3">
      <w:pPr>
        <w:pStyle w:val="Heading4"/>
      </w:pPr>
      <w:r w:rsidRPr="00751673">
        <w:lastRenderedPageBreak/>
        <w:t xml:space="preserve">Space conflicts go </w:t>
      </w:r>
      <w:r w:rsidRPr="00751673">
        <w:rPr>
          <w:u w:val="single"/>
        </w:rPr>
        <w:t>nuclear</w:t>
      </w:r>
      <w:r>
        <w:t xml:space="preserve">---both </w:t>
      </w:r>
      <w:r w:rsidRPr="00ED50C9">
        <w:rPr>
          <w:u w:val="single"/>
        </w:rPr>
        <w:t>fast</w:t>
      </w:r>
      <w:r>
        <w:t xml:space="preserve"> and </w:t>
      </w:r>
      <w:r w:rsidRPr="00ED50C9">
        <w:rPr>
          <w:u w:val="single"/>
        </w:rPr>
        <w:t>probabl</w:t>
      </w:r>
      <w:r>
        <w:rPr>
          <w:u w:val="single"/>
        </w:rPr>
        <w:t>e</w:t>
      </w:r>
    </w:p>
    <w:p w14:paraId="2A328823" w14:textId="77777777" w:rsidR="00235EE3" w:rsidRPr="00751673" w:rsidRDefault="00235EE3" w:rsidP="00235EE3">
      <w:r w:rsidRPr="00751673">
        <w:t xml:space="preserve">Laura </w:t>
      </w:r>
      <w:r w:rsidRPr="00751673">
        <w:rPr>
          <w:rStyle w:val="Style13ptBold"/>
        </w:rPr>
        <w:t>Grego 15</w:t>
      </w:r>
      <w:r w:rsidRPr="00751673">
        <w:t>, a physicist in the Global Security program at UCS. She is an expert in space weapons and security; ballistic missile proliferation, and ballistic missile defense, "Preventing Space War", https://allthingsnuclear.org/lgrego/preventing-space-war</w:t>
      </w:r>
    </w:p>
    <w:p w14:paraId="6F9D7610" w14:textId="77777777" w:rsidR="00235EE3" w:rsidRDefault="00235EE3" w:rsidP="00235EE3">
      <w:pPr>
        <w:rPr>
          <w:sz w:val="14"/>
        </w:rPr>
      </w:pPr>
      <w:r w:rsidRPr="00751673">
        <w:rPr>
          <w:sz w:val="14"/>
        </w:rPr>
        <w:t xml:space="preserve">So says a very good New York Times editorial “Preventing a Space War” this week. Sounds right, if X-Wing fighters come to mind when you think space conflict. But </w:t>
      </w:r>
      <w:r w:rsidRPr="00751673">
        <w:rPr>
          <w:rStyle w:val="StyleUnderline"/>
        </w:rPr>
        <w:t xml:space="preserve">in </w:t>
      </w:r>
      <w:proofErr w:type="gramStart"/>
      <w:r w:rsidRPr="00751673">
        <w:rPr>
          <w:rStyle w:val="StyleUnderline"/>
        </w:rPr>
        <w:t>reality</w:t>
      </w:r>
      <w:proofErr w:type="gramEnd"/>
      <w:r w:rsidRPr="00751673">
        <w:rPr>
          <w:rStyle w:val="StyleUnderline"/>
        </w:rPr>
        <w:t xml:space="preserve"> </w:t>
      </w:r>
      <w:r w:rsidRPr="004D3663">
        <w:rPr>
          <w:rStyle w:val="Emphasis"/>
          <w:highlight w:val="yellow"/>
        </w:rPr>
        <w:t>conflict in space</w:t>
      </w:r>
      <w:r w:rsidRPr="004D3663">
        <w:rPr>
          <w:sz w:val="14"/>
          <w:highlight w:val="yellow"/>
        </w:rPr>
        <w:t xml:space="preserve"> </w:t>
      </w:r>
      <w:r w:rsidRPr="004D3663">
        <w:rPr>
          <w:rStyle w:val="StyleUnderline"/>
          <w:highlight w:val="yellow"/>
        </w:rPr>
        <w:t>is</w:t>
      </w:r>
      <w:r w:rsidRPr="00751673">
        <w:rPr>
          <w:rStyle w:val="StyleUnderline"/>
        </w:rPr>
        <w:t xml:space="preserve"> both </w:t>
      </w:r>
      <w:r w:rsidRPr="00751673">
        <w:rPr>
          <w:rStyle w:val="Emphasis"/>
        </w:rPr>
        <w:t>more likely than one would think</w:t>
      </w:r>
      <w:r w:rsidRPr="00751673">
        <w:rPr>
          <w:rStyle w:val="StyleUnderline"/>
        </w:rPr>
        <w:t xml:space="preserve"> and </w:t>
      </w:r>
      <w:r w:rsidRPr="00751673">
        <w:rPr>
          <w:rStyle w:val="Emphasis"/>
        </w:rPr>
        <w:t>less likely</w:t>
      </w:r>
      <w:r w:rsidRPr="00751673">
        <w:rPr>
          <w:rStyle w:val="StyleUnderline"/>
        </w:rPr>
        <w:t xml:space="preserve"> to be so </w:t>
      </w:r>
      <w:r w:rsidRPr="00751673">
        <w:rPr>
          <w:rStyle w:val="Emphasis"/>
        </w:rPr>
        <w:t>photogenic</w:t>
      </w:r>
      <w:r w:rsidRPr="00751673">
        <w:rPr>
          <w:sz w:val="14"/>
        </w:rPr>
        <w:t xml:space="preserve">. </w:t>
      </w:r>
      <w:r w:rsidRPr="00751673">
        <w:rPr>
          <w:sz w:val="14"/>
          <w:szCs w:val="16"/>
        </w:rPr>
        <w:t xml:space="preserve">Space as a locus of conflict The Pentagon has known that space could be a flash point at least since the late 1990s when it began including satellites and space weapons in earnest as part of its wargames. </w:t>
      </w:r>
      <w:r w:rsidRPr="00751673">
        <w:rPr>
          <w:sz w:val="14"/>
        </w:rPr>
        <w:t xml:space="preserve">The early games revealed some surprises. </w:t>
      </w:r>
      <w:r w:rsidRPr="00751673">
        <w:rPr>
          <w:sz w:val="14"/>
          <w:szCs w:val="16"/>
        </w:rPr>
        <w:t>For example, attacking an adversary’s ground-based anti-satellite weapons before they were used could be the “trip wire” that starts a war: in the one of the first war games, an attack on an enemy’s ground-based lasers was meant to defuse a potential conflict and protect space assets, but instead was interpreted as an act of war and initiated hostilities</w:t>
      </w:r>
      <w:r w:rsidRPr="00751673">
        <w:rPr>
          <w:sz w:val="14"/>
        </w:rPr>
        <w:t xml:space="preserve">. </w:t>
      </w:r>
      <w:r w:rsidRPr="00751673">
        <w:rPr>
          <w:rStyle w:val="StyleUnderline"/>
        </w:rPr>
        <w:t xml:space="preserve">The games also revealed that </w:t>
      </w:r>
      <w:r w:rsidRPr="004D3663">
        <w:rPr>
          <w:rStyle w:val="Emphasis"/>
          <w:highlight w:val="yellow"/>
        </w:rPr>
        <w:t>disrupting</w:t>
      </w:r>
      <w:r w:rsidRPr="004D3663">
        <w:rPr>
          <w:rStyle w:val="StyleUnderline"/>
          <w:highlight w:val="yellow"/>
        </w:rPr>
        <w:t xml:space="preserve"> space</w:t>
      </w:r>
      <w:r w:rsidRPr="00751673">
        <w:rPr>
          <w:rStyle w:val="StyleUnderline"/>
        </w:rPr>
        <w:t xml:space="preserve">-based </w:t>
      </w:r>
      <w:r w:rsidRPr="004D3663">
        <w:rPr>
          <w:rStyle w:val="Emphasis"/>
          <w:highlight w:val="yellow"/>
        </w:rPr>
        <w:t>communication</w:t>
      </w:r>
      <w:r w:rsidRPr="004D3663">
        <w:rPr>
          <w:rStyle w:val="StyleUnderline"/>
          <w:highlight w:val="yellow"/>
        </w:rPr>
        <w:t xml:space="preserve"> </w:t>
      </w:r>
      <w:r w:rsidRPr="00751673">
        <w:rPr>
          <w:rStyle w:val="StyleUnderline"/>
        </w:rPr>
        <w:t>and information flow or</w:t>
      </w:r>
      <w:r w:rsidRPr="00751673">
        <w:rPr>
          <w:sz w:val="14"/>
        </w:rPr>
        <w:t xml:space="preserve"> “</w:t>
      </w:r>
      <w:r w:rsidRPr="00751673">
        <w:rPr>
          <w:strike/>
          <w:sz w:val="14"/>
        </w:rPr>
        <w:t>blinding</w:t>
      </w:r>
      <w:r w:rsidRPr="00751673">
        <w:rPr>
          <w:sz w:val="14"/>
        </w:rPr>
        <w:t xml:space="preserve">” </w:t>
      </w:r>
      <w:r w:rsidRPr="004D3663">
        <w:rPr>
          <w:rStyle w:val="StyleUnderline"/>
          <w:highlight w:val="yellow"/>
        </w:rPr>
        <w:t>could</w:t>
      </w:r>
      <w:r w:rsidRPr="004D3663">
        <w:rPr>
          <w:sz w:val="14"/>
          <w:highlight w:val="yellow"/>
        </w:rPr>
        <w:t xml:space="preserve"> </w:t>
      </w:r>
      <w:r w:rsidRPr="004D3663">
        <w:rPr>
          <w:rStyle w:val="Emphasis"/>
          <w:highlight w:val="yellow"/>
        </w:rPr>
        <w:t>rapidly escalate a war</w:t>
      </w:r>
      <w:r w:rsidRPr="00751673">
        <w:rPr>
          <w:rStyle w:val="StyleUnderline"/>
        </w:rPr>
        <w:t xml:space="preserve">, eventually </w:t>
      </w:r>
      <w:r w:rsidRPr="004D3663">
        <w:rPr>
          <w:rStyle w:val="StyleUnderline"/>
          <w:highlight w:val="yellow"/>
        </w:rPr>
        <w:t xml:space="preserve">leading to </w:t>
      </w:r>
      <w:r w:rsidRPr="004D3663">
        <w:rPr>
          <w:rStyle w:val="Emphasis"/>
          <w:highlight w:val="yellow"/>
        </w:rPr>
        <w:t>nuclear weapon exchange</w:t>
      </w:r>
      <w:r w:rsidRPr="00751673">
        <w:rPr>
          <w:rStyle w:val="StyleUnderline"/>
        </w:rPr>
        <w:t xml:space="preserve">. The war games have </w:t>
      </w:r>
      <w:r w:rsidRPr="00751673">
        <w:rPr>
          <w:rStyle w:val="Emphasis"/>
        </w:rPr>
        <w:t>continued</w:t>
      </w:r>
      <w:r w:rsidRPr="00751673">
        <w:rPr>
          <w:rStyle w:val="StyleUnderline"/>
        </w:rPr>
        <w:t xml:space="preserve"> over the years with increased </w:t>
      </w:r>
      <w:r w:rsidRPr="00751673">
        <w:rPr>
          <w:rStyle w:val="Emphasis"/>
        </w:rPr>
        <w:t>sophistication</w:t>
      </w:r>
      <w:r w:rsidRPr="00751673">
        <w:rPr>
          <w:sz w:val="14"/>
        </w:rPr>
        <w:t xml:space="preserve">, </w:t>
      </w:r>
      <w:r w:rsidRPr="00751673">
        <w:rPr>
          <w:rStyle w:val="StyleUnderline"/>
        </w:rPr>
        <w:t xml:space="preserve">but continue to find that </w:t>
      </w:r>
      <w:r w:rsidRPr="004D3663">
        <w:rPr>
          <w:rStyle w:val="StyleUnderline"/>
          <w:highlight w:val="yellow"/>
        </w:rPr>
        <w:t>conflicts</w:t>
      </w:r>
      <w:r w:rsidRPr="00751673">
        <w:rPr>
          <w:rStyle w:val="StyleUnderline"/>
        </w:rPr>
        <w:t xml:space="preserve"> can </w:t>
      </w:r>
      <w:r w:rsidRPr="004D3663">
        <w:rPr>
          <w:rStyle w:val="Emphasis"/>
          <w:highlight w:val="yellow"/>
        </w:rPr>
        <w:t>rapidly escalate and become global</w:t>
      </w:r>
      <w:r w:rsidRPr="004D3663">
        <w:rPr>
          <w:rStyle w:val="StyleUnderline"/>
          <w:highlight w:val="yellow"/>
        </w:rPr>
        <w:t xml:space="preserve"> when space weapons are </w:t>
      </w:r>
      <w:r w:rsidRPr="004D3663">
        <w:rPr>
          <w:rStyle w:val="Emphasis"/>
          <w:highlight w:val="yellow"/>
        </w:rPr>
        <w:t>involved</w:t>
      </w:r>
      <w:r w:rsidRPr="00751673">
        <w:rPr>
          <w:rStyle w:val="StyleUnderline"/>
        </w:rPr>
        <w:t xml:space="preserve">, and that </w:t>
      </w:r>
      <w:r w:rsidRPr="004D3663">
        <w:rPr>
          <w:rStyle w:val="StyleUnderline"/>
          <w:highlight w:val="yellow"/>
        </w:rPr>
        <w:t xml:space="preserve">even </w:t>
      </w:r>
      <w:r w:rsidRPr="004D3663">
        <w:rPr>
          <w:rStyle w:val="Emphasis"/>
          <w:highlight w:val="yellow"/>
        </w:rPr>
        <w:t>minor opponents</w:t>
      </w:r>
      <w:r w:rsidRPr="004D3663">
        <w:rPr>
          <w:rStyle w:val="StyleUnderline"/>
          <w:highlight w:val="yellow"/>
        </w:rPr>
        <w:t xml:space="preserve"> can create </w:t>
      </w:r>
      <w:r w:rsidRPr="004D3663">
        <w:rPr>
          <w:rStyle w:val="Emphasis"/>
          <w:highlight w:val="yellow"/>
        </w:rPr>
        <w:t>big problems</w:t>
      </w:r>
      <w:r w:rsidRPr="00751673">
        <w:rPr>
          <w:sz w:val="14"/>
        </w:rPr>
        <w:t xml:space="preserve">. </w:t>
      </w:r>
      <w:r w:rsidRPr="00751673">
        <w:rPr>
          <w:rStyle w:val="StyleUnderline"/>
        </w:rPr>
        <w:t xml:space="preserve">The report back from the 2012 game, which included </w:t>
      </w:r>
      <w:r w:rsidRPr="00751673">
        <w:rPr>
          <w:rStyle w:val="Emphasis"/>
        </w:rPr>
        <w:t>NATO partners</w:t>
      </w:r>
      <w:r w:rsidRPr="00751673">
        <w:rPr>
          <w:sz w:val="14"/>
        </w:rPr>
        <w:t xml:space="preserve">, </w:t>
      </w:r>
      <w:r w:rsidRPr="00751673">
        <w:rPr>
          <w:rStyle w:val="StyleUnderline"/>
        </w:rPr>
        <w:t xml:space="preserve">said </w:t>
      </w:r>
      <w:r w:rsidRPr="004D3663">
        <w:rPr>
          <w:rStyle w:val="StyleUnderline"/>
          <w:highlight w:val="yellow"/>
        </w:rPr>
        <w:t>these insights have become</w:t>
      </w:r>
      <w:r w:rsidRPr="004D3663">
        <w:rPr>
          <w:sz w:val="14"/>
          <w:highlight w:val="yellow"/>
        </w:rPr>
        <w:t xml:space="preserve"> “</w:t>
      </w:r>
      <w:r w:rsidRPr="004D3663">
        <w:rPr>
          <w:rStyle w:val="Emphasis"/>
          <w:szCs w:val="26"/>
          <w:highlight w:val="yellow"/>
        </w:rPr>
        <w:t>virtually axiomatic.”</w:t>
      </w:r>
      <w:r w:rsidRPr="004D3663">
        <w:rPr>
          <w:rStyle w:val="StyleUnderline"/>
          <w:highlight w:val="yellow"/>
        </w:rPr>
        <w:t xml:space="preserve"> Participants</w:t>
      </w:r>
      <w:r w:rsidRPr="00751673">
        <w:rPr>
          <w:rStyle w:val="StyleUnderline"/>
        </w:rPr>
        <w:t xml:space="preserve"> in the most recent Schriever war games </w:t>
      </w:r>
      <w:r w:rsidRPr="004D3663">
        <w:rPr>
          <w:rStyle w:val="StyleUnderline"/>
          <w:highlight w:val="yellow"/>
        </w:rPr>
        <w:t xml:space="preserve">found that when </w:t>
      </w:r>
      <w:r w:rsidRPr="004D3663">
        <w:rPr>
          <w:rStyle w:val="Emphasis"/>
          <w:highlight w:val="yellow"/>
        </w:rPr>
        <w:t>space weapons</w:t>
      </w:r>
      <w:r w:rsidRPr="004D3663">
        <w:rPr>
          <w:rStyle w:val="StyleUnderline"/>
          <w:highlight w:val="yellow"/>
        </w:rPr>
        <w:t xml:space="preserve"> were introduced in a </w:t>
      </w:r>
      <w:r w:rsidRPr="004D3663">
        <w:rPr>
          <w:rStyle w:val="Emphasis"/>
          <w:highlight w:val="yellow"/>
        </w:rPr>
        <w:t>regional crisis</w:t>
      </w:r>
      <w:r w:rsidRPr="004D3663">
        <w:rPr>
          <w:sz w:val="14"/>
          <w:highlight w:val="yellow"/>
        </w:rPr>
        <w:t xml:space="preserve">, </w:t>
      </w:r>
      <w:r w:rsidRPr="004D3663">
        <w:rPr>
          <w:rStyle w:val="StyleUnderline"/>
          <w:highlight w:val="yellow"/>
        </w:rPr>
        <w:t xml:space="preserve">it </w:t>
      </w:r>
      <w:r w:rsidRPr="004D3663">
        <w:rPr>
          <w:rStyle w:val="Emphasis"/>
          <w:highlight w:val="yellow"/>
        </w:rPr>
        <w:t>escalated quickly</w:t>
      </w:r>
      <w:r w:rsidRPr="004D3663">
        <w:rPr>
          <w:rStyle w:val="StyleUnderline"/>
          <w:highlight w:val="yellow"/>
        </w:rPr>
        <w:t xml:space="preserve"> and was difficult to </w:t>
      </w:r>
      <w:r w:rsidRPr="004D3663">
        <w:rPr>
          <w:rStyle w:val="Emphasis"/>
          <w:highlight w:val="yellow"/>
        </w:rPr>
        <w:t>stop from spreading</w:t>
      </w:r>
      <w:r w:rsidRPr="00751673">
        <w:rPr>
          <w:rStyle w:val="StyleUnderline"/>
        </w:rPr>
        <w:t>. The</w:t>
      </w:r>
      <w:r w:rsidRPr="00751673">
        <w:rPr>
          <w:sz w:val="14"/>
        </w:rPr>
        <w:t xml:space="preserve"> </w:t>
      </w:r>
      <w:r w:rsidRPr="004D3663">
        <w:rPr>
          <w:rStyle w:val="Emphasis"/>
          <w:highlight w:val="yellow"/>
        </w:rPr>
        <w:t>compressed timelines</w:t>
      </w:r>
      <w:r w:rsidRPr="00751673">
        <w:rPr>
          <w:sz w:val="14"/>
        </w:rPr>
        <w:t xml:space="preserve">, </w:t>
      </w:r>
      <w:r w:rsidRPr="00751673">
        <w:rPr>
          <w:rStyle w:val="StyleUnderline"/>
        </w:rPr>
        <w:t xml:space="preserve">the </w:t>
      </w:r>
      <w:r w:rsidRPr="004D3663">
        <w:rPr>
          <w:rStyle w:val="Emphasis"/>
          <w:highlight w:val="yellow"/>
        </w:rPr>
        <w:t>global</w:t>
      </w:r>
      <w:r w:rsidRPr="00751673">
        <w:rPr>
          <w:rStyle w:val="StyleUnderline"/>
        </w:rPr>
        <w:t xml:space="preserve"> as well as </w:t>
      </w:r>
      <w:r w:rsidRPr="004D3663">
        <w:rPr>
          <w:rStyle w:val="Emphasis"/>
          <w:highlight w:val="yellow"/>
        </w:rPr>
        <w:t>dual-use</w:t>
      </w:r>
      <w:r w:rsidRPr="00751673">
        <w:rPr>
          <w:rStyle w:val="Emphasis"/>
        </w:rPr>
        <w:t xml:space="preserve"> nature</w:t>
      </w:r>
      <w:r w:rsidRPr="00751673">
        <w:rPr>
          <w:sz w:val="14"/>
        </w:rPr>
        <w:t xml:space="preserve"> </w:t>
      </w:r>
      <w:r w:rsidRPr="00751673">
        <w:rPr>
          <w:rStyle w:val="StyleUnderline"/>
        </w:rPr>
        <w:t xml:space="preserve">of space </w:t>
      </w:r>
      <w:r w:rsidRPr="004D3663">
        <w:rPr>
          <w:rStyle w:val="StyleUnderline"/>
          <w:highlight w:val="yellow"/>
        </w:rPr>
        <w:t>assets</w:t>
      </w:r>
      <w:r w:rsidRPr="00751673">
        <w:rPr>
          <w:rStyle w:val="StyleUnderline"/>
        </w:rPr>
        <w:t xml:space="preserve">, the </w:t>
      </w:r>
      <w:r w:rsidRPr="004D3663">
        <w:rPr>
          <w:rStyle w:val="StyleUnderline"/>
          <w:highlight w:val="yellow"/>
        </w:rPr>
        <w:t xml:space="preserve">difficulty of </w:t>
      </w:r>
      <w:r w:rsidRPr="004D3663">
        <w:rPr>
          <w:rStyle w:val="Emphasis"/>
          <w:highlight w:val="yellow"/>
        </w:rPr>
        <w:t>attribution</w:t>
      </w:r>
      <w:r w:rsidRPr="004D3663">
        <w:rPr>
          <w:rStyle w:val="StyleUnderline"/>
          <w:highlight w:val="yellow"/>
        </w:rPr>
        <w:t xml:space="preserve"> </w:t>
      </w:r>
      <w:r w:rsidRPr="00751673">
        <w:rPr>
          <w:rStyle w:val="StyleUnderline"/>
        </w:rPr>
        <w:t xml:space="preserve">and </w:t>
      </w:r>
      <w:r w:rsidRPr="00751673">
        <w:rPr>
          <w:rStyle w:val="Emphasis"/>
        </w:rPr>
        <w:t>seeing what is happening</w:t>
      </w:r>
      <w:r w:rsidRPr="004D3663">
        <w:rPr>
          <w:rStyle w:val="StyleUnderline"/>
          <w:highlight w:val="yellow"/>
        </w:rPr>
        <w:t xml:space="preserve">, and </w:t>
      </w:r>
      <w:r w:rsidRPr="00751673">
        <w:rPr>
          <w:rStyle w:val="StyleUnderline"/>
        </w:rPr>
        <w:t xml:space="preserve">the </w:t>
      </w:r>
      <w:r w:rsidRPr="004D3663">
        <w:rPr>
          <w:rStyle w:val="Emphasis"/>
          <w:highlight w:val="yellow"/>
        </w:rPr>
        <w:t>inherent vulnerability of satellites</w:t>
      </w:r>
      <w:r w:rsidRPr="004D3663">
        <w:rPr>
          <w:rStyle w:val="StyleUnderline"/>
          <w:highlight w:val="yellow"/>
        </w:rPr>
        <w:t xml:space="preserve"> all contribute </w:t>
      </w:r>
      <w:r w:rsidRPr="00751673">
        <w:rPr>
          <w:rStyle w:val="StyleUnderline"/>
        </w:rPr>
        <w:t xml:space="preserve">to this problem. </w:t>
      </w:r>
      <w:r w:rsidRPr="00751673">
        <w:rPr>
          <w:sz w:val="14"/>
          <w:szCs w:val="16"/>
        </w:rPr>
        <w:t xml:space="preserve">Satellite vulnerability &amp; solutions </w:t>
      </w:r>
      <w:r w:rsidRPr="00751673">
        <w:rPr>
          <w:rStyle w:val="StyleUnderline"/>
        </w:rPr>
        <w:t>Satellites are valuable but</w:t>
      </w:r>
      <w:r w:rsidRPr="00751673">
        <w:rPr>
          <w:sz w:val="14"/>
        </w:rPr>
        <w:t xml:space="preserve">, at least on an individual basis, </w:t>
      </w:r>
      <w:r w:rsidRPr="00751673">
        <w:rPr>
          <w:rStyle w:val="StyleUnderline"/>
        </w:rPr>
        <w:t>physically vulnerable</w:t>
      </w:r>
      <w:r w:rsidRPr="00751673">
        <w:rPr>
          <w:sz w:val="14"/>
        </w:rPr>
        <w:t xml:space="preserve">. Vulnerable in that </w:t>
      </w:r>
      <w:r w:rsidRPr="00751673">
        <w:rPr>
          <w:rStyle w:val="StyleUnderline"/>
        </w:rPr>
        <w:t xml:space="preserve">they are relatively fragile, as launch mass is at a premium and so protective armor is too expensive, and a large number of low-earth-orbiting satellites are no farther from the earth’s surface than the distance </w:t>
      </w:r>
      <w:r w:rsidRPr="00751673">
        <w:rPr>
          <w:sz w:val="14"/>
        </w:rPr>
        <w:t>from Boston to Washington, DC.</w:t>
      </w:r>
    </w:p>
    <w:p w14:paraId="06C72B5E" w14:textId="77777777" w:rsidR="00235EE3" w:rsidRDefault="00235EE3" w:rsidP="00235EE3">
      <w:pPr>
        <w:pStyle w:val="Heading4"/>
      </w:pPr>
      <w:r>
        <w:t>Commercial space innovation stops extinction</w:t>
      </w:r>
    </w:p>
    <w:p w14:paraId="21D769D3" w14:textId="77777777" w:rsidR="00235EE3" w:rsidRDefault="00235EE3" w:rsidP="00235EE3">
      <w:r>
        <w:t xml:space="preserve">Charles </w:t>
      </w:r>
      <w:proofErr w:type="spellStart"/>
      <w:r w:rsidRPr="00107A54">
        <w:rPr>
          <w:rStyle w:val="Style13ptBold"/>
        </w:rPr>
        <w:t>Beames</w:t>
      </w:r>
      <w:proofErr w:type="spellEnd"/>
      <w:r w:rsidRPr="00107A54">
        <w:rPr>
          <w:rStyle w:val="Style13ptBold"/>
        </w:rPr>
        <w:t xml:space="preserve"> 18</w:t>
      </w:r>
      <w:r>
        <w:t xml:space="preserve">, Chairman of the </w:t>
      </w:r>
      <w:proofErr w:type="spellStart"/>
      <w:r>
        <w:t>SmallSat</w:t>
      </w:r>
      <w:proofErr w:type="spellEnd"/>
      <w:r>
        <w:t xml:space="preserve"> Alliance, Executive Chairman of York Space Systems, former Principal Director of Space and Intelligence in the Office of the Undersecretary of Defense for Acquisition, Technology, and Logistics (OUSD(AT&amp;L)), Col. (ret.) in the USAF where he served 23 years in space &amp; intelligence leadership positions around the world, 8/8/18, “Op-ed | </w:t>
      </w:r>
      <w:proofErr w:type="spellStart"/>
      <w:r>
        <w:t>SmallSat</w:t>
      </w:r>
      <w:proofErr w:type="spellEnd"/>
      <w:r>
        <w:t xml:space="preserve"> Alliance is on a path toward a new space horizon,” </w:t>
      </w:r>
      <w:hyperlink r:id="rId9" w:history="1">
        <w:r w:rsidRPr="00F615F8">
          <w:rPr>
            <w:rStyle w:val="Hyperlink"/>
          </w:rPr>
          <w:t>https://spacenews.com/op-ed-smallsat-alliance-is-on-a-path-toward-a-new-space-horizon/</w:t>
        </w:r>
      </w:hyperlink>
    </w:p>
    <w:p w14:paraId="600391BA" w14:textId="77777777" w:rsidR="00235EE3" w:rsidRPr="00C934A9" w:rsidRDefault="00235EE3" w:rsidP="00235EE3">
      <w:pPr>
        <w:rPr>
          <w:sz w:val="16"/>
        </w:rPr>
      </w:pPr>
      <w:r w:rsidRPr="00EB5B44">
        <w:rPr>
          <w:rStyle w:val="StyleUnderline"/>
        </w:rPr>
        <w:t xml:space="preserve">We find ourselves still at the dawn of a </w:t>
      </w:r>
      <w:r w:rsidRPr="00383B7B">
        <w:rPr>
          <w:rStyle w:val="Emphasis"/>
          <w:highlight w:val="yellow"/>
        </w:rPr>
        <w:t>new space</w:t>
      </w:r>
      <w:r w:rsidRPr="00EB5B44">
        <w:rPr>
          <w:rStyle w:val="Emphasis"/>
        </w:rPr>
        <w:t xml:space="preserve"> century</w:t>
      </w:r>
      <w:r w:rsidRPr="00C934A9">
        <w:rPr>
          <w:sz w:val="16"/>
        </w:rPr>
        <w:t xml:space="preserve">, mindful of the victories and setbacks of our past, </w:t>
      </w:r>
      <w:r w:rsidRPr="00EB5B44">
        <w:rPr>
          <w:rStyle w:val="StyleUnderline"/>
        </w:rPr>
        <w:t xml:space="preserve">eager to pass the torch to the next generation of space visionaries, scientists, engineers, and enthusiasts. We look to the future not just to see how much </w:t>
      </w:r>
      <w:r w:rsidRPr="00EB5B44">
        <w:rPr>
          <w:rStyle w:val="Emphasis"/>
        </w:rPr>
        <w:t>bigger</w:t>
      </w:r>
      <w:r w:rsidRPr="00EB5B44">
        <w:rPr>
          <w:rStyle w:val="StyleUnderline"/>
        </w:rPr>
        <w:t xml:space="preserve">, </w:t>
      </w:r>
      <w:r w:rsidRPr="00EB5B44">
        <w:rPr>
          <w:rStyle w:val="Emphasis"/>
        </w:rPr>
        <w:t>faster</w:t>
      </w:r>
      <w:r w:rsidRPr="00EB5B44">
        <w:rPr>
          <w:rStyle w:val="StyleUnderline"/>
        </w:rPr>
        <w:t xml:space="preserve">, or </w:t>
      </w:r>
      <w:r w:rsidRPr="00EB5B44">
        <w:rPr>
          <w:rStyle w:val="Emphasis"/>
        </w:rPr>
        <w:t>higher</w:t>
      </w:r>
      <w:r w:rsidRPr="00EB5B44">
        <w:rPr>
          <w:rStyle w:val="StyleUnderline"/>
        </w:rPr>
        <w:t xml:space="preserve"> we can reach, but also how the </w:t>
      </w:r>
      <w:r w:rsidRPr="00EB5B44">
        <w:rPr>
          <w:rStyle w:val="Emphasis"/>
        </w:rPr>
        <w:t>U</w:t>
      </w:r>
      <w:r w:rsidRPr="00EB5B44">
        <w:rPr>
          <w:rStyle w:val="StyleUnderline"/>
        </w:rPr>
        <w:t xml:space="preserve">nited </w:t>
      </w:r>
      <w:r w:rsidRPr="00EB5B44">
        <w:rPr>
          <w:rStyle w:val="Emphasis"/>
        </w:rPr>
        <w:t>S</w:t>
      </w:r>
      <w:r w:rsidRPr="00EB5B44">
        <w:rPr>
          <w:rStyle w:val="StyleUnderline"/>
        </w:rPr>
        <w:t>tates,</w:t>
      </w:r>
      <w:r w:rsidRPr="00C934A9">
        <w:rPr>
          <w:sz w:val="16"/>
        </w:rPr>
        <w:t xml:space="preserve"> and specifically the U.S. space community, </w:t>
      </w:r>
      <w:r w:rsidRPr="00EB5B44">
        <w:rPr>
          <w:rStyle w:val="StyleUnderline"/>
        </w:rPr>
        <w:t>can again inspire the nations of the world to align with us</w:t>
      </w:r>
      <w:r w:rsidRPr="00C934A9">
        <w:rPr>
          <w:sz w:val="16"/>
        </w:rPr>
        <w:t>, as it did in the 20th century.</w:t>
      </w:r>
    </w:p>
    <w:p w14:paraId="03FA70C1" w14:textId="77777777" w:rsidR="00235EE3" w:rsidRPr="00C934A9" w:rsidRDefault="00235EE3" w:rsidP="00235EE3">
      <w:pPr>
        <w:rPr>
          <w:sz w:val="16"/>
        </w:rPr>
      </w:pPr>
      <w:r w:rsidRPr="00EB5B44">
        <w:rPr>
          <w:rStyle w:val="StyleUnderline"/>
        </w:rPr>
        <w:t xml:space="preserve">The </w:t>
      </w:r>
      <w:proofErr w:type="spellStart"/>
      <w:r w:rsidRPr="00EB5B44">
        <w:rPr>
          <w:rStyle w:val="StyleUnderline"/>
        </w:rPr>
        <w:t>SmallSat</w:t>
      </w:r>
      <w:proofErr w:type="spellEnd"/>
      <w:r w:rsidRPr="00EB5B44">
        <w:rPr>
          <w:rStyle w:val="StyleUnderline"/>
        </w:rPr>
        <w:t xml:space="preserve"> Alliance is an </w:t>
      </w:r>
      <w:r w:rsidRPr="00EB5B44">
        <w:rPr>
          <w:rStyle w:val="Emphasis"/>
        </w:rPr>
        <w:t xml:space="preserve">alliance of </w:t>
      </w:r>
      <w:r w:rsidRPr="00383B7B">
        <w:rPr>
          <w:rStyle w:val="Emphasis"/>
          <w:highlight w:val="yellow"/>
        </w:rPr>
        <w:t>companies</w:t>
      </w:r>
      <w:r w:rsidRPr="00383B7B">
        <w:rPr>
          <w:sz w:val="16"/>
          <w:highlight w:val="yellow"/>
        </w:rPr>
        <w:t xml:space="preserve"> </w:t>
      </w:r>
      <w:r w:rsidRPr="00383B7B">
        <w:rPr>
          <w:rStyle w:val="Emphasis"/>
          <w:highlight w:val="yellow"/>
        </w:rPr>
        <w:t>developing</w:t>
      </w:r>
      <w:r w:rsidRPr="00EB5B44">
        <w:rPr>
          <w:rStyle w:val="StyleUnderline"/>
        </w:rPr>
        <w:t xml:space="preserve">, </w:t>
      </w:r>
      <w:r w:rsidRPr="00EB5B44">
        <w:rPr>
          <w:rStyle w:val="Emphasis"/>
        </w:rPr>
        <w:t>producing</w:t>
      </w:r>
      <w:r w:rsidRPr="00EB5B44">
        <w:rPr>
          <w:rStyle w:val="StyleUnderline"/>
        </w:rPr>
        <w:t xml:space="preserve">, and </w:t>
      </w:r>
      <w:r w:rsidRPr="00EB5B44">
        <w:rPr>
          <w:rStyle w:val="Emphasis"/>
        </w:rPr>
        <w:t>operating</w:t>
      </w:r>
      <w:r w:rsidRPr="00C934A9">
        <w:rPr>
          <w:sz w:val="16"/>
        </w:rPr>
        <w:t xml:space="preserve"> </w:t>
      </w:r>
      <w:r w:rsidRPr="00EB5B44">
        <w:rPr>
          <w:rStyle w:val="StyleUnderline"/>
        </w:rPr>
        <w:t xml:space="preserve">in all segments of the </w:t>
      </w:r>
      <w:r w:rsidRPr="00EB5B44">
        <w:rPr>
          <w:rStyle w:val="Emphasis"/>
        </w:rPr>
        <w:t>‘next generation’ space economy</w:t>
      </w:r>
      <w:r w:rsidRPr="00C934A9">
        <w:rPr>
          <w:sz w:val="16"/>
        </w:rPr>
        <w:t xml:space="preserve">; </w:t>
      </w:r>
      <w:r w:rsidRPr="00EB5B44">
        <w:rPr>
          <w:rStyle w:val="StyleUnderline"/>
        </w:rPr>
        <w:t xml:space="preserve">championing renewed </w:t>
      </w:r>
      <w:r w:rsidRPr="00EB5B44">
        <w:rPr>
          <w:rStyle w:val="Emphasis"/>
        </w:rPr>
        <w:t>U.S. leadership</w:t>
      </w:r>
      <w:r w:rsidRPr="00C934A9">
        <w:rPr>
          <w:sz w:val="16"/>
        </w:rPr>
        <w:t xml:space="preserve"> </w:t>
      </w:r>
      <w:r w:rsidRPr="00EB5B44">
        <w:rPr>
          <w:rStyle w:val="StyleUnderline"/>
        </w:rPr>
        <w:t xml:space="preserve">in </w:t>
      </w:r>
      <w:r w:rsidRPr="00383B7B">
        <w:rPr>
          <w:rStyle w:val="StyleUnderline"/>
          <w:highlight w:val="yellow"/>
        </w:rPr>
        <w:t>the</w:t>
      </w:r>
      <w:r w:rsidRPr="00EB5B44">
        <w:rPr>
          <w:rStyle w:val="StyleUnderline"/>
        </w:rPr>
        <w:t xml:space="preserve"> burgeoning </w:t>
      </w:r>
      <w:r w:rsidRPr="00383B7B">
        <w:rPr>
          <w:rStyle w:val="Emphasis"/>
          <w:highlight w:val="yellow"/>
        </w:rPr>
        <w:t>commercial space economy</w:t>
      </w:r>
      <w:r w:rsidRPr="00EB5B44">
        <w:rPr>
          <w:rStyle w:val="StyleUnderline"/>
        </w:rPr>
        <w:t>, and advocating for the</w:t>
      </w:r>
      <w:r w:rsidRPr="00C934A9">
        <w:rPr>
          <w:sz w:val="16"/>
        </w:rPr>
        <w:t xml:space="preserve"> </w:t>
      </w:r>
      <w:r w:rsidRPr="00EB5B44">
        <w:rPr>
          <w:rStyle w:val="Emphasis"/>
        </w:rPr>
        <w:t>transformation</w:t>
      </w:r>
      <w:r w:rsidRPr="00C934A9">
        <w:rPr>
          <w:sz w:val="16"/>
        </w:rPr>
        <w:t xml:space="preserve"> </w:t>
      </w:r>
      <w:r w:rsidRPr="00EB5B44">
        <w:rPr>
          <w:rStyle w:val="StyleUnderline"/>
        </w:rPr>
        <w:t>of government-led space capabilities</w:t>
      </w:r>
      <w:r w:rsidRPr="00C934A9">
        <w:rPr>
          <w:sz w:val="16"/>
        </w:rPr>
        <w:t>. We are experienced space professionals who have chosen to join with others leveraging our decades of hard-won experience, to develop smarter ways to explore space in the 21st century.</w:t>
      </w:r>
    </w:p>
    <w:p w14:paraId="39C449F8" w14:textId="77777777" w:rsidR="00235EE3" w:rsidRPr="00EB5B44" w:rsidRDefault="00235EE3" w:rsidP="00235EE3">
      <w:pPr>
        <w:rPr>
          <w:rStyle w:val="StyleUnderline"/>
        </w:rPr>
      </w:pPr>
      <w:r w:rsidRPr="00EB5B44">
        <w:rPr>
          <w:rStyle w:val="StyleUnderline"/>
        </w:rPr>
        <w:t>A wonderful outgrowth of the legacy space program is the</w:t>
      </w:r>
      <w:r w:rsidRPr="00C934A9">
        <w:rPr>
          <w:sz w:val="16"/>
        </w:rPr>
        <w:t xml:space="preserve"> </w:t>
      </w:r>
      <w:r w:rsidRPr="00EB5B44">
        <w:rPr>
          <w:rStyle w:val="Emphasis"/>
        </w:rPr>
        <w:t>commercial</w:t>
      </w:r>
      <w:r w:rsidRPr="00C934A9">
        <w:rPr>
          <w:sz w:val="16"/>
        </w:rPr>
        <w:t xml:space="preserve">, </w:t>
      </w:r>
      <w:r w:rsidRPr="00EB5B44">
        <w:rPr>
          <w:rStyle w:val="Emphasis"/>
        </w:rPr>
        <w:t>entrepreneurial</w:t>
      </w:r>
      <w:r w:rsidRPr="00C934A9">
        <w:rPr>
          <w:sz w:val="16"/>
        </w:rPr>
        <w:t xml:space="preserve">, </w:t>
      </w:r>
      <w:r w:rsidRPr="00EB5B44">
        <w:rPr>
          <w:rStyle w:val="StyleUnderline"/>
        </w:rPr>
        <w:t xml:space="preserve">and </w:t>
      </w:r>
      <w:r w:rsidRPr="00EB5B44">
        <w:rPr>
          <w:rStyle w:val="Emphasis"/>
        </w:rPr>
        <w:t>job-creating commercial space business</w:t>
      </w:r>
      <w:r w:rsidRPr="00C934A9">
        <w:rPr>
          <w:sz w:val="16"/>
        </w:rPr>
        <w:t xml:space="preserve"> </w:t>
      </w:r>
      <w:r w:rsidRPr="00EB5B44">
        <w:rPr>
          <w:rStyle w:val="StyleUnderline"/>
        </w:rPr>
        <w:t xml:space="preserve">that it bequeathed. These </w:t>
      </w:r>
      <w:r w:rsidRPr="00EB5B44">
        <w:rPr>
          <w:rStyle w:val="Emphasis"/>
        </w:rPr>
        <w:t>next-generation enterprises</w:t>
      </w:r>
      <w:r w:rsidRPr="00C934A9">
        <w:rPr>
          <w:sz w:val="16"/>
        </w:rPr>
        <w:t xml:space="preserve"> </w:t>
      </w:r>
      <w:r w:rsidRPr="00383B7B">
        <w:rPr>
          <w:rStyle w:val="StyleUnderline"/>
          <w:highlight w:val="yellow"/>
        </w:rPr>
        <w:lastRenderedPageBreak/>
        <w:t>range from</w:t>
      </w:r>
      <w:r w:rsidRPr="00C934A9">
        <w:rPr>
          <w:sz w:val="16"/>
        </w:rPr>
        <w:t xml:space="preserve"> multi-million-dollar </w:t>
      </w:r>
      <w:r w:rsidRPr="00383B7B">
        <w:rPr>
          <w:rStyle w:val="StyleUnderline"/>
          <w:highlight w:val="yellow"/>
        </w:rPr>
        <w:t>startups</w:t>
      </w:r>
      <w:r w:rsidRPr="00EB5B44">
        <w:rPr>
          <w:rStyle w:val="StyleUnderline"/>
        </w:rPr>
        <w:t xml:space="preserve"> providing rideshare opportunities</w:t>
      </w:r>
      <w:r w:rsidRPr="00C934A9">
        <w:rPr>
          <w:sz w:val="16"/>
        </w:rPr>
        <w:t xml:space="preserve"> or components for small satellites </w:t>
      </w:r>
      <w:r w:rsidRPr="00383B7B">
        <w:rPr>
          <w:rStyle w:val="StyleUnderline"/>
          <w:highlight w:val="yellow"/>
        </w:rPr>
        <w:t>to</w:t>
      </w:r>
      <w:r w:rsidRPr="00EB5B44">
        <w:rPr>
          <w:rStyle w:val="StyleUnderline"/>
        </w:rPr>
        <w:t xml:space="preserve"> multi-</w:t>
      </w:r>
      <w:r w:rsidRPr="00383B7B">
        <w:rPr>
          <w:rStyle w:val="StyleUnderline"/>
          <w:highlight w:val="yellow"/>
        </w:rPr>
        <w:t>billion-dollar</w:t>
      </w:r>
      <w:r w:rsidRPr="00EB5B44">
        <w:rPr>
          <w:rStyle w:val="StyleUnderline"/>
        </w:rPr>
        <w:t xml:space="preserve"> </w:t>
      </w:r>
      <w:r w:rsidRPr="00EB5B44">
        <w:rPr>
          <w:rStyle w:val="Emphasis"/>
        </w:rPr>
        <w:t xml:space="preserve">space </w:t>
      </w:r>
      <w:r w:rsidRPr="00383B7B">
        <w:rPr>
          <w:rStyle w:val="Emphasis"/>
          <w:highlight w:val="yellow"/>
        </w:rPr>
        <w:t>data</w:t>
      </w:r>
      <w:r w:rsidRPr="00EB5B44">
        <w:rPr>
          <w:rStyle w:val="Emphasis"/>
        </w:rPr>
        <w:t>-</w:t>
      </w:r>
      <w:r w:rsidRPr="008C279B">
        <w:rPr>
          <w:rStyle w:val="Emphasis"/>
        </w:rPr>
        <w:t>analytic</w:t>
      </w:r>
      <w:r w:rsidRPr="00EB5B44">
        <w:rPr>
          <w:rStyle w:val="Emphasis"/>
        </w:rPr>
        <w:t xml:space="preserve"> </w:t>
      </w:r>
      <w:r w:rsidRPr="00383B7B">
        <w:rPr>
          <w:rStyle w:val="Emphasis"/>
          <w:highlight w:val="yellow"/>
        </w:rPr>
        <w:t>platforms</w:t>
      </w:r>
      <w:r w:rsidRPr="00C934A9">
        <w:rPr>
          <w:sz w:val="16"/>
        </w:rPr>
        <w:t xml:space="preserve"> reinventing urban car service and agricultural production. The </w:t>
      </w:r>
      <w:r w:rsidRPr="00EB5B44">
        <w:rPr>
          <w:rStyle w:val="StyleUnderline"/>
        </w:rPr>
        <w:t xml:space="preserve">early returns of this economic revolution are already on our doorstep: </w:t>
      </w:r>
      <w:r w:rsidRPr="00EB5B44">
        <w:rPr>
          <w:rStyle w:val="Emphasis"/>
        </w:rPr>
        <w:t>space data capabilities are exponentially growing</w:t>
      </w:r>
      <w:r w:rsidRPr="00EB5B44">
        <w:rPr>
          <w:rStyle w:val="StyleUnderline"/>
        </w:rPr>
        <w:t xml:space="preserve"> elements of the 21st century world economy.</w:t>
      </w:r>
    </w:p>
    <w:p w14:paraId="3A568F3A" w14:textId="77777777" w:rsidR="00235EE3" w:rsidRPr="00C934A9" w:rsidRDefault="00235EE3" w:rsidP="00235EE3">
      <w:pPr>
        <w:rPr>
          <w:sz w:val="16"/>
        </w:rPr>
      </w:pPr>
      <w:r w:rsidRPr="00C934A9">
        <w:rPr>
          <w:sz w:val="16"/>
        </w:rPr>
        <w:t>Beginning with the dreams and funding by successful tech entrepreneurs, enormous venture investments are already delivering wondrous benefits to the world.</w:t>
      </w:r>
    </w:p>
    <w:p w14:paraId="25C17FA2" w14:textId="77777777" w:rsidR="00235EE3" w:rsidRPr="00C934A9" w:rsidRDefault="00235EE3" w:rsidP="00235EE3">
      <w:pPr>
        <w:rPr>
          <w:sz w:val="16"/>
        </w:rPr>
      </w:pPr>
      <w:r w:rsidRPr="00C934A9">
        <w:rPr>
          <w:sz w:val="16"/>
        </w:rPr>
        <w:t>Commercial Space – Profit and Non-Profit</w:t>
      </w:r>
    </w:p>
    <w:p w14:paraId="0B4A4258" w14:textId="77777777" w:rsidR="00235EE3" w:rsidRPr="00C934A9" w:rsidRDefault="00235EE3" w:rsidP="00235EE3">
      <w:pPr>
        <w:rPr>
          <w:sz w:val="16"/>
        </w:rPr>
      </w:pPr>
      <w:r w:rsidRPr="00C934A9">
        <w:rPr>
          <w:sz w:val="16"/>
        </w:rPr>
        <w:t xml:space="preserve">There are really two major categories in the commercial sector, the profit driven and the non-profit. The </w:t>
      </w:r>
      <w:r w:rsidRPr="001900A9">
        <w:rPr>
          <w:rStyle w:val="StyleUnderline"/>
        </w:rPr>
        <w:t>classic for-profit companies include</w:t>
      </w:r>
      <w:r w:rsidRPr="00C934A9">
        <w:rPr>
          <w:sz w:val="16"/>
        </w:rPr>
        <w:t xml:space="preserve"> not only those designing, building, launching, and operating satellites but also </w:t>
      </w:r>
      <w:r w:rsidRPr="00383B7B">
        <w:rPr>
          <w:rStyle w:val="StyleUnderline"/>
          <w:highlight w:val="yellow"/>
        </w:rPr>
        <w:t>the tech sector</w:t>
      </w:r>
      <w:r w:rsidRPr="001900A9">
        <w:rPr>
          <w:rStyle w:val="StyleUnderline"/>
        </w:rPr>
        <w:t xml:space="preserve"> that </w:t>
      </w:r>
      <w:r w:rsidRPr="00383B7B">
        <w:rPr>
          <w:rStyle w:val="StyleUnderline"/>
          <w:highlight w:val="yellow"/>
        </w:rPr>
        <w:t>is turning</w:t>
      </w:r>
      <w:r w:rsidRPr="001900A9">
        <w:rPr>
          <w:rStyle w:val="StyleUnderline"/>
        </w:rPr>
        <w:t xml:space="preserve"> that raw</w:t>
      </w:r>
      <w:r w:rsidRPr="00C934A9">
        <w:rPr>
          <w:sz w:val="16"/>
        </w:rPr>
        <w:t xml:space="preserve"> </w:t>
      </w:r>
      <w:r w:rsidRPr="001900A9">
        <w:rPr>
          <w:rStyle w:val="Emphasis"/>
        </w:rPr>
        <w:t xml:space="preserve">space </w:t>
      </w:r>
      <w:r w:rsidRPr="00383B7B">
        <w:rPr>
          <w:rStyle w:val="Emphasis"/>
          <w:highlight w:val="yellow"/>
        </w:rPr>
        <w:t>data</w:t>
      </w:r>
      <w:r w:rsidRPr="00383B7B">
        <w:rPr>
          <w:rStyle w:val="StyleUnderline"/>
          <w:highlight w:val="yellow"/>
        </w:rPr>
        <w:t xml:space="preserve"> into </w:t>
      </w:r>
      <w:r w:rsidRPr="00383B7B">
        <w:rPr>
          <w:rStyle w:val="Emphasis"/>
          <w:highlight w:val="yellow"/>
        </w:rPr>
        <w:t>gold</w:t>
      </w:r>
      <w:r w:rsidRPr="00383B7B">
        <w:rPr>
          <w:sz w:val="16"/>
          <w:highlight w:val="yellow"/>
        </w:rPr>
        <w:t xml:space="preserve"> </w:t>
      </w:r>
      <w:r w:rsidRPr="00383B7B">
        <w:rPr>
          <w:rStyle w:val="StyleUnderline"/>
          <w:highlight w:val="yellow"/>
        </w:rPr>
        <w:t xml:space="preserve">through </w:t>
      </w:r>
      <w:r w:rsidRPr="00383B7B">
        <w:rPr>
          <w:rStyle w:val="Emphasis"/>
          <w:highlight w:val="yellow"/>
        </w:rPr>
        <w:t>machine-learning</w:t>
      </w:r>
      <w:r w:rsidRPr="001900A9">
        <w:rPr>
          <w:rStyle w:val="Emphasis"/>
        </w:rPr>
        <w:t xml:space="preserve"> analytics</w:t>
      </w:r>
      <w:r w:rsidRPr="00C934A9">
        <w:rPr>
          <w:sz w:val="16"/>
        </w:rPr>
        <w:t xml:space="preserve">. Since for-profit companies are no longer dependent upon the revenues generated by the Cold War space race culture of a bygone era, </w:t>
      </w:r>
      <w:r w:rsidRPr="001900A9">
        <w:rPr>
          <w:rStyle w:val="StyleUnderline"/>
        </w:rPr>
        <w:t>this new generation of space companies is able to more</w:t>
      </w:r>
      <w:r w:rsidRPr="00C934A9">
        <w:rPr>
          <w:sz w:val="16"/>
        </w:rPr>
        <w:t xml:space="preserve"> </w:t>
      </w:r>
      <w:r w:rsidRPr="001900A9">
        <w:rPr>
          <w:rStyle w:val="Emphasis"/>
        </w:rPr>
        <w:t>efficiently capitalize on Moore’s Law</w:t>
      </w:r>
      <w:r w:rsidRPr="00C934A9">
        <w:rPr>
          <w:sz w:val="16"/>
        </w:rPr>
        <w:t xml:space="preserve">, </w:t>
      </w:r>
      <w:r w:rsidRPr="001900A9">
        <w:rPr>
          <w:rStyle w:val="StyleUnderline"/>
        </w:rPr>
        <w:t>the</w:t>
      </w:r>
      <w:r w:rsidRPr="00C934A9">
        <w:rPr>
          <w:sz w:val="16"/>
        </w:rPr>
        <w:t xml:space="preserve"> nonstop </w:t>
      </w:r>
      <w:r w:rsidRPr="001900A9">
        <w:rPr>
          <w:rStyle w:val="Emphasis"/>
        </w:rPr>
        <w:t>exponential growth in chip density</w:t>
      </w:r>
      <w:r w:rsidRPr="001900A9">
        <w:rPr>
          <w:rStyle w:val="StyleUnderline"/>
        </w:rPr>
        <w:t xml:space="preserve">, and the associated networking technology co-evolving with it. </w:t>
      </w:r>
      <w:r w:rsidRPr="00383B7B">
        <w:rPr>
          <w:rStyle w:val="StyleUnderline"/>
          <w:highlight w:val="yellow"/>
        </w:rPr>
        <w:t>This</w:t>
      </w:r>
      <w:r w:rsidRPr="001900A9">
        <w:rPr>
          <w:rStyle w:val="StyleUnderline"/>
        </w:rPr>
        <w:t xml:space="preserve"> new generation </w:t>
      </w:r>
      <w:r w:rsidRPr="00383B7B">
        <w:rPr>
          <w:rStyle w:val="StyleUnderline"/>
          <w:highlight w:val="yellow"/>
        </w:rPr>
        <w:t xml:space="preserve">is building </w:t>
      </w:r>
      <w:r w:rsidRPr="00383B7B">
        <w:rPr>
          <w:rStyle w:val="Emphasis"/>
          <w:highlight w:val="yellow"/>
        </w:rPr>
        <w:t>profitable businesses</w:t>
      </w:r>
      <w:r w:rsidRPr="00383B7B">
        <w:rPr>
          <w:sz w:val="16"/>
          <w:highlight w:val="yellow"/>
        </w:rPr>
        <w:t xml:space="preserve"> </w:t>
      </w:r>
      <w:r w:rsidRPr="00383B7B">
        <w:rPr>
          <w:rStyle w:val="StyleUnderline"/>
          <w:highlight w:val="yellow"/>
        </w:rPr>
        <w:t>helping</w:t>
      </w:r>
      <w:r w:rsidRPr="001900A9">
        <w:rPr>
          <w:rStyle w:val="StyleUnderline"/>
        </w:rPr>
        <w:t xml:space="preserve"> to </w:t>
      </w:r>
      <w:r w:rsidRPr="001900A9">
        <w:rPr>
          <w:rStyle w:val="Emphasis"/>
        </w:rPr>
        <w:t>clean up</w:t>
      </w:r>
      <w:r w:rsidRPr="00C934A9">
        <w:rPr>
          <w:sz w:val="16"/>
        </w:rPr>
        <w:t xml:space="preserve"> our </w:t>
      </w:r>
      <w:r w:rsidRPr="007E753C">
        <w:rPr>
          <w:rStyle w:val="Emphasis"/>
        </w:rPr>
        <w:t>oceans of garbage and debris</w:t>
      </w:r>
      <w:r w:rsidRPr="00C934A9">
        <w:rPr>
          <w:sz w:val="16"/>
        </w:rPr>
        <w:t xml:space="preserve"> with satellite surveillance, </w:t>
      </w:r>
      <w:r w:rsidRPr="007E753C">
        <w:rPr>
          <w:rStyle w:val="StyleUnderline"/>
        </w:rPr>
        <w:t>reconnoitering to assist in enforcing laws that</w:t>
      </w:r>
      <w:r w:rsidRPr="00C934A9">
        <w:rPr>
          <w:sz w:val="16"/>
        </w:rPr>
        <w:t xml:space="preserve"> </w:t>
      </w:r>
      <w:r w:rsidRPr="00383B7B">
        <w:rPr>
          <w:rStyle w:val="Emphasis"/>
          <w:highlight w:val="yellow"/>
        </w:rPr>
        <w:t>protect</w:t>
      </w:r>
      <w:r w:rsidRPr="007E753C">
        <w:rPr>
          <w:rStyle w:val="Emphasis"/>
        </w:rPr>
        <w:t xml:space="preserve"> our </w:t>
      </w:r>
      <w:r w:rsidRPr="00383B7B">
        <w:rPr>
          <w:rStyle w:val="Emphasis"/>
          <w:highlight w:val="yellow"/>
        </w:rPr>
        <w:t>oceans</w:t>
      </w:r>
      <w:r w:rsidRPr="00C934A9">
        <w:rPr>
          <w:sz w:val="16"/>
        </w:rPr>
        <w:t xml:space="preserve"> from illegal, unregulated, unlicensed fishing, something that is rapidly depleting the world’s most valuable and essential lifeforms. </w:t>
      </w:r>
      <w:r w:rsidRPr="007E753C">
        <w:rPr>
          <w:rStyle w:val="StyleUnderline"/>
        </w:rPr>
        <w:t xml:space="preserve">It’s leading in the innovative use of low-cost satellite constellations to produce ubiquitous </w:t>
      </w:r>
      <w:r w:rsidRPr="00383B7B">
        <w:rPr>
          <w:rStyle w:val="Emphasis"/>
          <w:highlight w:val="yellow"/>
        </w:rPr>
        <w:t>remote-sensing</w:t>
      </w:r>
      <w:r w:rsidRPr="007E753C">
        <w:rPr>
          <w:rStyle w:val="Emphasis"/>
        </w:rPr>
        <w:t xml:space="preserve"> data</w:t>
      </w:r>
      <w:r w:rsidRPr="00C934A9">
        <w:rPr>
          <w:sz w:val="16"/>
        </w:rPr>
        <w:t xml:space="preserve">, enabling small business owners to be more profitable and less wasteful. For example, </w:t>
      </w:r>
      <w:r w:rsidRPr="007E753C">
        <w:rPr>
          <w:rStyle w:val="StyleUnderline"/>
        </w:rPr>
        <w:t xml:space="preserve">precise timing signals from space are already </w:t>
      </w:r>
      <w:r w:rsidRPr="00383B7B">
        <w:rPr>
          <w:rStyle w:val="Emphasis"/>
          <w:highlight w:val="yellow"/>
        </w:rPr>
        <w:t>optimizing transportation</w:t>
      </w:r>
      <w:r w:rsidRPr="00C934A9">
        <w:rPr>
          <w:sz w:val="16"/>
        </w:rPr>
        <w:t xml:space="preserve"> of people, goods, and services, </w:t>
      </w:r>
      <w:r w:rsidRPr="007E753C">
        <w:rPr>
          <w:rStyle w:val="StyleUnderline"/>
        </w:rPr>
        <w:t xml:space="preserve">with even further gains anticipated with the introduction of </w:t>
      </w:r>
      <w:r w:rsidRPr="00383B7B">
        <w:rPr>
          <w:rStyle w:val="Emphasis"/>
          <w:highlight w:val="yellow"/>
        </w:rPr>
        <w:t>a</w:t>
      </w:r>
      <w:r w:rsidRPr="007E753C">
        <w:rPr>
          <w:rStyle w:val="StyleUnderline"/>
        </w:rPr>
        <w:t xml:space="preserve">rtificial </w:t>
      </w:r>
      <w:r w:rsidRPr="00383B7B">
        <w:rPr>
          <w:rStyle w:val="Emphasis"/>
          <w:highlight w:val="yellow"/>
        </w:rPr>
        <w:t>i</w:t>
      </w:r>
      <w:r w:rsidRPr="007E753C">
        <w:rPr>
          <w:rStyle w:val="StyleUnderline"/>
        </w:rPr>
        <w:t>ntelligence</w:t>
      </w:r>
      <w:r w:rsidRPr="00C934A9">
        <w:rPr>
          <w:sz w:val="16"/>
        </w:rPr>
        <w:t xml:space="preserve"> to assist drivers, perhaps even someday replacing them entirely.</w:t>
      </w:r>
    </w:p>
    <w:p w14:paraId="3ADFF14D" w14:textId="77777777" w:rsidR="00235EE3" w:rsidRPr="00C934A9" w:rsidRDefault="00235EE3" w:rsidP="00235EE3">
      <w:pPr>
        <w:rPr>
          <w:sz w:val="16"/>
        </w:rPr>
      </w:pPr>
      <w:r w:rsidRPr="00BE30E4">
        <w:rPr>
          <w:rStyle w:val="StyleUnderline"/>
        </w:rPr>
        <w:t>The non-profit sector is</w:t>
      </w:r>
      <w:r w:rsidRPr="00C934A9">
        <w:rPr>
          <w:sz w:val="16"/>
        </w:rPr>
        <w:t xml:space="preserve"> the other side of commercial space, </w:t>
      </w:r>
      <w:r w:rsidRPr="00BE30E4">
        <w:rPr>
          <w:rStyle w:val="StyleUnderline"/>
        </w:rPr>
        <w:t>concerned</w:t>
      </w:r>
      <w:r w:rsidRPr="00C934A9">
        <w:rPr>
          <w:sz w:val="16"/>
        </w:rPr>
        <w:t xml:space="preserve"> more </w:t>
      </w:r>
      <w:r w:rsidRPr="00BE30E4">
        <w:rPr>
          <w:rStyle w:val="StyleUnderline"/>
        </w:rPr>
        <w:t xml:space="preserve">for the </w:t>
      </w:r>
      <w:r w:rsidRPr="00BE30E4">
        <w:rPr>
          <w:rStyle w:val="Emphasis"/>
        </w:rPr>
        <w:t>general welfare</w:t>
      </w:r>
      <w:r w:rsidRPr="00BE30E4">
        <w:rPr>
          <w:rStyle w:val="StyleUnderline"/>
        </w:rPr>
        <w:t xml:space="preserve"> of society</w:t>
      </w:r>
      <w:r w:rsidRPr="00C934A9">
        <w:rPr>
          <w:sz w:val="16"/>
        </w:rPr>
        <w:t xml:space="preserve">, but every bit as integral to this new space enterprise. Much </w:t>
      </w:r>
      <w:r w:rsidRPr="00BE30E4">
        <w:rPr>
          <w:rStyle w:val="StyleUnderline"/>
        </w:rPr>
        <w:t>like every century</w:t>
      </w:r>
      <w:r w:rsidRPr="00C934A9">
        <w:rPr>
          <w:sz w:val="16"/>
        </w:rPr>
        <w:t xml:space="preserve"> before it in human history, </w:t>
      </w:r>
      <w:r w:rsidRPr="00BE30E4">
        <w:rPr>
          <w:rStyle w:val="StyleUnderline"/>
        </w:rPr>
        <w:t>ours is not without its unique challenges</w:t>
      </w:r>
      <w:r w:rsidRPr="00C934A9">
        <w:rPr>
          <w:sz w:val="16"/>
        </w:rPr>
        <w:t xml:space="preserve">, some of which have been a consequence of the last, and all of </w:t>
      </w:r>
      <w:r w:rsidRPr="00BE30E4">
        <w:rPr>
          <w:rStyle w:val="StyleUnderline"/>
        </w:rPr>
        <w:t>which</w:t>
      </w:r>
      <w:r w:rsidRPr="00C934A9">
        <w:rPr>
          <w:sz w:val="16"/>
        </w:rPr>
        <w:t xml:space="preserve"> the </w:t>
      </w:r>
      <w:r w:rsidRPr="00383B7B">
        <w:rPr>
          <w:rStyle w:val="StyleUnderline"/>
          <w:highlight w:val="yellow"/>
        </w:rPr>
        <w:t>space data</w:t>
      </w:r>
      <w:r w:rsidRPr="00C934A9">
        <w:rPr>
          <w:sz w:val="16"/>
        </w:rPr>
        <w:t xml:space="preserve"> domain </w:t>
      </w:r>
      <w:r w:rsidRPr="00383B7B">
        <w:rPr>
          <w:rStyle w:val="StyleUnderline"/>
          <w:highlight w:val="yellow"/>
        </w:rPr>
        <w:t>can</w:t>
      </w:r>
      <w:r w:rsidRPr="00BE30E4">
        <w:rPr>
          <w:rStyle w:val="StyleUnderline"/>
        </w:rPr>
        <w:t xml:space="preserve"> be leveraged to </w:t>
      </w:r>
      <w:r w:rsidRPr="00383B7B">
        <w:rPr>
          <w:rStyle w:val="StyleUnderline"/>
          <w:highlight w:val="yellow"/>
        </w:rPr>
        <w:t>help solve</w:t>
      </w:r>
      <w:r w:rsidRPr="00BE30E4">
        <w:rPr>
          <w:rStyle w:val="StyleUnderline"/>
        </w:rPr>
        <w:t xml:space="preserve">. </w:t>
      </w:r>
      <w:r w:rsidRPr="00BE30E4">
        <w:rPr>
          <w:rStyle w:val="Emphasis"/>
        </w:rPr>
        <w:t>Examples are endless</w:t>
      </w:r>
      <w:r w:rsidRPr="00C934A9">
        <w:rPr>
          <w:sz w:val="16"/>
        </w:rPr>
        <w:t xml:space="preserve">, but </w:t>
      </w:r>
      <w:r w:rsidRPr="00BE30E4">
        <w:rPr>
          <w:rStyle w:val="StyleUnderline"/>
        </w:rPr>
        <w:t>one challenge</w:t>
      </w:r>
      <w:r w:rsidRPr="00C934A9">
        <w:rPr>
          <w:sz w:val="16"/>
        </w:rPr>
        <w:t xml:space="preserve"> that this new space community </w:t>
      </w:r>
      <w:r w:rsidRPr="00BE30E4">
        <w:rPr>
          <w:rStyle w:val="StyleUnderline"/>
        </w:rPr>
        <w:t>is</w:t>
      </w:r>
      <w:r w:rsidRPr="00C934A9">
        <w:rPr>
          <w:sz w:val="16"/>
        </w:rPr>
        <w:t xml:space="preserve"> uniquely well-adapted for is to further inform </w:t>
      </w:r>
      <w:r w:rsidRPr="00BE30E4">
        <w:rPr>
          <w:rStyle w:val="Emphasis"/>
        </w:rPr>
        <w:t>worldwide resource allocation</w:t>
      </w:r>
      <w:r w:rsidRPr="00C934A9">
        <w:rPr>
          <w:sz w:val="16"/>
        </w:rPr>
        <w:t xml:space="preserve"> for the 21st century and beyond. </w:t>
      </w:r>
      <w:r w:rsidRPr="00BE30E4">
        <w:rPr>
          <w:rStyle w:val="StyleUnderline"/>
        </w:rPr>
        <w:t>These two primary resources are</w:t>
      </w:r>
      <w:r w:rsidRPr="00C934A9">
        <w:rPr>
          <w:sz w:val="16"/>
        </w:rPr>
        <w:t xml:space="preserve"> </w:t>
      </w:r>
      <w:r w:rsidRPr="00C810F9">
        <w:rPr>
          <w:rStyle w:val="Emphasis"/>
        </w:rPr>
        <w:t>sustainable water</w:t>
      </w:r>
      <w:r w:rsidRPr="00C934A9">
        <w:rPr>
          <w:sz w:val="16"/>
        </w:rPr>
        <w:t xml:space="preserve"> </w:t>
      </w:r>
      <w:r w:rsidRPr="00BE30E4">
        <w:rPr>
          <w:rStyle w:val="StyleUnderline"/>
        </w:rPr>
        <w:t>and the</w:t>
      </w:r>
      <w:r w:rsidRPr="00C934A9">
        <w:rPr>
          <w:sz w:val="16"/>
        </w:rPr>
        <w:t xml:space="preserve"> </w:t>
      </w:r>
      <w:r w:rsidRPr="00BE30E4">
        <w:rPr>
          <w:rStyle w:val="Emphasis"/>
        </w:rPr>
        <w:t>materials</w:t>
      </w:r>
      <w:r w:rsidRPr="00C934A9">
        <w:rPr>
          <w:sz w:val="16"/>
        </w:rPr>
        <w:t xml:space="preserve"> </w:t>
      </w:r>
      <w:r w:rsidRPr="00BE30E4">
        <w:rPr>
          <w:rStyle w:val="StyleUnderline"/>
        </w:rPr>
        <w:t>needed for adequate</w:t>
      </w:r>
      <w:r w:rsidRPr="00C934A9">
        <w:rPr>
          <w:sz w:val="16"/>
        </w:rPr>
        <w:t xml:space="preserve"> </w:t>
      </w:r>
      <w:r w:rsidRPr="00BE30E4">
        <w:rPr>
          <w:rStyle w:val="Emphasis"/>
        </w:rPr>
        <w:t>housing</w:t>
      </w:r>
      <w:r w:rsidRPr="00C934A9">
        <w:rPr>
          <w:sz w:val="16"/>
        </w:rPr>
        <w:t xml:space="preserve"> </w:t>
      </w:r>
      <w:r w:rsidRPr="00BE30E4">
        <w:rPr>
          <w:rStyle w:val="StyleUnderline"/>
        </w:rPr>
        <w:t xml:space="preserve">for </w:t>
      </w:r>
      <w:r w:rsidRPr="00383B7B">
        <w:rPr>
          <w:rStyle w:val="StyleUnderline"/>
          <w:highlight w:val="yellow"/>
        </w:rPr>
        <w:t>an</w:t>
      </w:r>
      <w:r w:rsidRPr="00BE30E4">
        <w:rPr>
          <w:rStyle w:val="StyleUnderline"/>
        </w:rPr>
        <w:t xml:space="preserve"> ever-</w:t>
      </w:r>
      <w:r w:rsidRPr="00383B7B">
        <w:rPr>
          <w:rStyle w:val="Emphasis"/>
          <w:highlight w:val="yellow"/>
        </w:rPr>
        <w:t>increasing</w:t>
      </w:r>
      <w:r w:rsidRPr="00BE30E4">
        <w:rPr>
          <w:rStyle w:val="Emphasis"/>
        </w:rPr>
        <w:t xml:space="preserve"> human </w:t>
      </w:r>
      <w:r w:rsidRPr="00383B7B">
        <w:rPr>
          <w:rStyle w:val="Emphasis"/>
          <w:highlight w:val="yellow"/>
        </w:rPr>
        <w:t>population</w:t>
      </w:r>
      <w:r w:rsidRPr="00C934A9">
        <w:rPr>
          <w:sz w:val="16"/>
        </w:rPr>
        <w:t xml:space="preserve">. As cities and urbanization continue to expand, </w:t>
      </w:r>
      <w:r w:rsidRPr="00313C23">
        <w:rPr>
          <w:rStyle w:val="StyleUnderline"/>
        </w:rPr>
        <w:t xml:space="preserve">governmental planning challenges such as transportation design optimization for goods and services are only the beginning. Additionally, through using inexpensive remote sensing technologies, some members are designing space data analytics to </w:t>
      </w:r>
      <w:r w:rsidRPr="00313C23">
        <w:rPr>
          <w:rStyle w:val="Emphasis"/>
        </w:rPr>
        <w:t>mitigate human suffering</w:t>
      </w:r>
      <w:r w:rsidRPr="00C934A9">
        <w:rPr>
          <w:sz w:val="16"/>
        </w:rPr>
        <w:t xml:space="preserve"> </w:t>
      </w:r>
      <w:r w:rsidRPr="00313C23">
        <w:rPr>
          <w:rStyle w:val="StyleUnderline"/>
        </w:rPr>
        <w:t xml:space="preserve">from </w:t>
      </w:r>
      <w:r w:rsidRPr="00383B7B">
        <w:rPr>
          <w:rStyle w:val="Emphasis"/>
          <w:highlight w:val="yellow"/>
        </w:rPr>
        <w:t>plagues</w:t>
      </w:r>
      <w:r w:rsidRPr="00C934A9">
        <w:rPr>
          <w:sz w:val="16"/>
        </w:rPr>
        <w:t xml:space="preserve">, </w:t>
      </w:r>
      <w:r w:rsidRPr="00313C23">
        <w:rPr>
          <w:rStyle w:val="StyleUnderline"/>
        </w:rPr>
        <w:t xml:space="preserve">contain </w:t>
      </w:r>
      <w:r w:rsidRPr="00313C23">
        <w:rPr>
          <w:rStyle w:val="Emphasis"/>
        </w:rPr>
        <w:t>outbreaks</w:t>
      </w:r>
      <w:r w:rsidRPr="00C934A9">
        <w:rPr>
          <w:sz w:val="16"/>
        </w:rPr>
        <w:t xml:space="preserve">, </w:t>
      </w:r>
      <w:r w:rsidRPr="00313C23">
        <w:rPr>
          <w:rStyle w:val="StyleUnderline"/>
        </w:rPr>
        <w:t>and combating illegal</w:t>
      </w:r>
      <w:r w:rsidRPr="00C934A9">
        <w:rPr>
          <w:sz w:val="16"/>
        </w:rPr>
        <w:t xml:space="preserve"> </w:t>
      </w:r>
      <w:r w:rsidRPr="00383B7B">
        <w:rPr>
          <w:rStyle w:val="Emphasis"/>
          <w:highlight w:val="yellow"/>
        </w:rPr>
        <w:t>poaching</w:t>
      </w:r>
      <w:r w:rsidRPr="00C934A9">
        <w:rPr>
          <w:sz w:val="16"/>
        </w:rPr>
        <w:t xml:space="preserve">. </w:t>
      </w:r>
      <w:r w:rsidRPr="00313C23">
        <w:rPr>
          <w:rStyle w:val="StyleUnderline"/>
        </w:rPr>
        <w:t xml:space="preserve">Some are connecting with other non-profits to curtail </w:t>
      </w:r>
      <w:r w:rsidRPr="00313C23">
        <w:rPr>
          <w:rStyle w:val="Emphasis"/>
        </w:rPr>
        <w:t xml:space="preserve">human </w:t>
      </w:r>
      <w:r w:rsidRPr="00383B7B">
        <w:rPr>
          <w:rStyle w:val="Emphasis"/>
          <w:highlight w:val="yellow"/>
        </w:rPr>
        <w:t>trafficking</w:t>
      </w:r>
      <w:r w:rsidRPr="00C934A9">
        <w:rPr>
          <w:sz w:val="16"/>
        </w:rPr>
        <w:t xml:space="preserve"> for the sex trade or forced labor for migrant debt repayment. Still others are helping non-governmental organizations in their work to expose the use of children as soldiers. </w:t>
      </w:r>
      <w:r w:rsidRPr="00313C23">
        <w:rPr>
          <w:rStyle w:val="StyleUnderline"/>
        </w:rPr>
        <w:t>Addressing these challenges has little to do with resuscitating dreams conceived by long deceased science-fiction writers and much more to do with turning “swords back into plowshares” to</w:t>
      </w:r>
      <w:r w:rsidRPr="00C934A9">
        <w:rPr>
          <w:sz w:val="16"/>
        </w:rPr>
        <w:t xml:space="preserve"> </w:t>
      </w:r>
      <w:r w:rsidRPr="00313C23">
        <w:rPr>
          <w:rStyle w:val="Emphasis"/>
        </w:rPr>
        <w:t xml:space="preserve">solve </w:t>
      </w:r>
      <w:r w:rsidRPr="005D2666">
        <w:rPr>
          <w:rStyle w:val="Emphasis"/>
        </w:rPr>
        <w:t xml:space="preserve">real </w:t>
      </w:r>
      <w:r w:rsidRPr="00383B7B">
        <w:rPr>
          <w:rStyle w:val="Emphasis"/>
          <w:highlight w:val="yellow"/>
        </w:rPr>
        <w:t>threats to humanity</w:t>
      </w:r>
      <w:r w:rsidRPr="00C934A9">
        <w:rPr>
          <w:sz w:val="16"/>
        </w:rPr>
        <w:t>.</w:t>
      </w:r>
    </w:p>
    <w:p w14:paraId="3C38EDD1" w14:textId="77777777" w:rsidR="00235EE3" w:rsidRPr="00C810F9" w:rsidRDefault="00235EE3" w:rsidP="00235EE3">
      <w:pPr>
        <w:rPr>
          <w:rStyle w:val="StyleUnderline"/>
          <w:sz w:val="16"/>
          <w:u w:val="none"/>
        </w:rPr>
      </w:pPr>
      <w:r w:rsidRPr="00C934A9">
        <w:rPr>
          <w:sz w:val="16"/>
        </w:rPr>
        <w:t xml:space="preserve">Other non-profit initiatives include pursuing an even more foundational understanding of who we are and how to be the best custodians of our environment. </w:t>
      </w:r>
      <w:r w:rsidRPr="00C934A9">
        <w:rPr>
          <w:rStyle w:val="StyleUnderline"/>
        </w:rPr>
        <w:t>Much as exploring and monitoring the world’s oceans has advanced civilization through a better understanding of human life and the planet, so too does exploring and monitoring from space. Low Earth orbit (</w:t>
      </w:r>
      <w:r w:rsidRPr="00383B7B">
        <w:rPr>
          <w:rStyle w:val="StyleUnderline"/>
          <w:highlight w:val="yellow"/>
        </w:rPr>
        <w:t>LEO</w:t>
      </w:r>
      <w:r w:rsidRPr="00C934A9">
        <w:rPr>
          <w:rStyle w:val="StyleUnderline"/>
        </w:rPr>
        <w:t xml:space="preserve">) </w:t>
      </w:r>
      <w:r w:rsidRPr="00383B7B">
        <w:rPr>
          <w:rStyle w:val="StyleUnderline"/>
          <w:highlight w:val="yellow"/>
        </w:rPr>
        <w:t>provides a</w:t>
      </w:r>
      <w:r w:rsidRPr="00C934A9">
        <w:rPr>
          <w:rStyle w:val="StyleUnderline"/>
        </w:rPr>
        <w:t xml:space="preserve"> unique </w:t>
      </w:r>
      <w:r w:rsidRPr="00383B7B">
        <w:rPr>
          <w:rStyle w:val="StyleUnderline"/>
          <w:highlight w:val="yellow"/>
        </w:rPr>
        <w:t>vantage point to</w:t>
      </w:r>
      <w:r w:rsidRPr="00C934A9">
        <w:rPr>
          <w:rStyle w:val="StyleUnderline"/>
        </w:rPr>
        <w:t xml:space="preserve"> look back on the planet and understand what is happening,</w:t>
      </w:r>
      <w:r w:rsidRPr="00C934A9">
        <w:rPr>
          <w:sz w:val="16"/>
        </w:rPr>
        <w:t xml:space="preserve"> anticipate what might happen and prepare for the future. </w:t>
      </w:r>
      <w:r w:rsidRPr="00C934A9">
        <w:rPr>
          <w:rStyle w:val="StyleUnderline"/>
        </w:rPr>
        <w:t>In addition to</w:t>
      </w:r>
      <w:r w:rsidRPr="00C934A9">
        <w:rPr>
          <w:sz w:val="16"/>
        </w:rPr>
        <w:t xml:space="preserve"> </w:t>
      </w:r>
      <w:r w:rsidRPr="00383B7B">
        <w:rPr>
          <w:rStyle w:val="Emphasis"/>
          <w:highlight w:val="yellow"/>
        </w:rPr>
        <w:t>better understand</w:t>
      </w:r>
      <w:r w:rsidRPr="00C934A9">
        <w:rPr>
          <w:rStyle w:val="Emphasis"/>
        </w:rPr>
        <w:t xml:space="preserve">ing </w:t>
      </w:r>
      <w:r w:rsidRPr="00383B7B">
        <w:rPr>
          <w:rStyle w:val="Emphasis"/>
          <w:highlight w:val="yellow"/>
        </w:rPr>
        <w:t>Earth</w:t>
      </w:r>
      <w:r w:rsidRPr="00C934A9">
        <w:rPr>
          <w:rStyle w:val="StyleUnderline"/>
        </w:rPr>
        <w:t xml:space="preserve">, responsible and rapid exploitation of the low Earth orbit </w:t>
      </w:r>
      <w:r w:rsidRPr="00C934A9">
        <w:rPr>
          <w:rStyle w:val="StyleUnderline"/>
        </w:rPr>
        <w:lastRenderedPageBreak/>
        <w:t xml:space="preserve">domain will enhance the understanding of the </w:t>
      </w:r>
      <w:r w:rsidRPr="00C934A9">
        <w:rPr>
          <w:rStyle w:val="Emphasis"/>
        </w:rPr>
        <w:t>solar system</w:t>
      </w:r>
      <w:r w:rsidRPr="00C934A9">
        <w:rPr>
          <w:rStyle w:val="StyleUnderline"/>
        </w:rPr>
        <w:t xml:space="preserve"> and the rest of the </w:t>
      </w:r>
      <w:r w:rsidRPr="00C934A9">
        <w:rPr>
          <w:rStyle w:val="Emphasis"/>
        </w:rPr>
        <w:t>universe</w:t>
      </w:r>
      <w:r w:rsidRPr="00C934A9">
        <w:rPr>
          <w:sz w:val="16"/>
        </w:rPr>
        <w:t xml:space="preserve">. Small satellites already offer low-cost platforms to study and explore what lies beyond the Earth. Other members are pioneering the use of zero-carbon, hydrogen-based reusable propulsion systems to ensure we don’t worsen our atmosphere using kerosene-fueled rockets for the coming tsunami of satellite launches. Finally, </w:t>
      </w:r>
      <w:r w:rsidRPr="00C934A9">
        <w:rPr>
          <w:rStyle w:val="StyleUnderline"/>
        </w:rPr>
        <w:t xml:space="preserve">a mission </w:t>
      </w:r>
      <w:r w:rsidRPr="00383B7B">
        <w:rPr>
          <w:rStyle w:val="StyleUnderline"/>
          <w:highlight w:val="yellow"/>
        </w:rPr>
        <w:t>ensuring</w:t>
      </w:r>
      <w:r w:rsidRPr="00C934A9">
        <w:rPr>
          <w:rStyle w:val="StyleUnderline"/>
        </w:rPr>
        <w:t xml:space="preserve"> the general welfare and</w:t>
      </w:r>
      <w:r w:rsidRPr="00C934A9">
        <w:rPr>
          <w:sz w:val="16"/>
        </w:rPr>
        <w:t xml:space="preserve"> </w:t>
      </w:r>
      <w:r w:rsidRPr="00383B7B">
        <w:rPr>
          <w:rStyle w:val="Emphasis"/>
          <w:highlight w:val="yellow"/>
        </w:rPr>
        <w:t>planet survival</w:t>
      </w:r>
      <w:r w:rsidRPr="00C934A9">
        <w:rPr>
          <w:sz w:val="16"/>
        </w:rPr>
        <w:t xml:space="preserve"> </w:t>
      </w:r>
      <w:r w:rsidRPr="00C934A9">
        <w:rPr>
          <w:rStyle w:val="StyleUnderline"/>
        </w:rPr>
        <w:t xml:space="preserve">for the next thousand years is finally </w:t>
      </w:r>
      <w:r w:rsidRPr="00383B7B">
        <w:rPr>
          <w:rStyle w:val="StyleUnderline"/>
          <w:highlight w:val="yellow"/>
        </w:rPr>
        <w:t xml:space="preserve">confronting </w:t>
      </w:r>
      <w:r w:rsidRPr="00C810F9">
        <w:rPr>
          <w:rStyle w:val="StyleUnderline"/>
          <w:highlight w:val="yellow"/>
        </w:rPr>
        <w:t>the</w:t>
      </w:r>
      <w:r w:rsidRPr="00C810F9">
        <w:rPr>
          <w:sz w:val="16"/>
          <w:highlight w:val="yellow"/>
        </w:rPr>
        <w:t xml:space="preserve"> </w:t>
      </w:r>
      <w:r w:rsidRPr="00C810F9">
        <w:rPr>
          <w:rStyle w:val="Emphasis"/>
          <w:highlight w:val="yellow"/>
        </w:rPr>
        <w:t>existential threat</w:t>
      </w:r>
      <w:r w:rsidRPr="00C934A9">
        <w:rPr>
          <w:sz w:val="16"/>
        </w:rPr>
        <w:t xml:space="preserve"> that </w:t>
      </w:r>
      <w:r w:rsidRPr="00B269A9">
        <w:rPr>
          <w:rStyle w:val="StyleUnderline"/>
          <w:highlight w:val="yellow"/>
        </w:rPr>
        <w:t xml:space="preserve">asteroids </w:t>
      </w:r>
      <w:r w:rsidRPr="00C810F9">
        <w:rPr>
          <w:rStyle w:val="StyleUnderline"/>
        </w:rPr>
        <w:t xml:space="preserve">and comets </w:t>
      </w:r>
      <w:r w:rsidRPr="00C810F9">
        <w:rPr>
          <w:rStyle w:val="StyleUnderline"/>
          <w:highlight w:val="yellow"/>
        </w:rPr>
        <w:t>pose</w:t>
      </w:r>
      <w:r w:rsidRPr="00C934A9">
        <w:rPr>
          <w:rStyle w:val="StyleUnderline"/>
        </w:rPr>
        <w:t xml:space="preserve"> to humanity</w:t>
      </w:r>
      <w:r w:rsidRPr="00C934A9">
        <w:rPr>
          <w:sz w:val="16"/>
        </w:rPr>
        <w:t>. These extra-terrestrial, deep-space threats are passing dangerously close to our planet, and today we have no solar map of them and no defense</w:t>
      </w:r>
      <w:r>
        <w:rPr>
          <w:sz w:val="16"/>
        </w:rPr>
        <w:t>.</w:t>
      </w:r>
    </w:p>
    <w:p w14:paraId="6F083268" w14:textId="77777777" w:rsidR="00235EE3" w:rsidRDefault="00235EE3" w:rsidP="00235EE3">
      <w:pPr>
        <w:pStyle w:val="Heading4"/>
      </w:pPr>
      <w:r>
        <w:t xml:space="preserve">Acquiescence to </w:t>
      </w:r>
      <w:r>
        <w:rPr>
          <w:u w:val="single"/>
        </w:rPr>
        <w:t>binding norms</w:t>
      </w:r>
      <w:r>
        <w:t xml:space="preserve"> of global governance catalyzes </w:t>
      </w:r>
      <w:r>
        <w:rPr>
          <w:u w:val="single"/>
        </w:rPr>
        <w:t>international regulation</w:t>
      </w:r>
      <w:r>
        <w:t xml:space="preserve"> of emergent technology---</w:t>
      </w:r>
      <w:r>
        <w:rPr>
          <w:u w:val="single"/>
        </w:rPr>
        <w:t>extinction</w:t>
      </w:r>
      <w:r>
        <w:t xml:space="preserve">. </w:t>
      </w:r>
    </w:p>
    <w:p w14:paraId="2882A490" w14:textId="77777777" w:rsidR="00235EE3" w:rsidRPr="00303F34" w:rsidRDefault="00235EE3" w:rsidP="00235EE3">
      <w:r>
        <w:rPr>
          <w:rStyle w:val="Style13ptBold"/>
        </w:rPr>
        <w:t xml:space="preserve">Burrows ’16 </w:t>
      </w:r>
      <w:r w:rsidRPr="00303F34">
        <w:t xml:space="preserve">[Mathew; September 16; Director of the Strategic Foresight Initiative at the Atlantic Council, Ph.D. in European History from Cambridge University; Atlantic Council Strategy Papers, “Global Risks 2035: The Search for a New Normal,” </w:t>
      </w:r>
      <w:r w:rsidRPr="00937D73">
        <w:t>https://espas.secure.europarl.europa.eu/orbis/sites/default/files/generated/document/en/Global_Risks_2035_web_0922.pdf</w:t>
      </w:r>
      <w:r w:rsidRPr="00303F34">
        <w:t>]</w:t>
      </w:r>
    </w:p>
    <w:p w14:paraId="36EFE7A1" w14:textId="77777777" w:rsidR="00235EE3" w:rsidRPr="002040AC" w:rsidRDefault="00235EE3" w:rsidP="00235EE3">
      <w:pPr>
        <w:rPr>
          <w:sz w:val="16"/>
        </w:rPr>
      </w:pPr>
      <w:r w:rsidRPr="002040AC">
        <w:rPr>
          <w:sz w:val="16"/>
        </w:rPr>
        <w:t>Need for a Second-Generation US and Western Leadership Model</w:t>
      </w:r>
    </w:p>
    <w:p w14:paraId="2C95D19F" w14:textId="77777777" w:rsidR="00235EE3" w:rsidRDefault="00235EE3" w:rsidP="00235EE3">
      <w:pPr>
        <w:rPr>
          <w:sz w:val="16"/>
        </w:rPr>
      </w:pPr>
      <w:r w:rsidRPr="0035692C">
        <w:rPr>
          <w:rStyle w:val="StyleUnderline"/>
        </w:rPr>
        <w:t xml:space="preserve">War is </w:t>
      </w:r>
      <w:r w:rsidRPr="0035692C">
        <w:rPr>
          <w:rStyle w:val="Emphasis"/>
        </w:rPr>
        <w:t>not</w:t>
      </w:r>
      <w:r w:rsidRPr="002040AC">
        <w:rPr>
          <w:sz w:val="16"/>
        </w:rPr>
        <w:t xml:space="preserve">, and should not be, </w:t>
      </w:r>
      <w:r w:rsidRPr="0035692C">
        <w:rPr>
          <w:rStyle w:val="Emphasis"/>
        </w:rPr>
        <w:t>inevitable</w:t>
      </w:r>
      <w:r w:rsidRPr="0035692C">
        <w:rPr>
          <w:rStyle w:val="StyleUnderline"/>
        </w:rPr>
        <w:t xml:space="preserve"> as the West struggles with the </w:t>
      </w:r>
      <w:r w:rsidRPr="0035692C">
        <w:rPr>
          <w:rStyle w:val="Emphasis"/>
        </w:rPr>
        <w:t>growing clout</w:t>
      </w:r>
      <w:r w:rsidRPr="0035692C">
        <w:rPr>
          <w:rStyle w:val="StyleUnderline"/>
        </w:rPr>
        <w:t xml:space="preserve"> of China and</w:t>
      </w:r>
      <w:r w:rsidRPr="002040AC">
        <w:rPr>
          <w:sz w:val="16"/>
        </w:rPr>
        <w:t xml:space="preserve"> other </w:t>
      </w:r>
      <w:r w:rsidRPr="0035692C">
        <w:rPr>
          <w:rStyle w:val="StyleUnderline"/>
        </w:rPr>
        <w:t>developing states</w:t>
      </w:r>
      <w:r w:rsidRPr="002040AC">
        <w:rPr>
          <w:sz w:val="16"/>
        </w:rPr>
        <w:t xml:space="preserve"> on the world stage. </w:t>
      </w:r>
      <w:r w:rsidRPr="0035692C">
        <w:rPr>
          <w:rStyle w:val="StyleUnderline"/>
        </w:rPr>
        <w:t xml:space="preserve">Unlike during </w:t>
      </w:r>
      <w:r w:rsidRPr="0035692C">
        <w:rPr>
          <w:rStyle w:val="Emphasis"/>
        </w:rPr>
        <w:t>other transitions</w:t>
      </w:r>
      <w:r w:rsidRPr="0035692C">
        <w:rPr>
          <w:rStyle w:val="StyleUnderline"/>
        </w:rPr>
        <w:t xml:space="preserve">, the </w:t>
      </w:r>
      <w:r w:rsidRPr="004D3663">
        <w:rPr>
          <w:rStyle w:val="Emphasis"/>
          <w:highlight w:val="yellow"/>
        </w:rPr>
        <w:t>tools</w:t>
      </w:r>
      <w:r w:rsidRPr="0035692C">
        <w:rPr>
          <w:rStyle w:val="Emphasis"/>
        </w:rPr>
        <w:t xml:space="preserve"> exist</w:t>
      </w:r>
      <w:r w:rsidRPr="0035692C">
        <w:rPr>
          <w:rStyle w:val="StyleUnderline"/>
        </w:rPr>
        <w:t xml:space="preserve"> </w:t>
      </w:r>
      <w:r w:rsidRPr="004D3663">
        <w:rPr>
          <w:rStyle w:val="StyleUnderline"/>
          <w:highlight w:val="yellow"/>
        </w:rPr>
        <w:t>for</w:t>
      </w:r>
      <w:r w:rsidRPr="0035692C">
        <w:rPr>
          <w:rStyle w:val="StyleUnderline"/>
        </w:rPr>
        <w:t xml:space="preserve"> ensuring</w:t>
      </w:r>
      <w:r w:rsidRPr="002040AC">
        <w:rPr>
          <w:sz w:val="16"/>
        </w:rPr>
        <w:t xml:space="preserve"> more </w:t>
      </w:r>
      <w:r w:rsidRPr="004D3663">
        <w:rPr>
          <w:rStyle w:val="Emphasis"/>
          <w:highlight w:val="yellow"/>
        </w:rPr>
        <w:t>peace</w:t>
      </w:r>
      <w:r w:rsidRPr="0035692C">
        <w:rPr>
          <w:rStyle w:val="Emphasis"/>
        </w:rPr>
        <w:t>ful outcomes</w:t>
      </w:r>
      <w:r w:rsidRPr="0035692C">
        <w:rPr>
          <w:rStyle w:val="StyleUnderline"/>
        </w:rPr>
        <w:t xml:space="preserve">. They will </w:t>
      </w:r>
      <w:r w:rsidRPr="004D3663">
        <w:rPr>
          <w:rStyle w:val="StyleUnderline"/>
          <w:highlight w:val="yellow"/>
        </w:rPr>
        <w:t>require</w:t>
      </w:r>
      <w:r w:rsidRPr="0035692C">
        <w:rPr>
          <w:rStyle w:val="StyleUnderline"/>
        </w:rPr>
        <w:t xml:space="preserve"> </w:t>
      </w:r>
      <w:r w:rsidRPr="0035692C">
        <w:rPr>
          <w:rStyle w:val="Emphasis"/>
        </w:rPr>
        <w:t xml:space="preserve">Western </w:t>
      </w:r>
      <w:r w:rsidRPr="004D3663">
        <w:rPr>
          <w:rStyle w:val="Emphasis"/>
          <w:highlight w:val="yellow"/>
        </w:rPr>
        <w:t>acquiescence</w:t>
      </w:r>
      <w:r w:rsidRPr="004D3663">
        <w:rPr>
          <w:rStyle w:val="StyleUnderline"/>
          <w:highlight w:val="yellow"/>
        </w:rPr>
        <w:t xml:space="preserve"> to</w:t>
      </w:r>
      <w:r w:rsidRPr="002040AC">
        <w:rPr>
          <w:sz w:val="16"/>
        </w:rPr>
        <w:t xml:space="preserve"> greater roles for the developing world to set and </w:t>
      </w:r>
      <w:r w:rsidRPr="0035692C">
        <w:rPr>
          <w:rStyle w:val="StyleUnderline"/>
        </w:rPr>
        <w:t xml:space="preserve">implement new </w:t>
      </w:r>
      <w:r w:rsidRPr="004D3663">
        <w:rPr>
          <w:rStyle w:val="Emphasis"/>
          <w:highlight w:val="yellow"/>
        </w:rPr>
        <w:t>rules</w:t>
      </w:r>
      <w:r w:rsidRPr="0035692C">
        <w:rPr>
          <w:rStyle w:val="Emphasis"/>
        </w:rPr>
        <w:t xml:space="preserve"> of the road</w:t>
      </w:r>
      <w:r w:rsidRPr="0035692C">
        <w:rPr>
          <w:rStyle w:val="StyleUnderline"/>
        </w:rPr>
        <w:t xml:space="preserve"> for the international order. A </w:t>
      </w:r>
      <w:r w:rsidRPr="0035692C">
        <w:rPr>
          <w:rStyle w:val="Emphasis"/>
        </w:rPr>
        <w:t>key feature</w:t>
      </w:r>
      <w:r w:rsidRPr="0035692C">
        <w:rPr>
          <w:rStyle w:val="StyleUnderline"/>
        </w:rPr>
        <w:t xml:space="preserve"> of the</w:t>
      </w:r>
      <w:r w:rsidRPr="002040AC">
        <w:rPr>
          <w:sz w:val="16"/>
        </w:rPr>
        <w:t xml:space="preserve"> post-1945 US design for the </w:t>
      </w:r>
      <w:r w:rsidRPr="0035692C">
        <w:rPr>
          <w:rStyle w:val="StyleUnderline"/>
        </w:rPr>
        <w:t xml:space="preserve">world order is its </w:t>
      </w:r>
      <w:r w:rsidRPr="0035692C">
        <w:rPr>
          <w:rStyle w:val="Emphasis"/>
        </w:rPr>
        <w:t>multilateralist</w:t>
      </w:r>
      <w:r w:rsidRPr="0035692C">
        <w:rPr>
          <w:rStyle w:val="StyleUnderline"/>
        </w:rPr>
        <w:t xml:space="preserve"> structures</w:t>
      </w:r>
      <w:r w:rsidRPr="002040AC">
        <w:rPr>
          <w:sz w:val="16"/>
        </w:rPr>
        <w:t xml:space="preserve">. Many of these operate below most people’s radar. </w:t>
      </w:r>
      <w:r w:rsidRPr="0035692C">
        <w:rPr>
          <w:rStyle w:val="StyleUnderline"/>
        </w:rPr>
        <w:t xml:space="preserve">This </w:t>
      </w:r>
      <w:r w:rsidRPr="0035692C">
        <w:rPr>
          <w:rStyle w:val="Emphasis"/>
        </w:rPr>
        <w:t>plumbing</w:t>
      </w:r>
      <w:r w:rsidRPr="0035692C">
        <w:rPr>
          <w:rStyle w:val="StyleUnderline"/>
        </w:rPr>
        <w:t xml:space="preserve"> of the international system</w:t>
      </w:r>
      <w:r w:rsidRPr="002040AC">
        <w:rPr>
          <w:sz w:val="16"/>
        </w:rPr>
        <w:t xml:space="preserve"> has </w:t>
      </w:r>
      <w:r w:rsidRPr="0035692C">
        <w:rPr>
          <w:rStyle w:val="StyleUnderline"/>
        </w:rPr>
        <w:t xml:space="preserve">enabled the </w:t>
      </w:r>
      <w:r w:rsidRPr="0035692C">
        <w:rPr>
          <w:rStyle w:val="Emphasis"/>
        </w:rPr>
        <w:t>daily functioning</w:t>
      </w:r>
      <w:r w:rsidRPr="0035692C">
        <w:rPr>
          <w:rStyle w:val="StyleUnderline"/>
        </w:rPr>
        <w:t xml:space="preserve"> of globalization</w:t>
      </w:r>
      <w:r w:rsidRPr="002040AC">
        <w:rPr>
          <w:sz w:val="16"/>
        </w:rPr>
        <w:t>. To keep it viable, China, as well as other developing countries, must be accorded more representation. There are too many long-term risks involved, for example, in China having only the equivalent of France’s voting rights in the IMF, when it is the first or second economic power in the world. This is how resentments are nurtured—all the more dangerous in China’s case because of its underlying “century of humiliation” mental complex.</w:t>
      </w:r>
      <w:r>
        <w:rPr>
          <w:sz w:val="16"/>
        </w:rPr>
        <w:t xml:space="preserve"> </w:t>
      </w:r>
      <w:r w:rsidRPr="004D3663">
        <w:rPr>
          <w:rStyle w:val="StyleUnderline"/>
          <w:highlight w:val="yellow"/>
        </w:rPr>
        <w:t xml:space="preserve">As </w:t>
      </w:r>
      <w:r w:rsidRPr="004D3663">
        <w:rPr>
          <w:rStyle w:val="Emphasis"/>
          <w:highlight w:val="yellow"/>
        </w:rPr>
        <w:t>emerging tech</w:t>
      </w:r>
      <w:r w:rsidRPr="0035692C">
        <w:rPr>
          <w:rStyle w:val="Emphasis"/>
        </w:rPr>
        <w:t>nologies</w:t>
      </w:r>
      <w:r w:rsidRPr="0035692C">
        <w:rPr>
          <w:rStyle w:val="StyleUnderline"/>
        </w:rPr>
        <w:t xml:space="preserve"> </w:t>
      </w:r>
      <w:r w:rsidRPr="004D3663">
        <w:rPr>
          <w:rStyle w:val="StyleUnderline"/>
          <w:highlight w:val="yellow"/>
        </w:rPr>
        <w:t>come online</w:t>
      </w:r>
      <w:r w:rsidRPr="0035692C">
        <w:rPr>
          <w:rStyle w:val="StyleUnderline"/>
        </w:rPr>
        <w:t xml:space="preserve">, the </w:t>
      </w:r>
      <w:r w:rsidRPr="004D3663">
        <w:rPr>
          <w:rStyle w:val="StyleUnderline"/>
          <w:highlight w:val="yellow"/>
        </w:rPr>
        <w:t>lack of a</w:t>
      </w:r>
      <w:r w:rsidRPr="002040AC">
        <w:rPr>
          <w:sz w:val="16"/>
        </w:rPr>
        <w:t xml:space="preserve"> truly </w:t>
      </w:r>
      <w:r w:rsidRPr="004D3663">
        <w:rPr>
          <w:rStyle w:val="StyleUnderline"/>
          <w:highlight w:val="yellow"/>
        </w:rPr>
        <w:t>global</w:t>
      </w:r>
      <w:r w:rsidRPr="0035692C">
        <w:rPr>
          <w:rStyle w:val="StyleUnderline"/>
        </w:rPr>
        <w:t xml:space="preserve"> </w:t>
      </w:r>
      <w:r w:rsidRPr="0035692C">
        <w:rPr>
          <w:rStyle w:val="Emphasis"/>
        </w:rPr>
        <w:t xml:space="preserve">institutional </w:t>
      </w:r>
      <w:r w:rsidRPr="004D3663">
        <w:rPr>
          <w:rStyle w:val="Emphasis"/>
          <w:highlight w:val="yellow"/>
        </w:rPr>
        <w:t>framework</w:t>
      </w:r>
      <w:r w:rsidRPr="004D3663">
        <w:rPr>
          <w:rStyle w:val="StyleUnderline"/>
          <w:highlight w:val="yellow"/>
        </w:rPr>
        <w:t xml:space="preserve"> could be</w:t>
      </w:r>
      <w:r w:rsidRPr="0035692C">
        <w:rPr>
          <w:rStyle w:val="StyleUnderline"/>
        </w:rPr>
        <w:t xml:space="preserve"> </w:t>
      </w:r>
      <w:r w:rsidRPr="0035692C">
        <w:rPr>
          <w:rStyle w:val="Emphasis"/>
        </w:rPr>
        <w:t xml:space="preserve">particularly </w:t>
      </w:r>
      <w:r w:rsidRPr="004D3663">
        <w:rPr>
          <w:rStyle w:val="Emphasis"/>
          <w:highlight w:val="yellow"/>
        </w:rPr>
        <w:t>dangerous</w:t>
      </w:r>
      <w:r w:rsidRPr="0035692C">
        <w:rPr>
          <w:rStyle w:val="StyleUnderline"/>
        </w:rPr>
        <w:t>. Assuring</w:t>
      </w:r>
      <w:r w:rsidRPr="002040AC">
        <w:rPr>
          <w:sz w:val="16"/>
        </w:rPr>
        <w:t xml:space="preserve"> the </w:t>
      </w:r>
      <w:r w:rsidRPr="0035692C">
        <w:rPr>
          <w:rStyle w:val="Emphasis"/>
        </w:rPr>
        <w:t>future security</w:t>
      </w:r>
      <w:r w:rsidRPr="002040AC">
        <w:rPr>
          <w:sz w:val="16"/>
        </w:rPr>
        <w:t xml:space="preserve"> of the Internet </w:t>
      </w:r>
      <w:r w:rsidRPr="0035692C">
        <w:rPr>
          <w:rStyle w:val="StyleUnderline"/>
        </w:rPr>
        <w:t>is</w:t>
      </w:r>
      <w:r w:rsidRPr="002040AC">
        <w:rPr>
          <w:sz w:val="16"/>
        </w:rPr>
        <w:t xml:space="preserve"> particularly </w:t>
      </w:r>
      <w:r w:rsidRPr="0035692C">
        <w:rPr>
          <w:rStyle w:val="StyleUnderline"/>
        </w:rPr>
        <w:t>important</w:t>
      </w:r>
      <w:r w:rsidRPr="002040AC">
        <w:rPr>
          <w:sz w:val="16"/>
        </w:rPr>
        <w:t xml:space="preserve"> in this regard, </w:t>
      </w:r>
      <w:r w:rsidRPr="0035692C">
        <w:rPr>
          <w:rStyle w:val="StyleUnderline"/>
        </w:rPr>
        <w:t>because</w:t>
      </w:r>
      <w:r w:rsidRPr="002040AC">
        <w:rPr>
          <w:sz w:val="16"/>
        </w:rPr>
        <w:t xml:space="preserve"> all the new </w:t>
      </w:r>
      <w:r w:rsidRPr="0035692C">
        <w:rPr>
          <w:rStyle w:val="StyleUnderline"/>
        </w:rPr>
        <w:t>emerging technologies—</w:t>
      </w:r>
      <w:r w:rsidRPr="004D3663">
        <w:rPr>
          <w:rStyle w:val="Emphasis"/>
          <w:highlight w:val="yellow"/>
        </w:rPr>
        <w:t>bio</w:t>
      </w:r>
      <w:r w:rsidRPr="004D3663">
        <w:rPr>
          <w:rStyle w:val="StyleUnderline"/>
          <w:highlight w:val="yellow"/>
        </w:rPr>
        <w:t xml:space="preserve">, </w:t>
      </w:r>
      <w:r w:rsidRPr="004D3663">
        <w:rPr>
          <w:rStyle w:val="Emphasis"/>
          <w:highlight w:val="yellow"/>
        </w:rPr>
        <w:t>3D printing</w:t>
      </w:r>
      <w:r w:rsidRPr="004D3663">
        <w:rPr>
          <w:rStyle w:val="StyleUnderline"/>
          <w:highlight w:val="yellow"/>
        </w:rPr>
        <w:t xml:space="preserve">, </w:t>
      </w:r>
      <w:r w:rsidRPr="004D3663">
        <w:rPr>
          <w:rStyle w:val="Emphasis"/>
          <w:highlight w:val="yellow"/>
        </w:rPr>
        <w:t>robotics</w:t>
      </w:r>
      <w:r w:rsidRPr="0035692C">
        <w:rPr>
          <w:rStyle w:val="StyleUnderline"/>
        </w:rPr>
        <w:t xml:space="preserve">, </w:t>
      </w:r>
      <w:r w:rsidRPr="0035692C">
        <w:rPr>
          <w:rStyle w:val="Emphasis"/>
        </w:rPr>
        <w:t xml:space="preserve">big </w:t>
      </w:r>
      <w:r w:rsidRPr="004D3663">
        <w:rPr>
          <w:rStyle w:val="Emphasis"/>
          <w:highlight w:val="yellow"/>
        </w:rPr>
        <w:t>data</w:t>
      </w:r>
      <w:r w:rsidRPr="002040AC">
        <w:rPr>
          <w:sz w:val="16"/>
        </w:rPr>
        <w:t xml:space="preserve">—take for granted a secure, global Internet. </w:t>
      </w:r>
      <w:r w:rsidRPr="0035692C">
        <w:rPr>
          <w:rStyle w:val="StyleUnderline"/>
        </w:rPr>
        <w:t>Everyone loses if</w:t>
      </w:r>
      <w:r w:rsidRPr="002040AC">
        <w:rPr>
          <w:sz w:val="16"/>
        </w:rPr>
        <w:t xml:space="preserve"> cybercrime and </w:t>
      </w:r>
      <w:r w:rsidRPr="004D3663">
        <w:rPr>
          <w:rStyle w:val="Emphasis"/>
          <w:highlight w:val="yellow"/>
        </w:rPr>
        <w:t>cyber terror</w:t>
      </w:r>
      <w:r w:rsidRPr="0035692C">
        <w:rPr>
          <w:rStyle w:val="Emphasis"/>
        </w:rPr>
        <w:t>ism</w:t>
      </w:r>
      <w:r w:rsidRPr="0035692C">
        <w:rPr>
          <w:rStyle w:val="StyleUnderline"/>
        </w:rPr>
        <w:t xml:space="preserve"> undermine the Internet</w:t>
      </w:r>
      <w:r w:rsidRPr="002040AC">
        <w:rPr>
          <w:sz w:val="16"/>
        </w:rPr>
        <w:t xml:space="preserve">. In the worst case scenarios, in which </w:t>
      </w:r>
      <w:proofErr w:type="spellStart"/>
      <w:r w:rsidRPr="002040AC">
        <w:rPr>
          <w:sz w:val="16"/>
        </w:rPr>
        <w:t>cyber crime</w:t>
      </w:r>
      <w:proofErr w:type="spellEnd"/>
      <w:r w:rsidRPr="002040AC">
        <w:rPr>
          <w:sz w:val="16"/>
        </w:rPr>
        <w:t xml:space="preserve"> proliferates or strong national borders fragment the Internet, an Atlantic Council study, as mentioned, found that the economic costs could be as much as $90 trillion out to 2030, in addition to the risk of open conflict.102</w:t>
      </w:r>
      <w:r>
        <w:rPr>
          <w:sz w:val="16"/>
        </w:rPr>
        <w:t xml:space="preserve"> </w:t>
      </w:r>
      <w:r w:rsidRPr="002040AC">
        <w:rPr>
          <w:sz w:val="16"/>
        </w:rPr>
        <w:t xml:space="preserve">Besides bringing the emerging powers into leadership roles in the panoply of multilateral institutions, </w:t>
      </w:r>
      <w:r w:rsidRPr="00356C08">
        <w:rPr>
          <w:rStyle w:val="StyleUnderline"/>
        </w:rPr>
        <w:t>the U</w:t>
      </w:r>
      <w:r w:rsidRPr="00356C08">
        <w:rPr>
          <w:sz w:val="16"/>
        </w:rPr>
        <w:t xml:space="preserve">nited </w:t>
      </w:r>
      <w:r w:rsidRPr="00356C08">
        <w:rPr>
          <w:rStyle w:val="StyleUnderline"/>
        </w:rPr>
        <w:t>S</w:t>
      </w:r>
      <w:r w:rsidRPr="00356C08">
        <w:rPr>
          <w:sz w:val="16"/>
        </w:rPr>
        <w:t xml:space="preserve">tates </w:t>
      </w:r>
      <w:r w:rsidRPr="00356C08">
        <w:rPr>
          <w:rStyle w:val="StyleUnderline"/>
        </w:rPr>
        <w:t>will need to temper its</w:t>
      </w:r>
      <w:r w:rsidRPr="00356C08">
        <w:rPr>
          <w:sz w:val="16"/>
        </w:rPr>
        <w:t xml:space="preserve"> often </w:t>
      </w:r>
      <w:r w:rsidRPr="00356C08">
        <w:rPr>
          <w:rStyle w:val="StyleUnderline"/>
        </w:rPr>
        <w:t>“</w:t>
      </w:r>
      <w:proofErr w:type="spellStart"/>
      <w:r w:rsidRPr="00356C08">
        <w:rPr>
          <w:rStyle w:val="Emphasis"/>
        </w:rPr>
        <w:t>exemptionalist</w:t>
      </w:r>
      <w:proofErr w:type="spellEnd"/>
      <w:r w:rsidRPr="00356C08">
        <w:rPr>
          <w:rStyle w:val="StyleUnderline"/>
        </w:rPr>
        <w:t xml:space="preserve">” stance to </w:t>
      </w:r>
      <w:r w:rsidRPr="00356C08">
        <w:rPr>
          <w:rStyle w:val="Emphasis"/>
        </w:rPr>
        <w:t>ensure the survival</w:t>
      </w:r>
      <w:r w:rsidRPr="00356C08">
        <w:rPr>
          <w:rStyle w:val="StyleUnderline"/>
        </w:rPr>
        <w:t xml:space="preserve"> of the multilateralist order</w:t>
      </w:r>
      <w:r w:rsidRPr="00356C08">
        <w:rPr>
          <w:sz w:val="16"/>
        </w:rPr>
        <w:t>. According to the Council on Fore</w:t>
      </w:r>
      <w:r w:rsidRPr="002040AC">
        <w:rPr>
          <w:sz w:val="16"/>
        </w:rPr>
        <w:t xml:space="preserve">ign Relations’ Patrick Stewart, a prominent scholar of global governance, one of the persistent paradoxes of the post-1945 decades has been that </w:t>
      </w:r>
      <w:r w:rsidRPr="00CA664B">
        <w:rPr>
          <w:rStyle w:val="StyleUnderline"/>
        </w:rPr>
        <w:t>the “U</w:t>
      </w:r>
      <w:r w:rsidRPr="00CA664B">
        <w:rPr>
          <w:sz w:val="16"/>
        </w:rPr>
        <w:t xml:space="preserve">nited </w:t>
      </w:r>
      <w:r w:rsidRPr="00CA664B">
        <w:rPr>
          <w:rStyle w:val="StyleUnderline"/>
        </w:rPr>
        <w:t>S</w:t>
      </w:r>
      <w:r w:rsidRPr="00CA664B">
        <w:rPr>
          <w:sz w:val="16"/>
        </w:rPr>
        <w:t xml:space="preserve">tates </w:t>
      </w:r>
      <w:r w:rsidRPr="00CA664B">
        <w:rPr>
          <w:rStyle w:val="StyleUnderline"/>
        </w:rPr>
        <w:t>is</w:t>
      </w:r>
      <w:r w:rsidRPr="00CA664B">
        <w:rPr>
          <w:sz w:val="16"/>
        </w:rPr>
        <w:t xml:space="preserve"> at once </w:t>
      </w:r>
      <w:r w:rsidRPr="00CA664B">
        <w:rPr>
          <w:rStyle w:val="StyleUnderline"/>
        </w:rPr>
        <w:t xml:space="preserve">the world’s most </w:t>
      </w:r>
      <w:r w:rsidRPr="00CA664B">
        <w:rPr>
          <w:rStyle w:val="Emphasis"/>
        </w:rPr>
        <w:t>vocal champion</w:t>
      </w:r>
      <w:r w:rsidRPr="00CA664B">
        <w:rPr>
          <w:rStyle w:val="StyleUnderline"/>
        </w:rPr>
        <w:t xml:space="preserve"> of a </w:t>
      </w:r>
      <w:r w:rsidRPr="00CA664B">
        <w:rPr>
          <w:rStyle w:val="Emphasis"/>
        </w:rPr>
        <w:t>rules-based</w:t>
      </w:r>
      <w:r w:rsidRPr="00CA664B">
        <w:rPr>
          <w:rStyle w:val="StyleUnderline"/>
        </w:rPr>
        <w:t xml:space="preserve"> international </w:t>
      </w:r>
      <w:r w:rsidRPr="00CA664B">
        <w:rPr>
          <w:rStyle w:val="Emphasis"/>
        </w:rPr>
        <w:t>order</w:t>
      </w:r>
      <w:r w:rsidRPr="00CA664B">
        <w:rPr>
          <w:rStyle w:val="StyleUnderline"/>
        </w:rPr>
        <w:t xml:space="preserve"> and</w:t>
      </w:r>
      <w:r w:rsidRPr="00CA664B">
        <w:rPr>
          <w:sz w:val="16"/>
        </w:rPr>
        <w:t xml:space="preserve"> the power </w:t>
      </w:r>
      <w:r w:rsidRPr="00CA664B">
        <w:rPr>
          <w:rStyle w:val="Emphasis"/>
        </w:rPr>
        <w:t>most insistent</w:t>
      </w:r>
      <w:r w:rsidRPr="00CA664B">
        <w:rPr>
          <w:rStyle w:val="StyleUnderline"/>
        </w:rPr>
        <w:t xml:space="preserve"> on </w:t>
      </w:r>
      <w:r w:rsidRPr="00CA664B">
        <w:rPr>
          <w:rStyle w:val="Emphasis"/>
        </w:rPr>
        <w:t>opting out</w:t>
      </w:r>
      <w:r w:rsidRPr="00CA664B">
        <w:rPr>
          <w:rStyle w:val="StyleUnderline"/>
        </w:rPr>
        <w:t xml:space="preserve"> of the constraints</w:t>
      </w:r>
      <w:r w:rsidRPr="00CA664B">
        <w:rPr>
          <w:sz w:val="16"/>
        </w:rPr>
        <w:t xml:space="preserve"> that </w:t>
      </w:r>
      <w:r w:rsidRPr="00CA664B">
        <w:rPr>
          <w:rStyle w:val="StyleUnderline"/>
        </w:rPr>
        <w:t xml:space="preserve">it hopes to see </w:t>
      </w:r>
      <w:r w:rsidRPr="00CA664B">
        <w:rPr>
          <w:rStyle w:val="Emphasis"/>
        </w:rPr>
        <w:t>binding</w:t>
      </w:r>
      <w:r w:rsidRPr="00CA664B">
        <w:rPr>
          <w:rStyle w:val="StyleUnderline"/>
        </w:rPr>
        <w:t xml:space="preserve"> on others.”</w:t>
      </w:r>
      <w:r w:rsidRPr="00CA664B">
        <w:rPr>
          <w:sz w:val="16"/>
        </w:rPr>
        <w:t xml:space="preserve">103 </w:t>
      </w:r>
      <w:r w:rsidRPr="00CA664B">
        <w:rPr>
          <w:rStyle w:val="StyleUnderline"/>
        </w:rPr>
        <w:t>No country has the networks</w:t>
      </w:r>
      <w:r w:rsidRPr="00CA664B">
        <w:rPr>
          <w:sz w:val="16"/>
        </w:rPr>
        <w:t xml:space="preserve"> and connections that </w:t>
      </w:r>
      <w:r w:rsidRPr="00CA664B">
        <w:rPr>
          <w:rStyle w:val="StyleUnderline"/>
        </w:rPr>
        <w:t>the U</w:t>
      </w:r>
      <w:r w:rsidRPr="00CA664B">
        <w:rPr>
          <w:sz w:val="16"/>
        </w:rPr>
        <w:t xml:space="preserve">nited </w:t>
      </w:r>
      <w:r w:rsidRPr="00CA664B">
        <w:rPr>
          <w:rStyle w:val="StyleUnderline"/>
        </w:rPr>
        <w:t>S</w:t>
      </w:r>
      <w:r w:rsidRPr="00CA664B">
        <w:rPr>
          <w:sz w:val="16"/>
        </w:rPr>
        <w:t xml:space="preserve">tates </w:t>
      </w:r>
      <w:r w:rsidRPr="00CA664B">
        <w:rPr>
          <w:rStyle w:val="StyleUnderline"/>
        </w:rPr>
        <w:t>does, but the system is</w:t>
      </w:r>
      <w:r w:rsidRPr="002040AC">
        <w:rPr>
          <w:sz w:val="16"/>
        </w:rPr>
        <w:t xml:space="preserve"> now </w:t>
      </w:r>
      <w:r w:rsidRPr="009A7467">
        <w:rPr>
          <w:rStyle w:val="Emphasis"/>
        </w:rPr>
        <w:t>polycentric</w:t>
      </w:r>
      <w:r w:rsidRPr="002040AC">
        <w:rPr>
          <w:sz w:val="16"/>
        </w:rPr>
        <w:t xml:space="preserve">, rather than unipolar, </w:t>
      </w:r>
      <w:r w:rsidRPr="009A7467">
        <w:rPr>
          <w:rStyle w:val="StyleUnderline"/>
        </w:rPr>
        <w:t>and others resent the “</w:t>
      </w:r>
      <w:r w:rsidRPr="009A7467">
        <w:rPr>
          <w:rStyle w:val="Emphasis"/>
        </w:rPr>
        <w:t>exceptional</w:t>
      </w:r>
      <w:r w:rsidRPr="009A7467">
        <w:rPr>
          <w:rStyle w:val="StyleUnderline"/>
        </w:rPr>
        <w:t>” privileges</w:t>
      </w:r>
      <w:r w:rsidRPr="002040AC">
        <w:rPr>
          <w:sz w:val="16"/>
        </w:rPr>
        <w:t xml:space="preserve"> that </w:t>
      </w:r>
      <w:r w:rsidRPr="009A7467">
        <w:rPr>
          <w:rStyle w:val="StyleUnderline"/>
        </w:rPr>
        <w:t>the U</w:t>
      </w:r>
      <w:r w:rsidRPr="002040AC">
        <w:rPr>
          <w:sz w:val="16"/>
        </w:rPr>
        <w:t xml:space="preserve">nited </w:t>
      </w:r>
      <w:r w:rsidRPr="009A7467">
        <w:rPr>
          <w:rStyle w:val="StyleUnderline"/>
        </w:rPr>
        <w:t>S</w:t>
      </w:r>
      <w:r w:rsidRPr="002040AC">
        <w:rPr>
          <w:sz w:val="16"/>
        </w:rPr>
        <w:t xml:space="preserve">tates </w:t>
      </w:r>
      <w:r w:rsidRPr="009A7467">
        <w:rPr>
          <w:rStyle w:val="StyleUnderline"/>
        </w:rPr>
        <w:t>claims</w:t>
      </w:r>
      <w:r w:rsidRPr="002040AC">
        <w:rPr>
          <w:sz w:val="16"/>
        </w:rPr>
        <w:t xml:space="preserve">. The Global Trends works have talked about the need for a new model of US global leadership. </w:t>
      </w:r>
      <w:r w:rsidRPr="00356C08">
        <w:rPr>
          <w:rStyle w:val="StyleUnderline"/>
        </w:rPr>
        <w:t>The U</w:t>
      </w:r>
      <w:r w:rsidRPr="00356C08">
        <w:rPr>
          <w:sz w:val="16"/>
        </w:rPr>
        <w:t xml:space="preserve">nited </w:t>
      </w:r>
      <w:r w:rsidRPr="00356C08">
        <w:rPr>
          <w:rStyle w:val="StyleUnderline"/>
        </w:rPr>
        <w:t>S</w:t>
      </w:r>
      <w:r w:rsidRPr="00356C08">
        <w:rPr>
          <w:sz w:val="16"/>
        </w:rPr>
        <w:t xml:space="preserve">tates </w:t>
      </w:r>
      <w:r w:rsidRPr="00356C08">
        <w:rPr>
          <w:rStyle w:val="StyleUnderline"/>
        </w:rPr>
        <w:t xml:space="preserve">needs to be </w:t>
      </w:r>
      <w:r w:rsidRPr="00356C08">
        <w:rPr>
          <w:rStyle w:val="Emphasis"/>
        </w:rPr>
        <w:t>guiding</w:t>
      </w:r>
      <w:r w:rsidRPr="00356C08">
        <w:rPr>
          <w:rStyle w:val="StyleUnderline"/>
        </w:rPr>
        <w:t xml:space="preserve"> the </w:t>
      </w:r>
      <w:r w:rsidRPr="00356C08">
        <w:rPr>
          <w:rStyle w:val="Emphasis"/>
        </w:rPr>
        <w:t>international system</w:t>
      </w:r>
      <w:r w:rsidRPr="00356C08">
        <w:rPr>
          <w:rStyle w:val="StyleUnderline"/>
        </w:rPr>
        <w:t xml:space="preserve"> as a “first among equals,” and </w:t>
      </w:r>
      <w:r w:rsidRPr="00356C08">
        <w:rPr>
          <w:rStyle w:val="Emphasis"/>
        </w:rPr>
        <w:t>willing to play</w:t>
      </w:r>
      <w:r w:rsidRPr="00356C08">
        <w:rPr>
          <w:rStyle w:val="StyleUnderline"/>
        </w:rPr>
        <w:t xml:space="preserve"> by its </w:t>
      </w:r>
      <w:r w:rsidRPr="00356C08">
        <w:rPr>
          <w:rStyle w:val="Emphasis"/>
        </w:rPr>
        <w:t>own rules</w:t>
      </w:r>
      <w:r w:rsidRPr="00356C08">
        <w:rPr>
          <w:sz w:val="16"/>
        </w:rPr>
        <w:t>. Paradoxic</w:t>
      </w:r>
      <w:r w:rsidRPr="002040AC">
        <w:rPr>
          <w:sz w:val="16"/>
        </w:rPr>
        <w:t xml:space="preserve">ally, </w:t>
      </w:r>
      <w:r w:rsidRPr="004D3663">
        <w:rPr>
          <w:rStyle w:val="StyleUnderline"/>
          <w:highlight w:val="yellow"/>
        </w:rPr>
        <w:t>there is</w:t>
      </w:r>
      <w:r w:rsidRPr="009A7467">
        <w:rPr>
          <w:rStyle w:val="StyleUnderline"/>
        </w:rPr>
        <w:t xml:space="preserve"> likely to be </w:t>
      </w:r>
      <w:r w:rsidRPr="004D3663">
        <w:rPr>
          <w:rStyle w:val="StyleUnderline"/>
          <w:highlight w:val="yellow"/>
        </w:rPr>
        <w:t>no</w:t>
      </w:r>
      <w:r w:rsidRPr="009A7467">
        <w:rPr>
          <w:rStyle w:val="StyleUnderline"/>
        </w:rPr>
        <w:t xml:space="preserve"> </w:t>
      </w:r>
      <w:r w:rsidRPr="009A7467">
        <w:rPr>
          <w:rStyle w:val="Emphasis"/>
        </w:rPr>
        <w:t>vibrant global-</w:t>
      </w:r>
      <w:r w:rsidRPr="004D3663">
        <w:rPr>
          <w:rStyle w:val="Emphasis"/>
          <w:highlight w:val="yellow"/>
        </w:rPr>
        <w:t>governance</w:t>
      </w:r>
      <w:r w:rsidRPr="009A7467">
        <w:rPr>
          <w:rStyle w:val="StyleUnderline"/>
        </w:rPr>
        <w:t xml:space="preserve"> system </w:t>
      </w:r>
      <w:r w:rsidRPr="004D3663">
        <w:rPr>
          <w:rStyle w:val="StyleUnderline"/>
          <w:highlight w:val="yellow"/>
        </w:rPr>
        <w:t>without US</w:t>
      </w:r>
      <w:r w:rsidRPr="002040AC">
        <w:rPr>
          <w:sz w:val="16"/>
        </w:rPr>
        <w:t xml:space="preserve"> and Western </w:t>
      </w:r>
      <w:r w:rsidRPr="004D3663">
        <w:rPr>
          <w:rStyle w:val="StyleUnderline"/>
          <w:highlight w:val="yellow"/>
        </w:rPr>
        <w:t>leadership</w:t>
      </w:r>
      <w:r w:rsidRPr="00356C08">
        <w:rPr>
          <w:rStyle w:val="StyleUnderline"/>
        </w:rPr>
        <w:t xml:space="preserve">, but </w:t>
      </w:r>
      <w:r w:rsidRPr="00356C08">
        <w:rPr>
          <w:rStyle w:val="Emphasis"/>
        </w:rPr>
        <w:t>too much domineering</w:t>
      </w:r>
      <w:r w:rsidRPr="00356C08">
        <w:rPr>
          <w:rStyle w:val="StyleUnderline"/>
        </w:rPr>
        <w:t xml:space="preserve"> behavior could doom it</w:t>
      </w:r>
      <w:r w:rsidRPr="002040AC">
        <w:rPr>
          <w:sz w:val="16"/>
        </w:rPr>
        <w:t>.</w:t>
      </w:r>
      <w:r>
        <w:rPr>
          <w:sz w:val="16"/>
        </w:rPr>
        <w:t xml:space="preserve"> </w:t>
      </w:r>
      <w:r w:rsidRPr="002040AC">
        <w:rPr>
          <w:sz w:val="16"/>
        </w:rPr>
        <w:t xml:space="preserve">Even if the United States adapted its global role, this is not to say that the tensions and differences with many emerging powers would all disappear, or that the governance system would function seamlessly. In addition to the growing number of new state actors, the increasing importance of nonstate actors adds a new complexity to the functioning of global institutions. Moreover, there are clear-cut differences between the West and emerging powers on values-based issues, such as democracy promotion and the responsibility to protect. Many developing-country publics </w:t>
      </w:r>
      <w:r w:rsidRPr="002040AC">
        <w:rPr>
          <w:sz w:val="16"/>
        </w:rPr>
        <w:lastRenderedPageBreak/>
        <w:t>still resent Western colonialism and equate any intrusion with past historical wrong. They point to the 2011 humanitarian intervention in Libya, for example, as cover for the Western goal of regime change. Hence, the UN Security Council failure to stop the fighting in Syria, with more than two hundred thousand killed and 7.6 million displaced. Russia and China want to make a stand against the United States and the West getting their way and ousting the Assad regime. On the other hand, the lack of a solution smacks more of anarchy than global governance. Certainly, it shows one of the gaps that remains, and likely will remain, limiting global governance because of differences in values.</w:t>
      </w:r>
      <w:r>
        <w:rPr>
          <w:sz w:val="16"/>
        </w:rPr>
        <w:t xml:space="preserve"> </w:t>
      </w:r>
      <w:r w:rsidRPr="009A7467">
        <w:rPr>
          <w:rStyle w:val="StyleUnderline"/>
        </w:rPr>
        <w:t xml:space="preserve">The </w:t>
      </w:r>
      <w:r w:rsidRPr="004D3663">
        <w:rPr>
          <w:rStyle w:val="Emphasis"/>
          <w:highlight w:val="yellow"/>
        </w:rPr>
        <w:t>speed</w:t>
      </w:r>
      <w:r w:rsidRPr="004D3663">
        <w:rPr>
          <w:rStyle w:val="StyleUnderline"/>
          <w:highlight w:val="yellow"/>
        </w:rPr>
        <w:t xml:space="preserve"> with which</w:t>
      </w:r>
      <w:r w:rsidRPr="009A7467">
        <w:rPr>
          <w:rStyle w:val="StyleUnderline"/>
        </w:rPr>
        <w:t xml:space="preserve"> </w:t>
      </w:r>
      <w:r w:rsidRPr="009A7467">
        <w:rPr>
          <w:rStyle w:val="Emphasis"/>
        </w:rPr>
        <w:t xml:space="preserve">new </w:t>
      </w:r>
      <w:r w:rsidRPr="004D3663">
        <w:rPr>
          <w:rStyle w:val="Emphasis"/>
          <w:highlight w:val="yellow"/>
        </w:rPr>
        <w:t>techn</w:t>
      </w:r>
      <w:r w:rsidRPr="009A7467">
        <w:rPr>
          <w:rStyle w:val="Emphasis"/>
        </w:rPr>
        <w:t>ologies</w:t>
      </w:r>
      <w:r w:rsidRPr="009A7467">
        <w:rPr>
          <w:rStyle w:val="StyleUnderline"/>
        </w:rPr>
        <w:t xml:space="preserve"> are </w:t>
      </w:r>
      <w:r w:rsidRPr="004D3663">
        <w:rPr>
          <w:rStyle w:val="StyleUnderline"/>
          <w:highlight w:val="yellow"/>
        </w:rPr>
        <w:t>com</w:t>
      </w:r>
      <w:r w:rsidRPr="009A7467">
        <w:rPr>
          <w:rStyle w:val="StyleUnderline"/>
        </w:rPr>
        <w:t xml:space="preserve">ing </w:t>
      </w:r>
      <w:r w:rsidRPr="004D3663">
        <w:rPr>
          <w:rStyle w:val="StyleUnderline"/>
          <w:highlight w:val="yellow"/>
        </w:rPr>
        <w:t>online</w:t>
      </w:r>
      <w:r w:rsidRPr="009A7467">
        <w:rPr>
          <w:rStyle w:val="StyleUnderline"/>
        </w:rPr>
        <w:t xml:space="preserve"> and becoming an important </w:t>
      </w:r>
      <w:r w:rsidRPr="009A7467">
        <w:rPr>
          <w:rStyle w:val="Emphasis"/>
        </w:rPr>
        <w:t>political</w:t>
      </w:r>
      <w:r w:rsidRPr="009A7467">
        <w:rPr>
          <w:rStyle w:val="StyleUnderline"/>
        </w:rPr>
        <w:t xml:space="preserve">, </w:t>
      </w:r>
      <w:r w:rsidRPr="009A7467">
        <w:rPr>
          <w:rStyle w:val="Emphasis"/>
        </w:rPr>
        <w:t>military</w:t>
      </w:r>
      <w:r w:rsidRPr="009A7467">
        <w:rPr>
          <w:rStyle w:val="StyleUnderline"/>
        </w:rPr>
        <w:t xml:space="preserve">, and </w:t>
      </w:r>
      <w:r w:rsidRPr="009A7467">
        <w:rPr>
          <w:rStyle w:val="Emphasis"/>
        </w:rPr>
        <w:t>economic tool</w:t>
      </w:r>
      <w:r w:rsidRPr="002040AC">
        <w:rPr>
          <w:sz w:val="16"/>
        </w:rPr>
        <w:t>—for both good and bad—</w:t>
      </w:r>
      <w:r w:rsidRPr="004D3663">
        <w:rPr>
          <w:rStyle w:val="StyleUnderline"/>
          <w:highlight w:val="yellow"/>
        </w:rPr>
        <w:t>carries</w:t>
      </w:r>
      <w:r w:rsidRPr="009A7467">
        <w:rPr>
          <w:rStyle w:val="StyleUnderline"/>
        </w:rPr>
        <w:t xml:space="preserve"> </w:t>
      </w:r>
      <w:r w:rsidRPr="009A7467">
        <w:rPr>
          <w:rStyle w:val="Emphasis"/>
        </w:rPr>
        <w:t xml:space="preserve">big </w:t>
      </w:r>
      <w:r w:rsidRPr="004D3663">
        <w:rPr>
          <w:rStyle w:val="Emphasis"/>
          <w:highlight w:val="yellow"/>
        </w:rPr>
        <w:t>risks</w:t>
      </w:r>
      <w:r w:rsidRPr="004D3663">
        <w:rPr>
          <w:rStyle w:val="StyleUnderline"/>
          <w:highlight w:val="yellow"/>
        </w:rPr>
        <w:t xml:space="preserve"> for</w:t>
      </w:r>
      <w:r w:rsidRPr="009A7467">
        <w:rPr>
          <w:rStyle w:val="StyleUnderline"/>
        </w:rPr>
        <w:t xml:space="preserve"> </w:t>
      </w:r>
      <w:r w:rsidRPr="009A7467">
        <w:rPr>
          <w:rStyle w:val="Emphasis"/>
        </w:rPr>
        <w:t xml:space="preserve">global </w:t>
      </w:r>
      <w:r w:rsidRPr="004D3663">
        <w:rPr>
          <w:rStyle w:val="Emphasis"/>
          <w:highlight w:val="yellow"/>
        </w:rPr>
        <w:t>governance</w:t>
      </w:r>
      <w:r w:rsidRPr="002040AC">
        <w:rPr>
          <w:sz w:val="16"/>
        </w:rPr>
        <w:t xml:space="preserve">. Stewart Patrick lists four potential </w:t>
      </w:r>
      <w:r w:rsidRPr="009A7467">
        <w:rPr>
          <w:rStyle w:val="StyleUnderline"/>
        </w:rPr>
        <w:t xml:space="preserve">new </w:t>
      </w:r>
      <w:r w:rsidRPr="004D3663">
        <w:rPr>
          <w:rStyle w:val="StyleUnderline"/>
          <w:highlight w:val="yellow"/>
        </w:rPr>
        <w:t>tech</w:t>
      </w:r>
      <w:r w:rsidRPr="009A7467">
        <w:rPr>
          <w:rStyle w:val="StyleUnderline"/>
        </w:rPr>
        <w:t>nologies</w:t>
      </w:r>
      <w:r w:rsidRPr="002040AC">
        <w:rPr>
          <w:sz w:val="16"/>
        </w:rPr>
        <w:t xml:space="preserve"> that </w:t>
      </w:r>
      <w:r w:rsidRPr="004D3663">
        <w:rPr>
          <w:rStyle w:val="StyleUnderline"/>
          <w:highlight w:val="yellow"/>
        </w:rPr>
        <w:t>“</w:t>
      </w:r>
      <w:r w:rsidRPr="004D3663">
        <w:rPr>
          <w:rStyle w:val="Emphasis"/>
          <w:highlight w:val="yellow"/>
        </w:rPr>
        <w:t>cry out</w:t>
      </w:r>
      <w:r w:rsidRPr="004D3663">
        <w:rPr>
          <w:rStyle w:val="StyleUnderline"/>
          <w:highlight w:val="yellow"/>
        </w:rPr>
        <w:t xml:space="preserve"> for </w:t>
      </w:r>
      <w:r w:rsidRPr="004D3663">
        <w:rPr>
          <w:rStyle w:val="Emphasis"/>
          <w:highlight w:val="yellow"/>
        </w:rPr>
        <w:t>regulation</w:t>
      </w:r>
      <w:r w:rsidRPr="004D3663">
        <w:rPr>
          <w:rStyle w:val="StyleUnderline"/>
          <w:highlight w:val="yellow"/>
        </w:rPr>
        <w:t xml:space="preserve">”: </w:t>
      </w:r>
      <w:r w:rsidRPr="004D3663">
        <w:rPr>
          <w:rStyle w:val="Emphasis"/>
          <w:highlight w:val="yellow"/>
        </w:rPr>
        <w:t>geoengineering</w:t>
      </w:r>
      <w:r w:rsidRPr="004D3663">
        <w:rPr>
          <w:rStyle w:val="StyleUnderline"/>
          <w:highlight w:val="yellow"/>
        </w:rPr>
        <w:t xml:space="preserve">, </w:t>
      </w:r>
      <w:r w:rsidRPr="004D3663">
        <w:rPr>
          <w:rStyle w:val="Emphasis"/>
          <w:highlight w:val="yellow"/>
        </w:rPr>
        <w:t>drones</w:t>
      </w:r>
      <w:r w:rsidRPr="009A7467">
        <w:rPr>
          <w:rStyle w:val="StyleUnderline"/>
        </w:rPr>
        <w:t xml:space="preserve">, </w:t>
      </w:r>
      <w:r w:rsidRPr="009A7467">
        <w:rPr>
          <w:rStyle w:val="Emphasis"/>
        </w:rPr>
        <w:t xml:space="preserve">synthetic </w:t>
      </w:r>
      <w:r w:rsidRPr="004D3663">
        <w:rPr>
          <w:rStyle w:val="Emphasis"/>
          <w:highlight w:val="yellow"/>
        </w:rPr>
        <w:t>bio</w:t>
      </w:r>
      <w:r w:rsidRPr="009A7467">
        <w:rPr>
          <w:rStyle w:val="Emphasis"/>
        </w:rPr>
        <w:t>logy</w:t>
      </w:r>
      <w:r w:rsidRPr="009A7467">
        <w:rPr>
          <w:rStyle w:val="StyleUnderline"/>
        </w:rPr>
        <w:t xml:space="preserve">, </w:t>
      </w:r>
      <w:r w:rsidRPr="004D3663">
        <w:rPr>
          <w:rStyle w:val="StyleUnderline"/>
          <w:highlight w:val="yellow"/>
        </w:rPr>
        <w:t xml:space="preserve">and </w:t>
      </w:r>
      <w:r w:rsidRPr="004D3663">
        <w:rPr>
          <w:rStyle w:val="Emphasis"/>
          <w:highlight w:val="yellow"/>
        </w:rPr>
        <w:t>nanotech</w:t>
      </w:r>
      <w:r w:rsidRPr="009A7467">
        <w:rPr>
          <w:rStyle w:val="Emphasis"/>
        </w:rPr>
        <w:t>nology</w:t>
      </w:r>
      <w:r w:rsidRPr="009A7467">
        <w:rPr>
          <w:rStyle w:val="StyleUnderline"/>
        </w:rPr>
        <w:t xml:space="preserve">. </w:t>
      </w:r>
      <w:r w:rsidRPr="004D3663">
        <w:rPr>
          <w:rStyle w:val="StyleUnderline"/>
          <w:highlight w:val="yellow"/>
        </w:rPr>
        <w:t>Without</w:t>
      </w:r>
      <w:r w:rsidRPr="002040AC">
        <w:rPr>
          <w:sz w:val="16"/>
        </w:rPr>
        <w:t xml:space="preserve"> some </w:t>
      </w:r>
      <w:r w:rsidRPr="009A7467">
        <w:rPr>
          <w:rStyle w:val="Emphasis"/>
        </w:rPr>
        <w:t xml:space="preserve">setting of </w:t>
      </w:r>
      <w:r w:rsidRPr="004D3663">
        <w:rPr>
          <w:rStyle w:val="Emphasis"/>
          <w:highlight w:val="yellow"/>
        </w:rPr>
        <w:t>rules</w:t>
      </w:r>
      <w:r w:rsidRPr="009A7467">
        <w:rPr>
          <w:rStyle w:val="StyleUnderline"/>
        </w:rPr>
        <w:t xml:space="preserve"> for their operation, </w:t>
      </w:r>
      <w:r w:rsidRPr="004D3663">
        <w:rPr>
          <w:rStyle w:val="StyleUnderline"/>
          <w:highlight w:val="yellow"/>
        </w:rPr>
        <w:t>there is</w:t>
      </w:r>
      <w:r w:rsidRPr="009A7467">
        <w:rPr>
          <w:rStyle w:val="StyleUnderline"/>
        </w:rPr>
        <w:t xml:space="preserve"> the </w:t>
      </w:r>
      <w:r w:rsidRPr="004D3663">
        <w:rPr>
          <w:rStyle w:val="StyleUnderline"/>
          <w:highlight w:val="yellow"/>
        </w:rPr>
        <w:t>risk of</w:t>
      </w:r>
      <w:r w:rsidRPr="009A7467">
        <w:rPr>
          <w:rStyle w:val="StyleUnderline"/>
        </w:rPr>
        <w:t xml:space="preserve"> </w:t>
      </w:r>
      <w:r w:rsidRPr="009A7467">
        <w:rPr>
          <w:rStyle w:val="Emphasis"/>
        </w:rPr>
        <w:t>major disruptions</w:t>
      </w:r>
      <w:r w:rsidRPr="002040AC">
        <w:rPr>
          <w:sz w:val="16"/>
        </w:rPr>
        <w:t xml:space="preserve">, if not catastrophes, </w:t>
      </w:r>
      <w:r w:rsidRPr="009A7467">
        <w:rPr>
          <w:rStyle w:val="StyleUnderline"/>
        </w:rPr>
        <w:t>stemming from their abuse</w:t>
      </w:r>
      <w:r w:rsidRPr="002040AC">
        <w:rPr>
          <w:sz w:val="16"/>
        </w:rPr>
        <w:t xml:space="preserve">. The recent </w:t>
      </w:r>
      <w:r w:rsidRPr="009A7467">
        <w:rPr>
          <w:rStyle w:val="StyleUnderline"/>
        </w:rPr>
        <w:t xml:space="preserve">advances in synthetic biology </w:t>
      </w:r>
      <w:r w:rsidRPr="009A7467">
        <w:rPr>
          <w:rStyle w:val="Emphasis"/>
        </w:rPr>
        <w:t>lower the bar</w:t>
      </w:r>
      <w:r w:rsidRPr="009A7467">
        <w:rPr>
          <w:rStyle w:val="StyleUnderline"/>
        </w:rPr>
        <w:t xml:space="preserve"> to abuse by</w:t>
      </w:r>
      <w:r w:rsidRPr="002040AC">
        <w:rPr>
          <w:sz w:val="16"/>
        </w:rPr>
        <w:t xml:space="preserve"> amateurs and </w:t>
      </w:r>
      <w:r w:rsidRPr="009A7467">
        <w:rPr>
          <w:rStyle w:val="Emphasis"/>
        </w:rPr>
        <w:t>terrorists</w:t>
      </w:r>
      <w:r w:rsidRPr="002040AC">
        <w:rPr>
          <w:sz w:val="16"/>
        </w:rPr>
        <w:t xml:space="preserve"> alike, </w:t>
      </w:r>
      <w:r w:rsidRPr="009A7467">
        <w:rPr>
          <w:rStyle w:val="StyleUnderline"/>
        </w:rPr>
        <w:t xml:space="preserve">forever affecting </w:t>
      </w:r>
      <w:r w:rsidRPr="009A7467">
        <w:rPr>
          <w:rStyle w:val="Emphasis"/>
        </w:rPr>
        <w:t>human DNA</w:t>
      </w:r>
      <w:r w:rsidRPr="009A7467">
        <w:rPr>
          <w:rStyle w:val="StyleUnderline"/>
        </w:rPr>
        <w:t xml:space="preserve">. </w:t>
      </w:r>
      <w:r w:rsidRPr="009A7467">
        <w:rPr>
          <w:rStyle w:val="Emphasis"/>
        </w:rPr>
        <w:t>Geoengineering</w:t>
      </w:r>
      <w:r w:rsidRPr="009A7467">
        <w:rPr>
          <w:rStyle w:val="StyleUnderline"/>
        </w:rPr>
        <w:t xml:space="preserve"> involves </w:t>
      </w:r>
      <w:r w:rsidRPr="004D3663">
        <w:rPr>
          <w:rStyle w:val="Emphasis"/>
          <w:highlight w:val="yellow"/>
        </w:rPr>
        <w:t>planetary</w:t>
      </w:r>
      <w:r w:rsidRPr="009A7467">
        <w:rPr>
          <w:rStyle w:val="Emphasis"/>
        </w:rPr>
        <w:t xml:space="preserve">-scale </w:t>
      </w:r>
      <w:r w:rsidRPr="004D3663">
        <w:rPr>
          <w:rStyle w:val="Emphasis"/>
          <w:highlight w:val="yellow"/>
        </w:rPr>
        <w:t>interventions</w:t>
      </w:r>
      <w:r w:rsidRPr="009A7467">
        <w:rPr>
          <w:rStyle w:val="StyleUnderline"/>
        </w:rPr>
        <w:t xml:space="preserve"> that</w:t>
      </w:r>
      <w:r w:rsidRPr="002040AC">
        <w:rPr>
          <w:sz w:val="16"/>
        </w:rPr>
        <w:t xml:space="preserve"> could </w:t>
      </w:r>
      <w:r w:rsidRPr="009A7467">
        <w:rPr>
          <w:rStyle w:val="StyleUnderline"/>
        </w:rPr>
        <w:t>interfere with</w:t>
      </w:r>
      <w:r w:rsidRPr="002040AC">
        <w:rPr>
          <w:sz w:val="16"/>
        </w:rPr>
        <w:t xml:space="preserve"> complex </w:t>
      </w:r>
      <w:r w:rsidRPr="009A7467">
        <w:rPr>
          <w:rStyle w:val="StyleUnderline"/>
        </w:rPr>
        <w:t>climatic systems</w:t>
      </w:r>
      <w:r w:rsidRPr="002040AC">
        <w:rPr>
          <w:sz w:val="16"/>
        </w:rPr>
        <w:t>.</w:t>
      </w:r>
      <w:r>
        <w:rPr>
          <w:sz w:val="16"/>
        </w:rPr>
        <w:t xml:space="preserve"> </w:t>
      </w:r>
      <w:r w:rsidRPr="002040AC">
        <w:rPr>
          <w:sz w:val="16"/>
        </w:rPr>
        <w:t xml:space="preserve">However cumbersome, politically unpopular, and ineffective at times, </w:t>
      </w:r>
      <w:r w:rsidRPr="009A7467">
        <w:rPr>
          <w:rStyle w:val="StyleUnderline"/>
        </w:rPr>
        <w:t xml:space="preserve">there is </w:t>
      </w:r>
      <w:r w:rsidRPr="009A7467">
        <w:rPr>
          <w:rStyle w:val="Emphasis"/>
        </w:rPr>
        <w:t>little alternative</w:t>
      </w:r>
      <w:r w:rsidRPr="009A7467">
        <w:rPr>
          <w:rStyle w:val="StyleUnderline"/>
        </w:rPr>
        <w:t xml:space="preserve"> to increased </w:t>
      </w:r>
      <w:r w:rsidRPr="009A7467">
        <w:rPr>
          <w:rStyle w:val="Emphasis"/>
        </w:rPr>
        <w:t>global cooperation</w:t>
      </w:r>
      <w:r w:rsidRPr="002040AC">
        <w:rPr>
          <w:sz w:val="16"/>
        </w:rPr>
        <w:t xml:space="preserve"> if one does not want to see higher risks of conflict and economic degradation. </w:t>
      </w:r>
      <w:r w:rsidRPr="004D3663">
        <w:rPr>
          <w:rStyle w:val="StyleUnderline"/>
          <w:highlight w:val="yellow"/>
        </w:rPr>
        <w:t>Without</w:t>
      </w:r>
      <w:r w:rsidRPr="002040AC">
        <w:rPr>
          <w:sz w:val="16"/>
        </w:rPr>
        <w:t xml:space="preserve"> some sort of bolstered </w:t>
      </w:r>
      <w:r w:rsidRPr="009A7467">
        <w:rPr>
          <w:rStyle w:val="Emphasis"/>
        </w:rPr>
        <w:t xml:space="preserve">global </w:t>
      </w:r>
      <w:r w:rsidRPr="004D3663">
        <w:rPr>
          <w:rStyle w:val="Emphasis"/>
          <w:highlight w:val="yellow"/>
        </w:rPr>
        <w:t>governance</w:t>
      </w:r>
      <w:r w:rsidRPr="004D3663">
        <w:rPr>
          <w:rStyle w:val="StyleUnderline"/>
          <w:highlight w:val="yellow"/>
        </w:rPr>
        <w:t>, the West</w:t>
      </w:r>
      <w:r w:rsidRPr="009A7467">
        <w:rPr>
          <w:rStyle w:val="StyleUnderline"/>
        </w:rPr>
        <w:t xml:space="preserve"> would </w:t>
      </w:r>
      <w:r w:rsidRPr="004D3663">
        <w:rPr>
          <w:rStyle w:val="StyleUnderline"/>
          <w:highlight w:val="yellow"/>
        </w:rPr>
        <w:t>end up with</w:t>
      </w:r>
      <w:r w:rsidRPr="009A7467">
        <w:rPr>
          <w:rStyle w:val="StyleUnderline"/>
        </w:rPr>
        <w:t xml:space="preserve"> less sovereignty in a </w:t>
      </w:r>
      <w:r w:rsidRPr="004D3663">
        <w:rPr>
          <w:rStyle w:val="StyleUnderline"/>
          <w:highlight w:val="yellow"/>
        </w:rPr>
        <w:t>“</w:t>
      </w:r>
      <w:r w:rsidRPr="004D3663">
        <w:rPr>
          <w:rStyle w:val="Emphasis"/>
          <w:highlight w:val="yellow"/>
        </w:rPr>
        <w:t>dog-eat-dog</w:t>
      </w:r>
      <w:r w:rsidRPr="004D3663">
        <w:rPr>
          <w:rStyle w:val="StyleUnderline"/>
          <w:highlight w:val="yellow"/>
        </w:rPr>
        <w:t>” world</w:t>
      </w:r>
      <w:r w:rsidRPr="002040AC">
        <w:rPr>
          <w:sz w:val="16"/>
        </w:rPr>
        <w:t xml:space="preserve">, in which it was increasingly in the minority. But </w:t>
      </w:r>
      <w:r w:rsidRPr="009A7467">
        <w:rPr>
          <w:rStyle w:val="StyleUnderline"/>
        </w:rPr>
        <w:t>can the U</w:t>
      </w:r>
      <w:r w:rsidRPr="002040AC">
        <w:rPr>
          <w:sz w:val="16"/>
        </w:rPr>
        <w:t xml:space="preserve">nited </w:t>
      </w:r>
      <w:r w:rsidRPr="009A7467">
        <w:rPr>
          <w:rStyle w:val="StyleUnderline"/>
        </w:rPr>
        <w:t>S</w:t>
      </w:r>
      <w:r w:rsidRPr="002040AC">
        <w:rPr>
          <w:sz w:val="16"/>
        </w:rPr>
        <w:t xml:space="preserve">tates and the West rise </w:t>
      </w:r>
      <w:r w:rsidRPr="009A7467">
        <w:rPr>
          <w:rStyle w:val="StyleUnderline"/>
        </w:rPr>
        <w:t xml:space="preserve">to the challenge of </w:t>
      </w:r>
      <w:r w:rsidRPr="009A7467">
        <w:rPr>
          <w:rStyle w:val="Emphasis"/>
        </w:rPr>
        <w:t>investing</w:t>
      </w:r>
      <w:r w:rsidRPr="009A7467">
        <w:rPr>
          <w:rStyle w:val="StyleUnderline"/>
        </w:rPr>
        <w:t xml:space="preserve"> in a </w:t>
      </w:r>
      <w:r w:rsidRPr="009A7467">
        <w:rPr>
          <w:rStyle w:val="Emphasis"/>
        </w:rPr>
        <w:t>global-governance</w:t>
      </w:r>
      <w:r w:rsidRPr="009A7467">
        <w:rPr>
          <w:rStyle w:val="StyleUnderline"/>
        </w:rPr>
        <w:t xml:space="preserve"> system that will </w:t>
      </w:r>
      <w:r w:rsidRPr="009A7467">
        <w:rPr>
          <w:rStyle w:val="Emphasis"/>
        </w:rPr>
        <w:t>not always favor</w:t>
      </w:r>
      <w:r w:rsidRPr="009A7467">
        <w:rPr>
          <w:rStyle w:val="StyleUnderline"/>
        </w:rPr>
        <w:t xml:space="preserve"> their interests on every issue?</w:t>
      </w:r>
      <w:r w:rsidRPr="002040AC">
        <w:rPr>
          <w:sz w:val="16"/>
        </w:rPr>
        <w:t xml:space="preserve"> Historically, the United States could be especially generous because it was on top of the world in about everything after the Second World War. Europeans came to truly believe in pooling sovereignty and joint governance after centuries of internecine conflict. The tough economic times at home have seen US and European publics become distrustful of overarching multilateral institutions, believing the will of the United States or individual European countries will not be served. It is oftentimes easier for political leaders to fall in with the public mood rather than display leadership that might appear to work against it.</w:t>
      </w:r>
    </w:p>
    <w:p w14:paraId="0A979B34" w14:textId="77777777" w:rsidR="00235EE3" w:rsidRPr="00F601E6" w:rsidRDefault="00235EE3" w:rsidP="00235EE3"/>
    <w:p w14:paraId="7398EE1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Microsoft YaHei">
    <w:panose1 w:val="020B0503020204020204"/>
    <w:charset w:val="86"/>
    <w:family w:val="swiss"/>
    <w:pitch w:val="variable"/>
    <w:sig w:usb0="80000287" w:usb1="28CF3C52" w:usb2="00000016" w:usb3="00000000" w:csb0="0004001F" w:csb1="00000000"/>
  </w:font>
  <w:font w:name="Pridi Light">
    <w:panose1 w:val="00000400000000000000"/>
    <w:charset w:val="DE"/>
    <w:family w:val="auto"/>
    <w:pitch w:val="variable"/>
    <w:sig w:usb0="21000007" w:usb1="00000001" w:usb2="00000000" w:usb3="00000000" w:csb0="000101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EA50C23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B3C0A9C"/>
    <w:multiLevelType w:val="hybridMultilevel"/>
    <w:tmpl w:val="77FA3816"/>
    <w:lvl w:ilvl="0" w:tplc="AB52F062">
      <w:start w:val="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F5507E"/>
    <w:multiLevelType w:val="hybridMultilevel"/>
    <w:tmpl w:val="D3D66E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0214C0"/>
    <w:multiLevelType w:val="hybridMultilevel"/>
    <w:tmpl w:val="3AC0373C"/>
    <w:lvl w:ilvl="0" w:tplc="F3523F56">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EE657E0"/>
    <w:multiLevelType w:val="hybridMultilevel"/>
    <w:tmpl w:val="6720C6F6"/>
    <w:lvl w:ilvl="0" w:tplc="2C5AD802">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C0E1275"/>
    <w:multiLevelType w:val="hybridMultilevel"/>
    <w:tmpl w:val="7CD220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4"/>
  </w:num>
  <w:num w:numId="14">
    <w:abstractNumId w:val="11"/>
  </w:num>
  <w:num w:numId="15">
    <w:abstractNumId w:val="15"/>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A0C3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0C34"/>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E3"/>
    <w:rsid w:val="00235F7B"/>
    <w:rsid w:val="002502CF"/>
    <w:rsid w:val="00266F44"/>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5732"/>
    <w:rsid w:val="00330E13"/>
    <w:rsid w:val="00335A23"/>
    <w:rsid w:val="00340707"/>
    <w:rsid w:val="00341C61"/>
    <w:rsid w:val="00351841"/>
    <w:rsid w:val="00356AF3"/>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39C"/>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0177"/>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1244"/>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0A2D"/>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04B0"/>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CF430AB"/>
  <w14:defaultImageDpi w14:val="300"/>
  <w15:docId w15:val="{75DC7214-39FD-C24C-91EE-7E591415B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A0C3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A0C3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 Char Char,Heading 2 Char Char1 Char,Heading 2 Char2,Heading 2 Char Char Char,Heading 2 Char Char1,cite_tag,Super Script,Sub-Block,Char Char Char Char1,Char2,Cha,Heading 2 Cha,Tag&amp;Cite,Heading 2 Char1"/>
    <w:basedOn w:val="Normal"/>
    <w:next w:val="Normal"/>
    <w:link w:val="Heading2Char"/>
    <w:uiPriority w:val="9"/>
    <w:unhideWhenUsed/>
    <w:qFormat/>
    <w:rsid w:val="000A0C3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0A0C3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Ch, Ch,TAG,no read,No Spacing211,No Spacing12,No Spacing2111,No Spacing4,No Spacing11111,No Spacing5,No Spacing21,Card,Tags,tags,No Spacing1111,ta,t"/>
    <w:basedOn w:val="Normal"/>
    <w:next w:val="Normal"/>
    <w:link w:val="Heading4Char"/>
    <w:uiPriority w:val="9"/>
    <w:unhideWhenUsed/>
    <w:qFormat/>
    <w:rsid w:val="000A0C3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A0C3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A0C34"/>
  </w:style>
  <w:style w:type="character" w:customStyle="1" w:styleId="Heading1Char">
    <w:name w:val="Heading 1 Char"/>
    <w:aliases w:val="Pocket Char"/>
    <w:basedOn w:val="DefaultParagraphFont"/>
    <w:link w:val="Heading1"/>
    <w:uiPriority w:val="9"/>
    <w:rsid w:val="000A0C34"/>
    <w:rPr>
      <w:rFonts w:ascii="Calibri" w:eastAsiaTheme="majorEastAsia" w:hAnsi="Calibri" w:cstheme="majorBidi"/>
      <w:b/>
      <w:bCs/>
      <w:sz w:val="52"/>
      <w:szCs w:val="32"/>
    </w:rPr>
  </w:style>
  <w:style w:type="character" w:customStyle="1" w:styleId="Heading2Char">
    <w:name w:val="Heading 2 Char"/>
    <w:aliases w:val="Hat Char,Heading 2 Char Char Char Char Char1,Heading 2 Char Char1 Char Char1,Heading 2 Char2 Char2,Heading 2 Char Char Char Char2,Heading 2 Char Char1 Char1,cite_tag Char,Super Script Char,Sub-Block Char,Char Char Char Char1 Char,Cha Char"/>
    <w:basedOn w:val="DefaultParagraphFont"/>
    <w:link w:val="Heading2"/>
    <w:uiPriority w:val="9"/>
    <w:rsid w:val="000A0C34"/>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1"/>
    <w:basedOn w:val="DefaultParagraphFont"/>
    <w:link w:val="Heading3"/>
    <w:uiPriority w:val="9"/>
    <w:rsid w:val="000A0C34"/>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Ch Char, Ch Char,TAG Char,no read Char,No Spacing211 Char,No Spacing12 Char,No Spacing2111 Char,ta Char"/>
    <w:basedOn w:val="DefaultParagraphFont"/>
    <w:link w:val="Heading4"/>
    <w:uiPriority w:val="9"/>
    <w:rsid w:val="000A0C3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A0C34"/>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c"/>
    <w:basedOn w:val="DefaultParagraphFont"/>
    <w:uiPriority w:val="1"/>
    <w:qFormat/>
    <w:rsid w:val="000A0C34"/>
    <w:rPr>
      <w:b w:val="0"/>
      <w:sz w:val="22"/>
      <w:u w:val="single"/>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B"/>
    <w:basedOn w:val="DefaultParagraphFont"/>
    <w:link w:val="Emphasis1"/>
    <w:uiPriority w:val="20"/>
    <w:qFormat/>
    <w:rsid w:val="000A0C3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A0C34"/>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NoSpacing"/>
    <w:uiPriority w:val="99"/>
    <w:unhideWhenUsed/>
    <w:rsid w:val="000A0C34"/>
    <w:rPr>
      <w:color w:val="auto"/>
      <w:u w:val="none"/>
    </w:rPr>
  </w:style>
  <w:style w:type="paragraph" w:styleId="DocumentMap">
    <w:name w:val="Document Map"/>
    <w:basedOn w:val="Normal"/>
    <w:link w:val="DocumentMapChar"/>
    <w:uiPriority w:val="99"/>
    <w:semiHidden/>
    <w:unhideWhenUsed/>
    <w:rsid w:val="000A0C3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A0C34"/>
    <w:rPr>
      <w:rFonts w:ascii="Lucida Grande" w:hAnsi="Lucida Grande" w:cs="Lucida Grande"/>
    </w:rPr>
  </w:style>
  <w:style w:type="character" w:styleId="UnresolvedMention">
    <w:name w:val="Unresolved Mention"/>
    <w:basedOn w:val="DefaultParagraphFont"/>
    <w:uiPriority w:val="99"/>
    <w:semiHidden/>
    <w:unhideWhenUsed/>
    <w:rsid w:val="00235EE3"/>
    <w:rPr>
      <w:color w:val="605E5C"/>
      <w:shd w:val="clear" w:color="auto" w:fill="E1DFDD"/>
    </w:rPr>
  </w:style>
  <w:style w:type="character" w:styleId="CommentReference">
    <w:name w:val="annotation reference"/>
    <w:basedOn w:val="DefaultParagraphFont"/>
    <w:uiPriority w:val="99"/>
    <w:semiHidden/>
    <w:unhideWhenUsed/>
    <w:rsid w:val="00235EE3"/>
    <w:rPr>
      <w:sz w:val="16"/>
      <w:szCs w:val="16"/>
    </w:rPr>
  </w:style>
  <w:style w:type="paragraph" w:styleId="CommentText">
    <w:name w:val="annotation text"/>
    <w:basedOn w:val="Normal"/>
    <w:link w:val="CommentTextChar"/>
    <w:uiPriority w:val="99"/>
    <w:semiHidden/>
    <w:unhideWhenUsed/>
    <w:rsid w:val="00235EE3"/>
    <w:rPr>
      <w:sz w:val="20"/>
      <w:szCs w:val="20"/>
    </w:rPr>
  </w:style>
  <w:style w:type="character" w:customStyle="1" w:styleId="CommentTextChar">
    <w:name w:val="Comment Text Char"/>
    <w:basedOn w:val="DefaultParagraphFont"/>
    <w:link w:val="CommentText"/>
    <w:uiPriority w:val="99"/>
    <w:semiHidden/>
    <w:rsid w:val="00235EE3"/>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235EE3"/>
    <w:rPr>
      <w:b/>
      <w:bCs/>
    </w:rPr>
  </w:style>
  <w:style w:type="character" w:customStyle="1" w:styleId="CommentSubjectChar">
    <w:name w:val="Comment Subject Char"/>
    <w:basedOn w:val="CommentTextChar"/>
    <w:link w:val="CommentSubject"/>
    <w:uiPriority w:val="99"/>
    <w:semiHidden/>
    <w:rsid w:val="00235EE3"/>
    <w:rPr>
      <w:rFonts w:ascii="Calibri" w:hAnsi="Calibri"/>
      <w:b/>
      <w:bCs/>
      <w:sz w:val="20"/>
      <w:szCs w:val="20"/>
    </w:rPr>
  </w:style>
  <w:style w:type="paragraph" w:styleId="BalloonText">
    <w:name w:val="Balloon Text"/>
    <w:basedOn w:val="Normal"/>
    <w:link w:val="BalloonTextChar"/>
    <w:uiPriority w:val="99"/>
    <w:semiHidden/>
    <w:unhideWhenUsed/>
    <w:rsid w:val="00235EE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5EE3"/>
    <w:rPr>
      <w:rFonts w:ascii="Segoe UI" w:hAnsi="Segoe UI" w:cs="Segoe UI"/>
      <w:sz w:val="18"/>
      <w:szCs w:val="18"/>
    </w:rPr>
  </w:style>
  <w:style w:type="character" w:customStyle="1" w:styleId="Box">
    <w:name w:val="Box"/>
    <w:basedOn w:val="DefaultParagraphFont"/>
    <w:qFormat/>
    <w:rsid w:val="00235EE3"/>
    <w:rPr>
      <w:b/>
      <w:u w:val="single"/>
      <w:bdr w:val="single" w:sz="12" w:space="0" w:color="auto"/>
    </w:rPr>
  </w:style>
  <w:style w:type="paragraph" w:customStyle="1" w:styleId="Emphasis1">
    <w:name w:val="Emphasis1"/>
    <w:basedOn w:val="Normal"/>
    <w:link w:val="Emphasis"/>
    <w:autoRedefine/>
    <w:uiPriority w:val="20"/>
    <w:qFormat/>
    <w:rsid w:val="00235EE3"/>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235EE3"/>
    <w:pPr>
      <w:widowControl w:val="0"/>
      <w:ind w:left="720"/>
      <w:jc w:val="both"/>
    </w:pPr>
    <w:rPr>
      <w:b/>
      <w:iCs/>
      <w:u w:val="single"/>
      <w:bdr w:val="single" w:sz="8" w:space="0" w:color="auto"/>
    </w:rPr>
  </w:style>
  <w:style w:type="character" w:customStyle="1" w:styleId="underline">
    <w:name w:val="underline"/>
    <w:qFormat/>
    <w:rsid w:val="00235EE3"/>
    <w:rPr>
      <w:u w:val="single"/>
    </w:rPr>
  </w:style>
  <w:style w:type="paragraph" w:styleId="ListParagraph">
    <w:name w:val="List Paragraph"/>
    <w:basedOn w:val="Normal"/>
    <w:uiPriority w:val="99"/>
    <w:unhideWhenUsed/>
    <w:qFormat/>
    <w:rsid w:val="00235EE3"/>
    <w:pPr>
      <w:ind w:left="720"/>
      <w:contextualSpacing/>
    </w:pPr>
  </w:style>
  <w:style w:type="paragraph" w:customStyle="1" w:styleId="Analytics">
    <w:name w:val="Analytics"/>
    <w:basedOn w:val="Heading4"/>
    <w:link w:val="AnalyticsChar"/>
    <w:uiPriority w:val="4"/>
    <w:qFormat/>
    <w:rsid w:val="00235EE3"/>
  </w:style>
  <w:style w:type="character" w:customStyle="1" w:styleId="AnalyticsChar">
    <w:name w:val="Analytics Char"/>
    <w:basedOn w:val="DefaultParagraphFont"/>
    <w:link w:val="Analytics"/>
    <w:uiPriority w:val="4"/>
    <w:rsid w:val="00235EE3"/>
    <w:rPr>
      <w:rFonts w:ascii="Calibri" w:eastAsiaTheme="majorEastAsia" w:hAnsi="Calibri" w:cstheme="majorBidi"/>
      <w:b/>
      <w:bCs/>
      <w:sz w:val="26"/>
      <w:szCs w:val="26"/>
    </w:rPr>
  </w:style>
  <w:style w:type="character" w:customStyle="1" w:styleId="BoldUnderlineChar">
    <w:name w:val="Bold Underline Char"/>
    <w:basedOn w:val="DefaultParagraphFont"/>
    <w:locked/>
    <w:rsid w:val="00235EE3"/>
    <w:rPr>
      <w:rFonts w:ascii="Times New Roman" w:eastAsia="Times New Roman" w:hAnsi="Times New Roman" w:cs="Times New Roman"/>
      <w:b/>
      <w:bCs/>
      <w:sz w:val="20"/>
      <w:szCs w:val="24"/>
      <w:u w:val="single"/>
    </w:rPr>
  </w:style>
  <w:style w:type="character" w:styleId="IntenseEmphasis">
    <w:name w:val="Intense Emphasis"/>
    <w:uiPriority w:val="1"/>
    <w:qFormat/>
    <w:rsid w:val="00235EE3"/>
    <w:rPr>
      <w:rFonts w:ascii="Times New Roman" w:hAnsi="Times New Roman" w:cs="Times New Roman" w:hint="default"/>
      <w:sz w:val="20"/>
      <w:u w:val="single"/>
    </w:rPr>
  </w:style>
  <w:style w:type="character" w:customStyle="1" w:styleId="UnresolvedMention1">
    <w:name w:val="Unresolved Mention1"/>
    <w:basedOn w:val="DefaultParagraphFont"/>
    <w:uiPriority w:val="99"/>
    <w:semiHidden/>
    <w:unhideWhenUsed/>
    <w:rsid w:val="00235EE3"/>
    <w:rPr>
      <w:color w:val="605E5C"/>
      <w:shd w:val="clear" w:color="auto" w:fill="E1DFDD"/>
    </w:rPr>
  </w:style>
  <w:style w:type="paragraph" w:styleId="ListBullet">
    <w:name w:val="List Bullet"/>
    <w:basedOn w:val="Normal"/>
    <w:uiPriority w:val="99"/>
    <w:unhideWhenUsed/>
    <w:rsid w:val="00235EE3"/>
    <w:pPr>
      <w:tabs>
        <w:tab w:val="num" w:pos="360"/>
      </w:tabs>
      <w:ind w:left="360" w:hanging="360"/>
      <w:contextualSpacing/>
    </w:pPr>
    <w:rPr>
      <w:rFonts w:ascii="Cambria" w:hAnsi="Cambria"/>
    </w:rPr>
  </w:style>
  <w:style w:type="paragraph" w:customStyle="1" w:styleId="CiteSpacing">
    <w:name w:val="Cite Spacing"/>
    <w:basedOn w:val="Normal"/>
    <w:uiPriority w:val="4"/>
    <w:qFormat/>
    <w:rsid w:val="00235EE3"/>
    <w:pPr>
      <w:spacing w:before="60" w:after="60"/>
    </w:pPr>
    <w:rPr>
      <w:rFonts w:ascii="Cambria" w:hAnsi="Cambria"/>
    </w:rPr>
  </w:style>
  <w:style w:type="paragraph" w:customStyle="1" w:styleId="card">
    <w:name w:val="card"/>
    <w:aliases w:val="Medium Grid 21,Debate Text,No Spacing11,No Spacing111111,No Spacing31,No Spacing22,No Spacing111,No Spacing3,No Spacing2,Read stuff"/>
    <w:basedOn w:val="Normal"/>
    <w:link w:val="cardChar"/>
    <w:uiPriority w:val="6"/>
    <w:qFormat/>
    <w:rsid w:val="00235EE3"/>
    <w:pPr>
      <w:ind w:left="288" w:right="288"/>
    </w:pPr>
    <w:rPr>
      <w:rFonts w:ascii="Cambria" w:eastAsia="Calibri" w:hAnsi="Cambria"/>
    </w:rPr>
  </w:style>
  <w:style w:type="character" w:customStyle="1" w:styleId="cardChar">
    <w:name w:val="card Char"/>
    <w:basedOn w:val="DefaultParagraphFont"/>
    <w:link w:val="card"/>
    <w:uiPriority w:val="6"/>
    <w:rsid w:val="00235EE3"/>
    <w:rPr>
      <w:rFonts w:ascii="Cambria" w:eastAsia="Calibri" w:hAnsi="Cambria"/>
      <w:sz w:val="22"/>
    </w:rPr>
  </w:style>
  <w:style w:type="paragraph" w:customStyle="1" w:styleId="analytic">
    <w:name w:val="analytic"/>
    <w:basedOn w:val="Normal"/>
    <w:link w:val="analyticChar"/>
    <w:uiPriority w:val="4"/>
    <w:qFormat/>
    <w:rsid w:val="00235EE3"/>
    <w:rPr>
      <w:rFonts w:ascii="Cambria" w:hAnsi="Cambria"/>
      <w:b/>
      <w:sz w:val="27"/>
    </w:rPr>
  </w:style>
  <w:style w:type="character" w:customStyle="1" w:styleId="analyticChar">
    <w:name w:val="analytic Char"/>
    <w:basedOn w:val="DefaultParagraphFont"/>
    <w:link w:val="analytic"/>
    <w:uiPriority w:val="4"/>
    <w:rsid w:val="00235EE3"/>
    <w:rPr>
      <w:rFonts w:ascii="Cambria" w:hAnsi="Cambria"/>
      <w:b/>
      <w:sz w:val="27"/>
    </w:rPr>
  </w:style>
  <w:style w:type="character" w:customStyle="1" w:styleId="apple-converted-space">
    <w:name w:val="apple-converted-space"/>
    <w:basedOn w:val="DefaultParagraphFont"/>
    <w:rsid w:val="00235EE3"/>
  </w:style>
  <w:style w:type="character" w:customStyle="1" w:styleId="apple-style-span">
    <w:name w:val="apple-style-span"/>
    <w:rsid w:val="00235EE3"/>
  </w:style>
  <w:style w:type="character" w:customStyle="1" w:styleId="heading2char0">
    <w:name w:val="heading2char"/>
    <w:rsid w:val="00235EE3"/>
  </w:style>
  <w:style w:type="paragraph" w:customStyle="1" w:styleId="citenon-bold">
    <w:name w:val="cite non-bold"/>
    <w:basedOn w:val="Normal"/>
    <w:rsid w:val="00235EE3"/>
    <w:rPr>
      <w:rFonts w:ascii="Cambria" w:eastAsia="Times New Roman" w:hAnsi="Cambria"/>
      <w:szCs w:val="20"/>
    </w:rPr>
  </w:style>
  <w:style w:type="paragraph" w:styleId="Header">
    <w:name w:val="header"/>
    <w:basedOn w:val="Normal"/>
    <w:link w:val="HeaderChar"/>
    <w:uiPriority w:val="99"/>
    <w:semiHidden/>
    <w:rsid w:val="00235EE3"/>
    <w:pPr>
      <w:tabs>
        <w:tab w:val="center" w:pos="4680"/>
        <w:tab w:val="right" w:pos="9360"/>
      </w:tabs>
    </w:pPr>
    <w:rPr>
      <w:rFonts w:ascii="Cambria" w:hAnsi="Cambria"/>
    </w:rPr>
  </w:style>
  <w:style w:type="character" w:customStyle="1" w:styleId="HeaderChar">
    <w:name w:val="Header Char"/>
    <w:basedOn w:val="DefaultParagraphFont"/>
    <w:link w:val="Header"/>
    <w:uiPriority w:val="99"/>
    <w:semiHidden/>
    <w:rsid w:val="00235EE3"/>
    <w:rPr>
      <w:rFonts w:ascii="Cambria" w:hAnsi="Cambria"/>
      <w:sz w:val="22"/>
    </w:rPr>
  </w:style>
  <w:style w:type="character" w:customStyle="1" w:styleId="FooterChar">
    <w:name w:val="Footer Char"/>
    <w:basedOn w:val="DefaultParagraphFont"/>
    <w:link w:val="Footer"/>
    <w:uiPriority w:val="99"/>
    <w:semiHidden/>
    <w:rsid w:val="00235EE3"/>
    <w:rPr>
      <w:rFonts w:ascii="Cambria" w:hAnsi="Cambria" w:cs="Calibri"/>
    </w:rPr>
  </w:style>
  <w:style w:type="paragraph" w:styleId="Footer">
    <w:name w:val="footer"/>
    <w:basedOn w:val="Normal"/>
    <w:link w:val="FooterChar"/>
    <w:uiPriority w:val="99"/>
    <w:semiHidden/>
    <w:rsid w:val="00235EE3"/>
    <w:pPr>
      <w:tabs>
        <w:tab w:val="center" w:pos="4680"/>
        <w:tab w:val="right" w:pos="9360"/>
      </w:tabs>
    </w:pPr>
    <w:rPr>
      <w:rFonts w:ascii="Cambria" w:hAnsi="Cambria" w:cs="Calibri"/>
      <w:sz w:val="24"/>
    </w:rPr>
  </w:style>
  <w:style w:type="character" w:customStyle="1" w:styleId="FooterChar1">
    <w:name w:val="Footer Char1"/>
    <w:basedOn w:val="DefaultParagraphFont"/>
    <w:uiPriority w:val="99"/>
    <w:semiHidden/>
    <w:rsid w:val="00235EE3"/>
    <w:rPr>
      <w:rFonts w:ascii="Calibri" w:hAnsi="Calibri"/>
      <w:sz w:val="22"/>
    </w:rPr>
  </w:style>
  <w:style w:type="paragraph" w:customStyle="1" w:styleId="cardtext">
    <w:name w:val="card text"/>
    <w:basedOn w:val="Normal"/>
    <w:link w:val="cardtextChar"/>
    <w:qFormat/>
    <w:rsid w:val="00235EE3"/>
    <w:pPr>
      <w:ind w:left="288" w:right="288"/>
    </w:pPr>
    <w:rPr>
      <w:rFonts w:ascii="Cambria" w:hAnsi="Cambria"/>
    </w:rPr>
  </w:style>
  <w:style w:type="character" w:customStyle="1" w:styleId="cardtextChar">
    <w:name w:val="card text Char"/>
    <w:basedOn w:val="DefaultParagraphFont"/>
    <w:link w:val="cardtext"/>
    <w:rsid w:val="00235EE3"/>
    <w:rPr>
      <w:rFonts w:ascii="Cambria" w:hAnsi="Cambria"/>
      <w:sz w:val="22"/>
    </w:rPr>
  </w:style>
  <w:style w:type="character" w:customStyle="1" w:styleId="BoldUnderlining">
    <w:name w:val="Bold Underlining"/>
    <w:basedOn w:val="DefaultParagraphFont"/>
    <w:rsid w:val="00235EE3"/>
    <w:rPr>
      <w:b/>
      <w:u w:val="single"/>
    </w:rPr>
  </w:style>
  <w:style w:type="paragraph" w:customStyle="1" w:styleId="tag">
    <w:name w:val="tag"/>
    <w:basedOn w:val="Normal"/>
    <w:next w:val="Normal"/>
    <w:link w:val="tagChar"/>
    <w:qFormat/>
    <w:rsid w:val="00235EE3"/>
    <w:rPr>
      <w:rFonts w:ascii="Cambria" w:eastAsia="Times New Roman" w:hAnsi="Cambria"/>
      <w:b/>
      <w:sz w:val="24"/>
      <w:szCs w:val="20"/>
    </w:rPr>
  </w:style>
  <w:style w:type="character" w:customStyle="1" w:styleId="tagChar">
    <w:name w:val="tag Char"/>
    <w:aliases w:val="TAG Char Char,TAG Char1,Heading 2 Char Char Char Char Char,Heading 2 Char Char1 Char Char,Heading 2 Char2 Char1,Heading 2 Char1 Char Char1,Heading 2 Char Char Char Char1,Heading 2 Char1 Char Char Char1"/>
    <w:basedOn w:val="DefaultParagraphFont"/>
    <w:link w:val="tag"/>
    <w:rsid w:val="00235EE3"/>
    <w:rPr>
      <w:rFonts w:ascii="Cambria" w:eastAsia="Times New Roman" w:hAnsi="Cambria"/>
      <w:b/>
      <w:szCs w:val="20"/>
    </w:rPr>
  </w:style>
  <w:style w:type="paragraph" w:customStyle="1" w:styleId="UnderlinePara">
    <w:name w:val="Underline Para"/>
    <w:basedOn w:val="Normal"/>
    <w:uiPriority w:val="6"/>
    <w:qFormat/>
    <w:rsid w:val="00235EE3"/>
    <w:pPr>
      <w:widowControl w:val="0"/>
      <w:suppressAutoHyphens/>
      <w:spacing w:after="200"/>
    </w:pPr>
    <w:rPr>
      <w:rFonts w:asciiTheme="minorHAnsi" w:hAnsiTheme="minorHAnsi"/>
      <w:u w:val="single"/>
    </w:rPr>
  </w:style>
  <w:style w:type="character" w:customStyle="1" w:styleId="Style1Char">
    <w:name w:val="Style1 Char"/>
    <w:rsid w:val="00235EE3"/>
    <w:rPr>
      <w:rFonts w:ascii="Times New Roman" w:eastAsia="SimSun" w:hAnsi="Times New Roman" w:cs="Times New Roman" w:hint="default"/>
      <w:sz w:val="20"/>
      <w:szCs w:val="24"/>
      <w:u w:val="single"/>
      <w:lang w:eastAsia="zh-CN"/>
    </w:rPr>
  </w:style>
  <w:style w:type="character" w:customStyle="1" w:styleId="TitleChar">
    <w:name w:val="Title Char"/>
    <w:aliases w:val="Bold Underlined Char,UNDERLINE Char,Cites and Cards Char,title Char,Block Heading Char"/>
    <w:basedOn w:val="DefaultParagraphFont"/>
    <w:link w:val="Title"/>
    <w:uiPriority w:val="6"/>
    <w:qFormat/>
    <w:rsid w:val="00235EE3"/>
    <w:rPr>
      <w:bCs/>
      <w:u w:val="single"/>
    </w:rPr>
  </w:style>
  <w:style w:type="paragraph" w:styleId="Title">
    <w:name w:val="Title"/>
    <w:aliases w:val="Bold Underlined,UNDERLINE,Cites and Cards,title,Block Heading"/>
    <w:basedOn w:val="Normal"/>
    <w:next w:val="Normal"/>
    <w:link w:val="TitleChar"/>
    <w:uiPriority w:val="6"/>
    <w:qFormat/>
    <w:rsid w:val="00235EE3"/>
    <w:pPr>
      <w:pBdr>
        <w:bottom w:val="single" w:sz="8" w:space="4" w:color="4F81BD"/>
      </w:pBdr>
      <w:spacing w:after="300"/>
      <w:contextualSpacing/>
    </w:pPr>
    <w:rPr>
      <w:rFonts w:asciiTheme="minorHAnsi" w:hAnsiTheme="minorHAnsi"/>
      <w:bCs/>
      <w:sz w:val="24"/>
      <w:u w:val="single"/>
    </w:rPr>
  </w:style>
  <w:style w:type="character" w:customStyle="1" w:styleId="TitleChar1">
    <w:name w:val="Title Char1"/>
    <w:basedOn w:val="DefaultParagraphFont"/>
    <w:uiPriority w:val="99"/>
    <w:rsid w:val="00235EE3"/>
    <w:rPr>
      <w:rFonts w:asciiTheme="majorHAnsi" w:eastAsiaTheme="majorEastAsia" w:hAnsiTheme="majorHAnsi" w:cstheme="majorBidi"/>
      <w:spacing w:val="-10"/>
      <w:kern w:val="28"/>
      <w:sz w:val="56"/>
      <w:szCs w:val="56"/>
    </w:rPr>
  </w:style>
  <w:style w:type="character" w:customStyle="1" w:styleId="boldunderline">
    <w:name w:val="bold underline"/>
    <w:basedOn w:val="underline"/>
    <w:qFormat/>
    <w:rsid w:val="00235EE3"/>
    <w:rPr>
      <w:b/>
      <w:u w:val="single"/>
    </w:rPr>
  </w:style>
  <w:style w:type="paragraph" w:customStyle="1" w:styleId="Analytic0">
    <w:name w:val="Analytic"/>
    <w:basedOn w:val="Normal"/>
    <w:uiPriority w:val="4"/>
    <w:qFormat/>
    <w:rsid w:val="00235EE3"/>
    <w:rPr>
      <w:rFonts w:ascii="Cambria" w:hAnsi="Cambria"/>
      <w:b/>
      <w:color w:val="1F497D" w:themeColor="text2"/>
    </w:rPr>
  </w:style>
  <w:style w:type="numbering" w:customStyle="1" w:styleId="NoList1">
    <w:name w:val="No List1"/>
    <w:next w:val="NoList"/>
    <w:uiPriority w:val="99"/>
    <w:semiHidden/>
    <w:unhideWhenUsed/>
    <w:rsid w:val="00235EE3"/>
  </w:style>
  <w:style w:type="numbering" w:customStyle="1" w:styleId="NoList11">
    <w:name w:val="No List11"/>
    <w:next w:val="NoList"/>
    <w:uiPriority w:val="99"/>
    <w:semiHidden/>
    <w:unhideWhenUsed/>
    <w:rsid w:val="00235EE3"/>
  </w:style>
  <w:style w:type="character" w:customStyle="1" w:styleId="m-5656160106981872817gmail-style13ptbold">
    <w:name w:val="m_-5656160106981872817gmail-style13ptbold"/>
    <w:basedOn w:val="DefaultParagraphFont"/>
    <w:rsid w:val="00235EE3"/>
  </w:style>
  <w:style w:type="character" w:customStyle="1" w:styleId="m-5656160106981872817gmail-styleunderline">
    <w:name w:val="m_-5656160106981872817gmail-styleunderline"/>
    <w:basedOn w:val="DefaultParagraphFont"/>
    <w:rsid w:val="00235EE3"/>
  </w:style>
  <w:style w:type="paragraph" w:styleId="NormalWeb">
    <w:name w:val="Normal (Web)"/>
    <w:basedOn w:val="Normal"/>
    <w:uiPriority w:val="99"/>
    <w:unhideWhenUsed/>
    <w:rsid w:val="00235EE3"/>
    <w:rPr>
      <w:rFonts w:ascii="Cambria" w:hAnsi="Cambria"/>
      <w:sz w:val="24"/>
    </w:rPr>
  </w:style>
  <w:style w:type="numbering" w:customStyle="1" w:styleId="NoList2">
    <w:name w:val="No List2"/>
    <w:next w:val="NoList"/>
    <w:uiPriority w:val="99"/>
    <w:semiHidden/>
    <w:unhideWhenUsed/>
    <w:rsid w:val="00235EE3"/>
  </w:style>
  <w:style w:type="numbering" w:customStyle="1" w:styleId="NoList12">
    <w:name w:val="No List12"/>
    <w:next w:val="NoList"/>
    <w:uiPriority w:val="99"/>
    <w:semiHidden/>
    <w:unhideWhenUsed/>
    <w:rsid w:val="00235EE3"/>
  </w:style>
  <w:style w:type="character" w:customStyle="1" w:styleId="MicroTextChar">
    <w:name w:val="MicroText Char"/>
    <w:basedOn w:val="DefaultParagraphFont"/>
    <w:rsid w:val="00235EE3"/>
    <w:rPr>
      <w:rFonts w:ascii="Arial Narrow" w:hAnsi="Arial Narrow"/>
      <w:sz w:val="12"/>
      <w:szCs w:val="24"/>
      <w:lang w:val="en-US" w:eastAsia="en-US" w:bidi="ar-SA"/>
    </w:rPr>
  </w:style>
  <w:style w:type="paragraph" w:customStyle="1" w:styleId="ThickUnderline">
    <w:name w:val="Thick Underline"/>
    <w:aliases w:val="Cards + Font: 12 pt Char Char Char,Cards + Font: 12 pt Char Char Char Char Char Char Char,Cards + Font: 12 pt Char Char Char Char Char Char Char Char Char Char Char Char,Cards + Font: 12 pt Char Char"/>
    <w:basedOn w:val="Normal"/>
    <w:qFormat/>
    <w:rsid w:val="00235EE3"/>
    <w:rPr>
      <w:rFonts w:ascii="Arial Narrow" w:hAnsi="Arial Narrow"/>
      <w:u w:val="thick"/>
    </w:rPr>
  </w:style>
  <w:style w:type="paragraph" w:customStyle="1" w:styleId="MicroText">
    <w:name w:val="MicroText"/>
    <w:basedOn w:val="Normal"/>
    <w:next w:val="Normal"/>
    <w:rsid w:val="00235EE3"/>
    <w:rPr>
      <w:rFonts w:ascii="Arial Narrow" w:eastAsia="Times New Roman" w:hAnsi="Arial Narrow"/>
      <w:sz w:val="12"/>
    </w:rPr>
  </w:style>
  <w:style w:type="character" w:customStyle="1" w:styleId="EmphasizeThis">
    <w:name w:val="EmphasizeThis"/>
    <w:rsid w:val="00235EE3"/>
    <w:rPr>
      <w:rFonts w:ascii="Georgia" w:hAnsi="Georgia"/>
      <w:b/>
      <w:iCs/>
      <w:sz w:val="24"/>
      <w:u w:val="thick"/>
    </w:rPr>
  </w:style>
  <w:style w:type="character" w:customStyle="1" w:styleId="StyleStyle411ptBoldChar">
    <w:name w:val="Style Style4 + 11 pt Bold Char"/>
    <w:link w:val="StyleStyle411ptBold"/>
    <w:locked/>
    <w:rsid w:val="00235EE3"/>
    <w:rPr>
      <w:rFonts w:ascii="Times New Roman" w:hAnsi="Times New Roman" w:cs="Calibri"/>
      <w:b/>
      <w:szCs w:val="20"/>
      <w:u w:val="single"/>
    </w:rPr>
  </w:style>
  <w:style w:type="paragraph" w:customStyle="1" w:styleId="StyleStyle411ptBold">
    <w:name w:val="Style Style4 + 11 pt Bold"/>
    <w:basedOn w:val="Normal"/>
    <w:link w:val="StyleStyle411ptBoldChar"/>
    <w:qFormat/>
    <w:rsid w:val="00235EE3"/>
    <w:rPr>
      <w:rFonts w:ascii="Times New Roman" w:hAnsi="Times New Roman" w:cs="Calibri"/>
      <w:b/>
      <w:sz w:val="24"/>
      <w:szCs w:val="20"/>
      <w:u w:val="single"/>
    </w:rPr>
  </w:style>
  <w:style w:type="character" w:customStyle="1" w:styleId="StyleStyle411ptChar">
    <w:name w:val="Style Style4 + 11 pt Char"/>
    <w:link w:val="StyleStyle411pt"/>
    <w:locked/>
    <w:rsid w:val="00235EE3"/>
    <w:rPr>
      <w:rFonts w:ascii="Times New Roman" w:eastAsia="Times New Roman" w:hAnsi="Times New Roman" w:cs="Calibri"/>
      <w:sz w:val="20"/>
      <w:u w:val="single"/>
    </w:rPr>
  </w:style>
  <w:style w:type="paragraph" w:customStyle="1" w:styleId="StyleStyle411pt">
    <w:name w:val="Style Style4 + 11 pt"/>
    <w:basedOn w:val="Normal"/>
    <w:link w:val="StyleStyle411ptChar"/>
    <w:qFormat/>
    <w:rsid w:val="00235EE3"/>
    <w:rPr>
      <w:rFonts w:ascii="Times New Roman" w:eastAsia="Times New Roman" w:hAnsi="Times New Roman" w:cs="Calibri"/>
      <w:sz w:val="20"/>
      <w:u w:val="single"/>
    </w:rPr>
  </w:style>
  <w:style w:type="character" w:customStyle="1" w:styleId="Style11pt">
    <w:name w:val="Style 11 pt"/>
    <w:rsid w:val="00235EE3"/>
    <w:rPr>
      <w:sz w:val="20"/>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ca"/>
    <w:basedOn w:val="Heading1"/>
    <w:link w:val="Hyperlink"/>
    <w:autoRedefine/>
    <w:uiPriority w:val="99"/>
    <w:qFormat/>
    <w:rsid w:val="00235EE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spacenews.com/op-ed-smallsat-alliance-is-on-a-path-toward-a-new-space-horiz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simh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24</Pages>
  <Words>13171</Words>
  <Characters>75080</Characters>
  <Application>Microsoft Office Word</Application>
  <DocSecurity>0</DocSecurity>
  <Lines>625</Lines>
  <Paragraphs>176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88075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Arnav Simha</cp:lastModifiedBy>
  <cp:revision>16</cp:revision>
  <dcterms:created xsi:type="dcterms:W3CDTF">2022-02-17T18:15:00Z</dcterms:created>
  <dcterms:modified xsi:type="dcterms:W3CDTF">2022-02-17T19:49:00Z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