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4170D" w14:textId="77777777" w:rsidR="00766520" w:rsidRPr="00FD43C9" w:rsidRDefault="00766520" w:rsidP="007F4A73">
      <w:pPr>
        <w:pStyle w:val="Heading2"/>
      </w:pPr>
      <w:r>
        <w:t>OFF</w:t>
      </w:r>
    </w:p>
    <w:p w14:paraId="71453040" w14:textId="77777777" w:rsidR="00766520" w:rsidRDefault="00766520" w:rsidP="00766520">
      <w:pPr>
        <w:pStyle w:val="Heading4"/>
      </w:pPr>
      <w:r>
        <w:t>Interpretation: Topical Affirmatives must defend the reduction of intellectual property protections for all medicines</w:t>
      </w:r>
    </w:p>
    <w:p w14:paraId="065901FD" w14:textId="77777777" w:rsidR="00766520" w:rsidRPr="00FD43C9" w:rsidRDefault="00766520" w:rsidP="00766520"/>
    <w:p w14:paraId="1FADE868" w14:textId="77777777" w:rsidR="00766520" w:rsidRDefault="00766520" w:rsidP="00766520">
      <w:pPr>
        <w:pStyle w:val="Heading4"/>
      </w:pPr>
      <w:r>
        <w:t xml:space="preserve">Violation: </w:t>
      </w:r>
    </w:p>
    <w:p w14:paraId="6DB998AC" w14:textId="77777777" w:rsidR="00766520" w:rsidRPr="00FD43C9" w:rsidRDefault="00766520" w:rsidP="00766520"/>
    <w:p w14:paraId="0422F5D9" w14:textId="77777777" w:rsidR="00766520" w:rsidRPr="00D81E22" w:rsidRDefault="00766520" w:rsidP="00766520">
      <w:pPr>
        <w:pStyle w:val="Heading4"/>
        <w:rPr>
          <w:rFonts w:cs="Calibri"/>
        </w:rPr>
      </w:pPr>
      <w:r w:rsidRPr="00D81E22">
        <w:rPr>
          <w:rFonts w:cs="Calibri"/>
        </w:rPr>
        <w:t>The upward entailment test and adverb test determine the genericity of a bare plural</w:t>
      </w:r>
    </w:p>
    <w:p w14:paraId="4C3E46F2" w14:textId="77777777" w:rsidR="00766520" w:rsidRPr="00D81E22" w:rsidRDefault="00766520" w:rsidP="00766520">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6"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7" w:history="1">
        <w:r w:rsidRPr="00D81E22">
          <w:rPr>
            <w:rStyle w:val="Hyperlink"/>
          </w:rPr>
          <w:t>https://plato.stanford.edu/entries/generics/</w:t>
        </w:r>
      </w:hyperlink>
      <w:r w:rsidRPr="00D81E22">
        <w:t xml:space="preserve"> TG</w:t>
      </w:r>
    </w:p>
    <w:p w14:paraId="0C3485D6" w14:textId="77777777" w:rsidR="00766520" w:rsidRPr="00D81E22" w:rsidRDefault="00766520" w:rsidP="00766520">
      <w:pPr>
        <w:rPr>
          <w:rStyle w:val="StyleUnderline"/>
        </w:rPr>
      </w:pPr>
      <w:r w:rsidRPr="00D81E22">
        <w:rPr>
          <w:rStyle w:val="StyleUnderline"/>
        </w:rPr>
        <w:t xml:space="preserve"> 1. Generics and Logical Form</w:t>
      </w:r>
    </w:p>
    <w:p w14:paraId="55FF2700" w14:textId="77777777" w:rsidR="00766520" w:rsidRPr="00D81E22" w:rsidRDefault="00766520" w:rsidP="00766520">
      <w:r w:rsidRPr="00D81E22">
        <w:t xml:space="preserve">In English, </w:t>
      </w:r>
      <w:r w:rsidRPr="00EF56DB">
        <w:rPr>
          <w:rStyle w:val="StyleUnderline"/>
          <w:highlight w:val="yellow"/>
        </w:rPr>
        <w:t>generics can be expressed using</w:t>
      </w:r>
      <w:r w:rsidRPr="00D81E22">
        <w:rPr>
          <w:rStyle w:val="StyleUnderline"/>
        </w:rPr>
        <w:t xml:space="preserve"> a variety of syntactic forms: </w:t>
      </w:r>
      <w:r w:rsidRPr="00EF56DB">
        <w:rPr>
          <w:rStyle w:val="StyleUnderline"/>
          <w:highlight w:val="yellow"/>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while others appear to predicate properties directly of the kind (e.g., “dodos are extinct”). These facts and others give rise to a number of questions concerning the logical forms of generic statements.</w:t>
      </w:r>
    </w:p>
    <w:p w14:paraId="3888170C" w14:textId="77777777" w:rsidR="00766520" w:rsidRPr="00D81E22" w:rsidRDefault="00766520" w:rsidP="00766520">
      <w:pPr>
        <w:rPr>
          <w:rStyle w:val="StyleUnderline"/>
        </w:rPr>
      </w:pPr>
      <w:r w:rsidRPr="00D81E22">
        <w:rPr>
          <w:rStyle w:val="StyleUnderline"/>
        </w:rPr>
        <w:t>1.1 Isolating the Generic Interpretation</w:t>
      </w:r>
    </w:p>
    <w:p w14:paraId="57E8FE5A" w14:textId="77777777" w:rsidR="00766520" w:rsidRPr="00D81E22" w:rsidRDefault="00766520" w:rsidP="00766520">
      <w:r w:rsidRPr="00D81E22">
        <w:t>Consider the following pairs of sentences:</w:t>
      </w:r>
    </w:p>
    <w:p w14:paraId="2072981E" w14:textId="77777777" w:rsidR="00766520" w:rsidRPr="00D81E22" w:rsidRDefault="00766520" w:rsidP="00766520">
      <w:r w:rsidRPr="00D81E22">
        <w:t>(1)</w:t>
      </w:r>
      <w:proofErr w:type="spellStart"/>
      <w:r w:rsidRPr="00D81E22">
        <w:t>a.Tigers</w:t>
      </w:r>
      <w:proofErr w:type="spellEnd"/>
      <w:r w:rsidRPr="00D81E22">
        <w:t xml:space="preserve"> are striped.</w:t>
      </w:r>
    </w:p>
    <w:p w14:paraId="67426D12" w14:textId="77777777" w:rsidR="00766520" w:rsidRPr="00D81E22" w:rsidRDefault="00766520" w:rsidP="00766520">
      <w:proofErr w:type="spellStart"/>
      <w:r w:rsidRPr="00D81E22">
        <w:t>b.Tigers</w:t>
      </w:r>
      <w:proofErr w:type="spellEnd"/>
      <w:r w:rsidRPr="00D81E22">
        <w:t xml:space="preserve"> are on the front lawn.</w:t>
      </w:r>
    </w:p>
    <w:p w14:paraId="7A5F31E3" w14:textId="77777777" w:rsidR="00766520" w:rsidRPr="00D81E22" w:rsidRDefault="00766520" w:rsidP="00766520">
      <w:r w:rsidRPr="00D81E22">
        <w:t>(2)</w:t>
      </w:r>
      <w:proofErr w:type="spellStart"/>
      <w:r w:rsidRPr="00D81E22">
        <w:t>a.A</w:t>
      </w:r>
      <w:proofErr w:type="spellEnd"/>
      <w:r w:rsidRPr="00D81E22">
        <w:t xml:space="preserve"> tiger is striped.</w:t>
      </w:r>
    </w:p>
    <w:p w14:paraId="3109D650" w14:textId="77777777" w:rsidR="00766520" w:rsidRPr="00D81E22" w:rsidRDefault="00766520" w:rsidP="00766520">
      <w:proofErr w:type="spellStart"/>
      <w:r w:rsidRPr="00D81E22">
        <w:t>b.A</w:t>
      </w:r>
      <w:proofErr w:type="spellEnd"/>
      <w:r w:rsidRPr="00D81E22">
        <w:t xml:space="preserve"> tiger is on the front lawn.</w:t>
      </w:r>
    </w:p>
    <w:p w14:paraId="616F96D9" w14:textId="77777777" w:rsidR="00766520" w:rsidRPr="00D81E22" w:rsidRDefault="00766520" w:rsidP="00766520">
      <w:r w:rsidRPr="00D81E22">
        <w:t>(3)</w:t>
      </w:r>
      <w:proofErr w:type="spellStart"/>
      <w:r w:rsidRPr="00D81E22">
        <w:t>a.The</w:t>
      </w:r>
      <w:proofErr w:type="spellEnd"/>
      <w:r w:rsidRPr="00D81E22">
        <w:t xml:space="preserve"> tiger is striped.</w:t>
      </w:r>
    </w:p>
    <w:p w14:paraId="10FAF03B" w14:textId="77777777" w:rsidR="00766520" w:rsidRPr="00D81E22" w:rsidRDefault="00766520" w:rsidP="00766520">
      <w:proofErr w:type="spellStart"/>
      <w:r w:rsidRPr="00D81E22">
        <w:t>b.The</w:t>
      </w:r>
      <w:proofErr w:type="spellEnd"/>
      <w:r w:rsidRPr="00D81E22">
        <w:t xml:space="preserve"> tiger is on the front lawn.</w:t>
      </w:r>
    </w:p>
    <w:p w14:paraId="05DEC268" w14:textId="77777777" w:rsidR="00766520" w:rsidRPr="00D81E22" w:rsidRDefault="00766520" w:rsidP="00766520">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D81E22">
          <w:rPr>
            <w:rStyle w:val="Hyperlink"/>
          </w:rPr>
          <w:t>1b</w:t>
        </w:r>
      </w:hyperlink>
      <w:r w:rsidRPr="00D81E22">
        <w:t>), some individual tiger in (</w:t>
      </w:r>
      <w:hyperlink r:id="rId9" w:anchor="ex2b" w:history="1">
        <w:r w:rsidRPr="00D81E22">
          <w:rPr>
            <w:rStyle w:val="Hyperlink"/>
          </w:rPr>
          <w:t>2b</w:t>
        </w:r>
      </w:hyperlink>
      <w:r w:rsidRPr="00D81E22">
        <w:t>), and some unique salient or familiar tiger in (</w:t>
      </w:r>
      <w:hyperlink r:id="rId10" w:anchor="ex3b" w:history="1">
        <w:r w:rsidRPr="00D81E22">
          <w:rPr>
            <w:rStyle w:val="Hyperlink"/>
          </w:rPr>
          <w:t>3b</w:t>
        </w:r>
      </w:hyperlink>
      <w:r w:rsidRPr="00D81E22">
        <w:t xml:space="preserve">)—a </w:t>
      </w:r>
      <w:r w:rsidRPr="00D81E22">
        <w:lastRenderedPageBreak/>
        <w:t>beloved pet, perhaps. In the first sentences, however, we are saying something general. There is/are no particular tiger or tigers that we are talking about.</w:t>
      </w:r>
    </w:p>
    <w:p w14:paraId="4DD4C162" w14:textId="77777777" w:rsidR="00766520" w:rsidRPr="00D81E22" w:rsidRDefault="00766520" w:rsidP="00766520">
      <w:r w:rsidRPr="00D81E22">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760BAFE1" w14:textId="77777777" w:rsidR="00766520" w:rsidRPr="00D81E22" w:rsidRDefault="00766520" w:rsidP="00766520">
      <w:r w:rsidRPr="00D81E22">
        <w:rPr>
          <w:rStyle w:val="StyleUnderline"/>
        </w:rPr>
        <w:t>There are some tests that are helpful in distinguishing these two readings</w:t>
      </w:r>
      <w:r w:rsidRPr="00D81E22">
        <w:t xml:space="preserve">. For example, </w:t>
      </w:r>
      <w:r w:rsidRPr="00EF56DB">
        <w:rPr>
          <w:rStyle w:val="StyleUnderline"/>
          <w:highlight w:val="yellow"/>
        </w:rPr>
        <w:t>the existential</w:t>
      </w:r>
      <w:r w:rsidRPr="00D81E22">
        <w:rPr>
          <w:rStyle w:val="StyleUnderline"/>
        </w:rPr>
        <w:t xml:space="preserve"> interpretation </w:t>
      </w:r>
      <w:r w:rsidRPr="00EF56DB">
        <w:rPr>
          <w:rStyle w:val="StyleUnderline"/>
          <w:highlight w:val="yellow"/>
        </w:rPr>
        <w:t>is upward entailing, meaning</w:t>
      </w:r>
      <w:r w:rsidRPr="00D81E22">
        <w:rPr>
          <w:rStyle w:val="StyleUnderline"/>
        </w:rPr>
        <w:t xml:space="preserve"> that </w:t>
      </w:r>
      <w:r w:rsidRPr="00EF56DB">
        <w:rPr>
          <w:rStyle w:val="StyleUnderline"/>
          <w:highlight w:val="yellow"/>
        </w:rPr>
        <w:t>the statement will</w:t>
      </w:r>
      <w:r w:rsidRPr="00D81E22">
        <w:rPr>
          <w:rStyle w:val="StyleUnderline"/>
        </w:rPr>
        <w:t xml:space="preserve"> always </w:t>
      </w:r>
      <w:r w:rsidRPr="00EF56DB">
        <w:rPr>
          <w:rStyle w:val="StyleUnderline"/>
          <w:highlight w:val="yellow"/>
        </w:rPr>
        <w:t>remain true if we replace the subject</w:t>
      </w:r>
      <w:r w:rsidRPr="00D81E22">
        <w:rPr>
          <w:rStyle w:val="StyleUnderline"/>
        </w:rPr>
        <w:t xml:space="preserve"> term </w:t>
      </w:r>
      <w:r w:rsidRPr="00EF56DB">
        <w:rPr>
          <w:rStyle w:val="StyleUnderline"/>
          <w:highlight w:val="yellow"/>
        </w:rPr>
        <w:t>with a more inclusive term</w:t>
      </w:r>
      <w:r w:rsidRPr="00D81E22">
        <w:t>. Consider our examples above. In (</w:t>
      </w:r>
      <w:hyperlink r:id="rId11"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2"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3" w:anchor="ex1a" w:history="1">
        <w:r w:rsidRPr="00D81E22">
          <w:rPr>
            <w:rStyle w:val="Hyperlink"/>
          </w:rPr>
          <w:t>1a</w:t>
        </w:r>
      </w:hyperlink>
      <w:r w:rsidRPr="00D81E22">
        <w:t>) does not entail that animals are striped, but (</w:t>
      </w:r>
      <w:hyperlink r:id="rId14"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39673E6E" w14:textId="77777777" w:rsidR="00766520" w:rsidRPr="00D81E22" w:rsidRDefault="00766520" w:rsidP="00766520">
      <w:r w:rsidRPr="00EF56DB">
        <w:rPr>
          <w:rStyle w:val="StyleUnderline"/>
          <w:highlight w:val="yellow"/>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5"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6"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48D2C6D2" w14:textId="77777777" w:rsidR="00766520" w:rsidRPr="00EA61AD" w:rsidRDefault="00766520" w:rsidP="00766520">
      <w:pPr>
        <w:pStyle w:val="Heading4"/>
        <w:rPr>
          <w:rFonts w:cs="Calibri"/>
        </w:rPr>
      </w:pPr>
      <w:r>
        <w:rPr>
          <w:rFonts w:cs="Calibri"/>
        </w:rPr>
        <w:t xml:space="preserve">It’s applicable to “Medicines” – adding </w:t>
      </w:r>
      <w:r>
        <w:t>“generally” to the res doesn’t substantially change its meaning because the res never specified further</w:t>
      </w:r>
    </w:p>
    <w:p w14:paraId="59223D5B" w14:textId="77777777" w:rsidR="00766520" w:rsidRDefault="00766520" w:rsidP="00766520"/>
    <w:p w14:paraId="1198A873" w14:textId="77777777" w:rsidR="00766520" w:rsidRDefault="00766520" w:rsidP="00766520">
      <w:pPr>
        <w:pStyle w:val="Heading4"/>
      </w:pPr>
      <w:r>
        <w:t xml:space="preserve">Vote negative </w:t>
      </w:r>
    </w:p>
    <w:p w14:paraId="2882F5D5" w14:textId="77777777" w:rsidR="00766520" w:rsidRPr="00223E3A" w:rsidRDefault="00766520" w:rsidP="00766520"/>
    <w:p w14:paraId="431DACBE" w14:textId="77777777" w:rsidR="00766520" w:rsidRDefault="00766520" w:rsidP="00766520">
      <w:pPr>
        <w:pStyle w:val="Heading4"/>
      </w:pPr>
      <w:r>
        <w:t xml:space="preserve">1] limits &amp; ground– the </w:t>
      </w:r>
      <w:proofErr w:type="spellStart"/>
      <w:r>
        <w:t>aff</w:t>
      </w:r>
      <w:proofErr w:type="spellEnd"/>
      <w:r>
        <w:t xml:space="preserve"> can specify any medicine and explode the link scenario – cancer, marijuana, COVID, influenza, common cold - it’s uniquely bad because there’s no term of art like “substantial” in the res which explodes limits. Different </w:t>
      </w:r>
      <w:proofErr w:type="spellStart"/>
      <w:r>
        <w:t>affs</w:t>
      </w:r>
      <w:proofErr w:type="spellEnd"/>
      <w:r>
        <w:t xml:space="preserve"> bracket out different DAs and specific frontlines beat neg generics every time – that sidelines clash and pushes to the margins of the topic</w:t>
      </w:r>
    </w:p>
    <w:p w14:paraId="6478CFFC" w14:textId="77777777" w:rsidR="00766520" w:rsidRPr="00223E3A" w:rsidRDefault="00766520" w:rsidP="00766520"/>
    <w:p w14:paraId="09CFE405" w14:textId="77777777" w:rsidR="00766520" w:rsidRDefault="00766520" w:rsidP="00766520">
      <w:pPr>
        <w:pStyle w:val="Heading4"/>
      </w:pPr>
      <w:r>
        <w:t>2] TVA – read whole res or specify states without medicines - everyone has generic impact defense on various regions and there are only so many legitimate scenarios but medicine prep is constrained by topic duration</w:t>
      </w:r>
    </w:p>
    <w:p w14:paraId="076B55C2" w14:textId="77777777" w:rsidR="00766520" w:rsidRDefault="00766520" w:rsidP="00766520"/>
    <w:p w14:paraId="3BC5A0F5" w14:textId="77777777" w:rsidR="00766520" w:rsidRPr="000628C4" w:rsidRDefault="00766520" w:rsidP="00766520">
      <w:pPr>
        <w:pStyle w:val="Heading4"/>
        <w:rPr>
          <w:rFonts w:cs="Arial"/>
        </w:rPr>
      </w:pPr>
      <w:r w:rsidRPr="000628C4">
        <w:rPr>
          <w:rFonts w:cs="Arial"/>
        </w:rPr>
        <w:t xml:space="preserve">Competing </w:t>
      </w:r>
      <w:proofErr w:type="spellStart"/>
      <w:r w:rsidRPr="000628C4">
        <w:rPr>
          <w:rFonts w:cs="Arial"/>
        </w:rPr>
        <w:t>interps</w:t>
      </w:r>
      <w:proofErr w:type="spellEnd"/>
      <w:r w:rsidRPr="000628C4">
        <w:rPr>
          <w:rFonts w:cs="Arial"/>
        </w:rPr>
        <w:t xml:space="preserve"> – you can’t be reasonably topical – it’s a binary question</w:t>
      </w:r>
    </w:p>
    <w:p w14:paraId="27BCBAA9" w14:textId="77777777" w:rsidR="00766520" w:rsidRPr="000628C4" w:rsidRDefault="00766520" w:rsidP="00766520"/>
    <w:p w14:paraId="0E51AF34" w14:textId="77777777" w:rsidR="00766520" w:rsidRPr="000628C4" w:rsidRDefault="00766520" w:rsidP="00766520">
      <w:pPr>
        <w:pStyle w:val="Heading4"/>
        <w:rPr>
          <w:rFonts w:cs="Arial"/>
        </w:rPr>
      </w:pPr>
      <w:r w:rsidRPr="000628C4">
        <w:rPr>
          <w:rFonts w:cs="Arial"/>
        </w:rPr>
        <w:lastRenderedPageBreak/>
        <w:t xml:space="preserve">No RVIs – T’s a stock issue, not a reason you should win </w:t>
      </w:r>
    </w:p>
    <w:p w14:paraId="6EBB0E24" w14:textId="77777777" w:rsidR="00766520" w:rsidRPr="000628C4" w:rsidRDefault="00766520" w:rsidP="00766520"/>
    <w:p w14:paraId="191A7A62" w14:textId="77777777" w:rsidR="00766520" w:rsidRPr="000628C4" w:rsidRDefault="00766520" w:rsidP="00766520">
      <w:pPr>
        <w:pStyle w:val="Heading4"/>
        <w:rPr>
          <w:rFonts w:cs="Arial"/>
        </w:rPr>
      </w:pPr>
      <w:r w:rsidRPr="000628C4">
        <w:rPr>
          <w:rFonts w:cs="Arial"/>
        </w:rPr>
        <w:t>Reject the team – anything else servers out of plan text which is a voter because it moots the NC</w:t>
      </w:r>
    </w:p>
    <w:p w14:paraId="4EC30B61" w14:textId="257AFDF9" w:rsidR="009E690A" w:rsidRDefault="009E690A" w:rsidP="009E690A">
      <w:pPr>
        <w:pStyle w:val="Heading2"/>
      </w:pPr>
      <w:r>
        <w:lastRenderedPageBreak/>
        <w:t>Off</w:t>
      </w:r>
    </w:p>
    <w:p w14:paraId="0DC8055E" w14:textId="77777777" w:rsidR="009E690A" w:rsidRPr="00120107" w:rsidRDefault="009E690A" w:rsidP="009E690A">
      <w:pPr>
        <w:pStyle w:val="Heading4"/>
      </w:pPr>
      <w:r>
        <w:t xml:space="preserve">Counterplan: The member states of the World Trade Organization ought to </w:t>
      </w:r>
    </w:p>
    <w:p w14:paraId="4D82AE8E" w14:textId="5B60F28A" w:rsidR="009E690A" w:rsidRPr="00120107" w:rsidRDefault="009E690A" w:rsidP="009E690A">
      <w:pPr>
        <w:pStyle w:val="ListParagraph"/>
        <w:numPr>
          <w:ilvl w:val="0"/>
          <w:numId w:val="11"/>
        </w:numPr>
        <w:rPr>
          <w:b/>
          <w:bCs/>
          <w:sz w:val="24"/>
          <w:szCs w:val="28"/>
        </w:rPr>
      </w:pPr>
      <w:r w:rsidRPr="00120107">
        <w:rPr>
          <w:b/>
          <w:bCs/>
          <w:sz w:val="24"/>
          <w:szCs w:val="28"/>
        </w:rPr>
        <w:t xml:space="preserve">offer generous payment per immunization in </w:t>
      </w:r>
      <w:r>
        <w:rPr>
          <w:b/>
          <w:bCs/>
          <w:sz w:val="24"/>
          <w:szCs w:val="28"/>
        </w:rPr>
        <w:t xml:space="preserve">LMICs </w:t>
      </w:r>
      <w:r w:rsidRPr="00120107">
        <w:rPr>
          <w:b/>
          <w:bCs/>
          <w:sz w:val="24"/>
          <w:szCs w:val="28"/>
        </w:rPr>
        <w:t xml:space="preserve">and subsidies to oversee distribution </w:t>
      </w:r>
      <w:r>
        <w:rPr>
          <w:b/>
          <w:bCs/>
          <w:sz w:val="24"/>
          <w:szCs w:val="28"/>
        </w:rPr>
        <w:t xml:space="preserve">of COVID-19 related medicines </w:t>
      </w:r>
      <w:r w:rsidRPr="00120107">
        <w:rPr>
          <w:b/>
          <w:bCs/>
          <w:sz w:val="24"/>
          <w:szCs w:val="28"/>
        </w:rPr>
        <w:t xml:space="preserve">to local pharmaceutical companies </w:t>
      </w:r>
    </w:p>
    <w:p w14:paraId="296F5B66" w14:textId="77777777" w:rsidR="009E690A" w:rsidRPr="00CA00AF" w:rsidRDefault="009E690A" w:rsidP="009E690A">
      <w:pPr>
        <w:pStyle w:val="ListParagraph"/>
        <w:numPr>
          <w:ilvl w:val="0"/>
          <w:numId w:val="11"/>
        </w:numPr>
        <w:rPr>
          <w:b/>
          <w:bCs/>
          <w:sz w:val="24"/>
          <w:szCs w:val="28"/>
        </w:rPr>
      </w:pPr>
      <w:r w:rsidRPr="00CA00AF">
        <w:rPr>
          <w:b/>
          <w:bCs/>
          <w:sz w:val="24"/>
          <w:szCs w:val="28"/>
        </w:rPr>
        <w:t xml:space="preserve">make </w:t>
      </w:r>
      <w:r>
        <w:rPr>
          <w:b/>
          <w:bCs/>
          <w:sz w:val="24"/>
          <w:szCs w:val="28"/>
        </w:rPr>
        <w:t>rewards</w:t>
      </w:r>
      <w:r w:rsidRPr="00CA00AF">
        <w:rPr>
          <w:b/>
          <w:bCs/>
          <w:sz w:val="24"/>
          <w:szCs w:val="28"/>
        </w:rPr>
        <w:t xml:space="preserve"> conditional upon </w:t>
      </w:r>
      <w:r>
        <w:rPr>
          <w:b/>
          <w:bCs/>
          <w:sz w:val="24"/>
          <w:szCs w:val="28"/>
        </w:rPr>
        <w:t>speed</w:t>
      </w:r>
      <w:r w:rsidRPr="00CA00AF">
        <w:rPr>
          <w:b/>
          <w:bCs/>
          <w:sz w:val="24"/>
          <w:szCs w:val="28"/>
        </w:rPr>
        <w:t xml:space="preserve"> and </w:t>
      </w:r>
      <w:r>
        <w:rPr>
          <w:b/>
          <w:bCs/>
          <w:sz w:val="24"/>
          <w:szCs w:val="28"/>
        </w:rPr>
        <w:t>inoculation</w:t>
      </w:r>
      <w:r w:rsidRPr="00CA00AF">
        <w:rPr>
          <w:b/>
          <w:bCs/>
          <w:sz w:val="24"/>
          <w:szCs w:val="28"/>
        </w:rPr>
        <w:t xml:space="preserve"> </w:t>
      </w:r>
      <w:r>
        <w:rPr>
          <w:b/>
          <w:bCs/>
          <w:sz w:val="24"/>
          <w:szCs w:val="28"/>
        </w:rPr>
        <w:t>efficacy</w:t>
      </w:r>
    </w:p>
    <w:p w14:paraId="30121B6B" w14:textId="77777777" w:rsidR="009E690A" w:rsidRPr="00120107" w:rsidRDefault="009E690A" w:rsidP="009E690A">
      <w:pPr>
        <w:pStyle w:val="ListParagraph"/>
        <w:numPr>
          <w:ilvl w:val="0"/>
          <w:numId w:val="11"/>
        </w:numPr>
      </w:pPr>
      <w:r w:rsidRPr="00120107">
        <w:rPr>
          <w:b/>
          <w:bCs/>
          <w:sz w:val="24"/>
          <w:szCs w:val="28"/>
        </w:rPr>
        <w:t>create IPTK banks to bypass trade secre</w:t>
      </w:r>
      <w:r>
        <w:rPr>
          <w:b/>
          <w:bCs/>
          <w:sz w:val="24"/>
          <w:szCs w:val="28"/>
        </w:rPr>
        <w:t>ts and encourage public-private collaboration</w:t>
      </w:r>
    </w:p>
    <w:p w14:paraId="41B296A9" w14:textId="77777777" w:rsidR="009E690A" w:rsidRPr="00120107" w:rsidRDefault="009E690A" w:rsidP="009E690A"/>
    <w:p w14:paraId="7B4AB379" w14:textId="77777777" w:rsidR="009E690A" w:rsidRPr="00763832" w:rsidRDefault="009E690A" w:rsidP="009E690A">
      <w:pPr>
        <w:pStyle w:val="Heading4"/>
      </w:pPr>
      <w:r>
        <w:t xml:space="preserve">Subsidized reward mechanisms harness market demand </w:t>
      </w:r>
    </w:p>
    <w:p w14:paraId="7BD4203D" w14:textId="77777777" w:rsidR="009E690A" w:rsidRPr="00CA00AF" w:rsidRDefault="009E690A" w:rsidP="009E690A">
      <w:pPr>
        <w:rPr>
          <w:sz w:val="15"/>
        </w:rPr>
      </w:pPr>
      <w:r w:rsidRPr="00CA00AF">
        <w:rPr>
          <w:b/>
          <w:bCs/>
          <w:sz w:val="26"/>
          <w:szCs w:val="26"/>
        </w:rPr>
        <w:t>Karan et al 4/2</w:t>
      </w:r>
      <w:r>
        <w:rPr>
          <w:sz w:val="16"/>
        </w:rPr>
        <w:t xml:space="preserve">, </w:t>
      </w:r>
      <w:proofErr w:type="spellStart"/>
      <w:r w:rsidRPr="00CA00AF">
        <w:rPr>
          <w:sz w:val="15"/>
        </w:rPr>
        <w:t>Abraar</w:t>
      </w:r>
      <w:proofErr w:type="spellEnd"/>
      <w:r w:rsidRPr="00CA00AF">
        <w:rPr>
          <w:sz w:val="15"/>
        </w:rPr>
        <w:t xml:space="preserve"> Karan is an internal medicine physician at the Brigham and Women’s Hospital/Harvard Medical School and a columnist at The BMJ. He previously worked on the covid-19 response in Massachusetts state. The views expressed here are his own and do not represent those of his employers, Thomas Pogge is a professor and director of the Global Justice Program at Yale University. He co-founded Incentives for Global Health, a team effort toward creating the Health Impact Fund , 4-2-2021, "Solving global vaccine inequity requires new incentives for pharmaceutical companies,", The British Medical Journal </w:t>
      </w:r>
      <w:hyperlink r:id="rId17" w:history="1">
        <w:r w:rsidRPr="00CA00AF">
          <w:rPr>
            <w:rStyle w:val="Hyperlink"/>
            <w:sz w:val="15"/>
          </w:rPr>
          <w:t>https://blogs.bmj.com/bmj/2021/04/02/solving-global-vaccine-inequity-requires-new-incentives-for-pharmaceutical-companies/</w:t>
        </w:r>
      </w:hyperlink>
      <w:r w:rsidRPr="00CA00AF">
        <w:rPr>
          <w:sz w:val="15"/>
        </w:rPr>
        <w:t xml:space="preserve">  ]</w:t>
      </w:r>
      <w:proofErr w:type="spellStart"/>
      <w:r w:rsidRPr="00CA00AF">
        <w:rPr>
          <w:sz w:val="15"/>
        </w:rPr>
        <w:t>AAli</w:t>
      </w:r>
      <w:proofErr w:type="spellEnd"/>
    </w:p>
    <w:p w14:paraId="13E5CAF6" w14:textId="77777777" w:rsidR="009E690A" w:rsidRDefault="009E690A" w:rsidP="009E690A">
      <w:pPr>
        <w:rPr>
          <w:sz w:val="14"/>
        </w:rPr>
      </w:pPr>
      <w:r w:rsidRPr="00C40E23">
        <w:rPr>
          <w:sz w:val="14"/>
        </w:rPr>
        <w:t xml:space="preserve">Scientists have been successful in bringing several highly effective covid-19 vaccines to market in record time. But </w:t>
      </w:r>
      <w:r w:rsidRPr="005058CC">
        <w:rPr>
          <w:rStyle w:val="StyleUnderline"/>
        </w:rPr>
        <w:t>manufacturing scale-up is slow</w:t>
      </w:r>
      <w:r w:rsidRPr="00C40E23">
        <w:rPr>
          <w:rStyle w:val="StyleUnderline"/>
        </w:rPr>
        <w:t xml:space="preserve">—with a </w:t>
      </w:r>
      <w:r w:rsidRPr="00643E50">
        <w:rPr>
          <w:rStyle w:val="StyleUnderline"/>
          <w:highlight w:val="yellow"/>
        </w:rPr>
        <w:t>few companies hold</w:t>
      </w:r>
      <w:r w:rsidRPr="00C40E23">
        <w:rPr>
          <w:rStyle w:val="StyleUnderline"/>
        </w:rPr>
        <w:t xml:space="preserve">ing </w:t>
      </w:r>
      <w:r w:rsidRPr="00643E50">
        <w:rPr>
          <w:rStyle w:val="StyleUnderline"/>
          <w:highlight w:val="yellow"/>
        </w:rPr>
        <w:t>the “know-how,” but unenthusiastic about licensing</w:t>
      </w:r>
      <w:r w:rsidRPr="00C40E23">
        <w:rPr>
          <w:rStyle w:val="StyleUnderline"/>
        </w:rPr>
        <w:t xml:space="preserve"> this </w:t>
      </w:r>
      <w:r w:rsidRPr="00643E50">
        <w:rPr>
          <w:rStyle w:val="StyleUnderline"/>
          <w:highlight w:val="yellow"/>
        </w:rPr>
        <w:t>to others</w:t>
      </w:r>
      <w:r w:rsidRPr="00C40E23">
        <w:rPr>
          <w:sz w:val="14"/>
        </w:rPr>
        <w:t xml:space="preserve">. Current trends predict that 90% of people in 67 low income countries will not be vaccinated this year and that most poorer populations will not gain herd immunity even in 2022. This delay will facilitate the emergence of new disease strains that may endanger even those already vaccinated. More importantly, millions of people in poor countries will needlessly die, particularly those who are at higher risk of mortality, such as those who are older and immunocompromised. To speed up manufacturing, some 119 developing countries have called for a temporary suspension of intellectual property rights related to covid-19 to allow manufacturers worldwide to produce and sell approved vaccines without the patentee’s permission. Patentees and the affluent countries representing them have opposed such a waiver: it would undermine incentives to innovate against future pandemics, they say, and it would not help much because patentees would not share crucial technologies and know-how with manufacturers who had not paid them for a license to produce and sell (as was the case with Moderna, which liberalized its intellectual property, but little else). And there is a further problem: </w:t>
      </w:r>
      <w:r w:rsidRPr="00C40E23">
        <w:rPr>
          <w:rStyle w:val="Emphasis"/>
        </w:rPr>
        <w:t>even with generic manufacturers in the driver’s seat, the world’s poorest populations are still very poor, and thus would still be served last</w:t>
      </w:r>
      <w:r w:rsidRPr="00C40E23">
        <w:rPr>
          <w:rStyle w:val="StyleUnderline"/>
        </w:rPr>
        <w:t>, if ever.</w:t>
      </w:r>
      <w:r>
        <w:rPr>
          <w:rStyle w:val="StyleUnderline"/>
        </w:rPr>
        <w:t xml:space="preserve"> </w:t>
      </w:r>
      <w:r w:rsidRPr="00C40E23">
        <w:rPr>
          <w:sz w:val="14"/>
        </w:rPr>
        <w:t xml:space="preserve">Ultimately, </w:t>
      </w:r>
      <w:r w:rsidRPr="00643E50">
        <w:rPr>
          <w:rStyle w:val="StyleUnderline"/>
          <w:highlight w:val="yellow"/>
        </w:rPr>
        <w:t>waiving</w:t>
      </w:r>
      <w:r w:rsidRPr="00C40E23">
        <w:rPr>
          <w:rStyle w:val="StyleUnderline"/>
        </w:rPr>
        <w:t xml:space="preserve"> global policy </w:t>
      </w:r>
      <w:r w:rsidRPr="005058CC">
        <w:rPr>
          <w:rStyle w:val="StyleUnderline"/>
        </w:rPr>
        <w:t xml:space="preserve">agreements like </w:t>
      </w:r>
      <w:r w:rsidRPr="00643E50">
        <w:rPr>
          <w:rStyle w:val="StyleUnderline"/>
          <w:highlight w:val="yellow"/>
        </w:rPr>
        <w:t xml:space="preserve">TRIPS is a stopgap </w:t>
      </w:r>
      <w:r w:rsidRPr="004E4DEC">
        <w:rPr>
          <w:rStyle w:val="StyleUnderline"/>
        </w:rPr>
        <w:t>measure</w:t>
      </w:r>
      <w:r w:rsidRPr="00C40E23">
        <w:rPr>
          <w:sz w:val="14"/>
        </w:rPr>
        <w:t xml:space="preserve">; the system needs more fundamental change. The urgent </w:t>
      </w:r>
      <w:r w:rsidRPr="00643E50">
        <w:rPr>
          <w:rStyle w:val="StyleUnderline"/>
          <w:highlight w:val="yellow"/>
        </w:rPr>
        <w:t>needs of the world’s poorest</w:t>
      </w:r>
      <w:r w:rsidRPr="00C40E23">
        <w:rPr>
          <w:rStyle w:val="StyleUnderline"/>
        </w:rPr>
        <w:t xml:space="preserve"> people </w:t>
      </w:r>
      <w:r w:rsidRPr="004E4DEC">
        <w:rPr>
          <w:rStyle w:val="StyleUnderline"/>
        </w:rPr>
        <w:t xml:space="preserve">must be </w:t>
      </w:r>
      <w:r w:rsidRPr="00643E50">
        <w:rPr>
          <w:rStyle w:val="StyleUnderline"/>
          <w:highlight w:val="yellow"/>
        </w:rPr>
        <w:t xml:space="preserve">subsidized into </w:t>
      </w:r>
      <w:r w:rsidRPr="004E4DEC">
        <w:rPr>
          <w:rStyle w:val="StyleUnderline"/>
        </w:rPr>
        <w:t xml:space="preserve">effective </w:t>
      </w:r>
      <w:r w:rsidRPr="005058CC">
        <w:rPr>
          <w:rStyle w:val="StyleUnderline"/>
        </w:rPr>
        <w:t xml:space="preserve">market </w:t>
      </w:r>
      <w:r w:rsidRPr="00643E50">
        <w:rPr>
          <w:rStyle w:val="StyleUnderline"/>
          <w:highlight w:val="yellow"/>
        </w:rPr>
        <w:t>demand</w:t>
      </w:r>
      <w:r w:rsidRPr="00C40E23">
        <w:rPr>
          <w:sz w:val="14"/>
        </w:rPr>
        <w:t xml:space="preserve">. </w:t>
      </w:r>
      <w:r w:rsidRPr="00C40E23">
        <w:rPr>
          <w:rStyle w:val="StyleUnderline"/>
        </w:rPr>
        <w:t xml:space="preserve">This </w:t>
      </w:r>
      <w:r w:rsidRPr="004E4DEC">
        <w:rPr>
          <w:rStyle w:val="StyleUnderline"/>
        </w:rPr>
        <w:t>might be done through a massive increase in funding for the existing COVAX</w:t>
      </w:r>
      <w:r w:rsidRPr="00C40E23">
        <w:rPr>
          <w:rStyle w:val="StyleUnderline"/>
        </w:rPr>
        <w:t xml:space="preserve"> facility, which is currently projected to provide two billion doses per year, at best only around 20% of global vaccine needs. </w:t>
      </w:r>
      <w:r w:rsidRPr="00643E50">
        <w:rPr>
          <w:rStyle w:val="StyleUnderline"/>
          <w:highlight w:val="yellow"/>
        </w:rPr>
        <w:t xml:space="preserve">COVAX </w:t>
      </w:r>
      <w:r w:rsidRPr="00643E50">
        <w:rPr>
          <w:rStyle w:val="Emphasis"/>
          <w:highlight w:val="yellow"/>
        </w:rPr>
        <w:t>could</w:t>
      </w:r>
      <w:r w:rsidRPr="00C40E23">
        <w:rPr>
          <w:rStyle w:val="StyleUnderline"/>
        </w:rPr>
        <w:t xml:space="preserve"> then </w:t>
      </w:r>
      <w:r w:rsidRPr="00643E50">
        <w:rPr>
          <w:rStyle w:val="StyleUnderline"/>
          <w:highlight w:val="yellow"/>
        </w:rPr>
        <w:t xml:space="preserve">offer </w:t>
      </w:r>
      <w:r w:rsidRPr="002978A1">
        <w:rPr>
          <w:rStyle w:val="StyleUnderline"/>
        </w:rPr>
        <w:t xml:space="preserve">a </w:t>
      </w:r>
      <w:r w:rsidRPr="00643E50">
        <w:rPr>
          <w:rStyle w:val="StyleUnderline"/>
          <w:highlight w:val="yellow"/>
        </w:rPr>
        <w:t xml:space="preserve">generous payment per immunization to pharma </w:t>
      </w:r>
      <w:r w:rsidRPr="004E4DEC">
        <w:rPr>
          <w:rStyle w:val="StyleUnderline"/>
        </w:rPr>
        <w:t>companies</w:t>
      </w:r>
      <w:r w:rsidRPr="00C40E23">
        <w:rPr>
          <w:rStyle w:val="StyleUnderline"/>
        </w:rPr>
        <w:t xml:space="preserve">, </w:t>
      </w:r>
      <w:r w:rsidRPr="005058CC">
        <w:rPr>
          <w:rStyle w:val="StyleUnderline"/>
        </w:rPr>
        <w:t xml:space="preserve">featuring a declining premium </w:t>
      </w:r>
      <w:r w:rsidRPr="00643E50">
        <w:rPr>
          <w:rStyle w:val="StyleUnderline"/>
          <w:highlight w:val="yellow"/>
        </w:rPr>
        <w:t>for early delivery and payment adjust</w:t>
      </w:r>
      <w:r w:rsidRPr="005058CC">
        <w:rPr>
          <w:rStyle w:val="StyleUnderline"/>
        </w:rPr>
        <w:t xml:space="preserve">ment </w:t>
      </w:r>
      <w:r w:rsidRPr="004E4DEC">
        <w:rPr>
          <w:rStyle w:val="StyleUnderline"/>
        </w:rPr>
        <w:t xml:space="preserve">with regard </w:t>
      </w:r>
      <w:r w:rsidRPr="00643E50">
        <w:rPr>
          <w:rStyle w:val="StyleUnderline"/>
          <w:highlight w:val="yellow"/>
        </w:rPr>
        <w:t>to quality</w:t>
      </w:r>
      <w:r w:rsidRPr="00C40E23">
        <w:rPr>
          <w:rStyle w:val="StyleUnderline"/>
        </w:rPr>
        <w:t xml:space="preserve"> (for example, how much protection an immunization affords, for how long, against which variants).</w:t>
      </w:r>
      <w:r>
        <w:rPr>
          <w:rStyle w:val="StyleUnderline"/>
        </w:rPr>
        <w:t xml:space="preserve"> </w:t>
      </w:r>
      <w:r w:rsidRPr="004E4DEC">
        <w:rPr>
          <w:sz w:val="14"/>
        </w:rPr>
        <w:t xml:space="preserve">Such </w:t>
      </w:r>
      <w:r w:rsidRPr="004E4DEC">
        <w:rPr>
          <w:rStyle w:val="StyleUnderline"/>
        </w:rPr>
        <w:t xml:space="preserve">a pay for performance scheme would </w:t>
      </w:r>
      <w:r w:rsidRPr="00643E50">
        <w:rPr>
          <w:rStyle w:val="StyleUnderline"/>
          <w:highlight w:val="yellow"/>
        </w:rPr>
        <w:t>give firms</w:t>
      </w:r>
      <w:r w:rsidRPr="00C40E23">
        <w:rPr>
          <w:rStyle w:val="StyleUnderline"/>
        </w:rPr>
        <w:t xml:space="preserve"> with approved vaccines </w:t>
      </w:r>
      <w:r w:rsidRPr="005058CC">
        <w:rPr>
          <w:rStyle w:val="StyleUnderline"/>
        </w:rPr>
        <w:t xml:space="preserve">a financial </w:t>
      </w:r>
      <w:r w:rsidRPr="00643E50">
        <w:rPr>
          <w:rStyle w:val="StyleUnderline"/>
          <w:highlight w:val="yellow"/>
        </w:rPr>
        <w:t>incentive to ramp up production</w:t>
      </w:r>
      <w:r w:rsidRPr="00C40E23">
        <w:rPr>
          <w:rStyle w:val="StyleUnderline"/>
        </w:rPr>
        <w:t xml:space="preserve"> for fast delivery</w:t>
      </w:r>
      <w:r w:rsidRPr="00C40E23">
        <w:rPr>
          <w:sz w:val="14"/>
        </w:rPr>
        <w:t xml:space="preserve">. To this end, </w:t>
      </w:r>
      <w:r w:rsidRPr="00643E50">
        <w:rPr>
          <w:rStyle w:val="StyleUnderline"/>
          <w:highlight w:val="yellow"/>
        </w:rPr>
        <w:t>they would</w:t>
      </w:r>
      <w:r w:rsidRPr="00C40E23">
        <w:rPr>
          <w:rStyle w:val="StyleUnderline"/>
        </w:rPr>
        <w:t xml:space="preserve">, competing with one another, </w:t>
      </w:r>
      <w:r w:rsidRPr="005058CC">
        <w:rPr>
          <w:rStyle w:val="StyleUnderline"/>
        </w:rPr>
        <w:t>seek to</w:t>
      </w:r>
      <w:r w:rsidRPr="00C40E23">
        <w:rPr>
          <w:rStyle w:val="StyleUnderline"/>
        </w:rPr>
        <w:t xml:space="preserve"> engage </w:t>
      </w:r>
      <w:r w:rsidRPr="004E4DEC">
        <w:rPr>
          <w:rStyle w:val="StyleUnderline"/>
        </w:rPr>
        <w:t xml:space="preserve">and </w:t>
      </w:r>
      <w:r w:rsidRPr="00643E50">
        <w:rPr>
          <w:rStyle w:val="StyleUnderline"/>
          <w:highlight w:val="yellow"/>
        </w:rPr>
        <w:t xml:space="preserve">expand </w:t>
      </w:r>
      <w:r w:rsidRPr="004E4DEC">
        <w:rPr>
          <w:rStyle w:val="StyleUnderline"/>
        </w:rPr>
        <w:t xml:space="preserve">available </w:t>
      </w:r>
      <w:r w:rsidRPr="00643E50">
        <w:rPr>
          <w:rStyle w:val="StyleUnderline"/>
          <w:highlight w:val="yellow"/>
        </w:rPr>
        <w:t xml:space="preserve">manufacturing </w:t>
      </w:r>
      <w:r w:rsidRPr="004E4DEC">
        <w:rPr>
          <w:rStyle w:val="StyleUnderline"/>
        </w:rPr>
        <w:t>capacity</w:t>
      </w:r>
      <w:r w:rsidRPr="00C40E23">
        <w:rPr>
          <w:rStyle w:val="StyleUnderline"/>
        </w:rPr>
        <w:t xml:space="preserve"> while fully supporting contracted manufacturers</w:t>
      </w:r>
      <w:r w:rsidRPr="00C40E23">
        <w:rPr>
          <w:sz w:val="14"/>
        </w:rPr>
        <w:t xml:space="preserve">. Supplies produced would be directed to where they can be most effective in suppressing the pandemic, without consideration for the poverty or affluence of the various populations. Even if such an initiative were to raise cost by a factor of 10—from the $6 billion COVAX currently has to $60 billion— this would still be a tiny fraction of the economic harm this pandemic has caused and might yet cause in the future. The US alone has just allocated $1.9 trillion to avert some of the economic damage it has sustained from covid-19. An extra $54 billion, spread over many countries, is a small price to pay for bringing this pandemic under control at least two years sooner. A key lesson of covid-19 is that the great benefits the pharmaceutical sector has to offer must fully include the world’s poorest people. This is a firm command of justice and, at least with communicable diseases, an imperative of prudence as well. We must place advanced pharmaceuticals within reach of poor communities and must ensure that the diseases concentrated among them are lucrative targets of pharmaceutical research and development. </w:t>
      </w:r>
      <w:r w:rsidRPr="004E4DEC">
        <w:rPr>
          <w:rStyle w:val="StyleUnderline"/>
        </w:rPr>
        <w:t>To achieve global pharmaceutical equity</w:t>
      </w:r>
      <w:r w:rsidRPr="00C40E23">
        <w:rPr>
          <w:rStyle w:val="StyleUnderline"/>
        </w:rPr>
        <w:t xml:space="preserve"> in a sustainable way, </w:t>
      </w:r>
      <w:r w:rsidRPr="00643E50">
        <w:rPr>
          <w:rStyle w:val="StyleUnderline"/>
        </w:rPr>
        <w:t xml:space="preserve">we should create a complementary reward mechanism, </w:t>
      </w:r>
      <w:r w:rsidRPr="00643E50">
        <w:rPr>
          <w:rStyle w:val="Emphasis"/>
        </w:rPr>
        <w:t>additional to patent monopolies</w:t>
      </w:r>
      <w:r w:rsidRPr="00C40E23">
        <w:rPr>
          <w:rStyle w:val="StyleUnderline"/>
        </w:rPr>
        <w:t>, that is designed to pay for better health outcomes</w:t>
      </w:r>
      <w:r w:rsidRPr="00C40E23">
        <w:rPr>
          <w:sz w:val="14"/>
        </w:rPr>
        <w:t xml:space="preserve">. This mechanism can be but is not limited to the Health Impact Fund (a system one of us, TP, co-founded), which gives innovators the option to have any of their new pharmaceuticals rewarded according to the health gains achieved with it, on condition that it is sold at the variable cost of supplying it. Here “health gains” would be understood to cover not merely the therapeutic improvements that users experience, but also wider societal benefits, such as reduced infections among non-users. Moreover, </w:t>
      </w:r>
      <w:r w:rsidRPr="00643E50">
        <w:rPr>
          <w:rStyle w:val="StyleUnderline"/>
          <w:highlight w:val="yellow"/>
        </w:rPr>
        <w:t>pharma</w:t>
      </w:r>
      <w:r w:rsidRPr="004E4DEC">
        <w:rPr>
          <w:rStyle w:val="StyleUnderline"/>
        </w:rPr>
        <w:t>ceutical</w:t>
      </w:r>
      <w:r w:rsidRPr="00643E50">
        <w:rPr>
          <w:rStyle w:val="StyleUnderline"/>
          <w:highlight w:val="yellow"/>
        </w:rPr>
        <w:t xml:space="preserve"> companies would be incentivized to</w:t>
      </w:r>
      <w:r w:rsidRPr="00C40E23">
        <w:rPr>
          <w:rStyle w:val="StyleUnderline"/>
        </w:rPr>
        <w:t xml:space="preserve"> effectively </w:t>
      </w:r>
      <w:r w:rsidRPr="00643E50">
        <w:rPr>
          <w:rStyle w:val="Emphasis"/>
          <w:highlight w:val="yellow"/>
        </w:rPr>
        <w:t xml:space="preserve">oversee </w:t>
      </w:r>
      <w:r w:rsidRPr="004E4DEC">
        <w:rPr>
          <w:rStyle w:val="Emphasis"/>
        </w:rPr>
        <w:t>and coordinate</w:t>
      </w:r>
      <w:r w:rsidRPr="00C40E23">
        <w:rPr>
          <w:rStyle w:val="StyleUnderline"/>
        </w:rPr>
        <w:t xml:space="preserve"> the </w:t>
      </w:r>
      <w:r w:rsidRPr="00643E50">
        <w:rPr>
          <w:rStyle w:val="Emphasis"/>
          <w:highlight w:val="yellow"/>
        </w:rPr>
        <w:t>delivery of therapeutics</w:t>
      </w:r>
      <w:r w:rsidRPr="00C40E23">
        <w:rPr>
          <w:rStyle w:val="StyleUnderline"/>
        </w:rPr>
        <w:t xml:space="preserve"> to </w:t>
      </w:r>
      <w:r w:rsidRPr="00C40E23">
        <w:rPr>
          <w:rStyle w:val="StyleUnderline"/>
        </w:rPr>
        <w:lastRenderedPageBreak/>
        <w:t>end users</w:t>
      </w:r>
      <w:r w:rsidRPr="00C40E23">
        <w:rPr>
          <w:sz w:val="14"/>
        </w:rPr>
        <w:t xml:space="preserve">, whether that be </w:t>
      </w:r>
      <w:r w:rsidRPr="00643E50">
        <w:rPr>
          <w:rStyle w:val="Emphasis"/>
          <w:highlight w:val="yellow"/>
        </w:rPr>
        <w:t xml:space="preserve">through </w:t>
      </w:r>
      <w:r w:rsidRPr="004E4DEC">
        <w:rPr>
          <w:rStyle w:val="Emphasis"/>
        </w:rPr>
        <w:t xml:space="preserve">national health systems or </w:t>
      </w:r>
      <w:r w:rsidRPr="00643E50">
        <w:rPr>
          <w:rStyle w:val="Emphasis"/>
          <w:highlight w:val="yellow"/>
        </w:rPr>
        <w:t>public-private partnerships</w:t>
      </w:r>
      <w:r w:rsidRPr="00C40E23">
        <w:rPr>
          <w:sz w:val="14"/>
        </w:rPr>
        <w:t xml:space="preserve">. As an immediate example, such a system could effectively benefit latecomers to vaccine rollouts, given that there is an immense market potential remaining in low and middle income countries, which is largely uninteresting to early comers like Moderna and Pfizer whose supply has already been sold to high income countries. With the Health Impact Fund in place, the </w:t>
      </w:r>
      <w:r w:rsidRPr="00C40E23">
        <w:rPr>
          <w:rStyle w:val="StyleUnderline"/>
        </w:rPr>
        <w:t xml:space="preserve">global pharmaceutical sector would be </w:t>
      </w:r>
      <w:r w:rsidRPr="004E4DEC">
        <w:rPr>
          <w:rStyle w:val="StyleUnderline"/>
        </w:rPr>
        <w:t xml:space="preserve">much </w:t>
      </w:r>
      <w:r w:rsidRPr="00643E50">
        <w:rPr>
          <w:rStyle w:val="StyleUnderline"/>
          <w:highlight w:val="yellow"/>
        </w:rPr>
        <w:t xml:space="preserve">better prepared to respond </w:t>
      </w:r>
      <w:r w:rsidRPr="004E4DEC">
        <w:rPr>
          <w:rStyle w:val="StyleUnderline"/>
        </w:rPr>
        <w:t xml:space="preserve">effectively </w:t>
      </w:r>
      <w:r w:rsidRPr="00643E50">
        <w:rPr>
          <w:rStyle w:val="StyleUnderline"/>
          <w:highlight w:val="yellow"/>
        </w:rPr>
        <w:t>to future pandemics</w:t>
      </w:r>
      <w:r w:rsidRPr="00C40E23">
        <w:rPr>
          <w:sz w:val="14"/>
        </w:rPr>
        <w:t xml:space="preserve">, and would have been for past ones too (we wrote about this in the context of the Ebola and Zika viruses previously). Furthermore, </w:t>
      </w:r>
      <w:r w:rsidRPr="00C40E23">
        <w:rPr>
          <w:rStyle w:val="StyleUnderline"/>
        </w:rPr>
        <w:t>it would be able to profitably unleash its skills upon the enormously harmful diseases associated with poverty, including the 20 WHO listed neglected tropical diseases</w:t>
      </w:r>
      <w:r w:rsidRPr="00C40E23">
        <w:rPr>
          <w:sz w:val="14"/>
        </w:rPr>
        <w:t xml:space="preserve">, which affect over a billion people, as well as tuberculosis, malaria, hepatitis, and pneumonia, which together kill millions of people each year. We can and must tackle these diseases. The investment for doing so would pay for itself many times over. </w:t>
      </w:r>
    </w:p>
    <w:p w14:paraId="71A7EA26" w14:textId="77777777" w:rsidR="009E690A" w:rsidRDefault="009E690A" w:rsidP="009E690A">
      <w:pPr>
        <w:rPr>
          <w:sz w:val="14"/>
        </w:rPr>
      </w:pPr>
    </w:p>
    <w:p w14:paraId="51CEA924" w14:textId="77777777" w:rsidR="009E690A" w:rsidRDefault="009E690A" w:rsidP="009E690A">
      <w:pPr>
        <w:pStyle w:val="Heading4"/>
      </w:pPr>
      <w:r>
        <w:t>IPTK banks are key to DCVMs</w:t>
      </w:r>
    </w:p>
    <w:p w14:paraId="003BB54E" w14:textId="77777777" w:rsidR="009E690A" w:rsidRDefault="009E690A" w:rsidP="009E690A">
      <w:pPr>
        <w:rPr>
          <w:sz w:val="16"/>
        </w:rPr>
      </w:pPr>
      <w:proofErr w:type="spellStart"/>
      <w:r w:rsidRPr="00E77A09">
        <w:rPr>
          <w:b/>
          <w:bCs/>
          <w:sz w:val="26"/>
          <w:szCs w:val="26"/>
        </w:rPr>
        <w:t>Crager</w:t>
      </w:r>
      <w:proofErr w:type="spellEnd"/>
      <w:r w:rsidRPr="00E77A09">
        <w:rPr>
          <w:b/>
          <w:bCs/>
          <w:sz w:val="26"/>
          <w:szCs w:val="26"/>
        </w:rPr>
        <w:t xml:space="preserve"> 18</w:t>
      </w:r>
      <w:r>
        <w:rPr>
          <w:sz w:val="16"/>
        </w:rPr>
        <w:t xml:space="preserve"> [</w:t>
      </w:r>
      <w:r w:rsidRPr="00E77A09">
        <w:rPr>
          <w:sz w:val="16"/>
        </w:rPr>
        <w:t xml:space="preserve">Dr. Sara </w:t>
      </w:r>
      <w:proofErr w:type="spellStart"/>
      <w:r w:rsidRPr="00E77A09">
        <w:rPr>
          <w:sz w:val="16"/>
        </w:rPr>
        <w:t>Crager</w:t>
      </w:r>
      <w:proofErr w:type="spellEnd"/>
      <w:r w:rsidRPr="00E77A09">
        <w:rPr>
          <w:sz w:val="16"/>
        </w:rPr>
        <w:t xml:space="preserve">, MD is a board certified emergency medicine physician in Los Angeles, California. She is affiliated with Ronald Reagan UCLA Medical Center, </w:t>
      </w:r>
      <w:r>
        <w:rPr>
          <w:sz w:val="16"/>
        </w:rPr>
        <w:t>2018 December</w:t>
      </w:r>
      <w:r w:rsidRPr="00E77A09">
        <w:rPr>
          <w:sz w:val="16"/>
        </w:rPr>
        <w:t xml:space="preserve">, "Improving Global Access to New Vaccines: Intellectual Property, Technology Transfer, and Regulatory Pathways," PubMed Central (PMC), </w:t>
      </w:r>
      <w:hyperlink r:id="rId18" w:history="1">
        <w:r w:rsidRPr="009A3FB9">
          <w:rPr>
            <w:rStyle w:val="Hyperlink"/>
            <w:sz w:val="16"/>
          </w:rPr>
          <w:t>https://www.ncbi.nlm.nih.gov/pmc/articles/PMC6291766/</w:t>
        </w:r>
      </w:hyperlink>
      <w:r>
        <w:rPr>
          <w:sz w:val="16"/>
        </w:rPr>
        <w:t xml:space="preserve">  ]//</w:t>
      </w:r>
      <w:proofErr w:type="spellStart"/>
      <w:r>
        <w:rPr>
          <w:sz w:val="16"/>
        </w:rPr>
        <w:t>AAli</w:t>
      </w:r>
      <w:proofErr w:type="spellEnd"/>
    </w:p>
    <w:p w14:paraId="0DA7220B" w14:textId="77777777" w:rsidR="009E690A" w:rsidRDefault="009E690A" w:rsidP="009E690A">
      <w:r>
        <w:t>*developing country vaccine manufacturers</w:t>
      </w:r>
    </w:p>
    <w:p w14:paraId="5FD1B605" w14:textId="77777777" w:rsidR="009E690A" w:rsidRDefault="009E690A" w:rsidP="009E690A">
      <w:pPr>
        <w:rPr>
          <w:sz w:val="14"/>
        </w:rPr>
      </w:pPr>
      <w:r w:rsidRPr="00DB03FA">
        <w:rPr>
          <w:sz w:val="14"/>
        </w:rPr>
        <w:t xml:space="preserve">I propose a strategy that would integrate key aspects of both these models, creating a structure capable of facilitating access to new vaccines by establishing an entity that pools all relevant </w:t>
      </w:r>
      <w:r w:rsidRPr="00643E50">
        <w:rPr>
          <w:rStyle w:val="StyleUnderline"/>
          <w:highlight w:val="yellow"/>
        </w:rPr>
        <w:t>i</w:t>
      </w:r>
      <w:r w:rsidRPr="004E4DEC">
        <w:rPr>
          <w:rStyle w:val="StyleUnderline"/>
        </w:rPr>
        <w:t xml:space="preserve">ntellectual </w:t>
      </w:r>
      <w:r w:rsidRPr="00643E50">
        <w:rPr>
          <w:rStyle w:val="StyleUnderline"/>
          <w:highlight w:val="yellow"/>
        </w:rPr>
        <w:t>p</w:t>
      </w:r>
      <w:r w:rsidRPr="004E4DEC">
        <w:rPr>
          <w:rStyle w:val="StyleUnderline"/>
        </w:rPr>
        <w:t xml:space="preserve">roperty, </w:t>
      </w:r>
      <w:r w:rsidRPr="00643E50">
        <w:rPr>
          <w:rStyle w:val="StyleUnderline"/>
          <w:highlight w:val="yellow"/>
        </w:rPr>
        <w:t>tech</w:t>
      </w:r>
      <w:r w:rsidRPr="004E4DEC">
        <w:rPr>
          <w:rStyle w:val="StyleUnderline"/>
        </w:rPr>
        <w:t>nology</w:t>
      </w:r>
      <w:r w:rsidRPr="00643E50">
        <w:rPr>
          <w:rStyle w:val="StyleUnderline"/>
          <w:highlight w:val="yellow"/>
        </w:rPr>
        <w:t>, and know-how</w:t>
      </w:r>
      <w:r w:rsidRPr="00DB03FA">
        <w:rPr>
          <w:rStyle w:val="StyleUnderline"/>
        </w:rPr>
        <w:t xml:space="preserve">: an </w:t>
      </w:r>
      <w:r w:rsidRPr="004E4DEC">
        <w:rPr>
          <w:rStyle w:val="StyleUnderline"/>
        </w:rPr>
        <w:t xml:space="preserve">IPTK </w:t>
      </w:r>
      <w:r w:rsidRPr="00643E50">
        <w:rPr>
          <w:rStyle w:val="StyleUnderline"/>
          <w:highlight w:val="yellow"/>
        </w:rPr>
        <w:t>bank</w:t>
      </w:r>
      <w:r w:rsidRPr="00DB03FA">
        <w:rPr>
          <w:sz w:val="14"/>
        </w:rPr>
        <w:t xml:space="preserve">. An IPTK bank </w:t>
      </w:r>
      <w:r w:rsidRPr="00643E50">
        <w:rPr>
          <w:rStyle w:val="StyleUnderline"/>
          <w:highlight w:val="yellow"/>
        </w:rPr>
        <w:t>would bring</w:t>
      </w:r>
      <w:r w:rsidRPr="00DB03FA">
        <w:rPr>
          <w:rStyle w:val="StyleUnderline"/>
        </w:rPr>
        <w:t xml:space="preserve"> together the </w:t>
      </w:r>
      <w:r w:rsidRPr="004E4DEC">
        <w:rPr>
          <w:rStyle w:val="StyleUnderline"/>
        </w:rPr>
        <w:t xml:space="preserve">necessary </w:t>
      </w:r>
      <w:r w:rsidRPr="00643E50">
        <w:rPr>
          <w:rStyle w:val="StyleUnderline"/>
          <w:highlight w:val="yellow"/>
        </w:rPr>
        <w:t>i</w:t>
      </w:r>
      <w:r w:rsidRPr="004E4DEC">
        <w:rPr>
          <w:rStyle w:val="StyleUnderline"/>
        </w:rPr>
        <w:t>ntellectual</w:t>
      </w:r>
      <w:r w:rsidRPr="00643E50">
        <w:rPr>
          <w:rStyle w:val="StyleUnderline"/>
          <w:highlight w:val="yellow"/>
        </w:rPr>
        <w:t xml:space="preserve"> p</w:t>
      </w:r>
      <w:r w:rsidRPr="004E4DEC">
        <w:rPr>
          <w:rStyle w:val="StyleUnderline"/>
        </w:rPr>
        <w:t>roperty</w:t>
      </w:r>
      <w:r w:rsidRPr="00643E50">
        <w:rPr>
          <w:rStyle w:val="StyleUnderline"/>
          <w:highlight w:val="yellow"/>
        </w:rPr>
        <w:t xml:space="preserve"> rights, manufacturing </w:t>
      </w:r>
      <w:r w:rsidRPr="004E4DEC">
        <w:rPr>
          <w:rStyle w:val="StyleUnderline"/>
        </w:rPr>
        <w:t xml:space="preserve">process </w:t>
      </w:r>
      <w:r w:rsidRPr="00643E50">
        <w:rPr>
          <w:rStyle w:val="StyleUnderline"/>
          <w:highlight w:val="yellow"/>
        </w:rPr>
        <w:t>info</w:t>
      </w:r>
      <w:r w:rsidRPr="004E4DEC">
        <w:rPr>
          <w:rStyle w:val="StyleUnderline"/>
        </w:rPr>
        <w:t>rmation</w:t>
      </w:r>
      <w:r w:rsidRPr="00643E50">
        <w:rPr>
          <w:rStyle w:val="StyleUnderline"/>
          <w:highlight w:val="yellow"/>
        </w:rPr>
        <w:t xml:space="preserve">, know-how, and </w:t>
      </w:r>
      <w:r w:rsidRPr="004E4DEC">
        <w:rPr>
          <w:rStyle w:val="StyleUnderline"/>
        </w:rPr>
        <w:t xml:space="preserve">regulatory </w:t>
      </w:r>
      <w:r w:rsidRPr="00643E50">
        <w:rPr>
          <w:rStyle w:val="StyleUnderline"/>
          <w:highlight w:val="yellow"/>
        </w:rPr>
        <w:t>expertise</w:t>
      </w:r>
      <w:r w:rsidRPr="00DB03FA">
        <w:rPr>
          <w:rStyle w:val="StyleUnderline"/>
        </w:rPr>
        <w:t xml:space="preserve"> into a single platform </w:t>
      </w:r>
      <w:r w:rsidRPr="00643E50">
        <w:rPr>
          <w:rStyle w:val="StyleUnderline"/>
          <w:highlight w:val="yellow"/>
        </w:rPr>
        <w:t>that could</w:t>
      </w:r>
      <w:r w:rsidRPr="00DB03FA">
        <w:rPr>
          <w:rStyle w:val="StyleUnderline"/>
        </w:rPr>
        <w:t xml:space="preserve"> be licensed as a package with associated training module</w:t>
      </w:r>
      <w:r w:rsidRPr="00DB03FA">
        <w:rPr>
          <w:sz w:val="14"/>
        </w:rPr>
        <w:t xml:space="preserve">s; it could also </w:t>
      </w:r>
      <w:r w:rsidRPr="004E4DEC">
        <w:rPr>
          <w:rStyle w:val="StyleUnderline"/>
        </w:rPr>
        <w:t xml:space="preserve">offer </w:t>
      </w:r>
      <w:r w:rsidRPr="00643E50">
        <w:rPr>
          <w:rStyle w:val="StyleUnderline"/>
          <w:highlight w:val="yellow"/>
        </w:rPr>
        <w:t>assist</w:t>
      </w:r>
      <w:r w:rsidRPr="004E4DEC">
        <w:rPr>
          <w:rStyle w:val="StyleUnderline"/>
        </w:rPr>
        <w:t>ance</w:t>
      </w:r>
      <w:r w:rsidRPr="00643E50">
        <w:rPr>
          <w:rStyle w:val="StyleUnderline"/>
          <w:highlight w:val="yellow"/>
        </w:rPr>
        <w:t xml:space="preserve"> in navigating vaccine registration</w:t>
      </w:r>
      <w:r w:rsidRPr="00DB03FA">
        <w:rPr>
          <w:rStyle w:val="StyleUnderline"/>
        </w:rPr>
        <w:t xml:space="preserve"> with national regulatory authorities.</w:t>
      </w:r>
      <w:r w:rsidRPr="00DB03FA">
        <w:rPr>
          <w:sz w:val="14"/>
        </w:rPr>
        <w:t xml:space="preserve"> A licensing approach similar to that used by the MPP would be employed to address intellectual property barriers by creating a structure whereby the </w:t>
      </w:r>
      <w:r w:rsidRPr="00643E50">
        <w:rPr>
          <w:rStyle w:val="StyleUnderline"/>
          <w:highlight w:val="yellow"/>
        </w:rPr>
        <w:t>patented tech</w:t>
      </w:r>
      <w:r w:rsidRPr="004E4DEC">
        <w:rPr>
          <w:rStyle w:val="StyleUnderline"/>
        </w:rPr>
        <w:t xml:space="preserve">nology </w:t>
      </w:r>
      <w:r w:rsidRPr="00643E50">
        <w:rPr>
          <w:rStyle w:val="StyleUnderline"/>
          <w:highlight w:val="yellow"/>
        </w:rPr>
        <w:t>could be disseminated to multiple DCVM</w:t>
      </w:r>
      <w:r w:rsidRPr="00DB03FA">
        <w:rPr>
          <w:rStyle w:val="StyleUnderline"/>
        </w:rPr>
        <w:t>s</w:t>
      </w:r>
      <w:r w:rsidRPr="00DB03FA">
        <w:rPr>
          <w:sz w:val="14"/>
        </w:rPr>
        <w:t xml:space="preserve">, each paying royalties to the patent holder. The manufacturing process information, know-how, and regulatory expertise would be brought together through the organization hosting the IPTK bank, which would closely mirror the organizational model of the WHO technology transfer hub. Barriers to Creation of the Proposed Banks Funding, inevitably, will be a major barrier to the creation of IPTK banks. IPTK banks would </w:t>
      </w:r>
      <w:r w:rsidRPr="00DB03FA">
        <w:rPr>
          <w:rStyle w:val="StyleUnderline"/>
        </w:rPr>
        <w:t>require an initial period of funding in order to acquire and then disseminate the vaccine technology</w:t>
      </w:r>
      <w:r w:rsidRPr="00DB03FA">
        <w:rPr>
          <w:sz w:val="14"/>
        </w:rPr>
        <w:t xml:space="preserve">. Once a critical mass of DVCMs began producing the vaccine, however, provision of affordable vaccines would be self-sustaining, with reliance on market forces to ensure appropriate price declines. IPTK banks thus would not be as subject to the vagaries of sustained donor funding as organizations like GAVI, but would rather need to raise enough money to support the initial acquisition and dispersal period for each new vaccine technology. Given that projected spending on new vaccines necessary to achieve the GVAP goals is estimated at nearly US $30 billion, it may ultimately be more cost-effective to invest in upstream mechanisms to rapidly achieve sustained price reductions for new vaccines. The </w:t>
      </w:r>
      <w:r w:rsidRPr="004E4DEC">
        <w:rPr>
          <w:rStyle w:val="StyleUnderline"/>
        </w:rPr>
        <w:t xml:space="preserve">greatest barrier to the creation of IPTK banks is the </w:t>
      </w:r>
      <w:r w:rsidRPr="00643E50">
        <w:rPr>
          <w:rStyle w:val="StyleUnderline"/>
          <w:highlight w:val="yellow"/>
        </w:rPr>
        <w:t>need for close cooperation with innovator companies</w:t>
      </w:r>
      <w:r w:rsidRPr="00DB03FA">
        <w:rPr>
          <w:rStyle w:val="StyleUnderline"/>
        </w:rPr>
        <w:t>.</w:t>
      </w:r>
      <w:r w:rsidRPr="00DB03FA">
        <w:rPr>
          <w:sz w:val="14"/>
        </w:rPr>
        <w:t xml:space="preserve"> Fundamentally, </w:t>
      </w:r>
      <w:r w:rsidRPr="00DB03FA">
        <w:rPr>
          <w:rStyle w:val="StyleUnderline"/>
        </w:rPr>
        <w:t xml:space="preserve">engaging with an IPTK bank would be </w:t>
      </w:r>
      <w:r w:rsidRPr="00643E50">
        <w:rPr>
          <w:rStyle w:val="StyleUnderline"/>
          <w:highlight w:val="yellow"/>
        </w:rPr>
        <w:t>similar to the tech</w:t>
      </w:r>
      <w:r w:rsidRPr="00DB03FA">
        <w:rPr>
          <w:rStyle w:val="StyleUnderline"/>
        </w:rPr>
        <w:t xml:space="preserve">nology </w:t>
      </w:r>
      <w:r w:rsidRPr="00643E50">
        <w:rPr>
          <w:rStyle w:val="StyleUnderline"/>
          <w:highlight w:val="yellow"/>
        </w:rPr>
        <w:t>transfer arrangements that m</w:t>
      </w:r>
      <w:r w:rsidRPr="004E4DEC">
        <w:rPr>
          <w:rStyle w:val="StyleUnderline"/>
        </w:rPr>
        <w:t>ulti</w:t>
      </w:r>
      <w:r w:rsidRPr="00643E50">
        <w:rPr>
          <w:rStyle w:val="StyleUnderline"/>
          <w:highlight w:val="yellow"/>
        </w:rPr>
        <w:t>n</w:t>
      </w:r>
      <w:r w:rsidRPr="004E4DEC">
        <w:rPr>
          <w:rStyle w:val="StyleUnderline"/>
        </w:rPr>
        <w:t>ational pharmaceutical</w:t>
      </w:r>
      <w:r w:rsidRPr="00DB03FA">
        <w:rPr>
          <w:rStyle w:val="StyleUnderline"/>
        </w:rPr>
        <w:t xml:space="preserve"> </w:t>
      </w:r>
      <w:r w:rsidRPr="00643E50">
        <w:rPr>
          <w:rStyle w:val="StyleUnderline"/>
          <w:highlight w:val="yellow"/>
        </w:rPr>
        <w:t>c</w:t>
      </w:r>
      <w:r w:rsidRPr="004E4DEC">
        <w:rPr>
          <w:rStyle w:val="StyleUnderline"/>
        </w:rPr>
        <w:t>ompanie</w:t>
      </w:r>
      <w:r w:rsidRPr="00643E50">
        <w:rPr>
          <w:rStyle w:val="StyleUnderline"/>
          <w:highlight w:val="yellow"/>
        </w:rPr>
        <w:t>s frequently enter</w:t>
      </w:r>
      <w:r w:rsidRPr="00DB03FA">
        <w:rPr>
          <w:rStyle w:val="StyleUnderline"/>
        </w:rPr>
        <w:t xml:space="preserve"> into with individual DCVMs</w:t>
      </w:r>
      <w:r w:rsidRPr="00DB03FA">
        <w:rPr>
          <w:sz w:val="14"/>
        </w:rPr>
        <w:t xml:space="preserve"> to expand their regional vaccine production and distribution. The major departures from a traditional technology transfer agreement would include licensing terms that allow the IPTK bank to grant nonexclusive licenses to multiple DCVMs and the transfer of technology to a hub organization at a publicly funded institution rather than directly to a DCVM. Because an IPTK bank strategy depends on significant involvement from innovator companies, creating appropriate conditions that incentivize their participation is key to the success of this model. Engagement With Innovator Companies Multinational pharmaceutical companies frequently </w:t>
      </w:r>
      <w:r w:rsidRPr="00DB03FA">
        <w:rPr>
          <w:rStyle w:val="StyleUnderline"/>
        </w:rPr>
        <w:t>engage in successful technology transfer with DCVMs</w:t>
      </w:r>
      <w:r w:rsidRPr="00DB03FA">
        <w:rPr>
          <w:sz w:val="14"/>
        </w:rPr>
        <w:t xml:space="preserve">, and this trend appears to be growing. According to an International Federation of Pharmaceutical Manufacturers and Associations (IFPMA) spokesperson, Technology transfer in medicines and vaccines were growing rapidly in the past decade, benefiting both pharmaceutical companies and the health of recipient countries’ population alike.51 In fact, so much interest has developed around this topic that the IFPMA recently issued a research paper titled “Technology Transfer: a Collaborative Approach to Improve Global Health—the R&amp;D Pharmaceutical Industry Experience.” In addition to providing numerous case studies of technology transfer partnerships, the paper identified 8 conditions that the pharmaceutical industry considers necessary for successful technology transfer relationships: a viable and accessible local market, political stability and good economic governance, clear economic development priorities, adherence to high regulatory standards, availability of skilled workers, adequate capital markets, strong intellectual property rights and effective enforcement, and a high-quality relationship between industry and government, and their ability to work together effectively for long periods of time. An IPTK bank as a technology partner would fulfill most of these criteria. The fact that an IPTK bank would almost certainly be based in a high-income country would also address a number of these issues. In this context, there should be relatively little concern over issues such as political stability and good economic governance, and most industrialized-country governments are generally considered to have relatively good relationships with industry and a long history of working together effectively. These conditions may not be guaranteed to the same degree in all countries that receive technology from an IPTK bank, but that risk would not be directly borne by the company and would be distributed over multiple potential technology partners. In addition, high-income countries generally have well-established systems of strong intellectual property rights with effective enforcement. Again, this may or may not be true to the same extent in all countries that are recipients of IPTK bank technology; however, industry has already shown itself willing to discuss licensing arrangements with the MPP that would involve licensing intellectual property rights to a central organization, which would then provide nonexclusive licenses to multiple other entities in countries that may not have similarly strong enforcement of intellectual property rights. Regarding access to viable local markets, although the IPTK bank itself would not directly have such access, licenses would be granted only to partners with </w:t>
      </w:r>
      <w:r w:rsidRPr="00DB03FA">
        <w:rPr>
          <w:sz w:val="14"/>
        </w:rPr>
        <w:lastRenderedPageBreak/>
        <w:t xml:space="preserve">demonstrable access to local markets large enough to achieve economies of scale such that significant price reductions could be generated (as occurs with the MPP). Finally, if the IPTK bank is based at an institution such as the Netherlands Vaccine Institute or the International Vaccine Institute, availability of skilled workers should be more than adequate. Basing the IPTK bank within such organizations would provide a strong base of experience in adherence to high regulatory standards that would be passed on to IPTK bank technology recipients. Overall, IPTK banks would fulfill the criteria that the IFPMA has identified as being critical to the decision of multinational pharmaceutical companies to engage with a technology transfer partner. The major departure from the technology transfer arrangements described in the IFPMA report would be use of a licensing covering all necessary intellectual property modeled on the MPP licenses rather than the traditional sublicense negotiated between pharmaceutical companies and their technology partners. Companies have demonstrated their willingness to enter into negotiations involving such licenses with the MPP, providing a precedent that this may not present an insurmountable barrier to companies engaging in technology transfer agreements with an IPTK bank. Although an </w:t>
      </w:r>
      <w:r w:rsidRPr="00643E50">
        <w:rPr>
          <w:rStyle w:val="StyleUnderline"/>
          <w:highlight w:val="yellow"/>
        </w:rPr>
        <w:t>IPTK</w:t>
      </w:r>
      <w:r w:rsidRPr="00DB03FA">
        <w:rPr>
          <w:rStyle w:val="StyleUnderline"/>
        </w:rPr>
        <w:t xml:space="preserve"> </w:t>
      </w:r>
      <w:r w:rsidRPr="00643E50">
        <w:rPr>
          <w:rStyle w:val="StyleUnderline"/>
          <w:highlight w:val="yellow"/>
        </w:rPr>
        <w:t>bank</w:t>
      </w:r>
      <w:r w:rsidRPr="00DB03FA">
        <w:rPr>
          <w:sz w:val="14"/>
        </w:rPr>
        <w:t xml:space="preserve"> would require a high degree of commitment and cooperation from innovator companies, it seems possible that </w:t>
      </w:r>
      <w:r w:rsidRPr="00643E50">
        <w:rPr>
          <w:rStyle w:val="StyleUnderline"/>
          <w:highlight w:val="yellow"/>
        </w:rPr>
        <w:t>industry</w:t>
      </w:r>
      <w:r w:rsidRPr="00DB03FA">
        <w:rPr>
          <w:sz w:val="14"/>
        </w:rPr>
        <w:t xml:space="preserve"> might be </w:t>
      </w:r>
      <w:r w:rsidRPr="00643E50">
        <w:rPr>
          <w:rStyle w:val="StyleUnderline"/>
          <w:highlight w:val="yellow"/>
        </w:rPr>
        <w:t>willing to</w:t>
      </w:r>
      <w:r w:rsidRPr="00DB03FA">
        <w:rPr>
          <w:sz w:val="14"/>
        </w:rPr>
        <w:t xml:space="preserve"> consider engaging in discussion regarding this approach to </w:t>
      </w:r>
      <w:r w:rsidRPr="00643E50">
        <w:rPr>
          <w:rStyle w:val="StyleUnderline"/>
          <w:highlight w:val="yellow"/>
        </w:rPr>
        <w:t>expand</w:t>
      </w:r>
      <w:r w:rsidRPr="00DB03FA">
        <w:rPr>
          <w:rStyle w:val="StyleUnderline"/>
        </w:rPr>
        <w:t xml:space="preserve">ing </w:t>
      </w:r>
      <w:r w:rsidRPr="00643E50">
        <w:rPr>
          <w:rStyle w:val="StyleUnderline"/>
          <w:highlight w:val="yellow"/>
        </w:rPr>
        <w:t>vaccine access</w:t>
      </w:r>
      <w:r w:rsidRPr="00DB03FA">
        <w:rPr>
          <w:sz w:val="14"/>
        </w:rPr>
        <w:t xml:space="preserve">. </w:t>
      </w:r>
    </w:p>
    <w:p w14:paraId="50C1E8A9" w14:textId="0D63CF71" w:rsidR="009E690A" w:rsidRDefault="009E690A" w:rsidP="009E690A">
      <w:pPr>
        <w:pStyle w:val="Heading2"/>
      </w:pPr>
      <w:r>
        <w:lastRenderedPageBreak/>
        <w:t>Off</w:t>
      </w:r>
    </w:p>
    <w:p w14:paraId="7E72159A" w14:textId="77777777" w:rsidR="009E690A" w:rsidRDefault="009E690A" w:rsidP="009E690A">
      <w:pPr>
        <w:pStyle w:val="Heading3"/>
      </w:pPr>
      <w:r>
        <w:lastRenderedPageBreak/>
        <w:t>TRIPs Waiver</w:t>
      </w:r>
    </w:p>
    <w:p w14:paraId="79B3A389" w14:textId="77777777" w:rsidR="009E690A" w:rsidRDefault="009E690A" w:rsidP="009E690A">
      <w:pPr>
        <w:pStyle w:val="Heading4"/>
      </w:pPr>
      <w:r>
        <w:t>Biotech is the new frontier; America is ahead but China is dangerously close</w:t>
      </w:r>
    </w:p>
    <w:p w14:paraId="7B95C2DD" w14:textId="77777777" w:rsidR="009E690A" w:rsidRPr="0001721A" w:rsidRDefault="009E690A" w:rsidP="009E690A">
      <w:r w:rsidRPr="0001721A">
        <w:rPr>
          <w:rStyle w:val="Style13ptBold"/>
        </w:rPr>
        <w:t>Gupta 6/11</w:t>
      </w:r>
      <w:r>
        <w:t xml:space="preserve"> [Gaurav Gupta, Biotech Investor, Founder of Ascendant </w:t>
      </w:r>
      <w:proofErr w:type="spellStart"/>
      <w:r>
        <w:t>BioCapital</w:t>
      </w:r>
      <w:proofErr w:type="spellEnd"/>
      <w:r>
        <w:t xml:space="preserve">, a life science investment firm based in New York. Previously, Gaurav worked at </w:t>
      </w:r>
      <w:proofErr w:type="spellStart"/>
      <w:r>
        <w:t>OrbiMed</w:t>
      </w:r>
      <w:proofErr w:type="spellEnd"/>
      <w:r>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3B61A17B" w14:textId="77777777" w:rsidR="009E690A" w:rsidRPr="0001721A" w:rsidRDefault="009E690A" w:rsidP="009E690A">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19"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20"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2B7CB5A4" w14:textId="77777777" w:rsidR="009E690A" w:rsidRPr="0001721A" w:rsidRDefault="009E690A" w:rsidP="009E690A">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6A5112C4" w14:textId="77777777" w:rsidR="009E690A" w:rsidRPr="0001721A" w:rsidRDefault="009E690A" w:rsidP="009E690A">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4349E044" w14:textId="77777777" w:rsidR="009E690A" w:rsidRPr="0001721A" w:rsidRDefault="009E690A" w:rsidP="009E690A">
      <w:pPr>
        <w:rPr>
          <w:rStyle w:val="Emphasis"/>
        </w:rPr>
      </w:pPr>
      <w:r w:rsidRPr="0001721A">
        <w:rPr>
          <w:rStyle w:val="StyleUnderline"/>
        </w:rPr>
        <w:t>From 2016 to 2020, the market capitalization of all Chinese biopharma companies increased exponentially from </w:t>
      </w:r>
      <w:hyperlink r:id="rId21" w:tgtFrame="_blank" w:history="1">
        <w:r w:rsidRPr="0001721A">
          <w:rPr>
            <w:rStyle w:val="StyleUnderline"/>
          </w:rPr>
          <w:t>$1 billion to over $200 billion</w:t>
        </w:r>
      </w:hyperlink>
      <w:r w:rsidRPr="0001721A">
        <w:t xml:space="preserve">. </w:t>
      </w:r>
      <w:r w:rsidRPr="0001721A">
        <w:rPr>
          <w:rStyle w:val="Emphasis"/>
        </w:rPr>
        <w:t>China saw over </w:t>
      </w:r>
      <w:hyperlink r:id="rId22"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042D5C3C" w14:textId="77777777" w:rsidR="009E690A" w:rsidRPr="0001721A" w:rsidRDefault="009E690A" w:rsidP="009E690A">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at the same time that China is opening its market to innovative new products, then we will see </w:t>
      </w:r>
      <w:r w:rsidRPr="0001721A">
        <w:lastRenderedPageBreak/>
        <w:t>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5B3820DE" w14:textId="77777777" w:rsidR="009E690A" w:rsidRPr="0001721A" w:rsidRDefault="009E690A" w:rsidP="009E690A">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1351D1E6" w14:textId="77777777" w:rsidR="009E690A" w:rsidRPr="0001721A" w:rsidRDefault="009E690A" w:rsidP="009E690A">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23" w:tgtFrame="_blank" w:history="1">
        <w:r w:rsidRPr="0001721A">
          <w:rPr>
            <w:rStyle w:val="Hyperlink"/>
          </w:rPr>
          <w:t>contravention</w:t>
        </w:r>
      </w:hyperlink>
      <w:r w:rsidRPr="0001721A">
        <w:t> of international standards, and the U.S. national security community believes China is </w:t>
      </w:r>
      <w:hyperlink r:id="rId24"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44EE1196" w14:textId="77777777" w:rsidR="009E690A" w:rsidRPr="00530471" w:rsidRDefault="009E690A" w:rsidP="009E690A"/>
    <w:p w14:paraId="7C2587B2" w14:textId="77777777" w:rsidR="009E690A" w:rsidRDefault="009E690A" w:rsidP="009E690A">
      <w:pPr>
        <w:pStyle w:val="Heading4"/>
      </w:pPr>
      <w:r>
        <w:t xml:space="preserve">TRIPs waiver </w:t>
      </w:r>
      <w:r w:rsidRPr="00C84C13">
        <w:rPr>
          <w:u w:val="single"/>
        </w:rPr>
        <w:t>undermines the innovation ecosystem</w:t>
      </w:r>
    </w:p>
    <w:p w14:paraId="46D3C08F" w14:textId="77777777" w:rsidR="009E690A" w:rsidRPr="00C84C13" w:rsidRDefault="009E690A" w:rsidP="009E690A">
      <w:pPr>
        <w:rPr>
          <w:sz w:val="16"/>
          <w:szCs w:val="18"/>
        </w:rPr>
      </w:pPr>
      <w:r w:rsidRPr="00130A7B">
        <w:rPr>
          <w:b/>
          <w:bCs/>
          <w:sz w:val="24"/>
          <w:szCs w:val="28"/>
        </w:rPr>
        <w:t>Pitts 5/21</w:t>
      </w:r>
      <w:r w:rsidRPr="00130A7B">
        <w:t xml:space="preserve"> </w:t>
      </w:r>
      <w:r w:rsidRPr="00130A7B">
        <w:rPr>
          <w:sz w:val="16"/>
          <w:szCs w:val="18"/>
        </w:rPr>
        <w:t xml:space="preserve">[Peter J. Pitts, a former associate commissioner of the FDA, is president of the Center for Medicine in the Public Interest. Robert </w:t>
      </w:r>
      <w:proofErr w:type="spellStart"/>
      <w:r w:rsidRPr="00130A7B">
        <w:rPr>
          <w:sz w:val="16"/>
          <w:szCs w:val="18"/>
        </w:rPr>
        <w:t>Popovian</w:t>
      </w:r>
      <w:proofErr w:type="spellEnd"/>
      <w:r w:rsidRPr="00130A7B">
        <w:rPr>
          <w:sz w:val="16"/>
          <w:szCs w:val="18"/>
        </w:rPr>
        <w:t xml:space="preserve"> is the chief science policy officer of the Global Healthy Living Foundation and a senior health policy fellow at the Progressive Policy Institute. Wayne </w:t>
      </w:r>
      <w:proofErr w:type="spellStart"/>
      <w:r w:rsidRPr="00130A7B">
        <w:rPr>
          <w:sz w:val="16"/>
          <w:szCs w:val="18"/>
        </w:rPr>
        <w:t>Winegarden</w:t>
      </w:r>
      <w:proofErr w:type="spellEnd"/>
      <w:r w:rsidRPr="00130A7B">
        <w:rPr>
          <w:sz w:val="16"/>
          <w:szCs w:val="18"/>
        </w:rPr>
        <w:t xml:space="preserve">, Ph.D., directs the Center for Medical Economics and Innovation at the Pacific Research Institute. 5-5-2021, PRI Center for Medical Economics And Innovation “Waiving Covid-19 Vaccine Patents Is a Bad Idea and Sets a Dangerous Precedent”, 5-21-2021, </w:t>
      </w:r>
      <w:hyperlink r:id="rId25" w:history="1">
        <w:r w:rsidRPr="00130A7B">
          <w:rPr>
            <w:rStyle w:val="Hyperlink"/>
            <w:sz w:val="16"/>
            <w:szCs w:val="18"/>
          </w:rPr>
          <w:t>https://medecon.org/waiving-covid-19-vaccine-patents-is-a-bad-idea-and-sets-a-dangerous-precedent/</w:t>
        </w:r>
      </w:hyperlink>
      <w:r w:rsidRPr="00130A7B">
        <w:rPr>
          <w:sz w:val="16"/>
          <w:szCs w:val="18"/>
        </w:rPr>
        <w:t xml:space="preserve">  ]//</w:t>
      </w:r>
      <w:proofErr w:type="spellStart"/>
      <w:r w:rsidRPr="00130A7B">
        <w:rPr>
          <w:sz w:val="16"/>
          <w:szCs w:val="18"/>
        </w:rPr>
        <w:t>AAli</w:t>
      </w:r>
      <w:proofErr w:type="spellEnd"/>
    </w:p>
    <w:p w14:paraId="448F0265" w14:textId="77777777" w:rsidR="009E690A" w:rsidRDefault="009E690A" w:rsidP="009E690A">
      <w:pPr>
        <w:rPr>
          <w:sz w:val="16"/>
        </w:rPr>
      </w:pPr>
      <w:r w:rsidRPr="00C84C13">
        <w:rPr>
          <w:sz w:val="16"/>
        </w:rPr>
        <w:t>Nor is such a process going to produce faster results. Historically, under compulsory rather than voluntary licensing arrangements, it has taken even legitimate generic manufacturers years to receive the formulas, work out logistical challenges, and scale up production. In one case of compulsory licensing, it took over four years to bring a generic AIDS drug to Rwanda. The World Health Organization regularly publishes a list of “</w:t>
      </w:r>
      <w:r w:rsidRPr="00C84C13">
        <w:rPr>
          <w:rStyle w:val="StyleUnderline"/>
          <w:highlight w:val="yellow"/>
        </w:rPr>
        <w:t>essential” medications</w:t>
      </w:r>
      <w:r w:rsidRPr="00C84C13">
        <w:rPr>
          <w:sz w:val="16"/>
        </w:rPr>
        <w:t xml:space="preserve">, the vast majority of which </w:t>
      </w:r>
      <w:r w:rsidRPr="00C84C13">
        <w:rPr>
          <w:rStyle w:val="StyleUnderline"/>
          <w:highlight w:val="yellow"/>
        </w:rPr>
        <w:t>patent protections have long expired</w:t>
      </w:r>
      <w:r w:rsidRPr="00C84C13">
        <w:rPr>
          <w:sz w:val="16"/>
        </w:rPr>
        <w:t xml:space="preserve">. </w:t>
      </w:r>
      <w:r w:rsidRPr="00C84C13">
        <w:rPr>
          <w:rStyle w:val="StyleUnderline"/>
          <w:highlight w:val="yellow"/>
        </w:rPr>
        <w:t xml:space="preserve">Any generic manufacturer can </w:t>
      </w:r>
      <w:r w:rsidRPr="00C84C13">
        <w:rPr>
          <w:rStyle w:val="StyleUnderline"/>
        </w:rPr>
        <w:t xml:space="preserve">therefore set itself up </w:t>
      </w:r>
      <w:r w:rsidRPr="00C84C13">
        <w:rPr>
          <w:rStyle w:val="StyleUnderline"/>
          <w:highlight w:val="yellow"/>
        </w:rPr>
        <w:t>produc</w:t>
      </w:r>
      <w:r w:rsidRPr="00C84C13">
        <w:rPr>
          <w:rStyle w:val="StyleUnderline"/>
        </w:rPr>
        <w:t xml:space="preserve">ing </w:t>
      </w:r>
      <w:r w:rsidRPr="00C84C13">
        <w:rPr>
          <w:rStyle w:val="StyleUnderline"/>
          <w:highlight w:val="yellow"/>
        </w:rPr>
        <w:t>them</w:t>
      </w:r>
      <w:r w:rsidRPr="00C84C13">
        <w:rPr>
          <w:sz w:val="16"/>
        </w:rPr>
        <w:t xml:space="preserve">. Yet the WHO reports that availability of these medicines in many parts of the developing world remains spotty, at best. The quality of many of these essential medicines is also questionable. Yet none of the drugs on the WHO list are in the same universe of complexity as the Covid-19 vaccines. The patent system is not the problem here. But, some ask, why should private companies enjoy the property rights to innovation driven by government funding? This question likewise misses the mark. </w:t>
      </w:r>
      <w:r w:rsidRPr="00C84C13">
        <w:rPr>
          <w:rStyle w:val="StyleUnderline"/>
        </w:rPr>
        <w:t>In a study of 478 drugs less than 10 percent had a public-sector patent associated with it.</w:t>
      </w:r>
      <w:r>
        <w:rPr>
          <w:rStyle w:val="StyleUnderline"/>
        </w:rPr>
        <w:t xml:space="preserve"> </w:t>
      </w:r>
      <w:r w:rsidRPr="00C84C13">
        <w:rPr>
          <w:sz w:val="16"/>
        </w:rPr>
        <w:t xml:space="preserve">While providing no gain, compulsory licensing promises lots of pain. </w:t>
      </w:r>
      <w:r w:rsidRPr="00C84C13">
        <w:rPr>
          <w:rStyle w:val="StyleUnderline"/>
          <w:highlight w:val="yellow"/>
        </w:rPr>
        <w:t>Shunting</w:t>
      </w:r>
      <w:r w:rsidRPr="00C84C13">
        <w:rPr>
          <w:rStyle w:val="StyleUnderline"/>
        </w:rPr>
        <w:t xml:space="preserve"> aside </w:t>
      </w:r>
      <w:r w:rsidRPr="00C84C13">
        <w:rPr>
          <w:rStyle w:val="StyleUnderline"/>
          <w:highlight w:val="yellow"/>
        </w:rPr>
        <w:t>patent and i</w:t>
      </w:r>
      <w:r w:rsidRPr="00C84C13">
        <w:rPr>
          <w:rStyle w:val="StyleUnderline"/>
        </w:rPr>
        <w:t xml:space="preserve">ntellectual </w:t>
      </w:r>
      <w:r w:rsidRPr="00C84C13">
        <w:rPr>
          <w:rStyle w:val="StyleUnderline"/>
          <w:highlight w:val="yellow"/>
        </w:rPr>
        <w:t>p</w:t>
      </w:r>
      <w:r w:rsidRPr="00C84C13">
        <w:rPr>
          <w:rStyle w:val="StyleUnderline"/>
        </w:rPr>
        <w:t xml:space="preserve">roperty </w:t>
      </w:r>
      <w:r w:rsidRPr="00C84C13">
        <w:rPr>
          <w:rStyle w:val="StyleUnderline"/>
          <w:highlight w:val="yellow"/>
        </w:rPr>
        <w:t>rights sends a dangerous signal to innovative biopharma</w:t>
      </w:r>
      <w:r w:rsidRPr="00C84C13">
        <w:rPr>
          <w:rStyle w:val="StyleUnderline"/>
        </w:rPr>
        <w:t xml:space="preserve">ceutical </w:t>
      </w:r>
      <w:r w:rsidRPr="00C84C13">
        <w:rPr>
          <w:rStyle w:val="StyleUnderline"/>
          <w:highlight w:val="yellow"/>
        </w:rPr>
        <w:t xml:space="preserve">companies and </w:t>
      </w:r>
      <w:r w:rsidRPr="00C84C13">
        <w:rPr>
          <w:rStyle w:val="StyleUnderline"/>
        </w:rPr>
        <w:t xml:space="preserve">their </w:t>
      </w:r>
      <w:r w:rsidRPr="00C84C13">
        <w:rPr>
          <w:rStyle w:val="StyleUnderline"/>
          <w:highlight w:val="yellow"/>
        </w:rPr>
        <w:t>investors</w:t>
      </w:r>
      <w:r w:rsidRPr="00C84C13">
        <w:rPr>
          <w:rStyle w:val="StyleUnderline"/>
        </w:rPr>
        <w:t xml:space="preserve">. </w:t>
      </w:r>
      <w:r w:rsidRPr="00C84C13">
        <w:rPr>
          <w:rStyle w:val="StyleUnderline"/>
          <w:highlight w:val="yellow"/>
        </w:rPr>
        <w:t>Biopharma</w:t>
      </w:r>
      <w:r w:rsidRPr="00C84C13">
        <w:rPr>
          <w:rStyle w:val="StyleUnderline"/>
        </w:rPr>
        <w:t xml:space="preserve">ceutical </w:t>
      </w:r>
      <w:r w:rsidRPr="00C84C13">
        <w:rPr>
          <w:rStyle w:val="StyleUnderline"/>
          <w:highlight w:val="yellow"/>
        </w:rPr>
        <w:t>research</w:t>
      </w:r>
      <w:r w:rsidRPr="00C84C13">
        <w:rPr>
          <w:rStyle w:val="StyleUnderline"/>
        </w:rPr>
        <w:t xml:space="preserve"> is risky. It </w:t>
      </w:r>
      <w:r w:rsidRPr="00C84C13">
        <w:rPr>
          <w:rStyle w:val="StyleUnderline"/>
          <w:highlight w:val="yellow"/>
        </w:rPr>
        <w:t>costs almost $3 billion</w:t>
      </w:r>
      <w:r w:rsidRPr="00C84C13">
        <w:rPr>
          <w:rStyle w:val="StyleUnderline"/>
        </w:rPr>
        <w:t xml:space="preserve">, on average, </w:t>
      </w:r>
      <w:r w:rsidRPr="00C84C13">
        <w:rPr>
          <w:rStyle w:val="StyleUnderline"/>
          <w:highlight w:val="yellow"/>
        </w:rPr>
        <w:t>to bring a single medicine to</w:t>
      </w:r>
      <w:r w:rsidRPr="00C84C13">
        <w:rPr>
          <w:rStyle w:val="StyleUnderline"/>
        </w:rPr>
        <w:t xml:space="preserve"> pharmacy </w:t>
      </w:r>
      <w:r w:rsidRPr="00C84C13">
        <w:rPr>
          <w:rStyle w:val="StyleUnderline"/>
          <w:highlight w:val="yellow"/>
        </w:rPr>
        <w:t>shelves</w:t>
      </w:r>
      <w:r w:rsidRPr="00C84C13">
        <w:rPr>
          <w:rStyle w:val="StyleUnderline"/>
        </w:rPr>
        <w:t>.</w:t>
      </w:r>
      <w:r>
        <w:rPr>
          <w:rStyle w:val="StyleUnderline"/>
        </w:rPr>
        <w:t xml:space="preserve"> </w:t>
      </w:r>
      <w:r w:rsidRPr="00C84C13">
        <w:rPr>
          <w:rStyle w:val="StyleUnderline"/>
          <w:highlight w:val="yellow"/>
        </w:rPr>
        <w:t>Biotech investors take</w:t>
      </w:r>
      <w:r w:rsidRPr="00C84C13">
        <w:rPr>
          <w:rStyle w:val="StyleUnderline"/>
        </w:rPr>
        <w:t xml:space="preserve"> these </w:t>
      </w:r>
      <w:r w:rsidRPr="00C84C13">
        <w:rPr>
          <w:rStyle w:val="StyleUnderline"/>
          <w:highlight w:val="yellow"/>
        </w:rPr>
        <w:t>risks because of strong patent protection like those in the</w:t>
      </w:r>
      <w:r w:rsidRPr="00C84C13">
        <w:rPr>
          <w:rStyle w:val="StyleUnderline"/>
        </w:rPr>
        <w:t xml:space="preserve"> </w:t>
      </w:r>
      <w:r w:rsidRPr="00C84C13">
        <w:rPr>
          <w:rStyle w:val="StyleUnderline"/>
          <w:highlight w:val="yellow"/>
        </w:rPr>
        <w:t>U</w:t>
      </w:r>
      <w:r w:rsidRPr="00C84C13">
        <w:rPr>
          <w:rStyle w:val="StyleUnderline"/>
        </w:rPr>
        <w:t xml:space="preserve">nited </w:t>
      </w:r>
      <w:r w:rsidRPr="00C84C13">
        <w:rPr>
          <w:rStyle w:val="StyleUnderline"/>
          <w:highlight w:val="yellow"/>
        </w:rPr>
        <w:t>S</w:t>
      </w:r>
      <w:r w:rsidRPr="00C84C13">
        <w:rPr>
          <w:rStyle w:val="StyleUnderline"/>
        </w:rPr>
        <w:t xml:space="preserve">tates. </w:t>
      </w:r>
      <w:r w:rsidRPr="00C84C13">
        <w:rPr>
          <w:rStyle w:val="StyleUnderline"/>
          <w:highlight w:val="yellow"/>
        </w:rPr>
        <w:t>Scientists in America</w:t>
      </w:r>
      <w:r w:rsidRPr="00C84C13">
        <w:rPr>
          <w:rStyle w:val="StyleUnderline"/>
        </w:rPr>
        <w:t xml:space="preserve"> now </w:t>
      </w:r>
      <w:r w:rsidRPr="00C84C13">
        <w:rPr>
          <w:rStyle w:val="StyleUnderline"/>
          <w:highlight w:val="yellow"/>
        </w:rPr>
        <w:t>develop over half of all new drugs</w:t>
      </w:r>
      <w:r w:rsidRPr="00C84C13">
        <w:rPr>
          <w:rStyle w:val="StyleUnderline"/>
        </w:rPr>
        <w:t xml:space="preserve"> worldwide.</w:t>
      </w:r>
      <w:r>
        <w:rPr>
          <w:rStyle w:val="StyleUnderline"/>
        </w:rPr>
        <w:t xml:space="preserve"> </w:t>
      </w:r>
      <w:r w:rsidRPr="00C84C13">
        <w:rPr>
          <w:sz w:val="16"/>
        </w:rPr>
        <w:t xml:space="preserve">It’s important to understand the current advocacy for a “temporary” IP waiver. A small but vocal and influential public health policy cohort believes that IP protections are the most significant cause of global healthcare disparities. Their philosophies repeat and reinforce many misconceptions about the problem of improving global access to medicines. The reality is that, in order to save the world, we must all work together as partners. A free-market healthcare paradigm for drug development, although far from perfect, works. A well-appointed armamentarium of Covid-19 diagnostic tools, therapeutics, and vaccines – all invented in under one year, speaks to the power of today’s </w:t>
      </w:r>
      <w:r w:rsidRPr="00C84C13">
        <w:rPr>
          <w:rStyle w:val="StyleUnderline"/>
          <w:highlight w:val="yellow"/>
        </w:rPr>
        <w:t>innovation ecosystem</w:t>
      </w:r>
      <w:r w:rsidRPr="00C84C13">
        <w:rPr>
          <w:sz w:val="16"/>
        </w:rPr>
        <w:t xml:space="preserve">. That </w:t>
      </w:r>
      <w:r w:rsidRPr="00C84C13">
        <w:rPr>
          <w:rStyle w:val="StyleUnderline"/>
        </w:rPr>
        <w:t xml:space="preserve">ecosystem </w:t>
      </w:r>
      <w:r w:rsidRPr="00C84C13">
        <w:rPr>
          <w:rStyle w:val="StyleUnderline"/>
          <w:highlight w:val="yellow"/>
        </w:rPr>
        <w:t>is built on IP protections</w:t>
      </w:r>
      <w:r w:rsidRPr="00C84C13">
        <w:rPr>
          <w:sz w:val="16"/>
          <w:highlight w:val="yellow"/>
        </w:rPr>
        <w:t>.</w:t>
      </w:r>
      <w:r w:rsidRPr="00C84C13">
        <w:rPr>
          <w:sz w:val="16"/>
        </w:rPr>
        <w:t xml:space="preserve"> Right now, under voluntary licensing, global production capacity for Covid vaccines and treatments is expanding and accelerating. A move to nullify IP will not result in a single resident of the developing world getting vaccinated one minute sooner.</w:t>
      </w:r>
    </w:p>
    <w:p w14:paraId="729598D2" w14:textId="77777777" w:rsidR="009E690A" w:rsidRDefault="009E690A" w:rsidP="009E690A">
      <w:pPr>
        <w:pStyle w:val="Heading4"/>
      </w:pPr>
      <w:r>
        <w:t>The plan recapitulates IP to China, destroying competitive advantages</w:t>
      </w:r>
    </w:p>
    <w:p w14:paraId="70149A89" w14:textId="77777777" w:rsidR="009E690A" w:rsidRDefault="009E690A" w:rsidP="009E690A">
      <w:r w:rsidRPr="0001721A">
        <w:rPr>
          <w:rStyle w:val="Style13ptBold"/>
        </w:rPr>
        <w:t>WSJ 5/6</w:t>
      </w:r>
      <w:r>
        <w:t xml:space="preserve"> [Wall Street Journal Editorial Board, WSJ Opinion Philosophy: “</w:t>
      </w:r>
      <w:r w:rsidRPr="0001721A">
        <w:t xml:space="preserve">We speak for free markets and free people, the principles, if you will, marked in the watershed year of 1776 by Thomas Jefferson's </w:t>
      </w:r>
      <w:r w:rsidRPr="0001721A">
        <w:lastRenderedPageBreak/>
        <w:t>Declaration of Independence and Adam Smith's “Wealth of Nations.” So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6179697C" w14:textId="77777777" w:rsidR="009E690A" w:rsidRDefault="009E690A" w:rsidP="009E690A">
      <w:r>
        <w:t>We’ve already criticized President Biden’s bewildering decision Wednesday to endorse a patent waiver for Covid vaccines and therapies. But upon more reflection this may be the single worst presidential economic decision since Nixon’s wage-and-price controls.</w:t>
      </w:r>
    </w:p>
    <w:p w14:paraId="09D0B3A9" w14:textId="77777777" w:rsidR="009E690A" w:rsidRDefault="009E690A" w:rsidP="009E690A">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2689064E" w14:textId="77777777" w:rsidR="009E690A" w:rsidRDefault="009E690A" w:rsidP="009E690A">
      <w:r>
        <w:t>***</w:t>
      </w:r>
    </w:p>
    <w:p w14:paraId="71C3A2BE" w14:textId="77777777" w:rsidR="009E690A" w:rsidRDefault="009E690A" w:rsidP="009E690A">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79474D01" w14:textId="77777777" w:rsidR="009E690A" w:rsidRPr="0001721A" w:rsidRDefault="009E690A" w:rsidP="009E690A">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3F62147A" w14:textId="77777777" w:rsidR="009E690A" w:rsidRDefault="009E690A" w:rsidP="009E690A">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30B86290" w14:textId="77777777" w:rsidR="009E690A" w:rsidRDefault="009E690A" w:rsidP="009E690A">
      <w:r>
        <w:t>Pfizer and BioNTech this week said they aimed to deliver three billion doses this year, up from last summer’s 1.2 billion estimate. Moderna increased its supply forecast for this year to between 800 million and a billion from 600 million. AstraZeneca says it has built a supply network with 25 manufacturing organizations in 15 countries to produce three billion doses this year.</w:t>
      </w:r>
    </w:p>
    <w:p w14:paraId="2CAA0AC7" w14:textId="77777777" w:rsidR="009E690A" w:rsidRDefault="009E690A" w:rsidP="009E690A">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126C2D51" w14:textId="77777777" w:rsidR="009E690A" w:rsidRPr="0001721A" w:rsidRDefault="009E690A" w:rsidP="009E690A">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5B1338AB" w14:textId="77777777" w:rsidR="009E690A" w:rsidRDefault="009E690A" w:rsidP="009E690A">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0B71D376" w14:textId="77777777" w:rsidR="009E690A" w:rsidRPr="0001721A" w:rsidRDefault="009E690A" w:rsidP="009E690A">
      <w:pPr>
        <w:rPr>
          <w:rStyle w:val="StyleUnderline"/>
        </w:rPr>
      </w:pPr>
      <w:r>
        <w:lastRenderedPageBreak/>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28CA1974" w14:textId="77777777" w:rsidR="009E690A" w:rsidRDefault="009E690A" w:rsidP="009E690A">
      <w:r>
        <w:t>Moderna has been working on mRNA vaccines for a decade. Covid represents its first success. Ditto for Novavax, which has been at it for three decades. Small biotech companies in the U.S. have been studying how to create vaccines using nasal sprays, pills and patches.</w:t>
      </w:r>
    </w:p>
    <w:p w14:paraId="6C3F4AD5" w14:textId="77777777" w:rsidR="009E690A" w:rsidRPr="0001721A" w:rsidRDefault="009E690A" w:rsidP="009E690A">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5326C976" w14:textId="77777777" w:rsidR="009E690A" w:rsidRPr="0001721A" w:rsidRDefault="009E690A" w:rsidP="009E690A">
      <w:pPr>
        <w:rPr>
          <w:rStyle w:val="Emphasis"/>
        </w:rPr>
      </w:pPr>
      <w:r w:rsidRPr="0001721A">
        <w:t>China’s current crop of vaccines are far less effective than those in the West, but soon Beijing might be able to purvey Pfizer knock-offs</w:t>
      </w:r>
      <w:r>
        <w:t xml:space="preserve">. </w:t>
      </w:r>
      <w:r w:rsidRPr="0001721A">
        <w:rPr>
          <w:rStyle w:val="Emphasis"/>
        </w:rPr>
        <w:t>The U.S. has spent years deploring China’s theft of American IP, and now the Biden Administration may voluntarily let China could reap profits from decades of American innovation.</w:t>
      </w:r>
    </w:p>
    <w:p w14:paraId="120B85EB" w14:textId="77777777" w:rsidR="009E690A" w:rsidRDefault="009E690A" w:rsidP="009E690A">
      <w:r>
        <w:t>***</w:t>
      </w:r>
    </w:p>
    <w:p w14:paraId="5F1D37E0" w14:textId="77777777" w:rsidR="009E690A" w:rsidRDefault="009E690A" w:rsidP="009E690A">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7EF56C5B" w14:textId="77777777" w:rsidR="009E690A" w:rsidRDefault="009E690A" w:rsidP="009E690A">
      <w:r>
        <w:t>Alas, this President seems to be paying more attention these days to Elizabeth Warren, Bernie Sanders, Alexandria Ocasio-Cortez and Nancy Pelosi. They think vaccines and new drugs can be conjured by government as a public good with no incentive for risk-taking or profit. This really is destructive socialism.</w:t>
      </w:r>
    </w:p>
    <w:p w14:paraId="284AD30D" w14:textId="77777777" w:rsidR="009E690A" w:rsidRPr="0001721A" w:rsidRDefault="009E690A" w:rsidP="009E690A">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protection of intellectual property is a source of innovation and it must remain</w:t>
      </w:r>
      <w:r w:rsidRPr="0001721A">
        <w:rPr>
          <w:rStyle w:val="StyleUnderline"/>
        </w:rPr>
        <w:t xml:space="preserve"> so in the future.”</w:t>
      </w:r>
    </w:p>
    <w:p w14:paraId="598F5417" w14:textId="77777777" w:rsidR="009E690A" w:rsidRDefault="009E690A" w:rsidP="009E690A">
      <w:r>
        <w:t>At least IP is safe in Germany. Mr. Biden has sent a signal around the world tha</w:t>
      </w:r>
      <w:r w:rsidRPr="00043FB1">
        <w:t xml:space="preserve">t </w:t>
      </w:r>
      <w:r w:rsidRPr="00043FB1">
        <w:rPr>
          <w:rStyle w:val="Emphasis"/>
        </w:rPr>
        <w:t>nobody’s intellectual property is safe in America.</w:t>
      </w:r>
    </w:p>
    <w:p w14:paraId="4919D0F5" w14:textId="37CEDB37" w:rsidR="009E690A" w:rsidRDefault="009E690A" w:rsidP="009E690A"/>
    <w:p w14:paraId="02610C11" w14:textId="77777777" w:rsidR="009E690A" w:rsidRDefault="009E690A" w:rsidP="009E690A">
      <w:pPr>
        <w:pStyle w:val="Heading3"/>
      </w:pPr>
      <w:r>
        <w:lastRenderedPageBreak/>
        <w:t>Impact – China Rise</w:t>
      </w:r>
    </w:p>
    <w:p w14:paraId="429D4E0E" w14:textId="77777777" w:rsidR="009E690A" w:rsidRDefault="009E690A" w:rsidP="009E690A">
      <w:pPr>
        <w:pStyle w:val="Heading4"/>
      </w:pPr>
      <w:r>
        <w:t>China will leapfrog the US through biotech primacy</w:t>
      </w:r>
    </w:p>
    <w:p w14:paraId="27C83AC4" w14:textId="77777777" w:rsidR="009E690A" w:rsidRDefault="009E690A" w:rsidP="009E690A">
      <w:r w:rsidRPr="0001721A">
        <w:rPr>
          <w:rStyle w:val="Style13ptBold"/>
        </w:rPr>
        <w:t>Cumbers 20</w:t>
      </w:r>
      <w:r>
        <w:t xml:space="preserve"> [John Cumbers, “</w:t>
      </w:r>
      <w:r w:rsidRPr="0001721A">
        <w:t xml:space="preserve">I am the founder and CEO of </w:t>
      </w:r>
      <w:proofErr w:type="spellStart"/>
      <w:r w:rsidRPr="0001721A">
        <w:t>SynBioBeta</w:t>
      </w:r>
      <w:proofErr w:type="spellEnd"/>
      <w:r w:rsidRPr="0001721A">
        <w:t xml:space="preserve">, the leading community of innovators, investors, engineers, and thinkers who share a passion for using synthetic biology to build a better, more sustainable universe. I publish the weekly </w:t>
      </w:r>
      <w:proofErr w:type="spellStart"/>
      <w:r w:rsidRPr="0001721A">
        <w:t>SynBioBeta</w:t>
      </w:r>
      <w:proofErr w:type="spellEnd"/>
      <w:r w:rsidRPr="0001721A">
        <w:t xml:space="preserve"> Digest, host the </w:t>
      </w:r>
      <w:proofErr w:type="spellStart"/>
      <w:r w:rsidRPr="0001721A">
        <w:t>SynBioBeta</w:t>
      </w:r>
      <w:proofErr w:type="spellEnd"/>
      <w:r w:rsidRPr="0001721A">
        <w:t xml:space="preserve"> Podcast, and wrote “What’s Your </w:t>
      </w:r>
      <w:proofErr w:type="spellStart"/>
      <w:r w:rsidRPr="0001721A">
        <w:t>Biostrategy</w:t>
      </w:r>
      <w:proofErr w:type="spellEnd"/>
      <w:r w:rsidRPr="0001721A">
        <w:t xml:space="preserve">?”, the first book to anticipate how synthetic biology is going to disrupt virtually every industry in the world. I also founded </w:t>
      </w:r>
      <w:proofErr w:type="spellStart"/>
      <w:r w:rsidRPr="0001721A">
        <w:t>BetaSpace</w:t>
      </w:r>
      <w:proofErr w:type="spellEnd"/>
      <w:r w:rsidRPr="0001721A">
        <w:t>,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China’s Plan To Beat The U.S. In The Trillion-Dollar Global Bioeconomy</w:t>
      </w:r>
      <w:r>
        <w:t>” Forbes, 2/3/2020] RM</w:t>
      </w:r>
    </w:p>
    <w:p w14:paraId="47833636" w14:textId="77777777" w:rsidR="009E690A" w:rsidRDefault="009E690A" w:rsidP="009E690A">
      <w:r w:rsidRPr="00530471">
        <w:rPr>
          <w:sz w:val="16"/>
        </w:rP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rsidRPr="00530471">
        <w:rPr>
          <w:sz w:val="16"/>
        </w:rPr>
        <w:t xml:space="preserve">. This economic activity—collectively referred to as </w:t>
      </w:r>
      <w:r w:rsidRPr="00043FB1">
        <w:rPr>
          <w:rStyle w:val="StyleUnderline"/>
        </w:rPr>
        <w:t>the bioeconomy—presents many opportunities to create jobs, improve the quality of life, and continue to drive the U.S. economy as a whole.</w:t>
      </w:r>
      <w:r>
        <w:rPr>
          <w:rStyle w:val="StyleUnderline"/>
        </w:rPr>
        <w:t xml:space="preserve"> </w:t>
      </w:r>
      <w:r w:rsidRPr="00530471">
        <w:rPr>
          <w:sz w:val="16"/>
        </w:rP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r>
        <w:rPr>
          <w:rStyle w:val="Emphasis"/>
        </w:rPr>
        <w:t xml:space="preserve"> </w:t>
      </w:r>
      <w:r w:rsidRPr="00530471">
        <w:rPr>
          <w:sz w:val="16"/>
        </w:rPr>
        <w:t xml:space="preserve">Four reasons everyone should care about the U.S. bioeconomy It might be easy for some to dismiss the report out of hand as a bunch of alarmist professors lobbying for more research money. But when you consider all the ways that biotechnology powers the economy and impacts our daily lives, it becomes clear that this is about something more: The </w:t>
      </w:r>
      <w:r w:rsidRPr="00043FB1">
        <w:rPr>
          <w:rStyle w:val="StyleUnderline"/>
        </w:rPr>
        <w:t>economy</w:t>
      </w:r>
      <w:r w:rsidRPr="00530471">
        <w:rPr>
          <w:sz w:val="16"/>
        </w:rPr>
        <w:t xml:space="preserve">: at $1 trillion in value, the U.S. bioeconomy represents hundreds of thousands of quality, high-paying jobs for Americans. </w:t>
      </w:r>
      <w:r w:rsidRPr="00043FB1">
        <w:rPr>
          <w:rStyle w:val="StyleUnderline"/>
        </w:rPr>
        <w:t>Health &amp; medicine</w:t>
      </w:r>
      <w:r w:rsidRPr="00530471">
        <w:rPr>
          <w:sz w:val="16"/>
        </w:rPr>
        <w:t xml:space="preserve">: innovators in the bioeconomy are making next-generation therapies for cancer and diabetes, tackling emerging diseases like Coronavirus, and even increasing human longevity. </w:t>
      </w:r>
      <w:r w:rsidRPr="00043FB1">
        <w:rPr>
          <w:rStyle w:val="StyleUnderline"/>
        </w:rPr>
        <w:t>Food &amp; farming</w:t>
      </w:r>
      <w:r w:rsidRPr="0001721A">
        <w:rPr>
          <w:rStyle w:val="StyleUnderline"/>
        </w:rPr>
        <w:t>:</w:t>
      </w:r>
      <w:r w:rsidRPr="00530471">
        <w:rPr>
          <w:sz w:val="16"/>
        </w:rPr>
        <w:t xml:space="preserve"> biotechnology is not only making agriculture more sustainable, it’s also bringing to market new and improved crops that are more nutritious, more affordable, and more delicious. The </w:t>
      </w:r>
      <w:r w:rsidRPr="0001721A">
        <w:rPr>
          <w:rStyle w:val="StyleUnderline"/>
        </w:rPr>
        <w:t>environment</w:t>
      </w:r>
      <w:r w:rsidRPr="00530471">
        <w:rPr>
          <w:sz w:val="16"/>
        </w:rPr>
        <w:t xml:space="preserve">: </w:t>
      </w:r>
      <w:r w:rsidRPr="0001721A">
        <w:rPr>
          <w:rStyle w:val="StyleUnderline"/>
        </w:rPr>
        <w:t>humanity’s health and well-being depend on our ability to stop and reverse climate change,</w:t>
      </w:r>
      <w:r w:rsidRPr="00530471">
        <w:rPr>
          <w:sz w:val="16"/>
        </w:rPr>
        <w:t xml:space="preserve"> and we can’t do it without biological solutions that treat carbon not as a waste product, but as the starting point for chemicals and materials that today use petroleum. 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530471">
        <w:rPr>
          <w:sz w:val="16"/>
        </w:rPr>
        <w:t xml:space="preserve">. </w:t>
      </w:r>
      <w:r w:rsidRPr="00043FB1">
        <w:rPr>
          <w:rStyle w:val="Emphasis"/>
        </w:rPr>
        <w:t>The very real risks to the U.S. bioeconomy</w:t>
      </w:r>
      <w:r>
        <w:rPr>
          <w:rStyle w:val="Emphasis"/>
        </w:rPr>
        <w:t xml:space="preserve"> </w:t>
      </w:r>
      <w:r w:rsidRPr="00530471">
        <w:rPr>
          <w:sz w:val="16"/>
        </w:rPr>
        <w:t xml:space="preserve">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 Insufficient government R&amp;D investment.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r>
        <w:rPr>
          <w:rStyle w:val="StyleUnderline"/>
        </w:rPr>
        <w:t xml:space="preserve"> </w:t>
      </w:r>
      <w:r w:rsidRPr="0001721A">
        <w:rPr>
          <w:rStyle w:val="StyleUnderline"/>
        </w:rPr>
        <w:t>Ineffective or inefficient regulations</w:t>
      </w:r>
      <w:r w:rsidRPr="00530471">
        <w:rPr>
          <w:sz w:val="16"/>
        </w:rPr>
        <w:t xml:space="preserve">. Regulatory uncertainty stifles creative new approaches that may have unknown paths, long delays, or that might be prohibited by later changes. 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rsidRPr="00530471">
        <w:rPr>
          <w:sz w:val="16"/>
        </w:rPr>
        <w:t xml:space="preserve">. Uncertainty over what is patentable could </w:t>
      </w:r>
      <w:r w:rsidRPr="00043FB1">
        <w:rPr>
          <w:rStyle w:val="StyleUnderline"/>
          <w:highlight w:val="cyan"/>
        </w:rPr>
        <w:t>discourage innovators</w:t>
      </w:r>
      <w:r w:rsidRPr="00530471">
        <w:rPr>
          <w:sz w:val="16"/>
        </w:rP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r>
        <w:rPr>
          <w:rStyle w:val="StyleUnderline"/>
        </w:rPr>
        <w:t xml:space="preserve"> </w:t>
      </w:r>
      <w:r w:rsidRPr="0001721A">
        <w:rPr>
          <w:rStyle w:val="StyleUnderline"/>
        </w:rPr>
        <w:t>Cybersecurity</w:t>
      </w:r>
      <w:r w:rsidRPr="00530471">
        <w:rPr>
          <w:sz w:val="16"/>
        </w:rPr>
        <w:t xml:space="preserve">. As biological engineering depends more and more on massive datasets, the emerging bioeconomy now exists at the intersection of information science and biotechnological science. </w:t>
      </w:r>
      <w:r w:rsidRPr="00043FB1">
        <w:rPr>
          <w:rStyle w:val="StyleUnderline"/>
        </w:rPr>
        <w:t>The bioeconomy’s growing reliance on software, networking, and computer hardware tools yields the same cyber vulnerabilities present in any other sector, including hacking, sabotage, breached privacy, or theft of intellectual property.</w:t>
      </w:r>
      <w:r>
        <w:rPr>
          <w:rStyle w:val="StyleUnderline"/>
        </w:rPr>
        <w:t xml:space="preserve"> </w:t>
      </w:r>
      <w:r w:rsidRPr="00043FB1">
        <w:rPr>
          <w:rStyle w:val="Emphasis"/>
        </w:rPr>
        <w:t>Biosafety and biosecurity risks</w:t>
      </w:r>
      <w:r w:rsidRPr="00530471">
        <w:rPr>
          <w:sz w:val="16"/>
        </w:rPr>
        <w:t xml:space="preserve">. The tools of </w:t>
      </w:r>
      <w:r w:rsidRPr="00530471">
        <w:rPr>
          <w:sz w:val="16"/>
        </w:rPr>
        <w:lastRenderedPageBreak/>
        <w:t xml:space="preserve">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Pr>
          <w:rStyle w:val="StyleUnderline"/>
        </w:rPr>
        <w:t xml:space="preserve"> </w:t>
      </w:r>
      <w:r w:rsidRPr="00530471">
        <w:rPr>
          <w:sz w:val="16"/>
        </w:rPr>
        <w:t xml:space="preserve">Risks from climate change. Food and feed crops, biofuels crops, and crops used with bio-based fermentation products are susceptible to temperature and water stresses, as well as insects and pathogens that migrate with changing weather patterns. </w:t>
      </w:r>
      <w:r w:rsidRPr="00043FB1">
        <w:rPr>
          <w:rStyle w:val="Emphasis"/>
        </w:rPr>
        <w:t>China: the biotech elephant in the room</w:t>
      </w:r>
      <w:r>
        <w:rPr>
          <w:rStyle w:val="Emphasis"/>
        </w:rPr>
        <w:t xml:space="preserve"> </w:t>
      </w:r>
      <w:r w:rsidRPr="00530471">
        <w:rPr>
          <w:sz w:val="16"/>
        </w:rPr>
        <w:t xml:space="preserve">I’ve written previously written how the Chinese government is already making substantial investments in its bioeconomy. Here are three scary statistics, courtesy of Greg B. Scott of the </w:t>
      </w:r>
      <w:proofErr w:type="spellStart"/>
      <w:r w:rsidRPr="00530471">
        <w:rPr>
          <w:sz w:val="16"/>
        </w:rPr>
        <w:t>ChinaBio</w:t>
      </w:r>
      <w:proofErr w:type="spellEnd"/>
      <w:r w:rsidRPr="00530471">
        <w:rPr>
          <w:sz w:val="16"/>
        </w:rPr>
        <w:t xml:space="preserve"> Group: </w:t>
      </w:r>
      <w:r w:rsidRPr="00043FB1">
        <w:rPr>
          <w:rStyle w:val="Emphasis"/>
          <w:highlight w:val="cyan"/>
        </w:rPr>
        <w:t xml:space="preserve">China is out-investing </w:t>
      </w:r>
      <w:r w:rsidRPr="00390970">
        <w:rPr>
          <w:rStyle w:val="Emphasis"/>
          <w:highlight w:val="cyan"/>
        </w:rPr>
        <w:t>the U.S</w:t>
      </w:r>
      <w:r w:rsidRPr="00530471">
        <w:rPr>
          <w:sz w:val="16"/>
        </w:rPr>
        <w:t xml:space="preserve">. China’s private investors poured $14.4 billion into its bioeconomy in 2019. </w:t>
      </w:r>
      <w:r w:rsidRPr="00393E60">
        <w:rPr>
          <w:rStyle w:val="StyleUnderline"/>
        </w:rPr>
        <w:t>That compares to the United States’ more meager investment of $10.4 billion.</w:t>
      </w:r>
      <w:r w:rsidRPr="00530471">
        <w:rPr>
          <w:sz w:val="16"/>
        </w:rPr>
        <w:t xml:space="preserve"> </w:t>
      </w:r>
      <w:r w:rsidRPr="00043FB1">
        <w:rPr>
          <w:rStyle w:val="Emphasis"/>
        </w:rPr>
        <w:t xml:space="preserve">China is building a </w:t>
      </w:r>
      <w:r w:rsidRPr="00043FB1">
        <w:rPr>
          <w:rStyle w:val="Emphasis"/>
          <w:highlight w:val="cyan"/>
        </w:rPr>
        <w:t>bigger bioeconomy workforce</w:t>
      </w:r>
      <w:r w:rsidRPr="00530471">
        <w:rPr>
          <w:sz w:val="16"/>
        </w:rPr>
        <w:t xml:space="preserve">. China graduates about 8-10 million students each year. In the U.S., that number is closer to 400,000. Many Chinese students graduating from U.S. institutions stay here, but they are increasingly returning home to start highly innovative companies. </w:t>
      </w:r>
      <w:r w:rsidRPr="00043FB1">
        <w:rPr>
          <w:rStyle w:val="Emphasis"/>
        </w:rPr>
        <w:t>China</w:t>
      </w:r>
      <w:r w:rsidRPr="0001721A">
        <w:rPr>
          <w:rStyle w:val="Emphasis"/>
        </w:rPr>
        <w:t xml:space="preserve"> is investing in itself.</w:t>
      </w:r>
      <w:r w:rsidRPr="00530471">
        <w:rPr>
          <w:sz w:val="16"/>
        </w:rP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w:t>
      </w:r>
      <w:r>
        <w:rPr>
          <w:rStyle w:val="Emphasis"/>
        </w:rPr>
        <w:t xml:space="preserve"> </w:t>
      </w:r>
      <w:r w:rsidRPr="00530471">
        <w:rPr>
          <w:sz w:val="16"/>
        </w:rP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r>
        <w:rPr>
          <w:rStyle w:val="StyleUnderline"/>
        </w:rPr>
        <w:t xml:space="preserve"> </w:t>
      </w: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530471">
        <w:rPr>
          <w:sz w:val="16"/>
        </w:rPr>
        <w:t xml:space="preserve">. In other words, synthetic biology is not just an academic pursuit for </w:t>
      </w:r>
      <w:r w:rsidRPr="00043FB1">
        <w:rPr>
          <w:rStyle w:val="Emphasis"/>
        </w:rPr>
        <w:t>China</w:t>
      </w:r>
      <w:r w:rsidRPr="00530471">
        <w:rPr>
          <w:sz w:val="16"/>
        </w:rPr>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r>
        <w:rPr>
          <w:rStyle w:val="Emphasis"/>
        </w:rPr>
        <w:t xml:space="preserve"> </w:t>
      </w:r>
      <w:r w:rsidRPr="00530471">
        <w:rPr>
          <w:sz w:val="16"/>
        </w:rPr>
        <w:t xml:space="preserve">What do we do? </w:t>
      </w:r>
      <w:r w:rsidRPr="0001721A">
        <w:rPr>
          <w:rStyle w:val="StyleUnderline"/>
        </w:rPr>
        <w:t>So what can U.S. policymakers do to protect the U.S. bioeconomy and ensure continued technological and economic leadership in biology for the next twenty years?</w:t>
      </w:r>
      <w:r>
        <w:rPr>
          <w:rStyle w:val="StyleUnderline"/>
        </w:rPr>
        <w:t xml:space="preserve"> </w:t>
      </w:r>
      <w:r w:rsidRPr="00530471">
        <w:rPr>
          <w:sz w:val="16"/>
        </w:rPr>
        <w:t xml:space="preserve">Straight from the top. </w:t>
      </w:r>
      <w:r w:rsidRPr="00390970">
        <w:rPr>
          <w:rStyle w:val="Emphasis"/>
          <w:highlight w:val="cyan"/>
        </w:rPr>
        <w:t>China</w:t>
      </w:r>
      <w:r w:rsidRPr="00530471">
        <w:rPr>
          <w:sz w:val="16"/>
        </w:rPr>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rsidRPr="00530471">
        <w:rPr>
          <w:sz w:val="16"/>
        </w:rP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rsidRPr="00530471">
        <w:rPr>
          <w:sz w:val="16"/>
        </w:rPr>
        <w:t xml:space="preserve">. President Trump recently declared January 2020 to be National Biotechnology Month, citing “boundless possibilities for economic growth, national security, healthcare, manufacturing, and agriculture.” That’s the right sentiment—now we need real action. 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 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r>
        <w:rPr>
          <w:rStyle w:val="Emphasis"/>
        </w:rPr>
        <w:t xml:space="preserve"> </w:t>
      </w:r>
      <w:r w:rsidRPr="00530471">
        <w:rPr>
          <w:sz w:val="16"/>
        </w:rPr>
        <w:t xml:space="preserve">Leading the global bioeconomy: Have some courage 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U.S.. 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rsidRPr="00530471">
        <w:rPr>
          <w:sz w:val="16"/>
        </w:rPr>
        <w:t xml:space="preserve"> But this could change quickly. If a country like the U.S. makes engineering biology a national priority, anything is possible in the new bioeconomy.</w:t>
      </w:r>
    </w:p>
    <w:p w14:paraId="0FC39AA0" w14:textId="77777777" w:rsidR="009E690A" w:rsidRPr="00764724" w:rsidRDefault="009E690A" w:rsidP="009E690A">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5E0F99E8" w14:textId="77777777" w:rsidR="009E690A" w:rsidRDefault="009E690A" w:rsidP="009E690A">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17903273" w14:textId="77777777" w:rsidR="009E690A" w:rsidRPr="00877B65" w:rsidRDefault="009E690A" w:rsidP="009E690A">
      <w:r w:rsidRPr="00C9072D">
        <w:rPr>
          <w:rStyle w:val="StyleUnderline"/>
        </w:rPr>
        <w:lastRenderedPageBreak/>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11EC1F1A" w14:textId="77777777" w:rsidR="009E690A" w:rsidRPr="004400B7" w:rsidRDefault="009E690A" w:rsidP="009E690A">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2A71DA33" w14:textId="77777777" w:rsidR="009E690A" w:rsidRPr="004400B7" w:rsidRDefault="009E690A" w:rsidP="009E690A">
      <w:r>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6CCCA161" w14:textId="77777777" w:rsidR="009E690A" w:rsidRPr="004400B7" w:rsidRDefault="009E690A" w:rsidP="009E690A">
      <w:pPr>
        <w:rPr>
          <w:rStyle w:val="StyleUnderline"/>
        </w:rPr>
      </w:pPr>
      <w:r w:rsidRPr="000A2C32">
        <w:rPr>
          <w:rStyle w:val="StyleUnderline"/>
          <w:highlight w:val="cyan"/>
        </w:rPr>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0157F1B1" w14:textId="77777777" w:rsidR="009E690A" w:rsidRDefault="009E690A" w:rsidP="009E690A">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25DFB2B3" w14:textId="77777777" w:rsidR="009E690A" w:rsidRPr="00936A88" w:rsidRDefault="009E690A" w:rsidP="009E690A">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11D734A1" w14:textId="77777777" w:rsidR="009E690A" w:rsidRDefault="009E690A" w:rsidP="009E690A">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w:t>
      </w:r>
      <w:r w:rsidRPr="00936A88">
        <w:rPr>
          <w:rStyle w:val="StyleUnderline"/>
        </w:rPr>
        <w:lastRenderedPageBreak/>
        <w:t xml:space="preserve">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080ABAED" w14:textId="77777777" w:rsidR="009E690A" w:rsidRPr="002A771F" w:rsidRDefault="009E690A" w:rsidP="009E690A">
      <w:pPr>
        <w:rPr>
          <w:b/>
          <w:iCs/>
          <w:u w:val="single"/>
        </w:rPr>
      </w:pPr>
      <w:r>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15BCADB7" w14:textId="77777777" w:rsidR="009E690A" w:rsidRPr="009E690A" w:rsidRDefault="009E690A" w:rsidP="009E690A"/>
    <w:p w14:paraId="4B2B1F09" w14:textId="1F33C354" w:rsidR="009E690A" w:rsidRDefault="009E690A" w:rsidP="009E690A">
      <w:pPr>
        <w:pStyle w:val="Heading2"/>
      </w:pPr>
      <w:r>
        <w:lastRenderedPageBreak/>
        <w:t>Off</w:t>
      </w:r>
    </w:p>
    <w:p w14:paraId="66463389" w14:textId="77777777" w:rsidR="009E690A" w:rsidRDefault="009E690A" w:rsidP="009E690A">
      <w:pPr>
        <w:pStyle w:val="Heading3"/>
      </w:pPr>
      <w:r>
        <w:lastRenderedPageBreak/>
        <w:t>UQ - Recent</w:t>
      </w:r>
    </w:p>
    <w:p w14:paraId="2E33F3ED" w14:textId="77777777" w:rsidR="009E690A" w:rsidRPr="00EF04D7" w:rsidRDefault="009E690A" w:rsidP="009E690A">
      <w:pPr>
        <w:pStyle w:val="Heading4"/>
        <w:rPr>
          <w:sz w:val="28"/>
          <w:szCs w:val="28"/>
        </w:rPr>
      </w:pPr>
      <w:r w:rsidRPr="00EF04D7">
        <w:rPr>
          <w:sz w:val="28"/>
          <w:szCs w:val="28"/>
        </w:rPr>
        <w:t xml:space="preserve">Infrastructure will pass now BUT it’ll be </w:t>
      </w:r>
      <w:r w:rsidRPr="00EF04D7">
        <w:rPr>
          <w:sz w:val="28"/>
          <w:szCs w:val="28"/>
          <w:u w:val="single"/>
        </w:rPr>
        <w:t>close</w:t>
      </w:r>
      <w:r w:rsidRPr="00EF04D7">
        <w:rPr>
          <w:sz w:val="28"/>
          <w:szCs w:val="28"/>
        </w:rPr>
        <w:t xml:space="preserve"> – razor-thin majorities means there no room for defections – the </w:t>
      </w:r>
      <w:proofErr w:type="spellStart"/>
      <w:r w:rsidRPr="00EF04D7">
        <w:rPr>
          <w:sz w:val="28"/>
          <w:szCs w:val="28"/>
        </w:rPr>
        <w:t>aff</w:t>
      </w:r>
      <w:proofErr w:type="spellEnd"/>
      <w:r w:rsidRPr="00EF04D7">
        <w:rPr>
          <w:sz w:val="28"/>
          <w:szCs w:val="28"/>
        </w:rPr>
        <w:t xml:space="preserve"> </w:t>
      </w:r>
      <w:r w:rsidRPr="00EF04D7">
        <w:rPr>
          <w:sz w:val="28"/>
          <w:szCs w:val="28"/>
          <w:u w:val="single"/>
        </w:rPr>
        <w:t>derails</w:t>
      </w:r>
      <w:r w:rsidRPr="00EF04D7">
        <w:rPr>
          <w:sz w:val="28"/>
          <w:szCs w:val="28"/>
        </w:rPr>
        <w:t xml:space="preserve"> negotiations</w:t>
      </w:r>
    </w:p>
    <w:p w14:paraId="1A2186D1" w14:textId="77777777" w:rsidR="009E690A" w:rsidRPr="00EF04D7" w:rsidRDefault="009E690A" w:rsidP="009E690A">
      <w:pPr>
        <w:rPr>
          <w:sz w:val="24"/>
          <w:szCs w:val="26"/>
        </w:rPr>
      </w:pPr>
      <w:r w:rsidRPr="00EF04D7">
        <w:rPr>
          <w:b/>
          <w:bCs/>
          <w:sz w:val="28"/>
          <w:szCs w:val="28"/>
        </w:rPr>
        <w:t xml:space="preserve">Wong and </w:t>
      </w:r>
      <w:proofErr w:type="spellStart"/>
      <w:r w:rsidRPr="00EF04D7">
        <w:rPr>
          <w:b/>
          <w:bCs/>
          <w:sz w:val="28"/>
          <w:szCs w:val="28"/>
        </w:rPr>
        <w:t>Lillus</w:t>
      </w:r>
      <w:proofErr w:type="spellEnd"/>
      <w:r w:rsidRPr="00EF04D7">
        <w:rPr>
          <w:b/>
          <w:bCs/>
          <w:sz w:val="28"/>
          <w:szCs w:val="28"/>
        </w:rPr>
        <w:t xml:space="preserve"> 9/9</w:t>
      </w:r>
      <w:r w:rsidRPr="00EF04D7">
        <w:rPr>
          <w:sz w:val="24"/>
          <w:szCs w:val="26"/>
        </w:rPr>
        <w:t xml:space="preserve"> – Senior reporters at The Hill (Scott and Mike, “Democrats hit crunch time for passing Biden agenda,” </w:t>
      </w:r>
      <w:r w:rsidRPr="00EF04D7">
        <w:rPr>
          <w:i/>
          <w:iCs/>
          <w:sz w:val="24"/>
          <w:szCs w:val="26"/>
        </w:rPr>
        <w:t>The Hill</w:t>
      </w:r>
      <w:r w:rsidRPr="00EF04D7">
        <w:rPr>
          <w:sz w:val="24"/>
          <w:szCs w:val="26"/>
        </w:rPr>
        <w:t xml:space="preserve">, 9-9-21, </w:t>
      </w:r>
      <w:hyperlink r:id="rId26" w:history="1">
        <w:r w:rsidRPr="00EF04D7">
          <w:rPr>
            <w:rStyle w:val="Hyperlink"/>
            <w:sz w:val="24"/>
            <w:szCs w:val="26"/>
          </w:rPr>
          <w:t>https://thehill.com/homenews/house/571418-democrats-hit-crunch-time-for-passing-biden-agenda</w:t>
        </w:r>
      </w:hyperlink>
      <w:r w:rsidRPr="00EF04D7">
        <w:rPr>
          <w:sz w:val="24"/>
          <w:szCs w:val="26"/>
        </w:rPr>
        <w:t>, Accessed 9-10-21, LASA-AH)</w:t>
      </w:r>
    </w:p>
    <w:p w14:paraId="133DD0DA" w14:textId="77777777" w:rsidR="009E690A" w:rsidRPr="00AE5EFA" w:rsidRDefault="009E690A" w:rsidP="009E690A">
      <w:pPr>
        <w:rPr>
          <w:sz w:val="18"/>
          <w:szCs w:val="26"/>
        </w:rPr>
      </w:pPr>
      <w:r w:rsidRPr="00EF04D7">
        <w:rPr>
          <w:sz w:val="24"/>
          <w:szCs w:val="26"/>
          <w:u w:val="single"/>
        </w:rPr>
        <w:t>September</w:t>
      </w:r>
      <w:r w:rsidRPr="00EF04D7">
        <w:rPr>
          <w:sz w:val="18"/>
          <w:szCs w:val="26"/>
        </w:rPr>
        <w:t xml:space="preserve"> is </w:t>
      </w:r>
      <w:r w:rsidRPr="00EF04D7">
        <w:rPr>
          <w:sz w:val="24"/>
          <w:szCs w:val="26"/>
          <w:u w:val="single"/>
        </w:rPr>
        <w:t xml:space="preserve">crunch time </w:t>
      </w:r>
      <w:r w:rsidRPr="00EF04D7">
        <w:rPr>
          <w:sz w:val="18"/>
          <w:szCs w:val="26"/>
        </w:rPr>
        <w:t xml:space="preserve">for Democrats racing </w:t>
      </w:r>
      <w:r w:rsidRPr="00EF04D7">
        <w:rPr>
          <w:sz w:val="24"/>
          <w:szCs w:val="26"/>
          <w:u w:val="single"/>
        </w:rPr>
        <w:t xml:space="preserve">to realize President Biden’s legacy-defining economic agenda. </w:t>
      </w:r>
      <w:r w:rsidRPr="00EF04D7">
        <w:rPr>
          <w:sz w:val="18"/>
          <w:szCs w:val="26"/>
        </w:rPr>
        <w:t xml:space="preserve">Over the next three weeks, </w:t>
      </w:r>
      <w:r w:rsidRPr="00EF04D7">
        <w:rPr>
          <w:sz w:val="24"/>
          <w:szCs w:val="26"/>
          <w:highlight w:val="green"/>
          <w:u w:val="single"/>
        </w:rPr>
        <w:t>House Dem</w:t>
      </w:r>
      <w:r w:rsidRPr="00EF04D7">
        <w:rPr>
          <w:sz w:val="24"/>
          <w:szCs w:val="26"/>
          <w:u w:val="single"/>
        </w:rPr>
        <w:t>ocrat</w:t>
      </w:r>
      <w:r w:rsidRPr="00EF04D7">
        <w:rPr>
          <w:sz w:val="24"/>
          <w:szCs w:val="26"/>
          <w:highlight w:val="green"/>
          <w:u w:val="single"/>
        </w:rPr>
        <w:t>s</w:t>
      </w:r>
      <w:r w:rsidRPr="00EF04D7">
        <w:rPr>
          <w:sz w:val="24"/>
          <w:szCs w:val="26"/>
          <w:u w:val="single"/>
        </w:rPr>
        <w:t xml:space="preserve"> will be in a </w:t>
      </w:r>
      <w:r w:rsidRPr="00EF04D7">
        <w:rPr>
          <w:sz w:val="24"/>
          <w:szCs w:val="26"/>
          <w:highlight w:val="green"/>
          <w:u w:val="single"/>
        </w:rPr>
        <w:t>nonstop sprint to complete work on</w:t>
      </w:r>
      <w:r w:rsidRPr="00EF04D7">
        <w:rPr>
          <w:sz w:val="24"/>
          <w:szCs w:val="26"/>
          <w:u w:val="single"/>
        </w:rPr>
        <w:t xml:space="preserve"> a sweeping $</w:t>
      </w:r>
      <w:r w:rsidRPr="00EF04D7">
        <w:rPr>
          <w:sz w:val="24"/>
          <w:szCs w:val="26"/>
          <w:highlight w:val="green"/>
          <w:u w:val="single"/>
        </w:rPr>
        <w:t>3.5 trillion reconciliation package</w:t>
      </w:r>
      <w:r w:rsidRPr="00EF04D7">
        <w:rPr>
          <w:sz w:val="18"/>
          <w:szCs w:val="26"/>
        </w:rPr>
        <w:t xml:space="preserve"> that would dramatically expand America’s social safety net, revamp its tax and energy systems — and test the party’s unity one year before the high-stakes midterm elections. </w:t>
      </w:r>
      <w:r w:rsidRPr="00EF04D7">
        <w:rPr>
          <w:sz w:val="24"/>
          <w:szCs w:val="26"/>
          <w:highlight w:val="green"/>
          <w:u w:val="single"/>
        </w:rPr>
        <w:t>More than a dozen</w:t>
      </w:r>
      <w:r w:rsidRPr="00EF04D7">
        <w:rPr>
          <w:sz w:val="24"/>
          <w:szCs w:val="26"/>
          <w:u w:val="single"/>
        </w:rPr>
        <w:t xml:space="preserve"> House </w:t>
      </w:r>
      <w:r w:rsidRPr="00EF04D7">
        <w:rPr>
          <w:sz w:val="24"/>
          <w:szCs w:val="26"/>
          <w:highlight w:val="green"/>
          <w:u w:val="single"/>
        </w:rPr>
        <w:t>committees</w:t>
      </w:r>
      <w:r w:rsidRPr="00EF04D7">
        <w:rPr>
          <w:sz w:val="24"/>
          <w:szCs w:val="26"/>
          <w:u w:val="single"/>
        </w:rPr>
        <w:t xml:space="preserve"> are </w:t>
      </w:r>
      <w:r w:rsidRPr="00EF04D7">
        <w:rPr>
          <w:sz w:val="24"/>
          <w:szCs w:val="26"/>
          <w:highlight w:val="green"/>
          <w:u w:val="single"/>
        </w:rPr>
        <w:t>rushing to finish drafting</w:t>
      </w:r>
      <w:r w:rsidRPr="00EF04D7">
        <w:rPr>
          <w:sz w:val="24"/>
          <w:szCs w:val="26"/>
          <w:u w:val="single"/>
        </w:rPr>
        <w:t xml:space="preserve"> and marking up key sections of the massive package</w:t>
      </w:r>
      <w:r w:rsidRPr="00EF04D7">
        <w:rPr>
          <w:sz w:val="18"/>
          <w:szCs w:val="26"/>
        </w:rPr>
        <w:t xml:space="preserve"> </w:t>
      </w:r>
      <w:r w:rsidRPr="00EF04D7">
        <w:rPr>
          <w:sz w:val="24"/>
          <w:szCs w:val="26"/>
          <w:u w:val="single"/>
        </w:rPr>
        <w:t>so they can send them</w:t>
      </w:r>
      <w:r w:rsidRPr="00EF04D7">
        <w:rPr>
          <w:sz w:val="18"/>
          <w:szCs w:val="26"/>
        </w:rPr>
        <w:t xml:space="preserve"> to the Budget Committee </w:t>
      </w:r>
      <w:r w:rsidRPr="00EF04D7">
        <w:rPr>
          <w:sz w:val="24"/>
          <w:szCs w:val="26"/>
          <w:highlight w:val="green"/>
          <w:u w:val="single"/>
        </w:rPr>
        <w:t>by the Sept. 15 deadline</w:t>
      </w:r>
      <w:r w:rsidRPr="00EF04D7">
        <w:rPr>
          <w:sz w:val="24"/>
          <w:szCs w:val="26"/>
          <w:u w:val="single"/>
        </w:rPr>
        <w:t xml:space="preserve"> </w:t>
      </w:r>
      <w:r w:rsidRPr="00EF04D7">
        <w:rPr>
          <w:sz w:val="18"/>
          <w:szCs w:val="26"/>
        </w:rPr>
        <w:t xml:space="preserve">set by Speaker Nancy Pelosi (D-Calif.). She suggested Wednesday that the plan is on track. “Our </w:t>
      </w:r>
      <w:r w:rsidRPr="00EF04D7">
        <w:rPr>
          <w:sz w:val="24"/>
          <w:szCs w:val="26"/>
          <w:u w:val="single"/>
        </w:rPr>
        <w:t>committees are working feverishly and diligently</w:t>
      </w:r>
      <w:r w:rsidRPr="00EF04D7">
        <w:rPr>
          <w:sz w:val="18"/>
          <w:szCs w:val="26"/>
        </w:rPr>
        <w:t xml:space="preserve">,” Pelosi said in the Capitol. “And we will be ready to fulfill the president's vision.” They have their work cut out for them. </w:t>
      </w:r>
      <w:r w:rsidRPr="00EF04D7">
        <w:rPr>
          <w:sz w:val="24"/>
          <w:szCs w:val="26"/>
          <w:highlight w:val="green"/>
          <w:u w:val="single"/>
        </w:rPr>
        <w:t>Dem</w:t>
      </w:r>
      <w:r w:rsidRPr="00EF04D7">
        <w:rPr>
          <w:sz w:val="24"/>
          <w:szCs w:val="26"/>
          <w:u w:val="single"/>
        </w:rPr>
        <w:t>ocrat</w:t>
      </w:r>
      <w:r w:rsidRPr="00EF04D7">
        <w:rPr>
          <w:sz w:val="24"/>
          <w:szCs w:val="26"/>
          <w:highlight w:val="green"/>
          <w:u w:val="single"/>
        </w:rPr>
        <w:t>s</w:t>
      </w:r>
      <w:r w:rsidRPr="00EF04D7">
        <w:rPr>
          <w:sz w:val="24"/>
          <w:szCs w:val="26"/>
          <w:u w:val="single"/>
        </w:rPr>
        <w:t xml:space="preserve"> are</w:t>
      </w:r>
      <w:r w:rsidRPr="00EF04D7">
        <w:rPr>
          <w:sz w:val="18"/>
          <w:szCs w:val="26"/>
        </w:rPr>
        <w:t xml:space="preserve"> already </w:t>
      </w:r>
      <w:r w:rsidRPr="00EF04D7">
        <w:rPr>
          <w:sz w:val="24"/>
          <w:szCs w:val="26"/>
          <w:highlight w:val="green"/>
          <w:u w:val="single"/>
        </w:rPr>
        <w:t>facing</w:t>
      </w:r>
      <w:r w:rsidRPr="00EF04D7">
        <w:rPr>
          <w:sz w:val="24"/>
          <w:szCs w:val="26"/>
          <w:u w:val="single"/>
        </w:rPr>
        <w:t xml:space="preserve"> </w:t>
      </w:r>
      <w:r w:rsidRPr="00EF04D7">
        <w:rPr>
          <w:sz w:val="24"/>
          <w:szCs w:val="26"/>
          <w:highlight w:val="green"/>
          <w:u w:val="single"/>
        </w:rPr>
        <w:t>fierce resistance from</w:t>
      </w:r>
      <w:r w:rsidRPr="00EF04D7">
        <w:rPr>
          <w:sz w:val="24"/>
          <w:szCs w:val="26"/>
          <w:u w:val="single"/>
        </w:rPr>
        <w:t xml:space="preserve"> powerful </w:t>
      </w:r>
      <w:r w:rsidRPr="00EF04D7">
        <w:rPr>
          <w:sz w:val="24"/>
          <w:szCs w:val="26"/>
          <w:highlight w:val="green"/>
          <w:u w:val="single"/>
        </w:rPr>
        <w:t>business interests</w:t>
      </w:r>
      <w:r w:rsidRPr="00EF04D7">
        <w:rPr>
          <w:sz w:val="18"/>
          <w:szCs w:val="26"/>
        </w:rPr>
        <w:t xml:space="preserve"> — particularly over proposed corporate tax hikes — </w:t>
      </w:r>
      <w:r w:rsidRPr="00EF04D7">
        <w:rPr>
          <w:sz w:val="24"/>
          <w:szCs w:val="26"/>
          <w:highlight w:val="green"/>
          <w:u w:val="single"/>
        </w:rPr>
        <w:t>as well as</w:t>
      </w:r>
      <w:r w:rsidRPr="00EF04D7">
        <w:rPr>
          <w:sz w:val="24"/>
          <w:szCs w:val="26"/>
          <w:u w:val="single"/>
        </w:rPr>
        <w:t xml:space="preserve"> from </w:t>
      </w:r>
      <w:r w:rsidRPr="00EF04D7">
        <w:rPr>
          <w:sz w:val="24"/>
          <w:szCs w:val="26"/>
          <w:highlight w:val="green"/>
          <w:u w:val="single"/>
        </w:rPr>
        <w:t>Republicans who are</w:t>
      </w:r>
      <w:r w:rsidRPr="00EF04D7">
        <w:rPr>
          <w:sz w:val="24"/>
          <w:szCs w:val="26"/>
          <w:u w:val="single"/>
        </w:rPr>
        <w:t xml:space="preserve"> unanimously </w:t>
      </w:r>
      <w:r w:rsidRPr="00EF04D7">
        <w:rPr>
          <w:sz w:val="24"/>
          <w:szCs w:val="26"/>
          <w:highlight w:val="green"/>
          <w:u w:val="single"/>
        </w:rPr>
        <w:t>opposed to wide-scale</w:t>
      </w:r>
      <w:r w:rsidRPr="00EF04D7">
        <w:rPr>
          <w:sz w:val="24"/>
          <w:szCs w:val="26"/>
          <w:u w:val="single"/>
        </w:rPr>
        <w:t xml:space="preserve"> government </w:t>
      </w:r>
      <w:r w:rsidRPr="00EF04D7">
        <w:rPr>
          <w:sz w:val="24"/>
          <w:szCs w:val="26"/>
          <w:highlight w:val="green"/>
          <w:u w:val="single"/>
        </w:rPr>
        <w:t>expansion</w:t>
      </w:r>
      <w:r w:rsidRPr="00EF04D7">
        <w:rPr>
          <w:sz w:val="18"/>
          <w:szCs w:val="26"/>
        </w:rPr>
        <w:t xml:space="preserve">. </w:t>
      </w:r>
      <w:r w:rsidRPr="00EF04D7">
        <w:rPr>
          <w:sz w:val="24"/>
          <w:szCs w:val="26"/>
          <w:u w:val="single"/>
        </w:rPr>
        <w:t xml:space="preserve">Complicating their task, </w:t>
      </w:r>
      <w:r w:rsidRPr="00EF04D7">
        <w:rPr>
          <w:sz w:val="24"/>
          <w:szCs w:val="26"/>
          <w:highlight w:val="green"/>
          <w:u w:val="single"/>
        </w:rPr>
        <w:t>Dem</w:t>
      </w:r>
      <w:r w:rsidRPr="00EF04D7">
        <w:rPr>
          <w:sz w:val="24"/>
          <w:szCs w:val="26"/>
          <w:u w:val="single"/>
        </w:rPr>
        <w:t>ocrat</w:t>
      </w:r>
      <w:r w:rsidRPr="00EF04D7">
        <w:rPr>
          <w:sz w:val="24"/>
          <w:szCs w:val="26"/>
          <w:highlight w:val="green"/>
          <w:u w:val="single"/>
        </w:rPr>
        <w:t>s</w:t>
      </w:r>
      <w:r w:rsidRPr="00EF04D7">
        <w:rPr>
          <w:sz w:val="24"/>
          <w:szCs w:val="26"/>
          <w:u w:val="single"/>
        </w:rPr>
        <w:t xml:space="preserve"> are </w:t>
      </w:r>
      <w:r w:rsidRPr="00EF04D7">
        <w:rPr>
          <w:sz w:val="24"/>
          <w:szCs w:val="26"/>
          <w:highlight w:val="green"/>
          <w:u w:val="single"/>
        </w:rPr>
        <w:t>operating with</w:t>
      </w:r>
      <w:r w:rsidRPr="00EF04D7">
        <w:rPr>
          <w:sz w:val="24"/>
          <w:szCs w:val="26"/>
          <w:u w:val="single"/>
        </w:rPr>
        <w:t xml:space="preserve"> </w:t>
      </w:r>
      <w:r w:rsidRPr="00EF04D7">
        <w:rPr>
          <w:b/>
          <w:bCs/>
          <w:sz w:val="24"/>
          <w:szCs w:val="26"/>
          <w:highlight w:val="green"/>
          <w:u w:val="single"/>
        </w:rPr>
        <w:t>razor-thin majorities in both chambers</w:t>
      </w:r>
      <w:r w:rsidRPr="00EF04D7">
        <w:rPr>
          <w:sz w:val="18"/>
          <w:szCs w:val="26"/>
        </w:rPr>
        <w:t xml:space="preserve">, </w:t>
      </w:r>
      <w:r w:rsidRPr="00EF04D7">
        <w:rPr>
          <w:sz w:val="24"/>
          <w:szCs w:val="26"/>
          <w:highlight w:val="green"/>
          <w:u w:val="single"/>
        </w:rPr>
        <w:t>leaving</w:t>
      </w:r>
      <w:r w:rsidRPr="00EF04D7">
        <w:rPr>
          <w:sz w:val="18"/>
          <w:szCs w:val="26"/>
        </w:rPr>
        <w:t xml:space="preserve"> virtually </w:t>
      </w:r>
      <w:r w:rsidRPr="00EF04D7">
        <w:rPr>
          <w:b/>
          <w:bCs/>
          <w:sz w:val="24"/>
          <w:szCs w:val="26"/>
          <w:highlight w:val="green"/>
          <w:u w:val="single"/>
        </w:rPr>
        <w:t>no room for defections</w:t>
      </w:r>
      <w:r w:rsidRPr="00EF04D7">
        <w:rPr>
          <w:sz w:val="24"/>
          <w:szCs w:val="26"/>
          <w:u w:val="single"/>
        </w:rPr>
        <w:t xml:space="preserve"> even as the party’s ideological factions are sniping over the policy particulars,</w:t>
      </w:r>
      <w:r w:rsidRPr="00EF04D7">
        <w:rPr>
          <w:sz w:val="18"/>
          <w:szCs w:val="26"/>
        </w:rPr>
        <w:t xml:space="preserve"> including whether to expand certain health care benefits through Medicare or </w:t>
      </w:r>
      <w:proofErr w:type="spellStart"/>
      <w:r w:rsidRPr="00EF04D7">
        <w:rPr>
          <w:sz w:val="18"/>
          <w:szCs w:val="26"/>
        </w:rPr>
        <w:t>ObamaCare</w:t>
      </w:r>
      <w:proofErr w:type="spellEnd"/>
      <w:r w:rsidRPr="00EF04D7">
        <w:rPr>
          <w:sz w:val="18"/>
          <w:szCs w:val="26"/>
        </w:rPr>
        <w:t xml:space="preserve">. Pelosi said Wednesday that they’ll do both. “I think both will be present,” she said. </w:t>
      </w:r>
      <w:r w:rsidRPr="00EF04D7">
        <w:rPr>
          <w:sz w:val="24"/>
          <w:szCs w:val="26"/>
          <w:u w:val="single"/>
        </w:rPr>
        <w:t xml:space="preserve">House lawmakers return to Washington from their long summer recess on Sept. 20, and </w:t>
      </w:r>
      <w:r w:rsidRPr="00EF04D7">
        <w:rPr>
          <w:b/>
          <w:bCs/>
          <w:sz w:val="24"/>
          <w:szCs w:val="26"/>
          <w:highlight w:val="green"/>
          <w:u w:val="single"/>
        </w:rPr>
        <w:t>leaders hope to bring the package</w:t>
      </w:r>
      <w:r w:rsidRPr="00EF04D7">
        <w:rPr>
          <w:b/>
          <w:bCs/>
          <w:sz w:val="24"/>
          <w:szCs w:val="26"/>
          <w:u w:val="single"/>
        </w:rPr>
        <w:t xml:space="preserve"> </w:t>
      </w:r>
      <w:r w:rsidRPr="00EF04D7">
        <w:rPr>
          <w:b/>
          <w:bCs/>
          <w:sz w:val="24"/>
          <w:szCs w:val="26"/>
          <w:highlight w:val="green"/>
          <w:u w:val="single"/>
        </w:rPr>
        <w:t>to the floor by Sept.</w:t>
      </w:r>
      <w:r w:rsidRPr="00EF04D7">
        <w:rPr>
          <w:b/>
          <w:bCs/>
          <w:sz w:val="24"/>
          <w:szCs w:val="26"/>
          <w:u w:val="single"/>
        </w:rPr>
        <w:t xml:space="preserve"> </w:t>
      </w:r>
      <w:r w:rsidRPr="00EF04D7">
        <w:rPr>
          <w:b/>
          <w:bCs/>
          <w:sz w:val="24"/>
          <w:szCs w:val="26"/>
          <w:highlight w:val="green"/>
          <w:u w:val="single"/>
        </w:rPr>
        <w:t>27</w:t>
      </w:r>
      <w:r w:rsidRPr="00EF04D7">
        <w:rPr>
          <w:sz w:val="24"/>
          <w:szCs w:val="26"/>
          <w:highlight w:val="green"/>
          <w:u w:val="single"/>
        </w:rPr>
        <w:t>,</w:t>
      </w:r>
      <w:r w:rsidRPr="00EF04D7">
        <w:rPr>
          <w:sz w:val="18"/>
          <w:szCs w:val="26"/>
        </w:rPr>
        <w:t xml:space="preserve"> the date Pelosi promised moderates that she’d hold a vote on a separate, Senate-passed infrastructure bill. But that deadline could slip as key centrists and progressives begin to battle over the size and scope of the reconciliation proposal. Senate centrists — most vocally Sens. Joe Manchin (D-W.Va.) and Kyrsten Sinema (D-Ariz.) — have balked at both the $3.5 trillion price tag, vowing to demand cuts, and the speed with which the Democrats want to move the enormous package. Manchin has asked leaders to “hit the pause button,” a request they’ve readily dismissed. "</w:t>
      </w:r>
      <w:r w:rsidRPr="00EF04D7">
        <w:rPr>
          <w:sz w:val="24"/>
          <w:szCs w:val="26"/>
          <w:u w:val="single"/>
        </w:rPr>
        <w:t>We're moving full-speed ahead,”</w:t>
      </w:r>
      <w:r w:rsidRPr="00EF04D7">
        <w:rPr>
          <w:sz w:val="18"/>
          <w:szCs w:val="26"/>
        </w:rPr>
        <w:t xml:space="preserve"> Senate Majority Leader Charles Schumer (D-N.Y.) said Wednesday. </w:t>
      </w:r>
      <w:r w:rsidRPr="00EF04D7">
        <w:rPr>
          <w:sz w:val="24"/>
          <w:szCs w:val="26"/>
          <w:highlight w:val="green"/>
          <w:u w:val="single"/>
        </w:rPr>
        <w:t>Pelosi allowed</w:t>
      </w:r>
      <w:r w:rsidRPr="00EF04D7">
        <w:rPr>
          <w:sz w:val="24"/>
          <w:szCs w:val="26"/>
          <w:u w:val="single"/>
        </w:rPr>
        <w:t xml:space="preserve"> that the </w:t>
      </w:r>
      <w:r w:rsidRPr="00EF04D7">
        <w:rPr>
          <w:sz w:val="24"/>
          <w:szCs w:val="26"/>
          <w:highlight w:val="green"/>
          <w:u w:val="single"/>
        </w:rPr>
        <w:t>price tag might come down in talks with the Senate</w:t>
      </w:r>
      <w:r w:rsidRPr="00EF04D7">
        <w:rPr>
          <w:sz w:val="24"/>
          <w:szCs w:val="26"/>
          <w:u w:val="single"/>
        </w:rPr>
        <w:t xml:space="preserve"> — "</w:t>
      </w:r>
      <w:r w:rsidRPr="00EF04D7">
        <w:rPr>
          <w:sz w:val="24"/>
          <w:szCs w:val="26"/>
          <w:highlight w:val="green"/>
          <w:u w:val="single"/>
        </w:rPr>
        <w:t>We will have our negotiations</w:t>
      </w:r>
      <w:r w:rsidRPr="00EF04D7">
        <w:rPr>
          <w:sz w:val="24"/>
          <w:szCs w:val="26"/>
          <w:u w:val="single"/>
        </w:rPr>
        <w:t xml:space="preserve">,” she said — but also stressed that the </w:t>
      </w:r>
      <w:r w:rsidRPr="00EF04D7">
        <w:rPr>
          <w:b/>
          <w:bCs/>
          <w:sz w:val="24"/>
          <w:szCs w:val="26"/>
          <w:u w:val="single"/>
        </w:rPr>
        <w:t xml:space="preserve">House will stick with Biden’s $3.5 trillion figure initially. </w:t>
      </w:r>
      <w:r w:rsidRPr="00EF04D7">
        <w:rPr>
          <w:sz w:val="18"/>
          <w:szCs w:val="26"/>
        </w:rPr>
        <w:t xml:space="preserve">“I don't know what the [final] number will be,” she said. “We are marking at $3.5 trillion, we're not going above that.” The </w:t>
      </w:r>
      <w:r w:rsidRPr="00EF04D7">
        <w:rPr>
          <w:sz w:val="24"/>
          <w:szCs w:val="26"/>
          <w:highlight w:val="green"/>
          <w:u w:val="single"/>
        </w:rPr>
        <w:t>timing could be crucial</w:t>
      </w:r>
      <w:r w:rsidRPr="00EF04D7">
        <w:rPr>
          <w:sz w:val="24"/>
          <w:szCs w:val="26"/>
          <w:u w:val="single"/>
        </w:rPr>
        <w:t xml:space="preserve"> to the success of Biden’s agenda</w:t>
      </w:r>
      <w:r w:rsidRPr="00EF04D7">
        <w:rPr>
          <w:sz w:val="18"/>
          <w:szCs w:val="26"/>
        </w:rPr>
        <w:t xml:space="preserve">. Last month, </w:t>
      </w:r>
      <w:r w:rsidRPr="00EF04D7">
        <w:rPr>
          <w:sz w:val="24"/>
          <w:szCs w:val="26"/>
          <w:highlight w:val="green"/>
          <w:u w:val="single"/>
        </w:rPr>
        <w:t>Pelosi and her</w:t>
      </w:r>
      <w:r w:rsidRPr="00EF04D7">
        <w:rPr>
          <w:sz w:val="24"/>
          <w:szCs w:val="26"/>
          <w:u w:val="single"/>
        </w:rPr>
        <w:t xml:space="preserve"> leadership </w:t>
      </w:r>
      <w:r w:rsidRPr="00EF04D7">
        <w:rPr>
          <w:sz w:val="24"/>
          <w:szCs w:val="26"/>
          <w:highlight w:val="green"/>
          <w:u w:val="single"/>
        </w:rPr>
        <w:t>team struck a deal with House moderates</w:t>
      </w:r>
      <w:r w:rsidRPr="00EF04D7">
        <w:rPr>
          <w:sz w:val="24"/>
          <w:szCs w:val="26"/>
          <w:u w:val="single"/>
        </w:rPr>
        <w:t xml:space="preserve"> </w:t>
      </w:r>
      <w:r w:rsidRPr="00EF04D7">
        <w:rPr>
          <w:b/>
          <w:bCs/>
          <w:sz w:val="24"/>
          <w:szCs w:val="26"/>
          <w:highlight w:val="green"/>
          <w:u w:val="single"/>
        </w:rPr>
        <w:t>guaranteeing a floor vote o</w:t>
      </w:r>
      <w:r w:rsidRPr="00EF04D7">
        <w:rPr>
          <w:b/>
          <w:bCs/>
          <w:sz w:val="24"/>
          <w:szCs w:val="26"/>
          <w:u w:val="single"/>
        </w:rPr>
        <w:t xml:space="preserve">n the Senate’s $1.2 trillion infrastructure bill </w:t>
      </w:r>
      <w:r w:rsidRPr="00EF04D7">
        <w:rPr>
          <w:b/>
          <w:bCs/>
          <w:sz w:val="24"/>
          <w:szCs w:val="26"/>
          <w:highlight w:val="green"/>
          <w:u w:val="single"/>
        </w:rPr>
        <w:t>by Sept. 27</w:t>
      </w:r>
      <w:r w:rsidRPr="00EF04D7">
        <w:rPr>
          <w:sz w:val="18"/>
          <w:szCs w:val="26"/>
          <w:highlight w:val="green"/>
        </w:rPr>
        <w:t>,</w:t>
      </w:r>
      <w:r w:rsidRPr="00EF04D7">
        <w:rPr>
          <w:sz w:val="18"/>
          <w:szCs w:val="26"/>
        </w:rPr>
        <w:t xml:space="preserve"> while liberals are warning they’ll sink that bipartisan proposal without assurances that the larger reconciliation package will pass the Senate.</w:t>
      </w:r>
    </w:p>
    <w:p w14:paraId="74A9833C" w14:textId="77777777" w:rsidR="009E690A" w:rsidRDefault="009E690A" w:rsidP="009E690A">
      <w:pPr>
        <w:pStyle w:val="Heading3"/>
      </w:pPr>
      <w:r>
        <w:lastRenderedPageBreak/>
        <w:t>Link – Backlash</w:t>
      </w:r>
    </w:p>
    <w:p w14:paraId="261C7801" w14:textId="77777777" w:rsidR="009E690A" w:rsidRDefault="009E690A" w:rsidP="009E690A">
      <w:pPr>
        <w:pStyle w:val="Heading4"/>
      </w:pPr>
      <w:r>
        <w:t xml:space="preserve">Pharma </w:t>
      </w:r>
      <w:r>
        <w:rPr>
          <w:u w:val="single"/>
        </w:rPr>
        <w:t>backlashes</w:t>
      </w:r>
      <w:r>
        <w:t xml:space="preserve"> to the Plan and will circumvent – they’re </w:t>
      </w:r>
      <w:r>
        <w:rPr>
          <w:u w:val="single"/>
        </w:rPr>
        <w:t>aggressive lobbyists</w:t>
      </w:r>
      <w:r>
        <w:t xml:space="preserve"> and will </w:t>
      </w:r>
      <w:r>
        <w:rPr>
          <w:u w:val="single"/>
        </w:rPr>
        <w:t>do anything</w:t>
      </w:r>
      <w:r>
        <w:t xml:space="preserve"> to preserve patent rights.</w:t>
      </w:r>
    </w:p>
    <w:p w14:paraId="2D3484B9" w14:textId="77777777" w:rsidR="009E690A" w:rsidRDefault="009E690A" w:rsidP="009E690A">
      <w:pPr>
        <w:pStyle w:val="ListParagraph"/>
        <w:numPr>
          <w:ilvl w:val="0"/>
          <w:numId w:val="12"/>
        </w:numPr>
      </w:pPr>
      <w:r>
        <w:t>Turns Case – Waters down the Plan due to lobbying</w:t>
      </w:r>
    </w:p>
    <w:p w14:paraId="52D47630" w14:textId="77777777" w:rsidR="009E690A" w:rsidRPr="00053179" w:rsidRDefault="009E690A" w:rsidP="009E690A">
      <w:pPr>
        <w:pStyle w:val="ListParagraph"/>
        <w:numPr>
          <w:ilvl w:val="0"/>
          <w:numId w:val="12"/>
        </w:numPr>
      </w:pPr>
      <w:r>
        <w:t>Optional Card – still thinking on if its necessary [note from Elmer]</w:t>
      </w:r>
    </w:p>
    <w:p w14:paraId="3BC6E621" w14:textId="77777777" w:rsidR="009E690A" w:rsidRPr="00071526" w:rsidRDefault="009E690A" w:rsidP="009E690A">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27"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58775FE5" w14:textId="77777777" w:rsidR="009E690A" w:rsidRPr="00053179" w:rsidRDefault="009E690A" w:rsidP="009E690A">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r w:rsidRPr="00053179">
        <w:rPr>
          <w:b/>
          <w:sz w:val="26"/>
          <w:highlight w:val="green"/>
          <w:u w:val="single"/>
        </w:rPr>
        <w:t>drugmakers</w:t>
      </w:r>
      <w:r w:rsidRPr="00053179">
        <w:rPr>
          <w:highlight w:val="green"/>
          <w:u w:val="single"/>
        </w:rPr>
        <w:t xml:space="preserve"> </w:t>
      </w:r>
      <w:r w:rsidRPr="00053179">
        <w:rPr>
          <w:u w:val="single"/>
        </w:rPr>
        <w:t xml:space="preserve">gave most </w:t>
      </w:r>
      <w:r w:rsidRPr="00053179">
        <w:rPr>
          <w:b/>
          <w:sz w:val="26"/>
          <w:highlight w:val="green"/>
          <w:u w:val="single"/>
        </w:rPr>
        <w:t>to</w:t>
      </w:r>
      <w:r w:rsidRPr="00053179">
        <w:rPr>
          <w:u w:val="single"/>
        </w:rPr>
        <w:t xml:space="preserve"> the </w:t>
      </w:r>
      <w:r w:rsidRPr="0049357C">
        <w:rPr>
          <w:b/>
          <w:sz w:val="26"/>
          <w:u w:val="single"/>
          <w:bdr w:val="single" w:sz="4" w:space="0" w:color="auto"/>
        </w:rPr>
        <w:t xml:space="preserve">lawmakers working to </w:t>
      </w:r>
      <w:r w:rsidRPr="00053179">
        <w:rPr>
          <w:b/>
          <w:sz w:val="26"/>
          <w:highlight w:val="green"/>
          <w:u w:val="single"/>
          <w:bdr w:val="single" w:sz="4" w:space="0" w:color="auto"/>
        </w:rPr>
        <w:t>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 xml:space="preserve">fight to the death </w:t>
      </w:r>
      <w:r w:rsidRPr="0049357C">
        <w:rPr>
          <w:b/>
          <w:sz w:val="26"/>
          <w:u w:val="single"/>
          <w:bdr w:val="single" w:sz="4" w:space="0" w:color="auto"/>
        </w:rPr>
        <w:t>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053179">
        <w:rPr>
          <w:b/>
          <w:sz w:val="26"/>
          <w:highlight w:val="green"/>
          <w:u w:val="single"/>
        </w:rPr>
        <w:t>pharmaceutical 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233 million 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t>
      </w:r>
      <w:r w:rsidRPr="00053179">
        <w:rPr>
          <w:sz w:val="16"/>
        </w:rPr>
        <w:lastRenderedPageBreak/>
        <w:t xml:space="preserve">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053179">
        <w:rPr>
          <w:b/>
          <w:sz w:val="26"/>
          <w:highlight w:val="green"/>
          <w:u w:val="single"/>
        </w:rPr>
        <w:t>A</w:t>
      </w:r>
      <w:r w:rsidRPr="0049357C">
        <w:rPr>
          <w:b/>
          <w:sz w:val="26"/>
          <w:u w:val="single"/>
        </w:rPr>
        <w:t xml:space="preserve">ffordable </w:t>
      </w:r>
      <w:r w:rsidRPr="00053179">
        <w:rPr>
          <w:b/>
          <w:sz w:val="26"/>
          <w:highlight w:val="green"/>
          <w:u w:val="single"/>
        </w:rPr>
        <w:t>P</w:t>
      </w:r>
      <w:r w:rsidRPr="0049357C">
        <w:rPr>
          <w:b/>
          <w:sz w:val="26"/>
          <w:u w:val="single"/>
        </w:rPr>
        <w:t>rescriptions</w:t>
      </w:r>
      <w:r w:rsidRPr="00053179">
        <w:rPr>
          <w:b/>
          <w:sz w:val="26"/>
          <w:highlight w:val="green"/>
          <w:u w:val="single"/>
        </w:rPr>
        <w:t xml:space="preserve"> f</w:t>
      </w:r>
      <w:r w:rsidRPr="0049357C">
        <w:rPr>
          <w:b/>
          <w:sz w:val="26"/>
          <w:u w:val="single"/>
        </w:rPr>
        <w:t>or</w:t>
      </w:r>
      <w:r w:rsidRPr="00053179">
        <w:rPr>
          <w:b/>
          <w:sz w:val="26"/>
          <w:highlight w:val="green"/>
          <w:u w:val="single"/>
        </w:rPr>
        <w:t xml:space="preserve"> P</w:t>
      </w:r>
      <w:r w:rsidRPr="0049357C">
        <w:rPr>
          <w:b/>
          <w:sz w:val="26"/>
          <w:u w:val="single"/>
        </w:rPr>
        <w:t>atients</w:t>
      </w:r>
      <w:r w:rsidRPr="00053179">
        <w:rPr>
          <w:b/>
          <w:sz w:val="26"/>
          <w:highlight w:val="green"/>
          <w:u w:val="single"/>
        </w:rPr>
        <w:t xml:space="preserve"> </w:t>
      </w:r>
      <w:r w:rsidRPr="0049357C">
        <w:rPr>
          <w:b/>
          <w:sz w:val="26"/>
          <w:highlight w:val="green"/>
          <w:u w:val="single"/>
        </w:rPr>
        <w:t>A</w:t>
      </w:r>
      <w:r w:rsidRPr="0049357C">
        <w:rPr>
          <w:b/>
          <w:sz w:val="26"/>
          <w:u w:val="single"/>
        </w:rPr>
        <w:t>ct,</w:t>
      </w:r>
      <w:r w:rsidRPr="00053179">
        <w:rPr>
          <w:sz w:val="16"/>
        </w:rPr>
        <w:t xml:space="preserve"> which proposed to define two tactics used by drug companies to make it easier for the Federal Trade Commission to </w:t>
      </w:r>
      <w:r w:rsidRPr="00053179">
        <w:rPr>
          <w:b/>
          <w:sz w:val="26"/>
          <w:highlight w:val="green"/>
          <w:u w:val="single"/>
        </w:rPr>
        <w:t>prosecute</w:t>
      </w:r>
      <w:r w:rsidRPr="00053179">
        <w:rPr>
          <w:sz w:val="16"/>
        </w:rPr>
        <w:t xml:space="preserve"> them: “</w:t>
      </w:r>
      <w:r w:rsidRPr="00053179">
        <w:rPr>
          <w:b/>
          <w:sz w:val="26"/>
          <w:highlight w:val="green"/>
          <w:u w:val="single"/>
        </w:rPr>
        <w:t>product-hopping</w:t>
      </w:r>
      <w:r w:rsidRPr="00053179">
        <w:rPr>
          <w:sz w:val="16"/>
        </w:rPr>
        <w:t>,” when drugmakers withdraw older versions of their drugs from the market to push patients toward newer, more expensive ones, and “</w:t>
      </w:r>
      <w:r w:rsidRPr="00053179">
        <w:rPr>
          <w:b/>
          <w:sz w:val="26"/>
          <w:highlight w:val="green"/>
          <w:u w:val="single"/>
        </w:rPr>
        <w:t>patent-</w:t>
      </w:r>
      <w:proofErr w:type="spellStart"/>
      <w:r w:rsidRPr="00053179">
        <w:rPr>
          <w:b/>
          <w:sz w:val="26"/>
          <w:highlight w:val="green"/>
          <w:u w:val="single"/>
        </w:rPr>
        <w:t>thicketing</w:t>
      </w:r>
      <w:proofErr w:type="spellEnd"/>
      <w:r w:rsidRPr="00053179">
        <w:rPr>
          <w:sz w:val="16"/>
        </w:rPr>
        <w:t xml:space="preserve">,” when drugmakers amass a series of patents to drag out their exclusivity and slow rival generics makers, who must challenge those patents to enter the market once the initial exclusivity ends. </w:t>
      </w:r>
      <w:r w:rsidRPr="00053179">
        <w:rPr>
          <w:b/>
          <w:sz w:val="26"/>
          <w:highlight w:val="green"/>
          <w:u w:val="single"/>
          <w:bdr w:val="single" w:sz="4" w:space="0" w:color="auto"/>
        </w:rPr>
        <w:t>PhRMA opposed the bill.</w:t>
      </w:r>
      <w:r w:rsidRPr="00053179">
        <w:rPr>
          <w:sz w:val="16"/>
        </w:rPr>
        <w:t xml:space="preserve"> </w:t>
      </w:r>
      <w:r w:rsidRPr="0049357C">
        <w:rPr>
          <w:b/>
          <w:sz w:val="26"/>
          <w:u w:val="single"/>
        </w:rPr>
        <w:t>The</w:t>
      </w:r>
      <w:r w:rsidRPr="00053179">
        <w:rPr>
          <w:b/>
          <w:sz w:val="26"/>
          <w:highlight w:val="green"/>
          <w:u w:val="single"/>
        </w:rPr>
        <w:t xml:space="preserv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053179">
        <w:rPr>
          <w:b/>
          <w:sz w:val="26"/>
          <w:highlight w:val="green"/>
          <w:u w:val="single"/>
        </w:rPr>
        <w:t>pharmaceutical industry lobbied tooth and nail against it</w:t>
      </w:r>
      <w:r w:rsidRPr="00053179">
        <w:rPr>
          <w:u w:val="single"/>
        </w:rPr>
        <w:t xml:space="preserve">,” she said. “And </w:t>
      </w:r>
      <w:r w:rsidRPr="00053179">
        <w:rPr>
          <w:b/>
          <w:sz w:val="26"/>
          <w:highlight w:val="green"/>
          <w:u w:val="single"/>
        </w:rPr>
        <w:t>when the bill finally came</w:t>
      </w:r>
      <w:r w:rsidRPr="00053179">
        <w:rPr>
          <w:highlight w:val="green"/>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w:t>
      </w:r>
      <w:proofErr w:type="spellStart"/>
      <w:r w:rsidRPr="00053179">
        <w:rPr>
          <w:b/>
          <w:sz w:val="26"/>
          <w:highlight w:val="green"/>
          <w:u w:val="single"/>
          <w:bdr w:val="single" w:sz="4" w:space="0" w:color="auto"/>
        </w:rPr>
        <w:t>thicketing</w:t>
      </w:r>
      <w:proofErr w:type="spellEnd"/>
      <w:r w:rsidRPr="00053179">
        <w:rPr>
          <w:b/>
          <w:sz w:val="26"/>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6A6C136" w14:textId="77777777" w:rsidR="009E690A" w:rsidRDefault="009E690A" w:rsidP="009E690A">
      <w:pPr>
        <w:pStyle w:val="Heading4"/>
      </w:pPr>
      <w:r>
        <w:lastRenderedPageBreak/>
        <w:t xml:space="preserve">Democrat Senators in Big Pharma’s pocket </w:t>
      </w:r>
      <w:r>
        <w:rPr>
          <w:u w:val="single"/>
        </w:rPr>
        <w:t>derails the Plan</w:t>
      </w:r>
      <w:r>
        <w:t>.</w:t>
      </w:r>
    </w:p>
    <w:p w14:paraId="764F1978" w14:textId="77777777" w:rsidR="009E690A" w:rsidRPr="003D00BA" w:rsidRDefault="009E690A" w:rsidP="009E690A">
      <w:r w:rsidRPr="003D00BA">
        <w:rPr>
          <w:rStyle w:val="Style13ptBold"/>
        </w:rPr>
        <w:t xml:space="preserve">Sirota 8-23 </w:t>
      </w:r>
      <w:r w:rsidRPr="003D00BA">
        <w:t>David Sirota 8-23-2021 "Dem Obstructionists Are Bankrolled By Pharma And Oil"</w:t>
      </w:r>
      <w:r>
        <w:t xml:space="preserve"> </w:t>
      </w:r>
      <w:hyperlink r:id="rId28"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5390FD50" w14:textId="77777777" w:rsidR="009E690A" w:rsidRDefault="009E690A" w:rsidP="009E690A">
      <w:pPr>
        <w:rPr>
          <w:sz w:val="16"/>
        </w:rPr>
      </w:pPr>
      <w:r w:rsidRPr="00053179">
        <w:rPr>
          <w:u w:val="single"/>
        </w:rPr>
        <w:t xml:space="preserve">The </w:t>
      </w:r>
      <w:r w:rsidRPr="0049357C">
        <w:rPr>
          <w:b/>
          <w:sz w:val="26"/>
          <w:u w:val="single"/>
        </w:rPr>
        <w:t xml:space="preserve">small group of </w:t>
      </w:r>
      <w:r w:rsidRPr="00053179">
        <w:rPr>
          <w:b/>
          <w:sz w:val="26"/>
          <w:highlight w:val="green"/>
          <w:u w:val="single"/>
        </w:rPr>
        <w:t>conservative 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threatening to</w:t>
      </w:r>
      <w:r w:rsidRPr="00053179">
        <w:rPr>
          <w:highlight w:val="green"/>
          <w:u w:val="single"/>
        </w:rPr>
        <w:t xml:space="preserve"> </w:t>
      </w:r>
      <w:r w:rsidRPr="00053179">
        <w:rPr>
          <w:u w:val="single"/>
        </w:rPr>
        <w:t xml:space="preserve">help Republicans </w:t>
      </w:r>
      <w:r w:rsidRPr="00053179">
        <w:rPr>
          <w:b/>
          <w:sz w:val="26"/>
          <w:highlight w:val="green"/>
          <w:u w:val="single"/>
        </w:rPr>
        <w:t>halt</w:t>
      </w:r>
      <w:r w:rsidRPr="00053179">
        <w:rPr>
          <w:highlight w:val="green"/>
          <w:u w:val="single"/>
        </w:rPr>
        <w:t xml:space="preserve"> </w:t>
      </w:r>
      <w:r w:rsidRPr="00053179">
        <w:rPr>
          <w:b/>
          <w:sz w:val="26"/>
          <w:highlight w:val="green"/>
          <w:u w:val="single"/>
        </w:rPr>
        <w:t>Democrats’ budget</w:t>
      </w:r>
      <w:r w:rsidRPr="0049357C">
        <w:rPr>
          <w:b/>
          <w:sz w:val="26"/>
          <w:u w:val="single"/>
        </w:rPr>
        <w:t xml:space="preserve"> package</w:t>
      </w:r>
      <w:r w:rsidRPr="0049357C">
        <w:rPr>
          <w:u w:val="single"/>
        </w:rPr>
        <w:t xml:space="preserve"> </w:t>
      </w:r>
      <w:r w:rsidRPr="00053179">
        <w:rPr>
          <w:u w:val="single"/>
        </w:rPr>
        <w:t xml:space="preserve">have </w:t>
      </w:r>
      <w:r w:rsidRPr="00053179">
        <w:rPr>
          <w:b/>
          <w:sz w:val="26"/>
          <w:highlight w:val="green"/>
          <w:u w:val="single"/>
        </w:rPr>
        <w:t xml:space="preserve">raked in more than </w:t>
      </w:r>
      <w:r w:rsidRPr="00053179">
        <w:rPr>
          <w:b/>
          <w:sz w:val="26"/>
          <w:highlight w:val="green"/>
          <w:u w:val="single"/>
          <w:bdr w:val="single" w:sz="4" w:space="0" w:color="auto"/>
        </w:rPr>
        <w:t xml:space="preserve">$3 million from </w:t>
      </w:r>
      <w:r w:rsidRPr="0049357C">
        <w:rPr>
          <w:b/>
          <w:sz w:val="26"/>
          <w:u w:val="single"/>
          <w:bdr w:val="single" w:sz="4" w:space="0" w:color="auto"/>
        </w:rPr>
        <w:t xml:space="preserve">donors in </w:t>
      </w:r>
      <w:r w:rsidRPr="00053179">
        <w:rPr>
          <w:b/>
          <w:sz w:val="26"/>
          <w:highlight w:val="green"/>
          <w:u w:val="single"/>
          <w:bdr w:val="single" w:sz="4" w:space="0" w:color="auto"/>
        </w:rPr>
        <w:t>the pharmaceutical</w:t>
      </w:r>
      <w:r w:rsidRPr="00053179">
        <w:rPr>
          <w:highlight w:val="green"/>
          <w:u w:val="single"/>
        </w:rPr>
        <w:t xml:space="preserve"> </w:t>
      </w:r>
      <w:r w:rsidRPr="00053179">
        <w:rPr>
          <w:u w:val="single"/>
        </w:rPr>
        <w:t xml:space="preserve">and fossil fuel </w:t>
      </w:r>
      <w:r w:rsidRPr="00053179">
        <w:rPr>
          <w:b/>
          <w:sz w:val="26"/>
          <w:highlight w:val="green"/>
          <w:u w:val="single"/>
        </w:rPr>
        <w:t>industries</w:t>
      </w:r>
      <w:r w:rsidRPr="00053179">
        <w:rPr>
          <w:highlight w:val="green"/>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AC6D40">
        <w:rPr>
          <w:b/>
          <w:sz w:val="26"/>
          <w:highlight w:val="green"/>
          <w:u w:val="single"/>
        </w:rPr>
        <w:t>We will vote against a budget resolution</w:t>
      </w:r>
      <w:r w:rsidRPr="00AC6D40">
        <w:rPr>
          <w:highlight w:val="green"/>
          <w:u w:val="single"/>
        </w:rPr>
        <w:t xml:space="preserve"> </w:t>
      </w:r>
      <w:r w:rsidRPr="00AC6D40">
        <w:rPr>
          <w:u w:val="single"/>
        </w:rPr>
        <w:t xml:space="preserve">if the infrastructure package isn’t brought up first,” Democratic </w:t>
      </w:r>
      <w:r w:rsidRPr="00AC6D40">
        <w:rPr>
          <w:b/>
          <w:sz w:val="26"/>
          <w:highlight w:val="green"/>
          <w:u w:val="single"/>
        </w:rPr>
        <w:t>Rep</w:t>
      </w:r>
      <w:r w:rsidRPr="00AC6D40">
        <w:rPr>
          <w:u w:val="single"/>
        </w:rPr>
        <w:t xml:space="preserve">. Josh </w:t>
      </w:r>
      <w:proofErr w:type="spellStart"/>
      <w:r w:rsidRPr="0049357C">
        <w:rPr>
          <w:b/>
          <w:sz w:val="26"/>
          <w:u w:val="single"/>
        </w:rPr>
        <w:t>Gottheimer</w:t>
      </w:r>
      <w:proofErr w:type="spellEnd"/>
      <w:r w:rsidRPr="00AC6D40">
        <w:rPr>
          <w:highlight w:val="green"/>
          <w:u w:val="single"/>
        </w:rPr>
        <w:t xml:space="preserve"> </w:t>
      </w:r>
      <w:r w:rsidRPr="00AC6D40">
        <w:rPr>
          <w:b/>
          <w:sz w:val="26"/>
          <w:highlight w:val="green"/>
          <w:u w:val="single"/>
        </w:rPr>
        <w:t>told</w:t>
      </w:r>
      <w:r w:rsidRPr="00AC6D40">
        <w:rPr>
          <w:highlight w:val="green"/>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49357C">
        <w:rPr>
          <w:b/>
          <w:sz w:val="26"/>
          <w:u w:val="single"/>
        </w:rPr>
        <w:t>In the narrowly divided House</w:t>
      </w:r>
      <w:r w:rsidRPr="0049357C">
        <w:rPr>
          <w:u w:val="single"/>
        </w:rPr>
        <w:t xml:space="preserve">, </w:t>
      </w:r>
      <w:r w:rsidRPr="0049357C">
        <w:rPr>
          <w:b/>
          <w:sz w:val="26"/>
          <w:highlight w:val="green"/>
          <w:u w:val="single"/>
        </w:rPr>
        <w:t>obstructionism</w:t>
      </w:r>
      <w:r w:rsidRPr="0049357C">
        <w:rPr>
          <w:b/>
          <w:sz w:val="26"/>
          <w:u w:val="single"/>
        </w:rPr>
        <w:t xml:space="preserve"> from these</w:t>
      </w:r>
      <w:r w:rsidRPr="0049357C">
        <w:rPr>
          <w:u w:val="single"/>
        </w:rPr>
        <w:t xml:space="preserve"> conservative Democrats </w:t>
      </w:r>
      <w:r w:rsidRPr="0049357C">
        <w:rPr>
          <w:b/>
          <w:sz w:val="26"/>
          <w:highlight w:val="green"/>
          <w:u w:val="single"/>
        </w:rPr>
        <w:t>could decouple the infrastructure</w:t>
      </w:r>
      <w:r w:rsidRPr="0049357C">
        <w:rPr>
          <w:u w:val="single"/>
        </w:rPr>
        <w:t xml:space="preserve"> and budget </w:t>
      </w:r>
      <w:r w:rsidRPr="0049357C">
        <w:rPr>
          <w:b/>
          <w:sz w:val="26"/>
          <w:u w:val="single"/>
        </w:rPr>
        <w:t>measures</w:t>
      </w:r>
      <w:r w:rsidRPr="0049357C">
        <w:rPr>
          <w:u w:val="single"/>
        </w:rPr>
        <w:t xml:space="preserve"> </w:t>
      </w:r>
      <w:r w:rsidRPr="00AC6D40">
        <w:rPr>
          <w:u w:val="single"/>
        </w:rPr>
        <w:t>from one another</w:t>
      </w:r>
      <w:r w:rsidRPr="00AC6D40">
        <w:rPr>
          <w:sz w:val="16"/>
        </w:rPr>
        <w:t xml:space="preserve">. Many believe that would kill the latter by letting conservative Democrats in the Senate such as Kyrsten Sinema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w:t>
      </w:r>
      <w:proofErr w:type="spellStart"/>
      <w:r w:rsidRPr="00AC6D40">
        <w:rPr>
          <w:sz w:val="16"/>
        </w:rPr>
        <w:t>Gottheimer</w:t>
      </w:r>
      <w:proofErr w:type="spellEnd"/>
      <w:r w:rsidRPr="00AC6D40">
        <w:rPr>
          <w:sz w:val="16"/>
        </w:rPr>
        <w:t xml:space="preserve">, the eight other Democrats who have threatened to obstruct the budget bill are Carolyn Bordeaux (Ga.), Ed Case (Hawaii), Jim Costa (Calif.), Henry Cuellar (Texas), Jared Golden (Maine), Vicente Gonzalez (Texas), Kurt Schrader (Ore.), and </w:t>
      </w:r>
      <w:proofErr w:type="spellStart"/>
      <w:r w:rsidRPr="00AC6D40">
        <w:rPr>
          <w:sz w:val="16"/>
        </w:rPr>
        <w:t>Filemon</w:t>
      </w:r>
      <w:proofErr w:type="spellEnd"/>
      <w:r w:rsidRPr="00AC6D40">
        <w:rPr>
          <w:sz w:val="16"/>
        </w:rPr>
        <w:t xml:space="preserve">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AC6D40">
        <w:rPr>
          <w:b/>
          <w:sz w:val="26"/>
          <w:highlight w:val="green"/>
          <w:u w:val="single"/>
        </w:rPr>
        <w:t>pharmaceutical industry</w:t>
      </w:r>
      <w:r w:rsidRPr="00AC6D40">
        <w:rPr>
          <w:sz w:val="16"/>
          <w:highlight w:val="green"/>
        </w:rPr>
        <w:t xml:space="preserve"> </w:t>
      </w:r>
      <w:r w:rsidRPr="00AC6D40">
        <w:rPr>
          <w:sz w:val="16"/>
        </w:rPr>
        <w:t xml:space="preserve">has </w:t>
      </w:r>
      <w:r w:rsidRPr="00AC6D40">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w:t>
      </w:r>
      <w:proofErr w:type="spellStart"/>
      <w:r w:rsidRPr="00AC6D40">
        <w:rPr>
          <w:sz w:val="16"/>
        </w:rPr>
        <w:t>OpenSecrets</w:t>
      </w:r>
      <w:proofErr w:type="spellEnd"/>
      <w:r w:rsidRPr="00AC6D40">
        <w:rPr>
          <w:sz w:val="16"/>
        </w:rPr>
        <w:t xml:space="preserve">. </w:t>
      </w:r>
      <w:r w:rsidRPr="00AC6D40">
        <w:rPr>
          <w:u w:val="single"/>
        </w:rPr>
        <w:t xml:space="preserve">Among them are two of the Democratic Party’s </w:t>
      </w:r>
      <w:r w:rsidRPr="00AC6D40">
        <w:rPr>
          <w:b/>
          <w:sz w:val="26"/>
          <w:highlight w:val="green"/>
          <w:u w:val="single"/>
        </w:rPr>
        <w:t>top recipients of health care industry money</w:t>
      </w:r>
      <w:r w:rsidRPr="00AC6D40">
        <w:rPr>
          <w:u w:val="single"/>
        </w:rPr>
        <w:t xml:space="preserve">: </w:t>
      </w:r>
      <w:proofErr w:type="spellStart"/>
      <w:r w:rsidRPr="00AC6D40">
        <w:rPr>
          <w:b/>
          <w:sz w:val="26"/>
          <w:highlight w:val="green"/>
          <w:u w:val="single"/>
        </w:rPr>
        <w:t>Gottheimer</w:t>
      </w:r>
      <w:proofErr w:type="spellEnd"/>
      <w:r w:rsidRPr="00AC6D40">
        <w:rPr>
          <w:highlight w:val="green"/>
          <w:u w:val="single"/>
        </w:rPr>
        <w:t xml:space="preserve"> </w:t>
      </w:r>
      <w:r w:rsidRPr="00AC6D40">
        <w:rPr>
          <w:u w:val="single"/>
        </w:rPr>
        <w:t xml:space="preserve">($228,186) </w:t>
      </w:r>
      <w:r w:rsidRPr="00AC6D40">
        <w:rPr>
          <w:b/>
          <w:sz w:val="26"/>
          <w:highlight w:val="green"/>
          <w:u w:val="single"/>
        </w:rPr>
        <w:t>and Schrader</w:t>
      </w:r>
      <w:r w:rsidRPr="00AC6D40">
        <w:rPr>
          <w:highlight w:val="green"/>
          <w:u w:val="single"/>
        </w:rPr>
        <w:t xml:space="preserve"> </w:t>
      </w:r>
      <w:r w:rsidRPr="00AC6D40">
        <w:rPr>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Both </w:t>
      </w:r>
      <w:proofErr w:type="spellStart"/>
      <w:r w:rsidRPr="00AC6D40">
        <w:rPr>
          <w:u w:val="single"/>
        </w:rPr>
        <w:t>Gottheimer</w:t>
      </w:r>
      <w:proofErr w:type="spellEnd"/>
      <w:r w:rsidRPr="00AC6D40">
        <w:rPr>
          <w:u w:val="single"/>
        </w:rPr>
        <w:t xml:space="preserve"> and Schrader signed a letter earlier this year slamming Democratic leaders’ legislation to lower prescription drug prices</w:t>
      </w:r>
      <w:r w:rsidRPr="00AC6D40">
        <w:rPr>
          <w:sz w:val="16"/>
        </w:rPr>
        <w:t>. Eight out of the nine Democrats threatening to kill the budget bill also declined to sponsor Democrats’ standalone legislation to let Medicare negotiate lower drug prices. In the Senate, Sinema’s renewed threat to vote down a final reconciliation bill came after she received $519,000 from donors in the pharmaceutical and health products industries.</w:t>
      </w:r>
    </w:p>
    <w:p w14:paraId="7C52D57A" w14:textId="77777777" w:rsidR="009E690A" w:rsidRPr="00AC6D40" w:rsidRDefault="009E690A" w:rsidP="009E690A">
      <w:pPr>
        <w:pStyle w:val="Heading3"/>
      </w:pPr>
      <w:r>
        <w:lastRenderedPageBreak/>
        <w:t>Impact – Warming</w:t>
      </w:r>
    </w:p>
    <w:p w14:paraId="10D4AD59" w14:textId="77777777" w:rsidR="009E690A" w:rsidRDefault="009E690A" w:rsidP="009E690A">
      <w:pPr>
        <w:pStyle w:val="Heading4"/>
      </w:pPr>
      <w:r>
        <w:t xml:space="preserve">Infrastructure reform </w:t>
      </w:r>
      <w:r>
        <w:rPr>
          <w:u w:val="single"/>
        </w:rPr>
        <w:t>solves Existential Climate Change</w:t>
      </w:r>
      <w:r>
        <w:t xml:space="preserve"> – it results in </w:t>
      </w:r>
      <w:r>
        <w:rPr>
          <w:u w:val="single"/>
        </w:rPr>
        <w:t>spill-over</w:t>
      </w:r>
      <w:r>
        <w:t>.</w:t>
      </w:r>
    </w:p>
    <w:p w14:paraId="4A0AE4E8" w14:textId="77777777" w:rsidR="009E690A" w:rsidRPr="00387727" w:rsidRDefault="009E690A" w:rsidP="009E690A">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29" w:history="1">
        <w:r w:rsidRPr="007313BB">
          <w:rPr>
            <w:rStyle w:val="Hyperlink"/>
          </w:rPr>
          <w:t>https://www.usatoday.com/story/opinion/todaysdebate/2021/07/20/climate-change-biden-infrastructure-bill-good-start/7877118002/</w:t>
        </w:r>
      </w:hyperlink>
      <w:r>
        <w:t xml:space="preserve"> //Elmer </w:t>
      </w:r>
    </w:p>
    <w:p w14:paraId="1EFC6D41" w14:textId="77777777" w:rsidR="009E690A" w:rsidRDefault="009E690A" w:rsidP="009E690A">
      <w:pPr>
        <w:rPr>
          <w:sz w:val="16"/>
        </w:rPr>
      </w:pPr>
      <w:r w:rsidRPr="0049357C">
        <w:rPr>
          <w:b/>
          <w:sz w:val="26"/>
          <w:u w:val="single"/>
        </w:rPr>
        <w:t>Not long ago</w:t>
      </w:r>
      <w:r w:rsidRPr="0049357C">
        <w:rPr>
          <w:u w:val="single"/>
        </w:rPr>
        <w:t xml:space="preserve">, </w:t>
      </w:r>
      <w:r w:rsidRPr="0049357C">
        <w:rPr>
          <w:b/>
          <w:sz w:val="26"/>
          <w:u w:val="single"/>
        </w:rPr>
        <w:t>climate change</w:t>
      </w:r>
      <w:r w:rsidRPr="0049357C">
        <w:rPr>
          <w:u w:val="single"/>
        </w:rPr>
        <w:t xml:space="preserve"> for many Americans </w:t>
      </w:r>
      <w:r w:rsidRPr="0049357C">
        <w:rPr>
          <w:b/>
          <w:sz w:val="26"/>
          <w:u w:val="single"/>
        </w:rPr>
        <w:t>was</w:t>
      </w:r>
      <w:r w:rsidRPr="0049357C">
        <w:rPr>
          <w:u w:val="single"/>
        </w:rPr>
        <w:t xml:space="preserve"> like </w:t>
      </w:r>
      <w:r w:rsidRPr="0049357C">
        <w:rPr>
          <w:b/>
          <w:sz w:val="26"/>
          <w:u w:val="single"/>
        </w:rPr>
        <w:t>a distant bell</w:t>
      </w:r>
      <w:r w:rsidRPr="0049357C">
        <w:rPr>
          <w:u w:val="single"/>
        </w:rPr>
        <w:t>. News of starving polar bears or melting glaciers was tragic and disturbing, but other worldly</w:t>
      </w:r>
      <w:r w:rsidRPr="0049357C">
        <w:rPr>
          <w:sz w:val="16"/>
        </w:rPr>
        <w:t xml:space="preserve">. Not </w:t>
      </w:r>
      <w:proofErr w:type="spellStart"/>
      <w:r w:rsidRPr="0049357C">
        <w:rPr>
          <w:sz w:val="16"/>
        </w:rPr>
        <w:t>any more</w:t>
      </w:r>
      <w:proofErr w:type="spellEnd"/>
      <w:r w:rsidRPr="0049357C">
        <w:rPr>
          <w:sz w:val="16"/>
        </w:rPr>
        <w:t xml:space="preserve">. </w:t>
      </w:r>
      <w:r w:rsidRPr="0049357C">
        <w:rPr>
          <w:b/>
          <w:sz w:val="26"/>
          <w:u w:val="single"/>
        </w:rPr>
        <w:t>Top climate scientists</w:t>
      </w:r>
      <w:r w:rsidRPr="0049357C">
        <w:rPr>
          <w:u w:val="single"/>
        </w:rPr>
        <w:t xml:space="preserve"> from around the world </w:t>
      </w:r>
      <w:r w:rsidRPr="0049357C">
        <w:rPr>
          <w:b/>
          <w:sz w:val="26"/>
          <w:u w:val="single"/>
          <w:bdr w:val="single" w:sz="4" w:space="0" w:color="auto"/>
        </w:rPr>
        <w:t>warned of a "code red for humanity</w:t>
      </w:r>
      <w:r w:rsidRPr="0049357C">
        <w:rPr>
          <w:u w:val="single"/>
        </w:rPr>
        <w:t>" in a report issued Monday that says severe, human-caused global warming is become unassailable.</w:t>
      </w:r>
      <w:r w:rsidRPr="0049357C">
        <w:rPr>
          <w:sz w:val="16"/>
        </w:rPr>
        <w:t xml:space="preserve"> </w:t>
      </w:r>
      <w:r w:rsidRPr="0049357C">
        <w:rPr>
          <w:u w:val="single"/>
        </w:rPr>
        <w:t>Proof of the findings by the United Nations' Intergovernmental Panel on Climate Change is a now a factor of daily life.</w:t>
      </w:r>
      <w:r w:rsidRPr="0049357C">
        <w:rPr>
          <w:sz w:val="16"/>
        </w:rPr>
        <w:t xml:space="preserve"> Due to </w:t>
      </w:r>
      <w:r w:rsidRPr="0049357C">
        <w:rPr>
          <w:b/>
          <w:sz w:val="26"/>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AC6D40">
        <w:rPr>
          <w:b/>
          <w:sz w:val="26"/>
          <w:highlight w:val="green"/>
          <w:u w:val="single"/>
        </w:rPr>
        <w:t>consequences of</w:t>
      </w:r>
      <w:r w:rsidRPr="00AC6D40">
        <w:rPr>
          <w:highlight w:val="green"/>
          <w:u w:val="single"/>
        </w:rPr>
        <w:t xml:space="preserve"> </w:t>
      </w:r>
      <w:r w:rsidRPr="00AC6D40">
        <w:rPr>
          <w:u w:val="single"/>
        </w:rPr>
        <w:t>what mankind has done to the atmo</w:t>
      </w:r>
      <w:r w:rsidRPr="00AC6D40">
        <w:rPr>
          <w:b/>
          <w:sz w:val="26"/>
          <w:highlight w:val="green"/>
          <w:u w:val="single"/>
        </w:rPr>
        <w:t>sphere are now inescapable</w:t>
      </w:r>
      <w:r w:rsidRPr="00AC6D40">
        <w:rPr>
          <w:u w:val="single"/>
        </w:rPr>
        <w:t xml:space="preserve">. Periods of </w:t>
      </w:r>
      <w:r w:rsidRPr="00AC6D40">
        <w:rPr>
          <w:b/>
          <w:sz w:val="26"/>
          <w:highlight w:val="green"/>
          <w:u w:val="single"/>
        </w:rPr>
        <w:t>extreme heat</w:t>
      </w:r>
      <w:r w:rsidRPr="00AC6D40">
        <w:rPr>
          <w:highlight w:val="green"/>
          <w:u w:val="single"/>
        </w:rPr>
        <w:t xml:space="preserve"> </w:t>
      </w:r>
      <w:r w:rsidRPr="00AC6D40">
        <w:rPr>
          <w:u w:val="single"/>
        </w:rPr>
        <w:t xml:space="preserve">are projected to </w:t>
      </w:r>
      <w:r w:rsidRPr="00AC6D40">
        <w:rPr>
          <w:b/>
          <w:sz w:val="26"/>
          <w:highlight w:val="green"/>
          <w:u w:val="single"/>
          <w:bdr w:val="single" w:sz="4" w:space="0" w:color="auto"/>
        </w:rPr>
        <w:t>double</w:t>
      </w:r>
      <w:r w:rsidRPr="00AC6D40">
        <w:rPr>
          <w:highlight w:val="green"/>
          <w:u w:val="single"/>
        </w:rPr>
        <w:t xml:space="preserve"> </w:t>
      </w:r>
      <w:r w:rsidRPr="00AC6D40">
        <w:rPr>
          <w:u w:val="single"/>
        </w:rPr>
        <w:t xml:space="preserve">in the lower 48 states by 2100. </w:t>
      </w:r>
      <w:r w:rsidRPr="00AC6D40">
        <w:rPr>
          <w:b/>
          <w:sz w:val="26"/>
          <w:highlight w:val="green"/>
          <w:u w:val="single"/>
        </w:rPr>
        <w:t>Heat deaths</w:t>
      </w:r>
      <w:r w:rsidRPr="00AC6D40">
        <w:rPr>
          <w:u w:val="single"/>
        </w:rPr>
        <w:t xml:space="preserve"> are far </w:t>
      </w:r>
      <w:r w:rsidRPr="00AC6D40">
        <w:rPr>
          <w:b/>
          <w:sz w:val="26"/>
          <w:highlight w:val="green"/>
          <w:u w:val="single"/>
          <w:bdr w:val="single" w:sz="4" w:space="0" w:color="auto"/>
        </w:rPr>
        <w:t xml:space="preserve">outpacing every other form </w:t>
      </w:r>
      <w:r w:rsidRPr="0049357C">
        <w:rPr>
          <w:b/>
          <w:sz w:val="26"/>
          <w:u w:val="single"/>
          <w:bdr w:val="single" w:sz="4" w:space="0" w:color="auto"/>
        </w:rPr>
        <w:t>of weather killer</w:t>
      </w:r>
      <w:r w:rsidRPr="0049357C">
        <w:rPr>
          <w:u w:val="single"/>
        </w:rPr>
        <w:t xml:space="preserve"> in a 30-year average. A </w:t>
      </w:r>
      <w:r w:rsidRPr="0049357C">
        <w:rPr>
          <w:b/>
          <w:sz w:val="26"/>
          <w:u w:val="single"/>
        </w:rPr>
        <w:t>persistent megadrought</w:t>
      </w:r>
      <w:r w:rsidRPr="0049357C">
        <w:rPr>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AC6D40">
        <w:rPr>
          <w:b/>
          <w:sz w:val="26"/>
          <w:highlight w:val="green"/>
          <w:u w:val="single"/>
        </w:rPr>
        <w:t>warming oceans</w:t>
      </w:r>
      <w:r w:rsidRPr="00AC6D40">
        <w:rPr>
          <w:highlight w:val="green"/>
          <w:u w:val="single"/>
        </w:rPr>
        <w:t xml:space="preserve"> </w:t>
      </w:r>
      <w:r w:rsidRPr="00AC6D40">
        <w:rPr>
          <w:u w:val="single"/>
        </w:rPr>
        <w:t xml:space="preserve">are </w:t>
      </w:r>
      <w:r w:rsidRPr="00AC6D40">
        <w:rPr>
          <w:b/>
          <w:sz w:val="26"/>
          <w:highlight w:val="green"/>
          <w:u w:val="single"/>
        </w:rPr>
        <w:t>fueling</w:t>
      </w:r>
      <w:r w:rsidRPr="00AC6D40">
        <w:rPr>
          <w:highlight w:val="green"/>
          <w:u w:val="single"/>
        </w:rPr>
        <w:t xml:space="preserve"> </w:t>
      </w:r>
      <w:r w:rsidRPr="00AC6D40">
        <w:rPr>
          <w:u w:val="single"/>
        </w:rPr>
        <w:t xml:space="preserve">ever </w:t>
      </w:r>
      <w:r w:rsidRPr="00AC6D40">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AC6D40">
        <w:rPr>
          <w:b/>
          <w:sz w:val="26"/>
          <w:highlight w:val="green"/>
          <w:u w:val="single"/>
        </w:rPr>
        <w:t>Rising seas</w:t>
      </w:r>
      <w:r w:rsidRPr="0092073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920735">
        <w:rPr>
          <w:b/>
          <w:sz w:val="26"/>
          <w:highlight w:val="green"/>
          <w:u w:val="single"/>
        </w:rPr>
        <w:t>temperature</w:t>
      </w:r>
      <w:r w:rsidRPr="00920735">
        <w:rPr>
          <w:highlight w:val="green"/>
          <w:u w:val="single"/>
        </w:rPr>
        <w:t xml:space="preserve"> </w:t>
      </w:r>
      <w:r w:rsidRPr="00920735">
        <w:rPr>
          <w:u w:val="single"/>
        </w:rPr>
        <w:t xml:space="preserve">has </w:t>
      </w:r>
      <w:r w:rsidRPr="00920735">
        <w:rPr>
          <w:b/>
          <w:sz w:val="26"/>
          <w:highlight w:val="green"/>
          <w:u w:val="single"/>
        </w:rPr>
        <w:t>risen</w:t>
      </w:r>
      <w:r w:rsidRPr="00920735">
        <w:rPr>
          <w:highlight w:val="green"/>
          <w:u w:val="single"/>
        </w:rPr>
        <w:t xml:space="preserve"> </w:t>
      </w:r>
      <w:r w:rsidRPr="00920735">
        <w:rPr>
          <w:u w:val="single"/>
        </w:rPr>
        <w:t xml:space="preserve">nearly </w:t>
      </w:r>
      <w:r w:rsidRPr="00920735">
        <w:rPr>
          <w:b/>
          <w:sz w:val="26"/>
          <w:highlight w:val="green"/>
          <w:u w:val="single"/>
        </w:rPr>
        <w:t>2 degrees</w:t>
      </w:r>
      <w:r w:rsidRPr="00920735">
        <w:rPr>
          <w:highlight w:val="green"/>
          <w:u w:val="single"/>
        </w:rPr>
        <w:t xml:space="preserve"> </w:t>
      </w:r>
      <w:r w:rsidRPr="00920735">
        <w:rPr>
          <w:u w:val="single"/>
        </w:rPr>
        <w:t xml:space="preserve">Fahrenheit since the pre-industrial era of the late 19th century. Scientists warn that in a decade, it could surpass a </w:t>
      </w:r>
      <w:r w:rsidRPr="00920735">
        <w:rPr>
          <w:b/>
          <w:sz w:val="26"/>
          <w:highlight w:val="green"/>
          <w:u w:val="single"/>
        </w:rPr>
        <w:t>2.7</w:t>
      </w:r>
      <w:r w:rsidRPr="00920735">
        <w:rPr>
          <w:u w:val="single"/>
        </w:rPr>
        <w:t xml:space="preserve">-degree increase. That's </w:t>
      </w:r>
      <w:r w:rsidRPr="00920735">
        <w:rPr>
          <w:b/>
          <w:sz w:val="26"/>
          <w:highlight w:val="green"/>
          <w:u w:val="single"/>
        </w:rPr>
        <w:t>enough</w:t>
      </w:r>
      <w:r w:rsidRPr="00920735">
        <w:rPr>
          <w:highlight w:val="green"/>
          <w:u w:val="single"/>
        </w:rPr>
        <w:t xml:space="preserve"> </w:t>
      </w:r>
      <w:r w:rsidRPr="00920735">
        <w:rPr>
          <w:u w:val="single"/>
        </w:rPr>
        <w:t xml:space="preserve">warming </w:t>
      </w:r>
      <w:r w:rsidRPr="0092073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920735">
        <w:rPr>
          <w:u w:val="single"/>
        </w:rPr>
        <w:t xml:space="preserve">A trillion dollar </w:t>
      </w:r>
      <w:r w:rsidRPr="00920735">
        <w:rPr>
          <w:b/>
          <w:sz w:val="26"/>
          <w:highlight w:val="green"/>
          <w:u w:val="single"/>
        </w:rPr>
        <w:t>infrastructure bill</w:t>
      </w:r>
      <w:r w:rsidRPr="0092073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920735">
        <w:rPr>
          <w:b/>
          <w:sz w:val="26"/>
          <w:highlight w:val="green"/>
          <w:u w:val="single"/>
        </w:rPr>
        <w:t xml:space="preserve">improve access </w:t>
      </w:r>
      <w:r w:rsidRPr="00920735">
        <w:rPr>
          <w:u w:val="single"/>
        </w:rPr>
        <w:t xml:space="preserve">by the nation's power infrastructure </w:t>
      </w:r>
      <w:r w:rsidRPr="00920735">
        <w:rPr>
          <w:b/>
          <w:sz w:val="26"/>
          <w:highlight w:val="green"/>
          <w:u w:val="single"/>
        </w:rPr>
        <w:t>to renewable energy sources,</w:t>
      </w:r>
      <w:r w:rsidRPr="00920735">
        <w:rPr>
          <w:u w:val="single"/>
        </w:rPr>
        <w:t xml:space="preserve"> </w:t>
      </w:r>
      <w:r w:rsidRPr="00920735">
        <w:rPr>
          <w:b/>
          <w:sz w:val="26"/>
          <w:highlight w:val="green"/>
          <w:u w:val="single"/>
        </w:rPr>
        <w:t xml:space="preserve">cap </w:t>
      </w:r>
      <w:r w:rsidRPr="0049357C">
        <w:rPr>
          <w:b/>
          <w:sz w:val="26"/>
          <w:u w:val="single"/>
        </w:rPr>
        <w:t xml:space="preserve">millions of </w:t>
      </w:r>
      <w:r w:rsidRPr="00920735">
        <w:rPr>
          <w:b/>
          <w:sz w:val="26"/>
          <w:highlight w:val="green"/>
          <w:u w:val="single"/>
        </w:rPr>
        <w:t>abandoned oil and gas wells spewing greenhouse gases</w:t>
      </w:r>
      <w:r w:rsidRPr="00920735">
        <w:rPr>
          <w:u w:val="single"/>
        </w:rPr>
        <w:t xml:space="preserve">, </w:t>
      </w:r>
      <w:r w:rsidRPr="00920735">
        <w:rPr>
          <w:b/>
          <w:sz w:val="26"/>
          <w:highlight w:val="green"/>
          <w:u w:val="single"/>
        </w:rPr>
        <w:t>and harden structures against climate change</w:t>
      </w:r>
      <w:r w:rsidRPr="00920735">
        <w:rPr>
          <w:u w:val="single"/>
        </w:rPr>
        <w:t xml:space="preserve">. It also </w:t>
      </w:r>
      <w:r w:rsidRPr="0049357C">
        <w:rPr>
          <w:b/>
          <w:sz w:val="26"/>
          <w:u w:val="single"/>
        </w:rPr>
        <w:t>offers tax credits for</w:t>
      </w:r>
      <w:r w:rsidRPr="0049357C">
        <w:rPr>
          <w:u w:val="single"/>
        </w:rPr>
        <w:t xml:space="preserve"> the </w:t>
      </w:r>
      <w:r w:rsidRPr="0049357C">
        <w:rPr>
          <w:b/>
          <w:sz w:val="26"/>
          <w:u w:val="single"/>
        </w:rPr>
        <w:t>purchase of electric vehicles</w:t>
      </w:r>
      <w:r w:rsidRPr="0049357C">
        <w:rPr>
          <w:u w:val="single"/>
        </w:rPr>
        <w:t xml:space="preserve"> </w:t>
      </w:r>
      <w:r w:rsidRPr="00920735">
        <w:rPr>
          <w:u w:val="single"/>
        </w:rPr>
        <w:t>and funds the construction of charging stations. (</w:t>
      </w:r>
      <w:r w:rsidRPr="00920735">
        <w:rPr>
          <w:b/>
          <w:bCs/>
          <w:u w:val="single"/>
        </w:rPr>
        <w:t xml:space="preserve">The nation's largest </w:t>
      </w:r>
      <w:r w:rsidRPr="00920735">
        <w:rPr>
          <w:b/>
          <w:bCs/>
          <w:u w:val="single"/>
        </w:rPr>
        <w:lastRenderedPageBreak/>
        <w:t>source of climate pollution are gas-powered vehicles</w:t>
      </w:r>
      <w:r w:rsidRPr="00920735">
        <w:rPr>
          <w:u w:val="single"/>
        </w:rPr>
        <w:t>.)</w:t>
      </w:r>
      <w:r w:rsidRPr="00920735">
        <w:rPr>
          <w:sz w:val="16"/>
        </w:rPr>
        <w:t xml:space="preserve"> Senate approval could come very soon</w:t>
      </w:r>
      <w:r w:rsidRPr="0049357C">
        <w:t xml:space="preserve">. </w:t>
      </w:r>
      <w:r w:rsidRPr="0049357C">
        <w:rPr>
          <w:u w:val="single"/>
        </w:rPr>
        <w:t>Much more is needed 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49357C">
        <w:t xml:space="preserve">. </w:t>
      </w:r>
      <w:r w:rsidRPr="0049357C">
        <w:rPr>
          <w:u w:val="single"/>
        </w:rPr>
        <w:t>The vehicle</w:t>
      </w:r>
      <w:r w:rsidRPr="0049357C">
        <w:t xml:space="preserve"> for these additional proposals </w:t>
      </w:r>
      <w:r w:rsidRPr="0049357C">
        <w:rPr>
          <w:u w:val="single"/>
          <w:bdr w:val="single" w:sz="4" w:space="0" w:color="auto"/>
        </w:rPr>
        <w:t>would be a second infrastructure bill</w:t>
      </w:r>
      <w:r w:rsidRPr="0049357C">
        <w:t>.</w:t>
      </w:r>
      <w:r w:rsidRPr="00920735">
        <w:rPr>
          <w:sz w:val="16"/>
        </w:rPr>
        <w:t xml:space="preserve">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1FD93DC4" w14:textId="77777777" w:rsidR="009E690A" w:rsidRPr="009E690A" w:rsidRDefault="009E690A" w:rsidP="009E690A"/>
    <w:p w14:paraId="49FEF0FC" w14:textId="6AB55FDA" w:rsidR="009E690A" w:rsidRDefault="009E690A" w:rsidP="009E690A">
      <w:pPr>
        <w:pStyle w:val="Heading2"/>
      </w:pPr>
      <w:r>
        <w:lastRenderedPageBreak/>
        <w:t>Case</w:t>
      </w:r>
    </w:p>
    <w:p w14:paraId="6EDAAA1B" w14:textId="77777777" w:rsidR="009E690A" w:rsidRPr="00130A7B" w:rsidRDefault="009E690A" w:rsidP="009E690A">
      <w:pPr>
        <w:pStyle w:val="Heading4"/>
        <w:rPr>
          <w:rFonts w:cs="Calibri"/>
        </w:rPr>
      </w:pPr>
      <w:r w:rsidRPr="00130A7B">
        <w:rPr>
          <w:rFonts w:cs="Calibri"/>
        </w:rPr>
        <w:t xml:space="preserve">Patent Waiver can’t solve trade secrets or </w:t>
      </w:r>
      <w:r>
        <w:rPr>
          <w:rFonts w:cs="Calibri"/>
        </w:rPr>
        <w:t>infrastructure</w:t>
      </w:r>
    </w:p>
    <w:p w14:paraId="55BCCB8A" w14:textId="77777777" w:rsidR="009E690A" w:rsidRPr="00130A7B" w:rsidRDefault="009E690A" w:rsidP="009E690A">
      <w:proofErr w:type="spellStart"/>
      <w:r w:rsidRPr="00130A7B">
        <w:rPr>
          <w:b/>
          <w:bCs/>
          <w:sz w:val="24"/>
          <w:szCs w:val="28"/>
        </w:rPr>
        <w:t>Rutschman</w:t>
      </w:r>
      <w:proofErr w:type="spellEnd"/>
      <w:r w:rsidRPr="00130A7B">
        <w:rPr>
          <w:b/>
          <w:bCs/>
          <w:sz w:val="24"/>
          <w:szCs w:val="28"/>
        </w:rPr>
        <w:t xml:space="preserve"> et al 5/5</w:t>
      </w:r>
      <w:r w:rsidRPr="00130A7B">
        <w:t xml:space="preserve"> </w:t>
      </w:r>
      <w:r w:rsidRPr="00130A7B">
        <w:rPr>
          <w:sz w:val="16"/>
          <w:szCs w:val="18"/>
        </w:rPr>
        <w:t xml:space="preserve">[Ana Santos </w:t>
      </w:r>
      <w:proofErr w:type="spellStart"/>
      <w:r w:rsidRPr="00130A7B">
        <w:rPr>
          <w:sz w:val="16"/>
          <w:szCs w:val="18"/>
        </w:rPr>
        <w:t>Rutschman</w:t>
      </w:r>
      <w:proofErr w:type="spellEnd"/>
      <w:r w:rsidRPr="00130A7B">
        <w:rPr>
          <w:sz w:val="16"/>
          <w:szCs w:val="18"/>
        </w:rPr>
        <w:t xml:space="preserve"> and Julia Barnes-Weise, Her legal scholarship has appeared or is forthcoming in UCLA Law Review, Emory Law Journal, Arizona Law Review, Yale Law Journal Forum, University of Chicago Legal Forum, Michigan Law Review Online, Annals of Health Law and Duke Law and Technology Review, among other, 5-5-2021, "The COVID-19 Vaccine Patent Waiver: The Wrong Tool for the Right Goal," Bill of Health, </w:t>
      </w:r>
      <w:hyperlink r:id="rId30" w:history="1">
        <w:r w:rsidRPr="00130A7B">
          <w:rPr>
            <w:rStyle w:val="Hyperlink"/>
            <w:sz w:val="16"/>
            <w:szCs w:val="18"/>
          </w:rPr>
          <w:t>https://blog.petrieflom.law.harvard.edu/2021/05/05/covid-vaccine-patent-waiver/</w:t>
        </w:r>
      </w:hyperlink>
      <w:r w:rsidRPr="00130A7B">
        <w:rPr>
          <w:sz w:val="16"/>
          <w:szCs w:val="18"/>
        </w:rPr>
        <w:t xml:space="preserve">  ]//</w:t>
      </w:r>
      <w:proofErr w:type="spellStart"/>
      <w:r w:rsidRPr="00130A7B">
        <w:rPr>
          <w:sz w:val="16"/>
          <w:szCs w:val="18"/>
        </w:rPr>
        <w:t>AAli</w:t>
      </w:r>
      <w:proofErr w:type="spellEnd"/>
    </w:p>
    <w:p w14:paraId="46D93F2E" w14:textId="77777777" w:rsidR="009E690A" w:rsidRPr="00130A7B" w:rsidRDefault="009E690A" w:rsidP="009E690A">
      <w:pPr>
        <w:rPr>
          <w:sz w:val="16"/>
        </w:rPr>
      </w:pPr>
      <w:r w:rsidRPr="00130A7B">
        <w:rPr>
          <w:sz w:val="16"/>
        </w:rPr>
        <w:t xml:space="preserve">As the toll of COVID-19 continues to increase in many countries in the Global South, there has been a renewed push to address the problem of vaccine scarcity through a waiver of patent rights. Calls for </w:t>
      </w:r>
      <w:r w:rsidRPr="00130A7B">
        <w:rPr>
          <w:rStyle w:val="StyleUnderline"/>
        </w:rPr>
        <w:t>waivers</w:t>
      </w:r>
      <w:r w:rsidRPr="00130A7B">
        <w:rPr>
          <w:sz w:val="16"/>
        </w:rPr>
        <w:t xml:space="preserve"> have been recurring throughout the pandemic, from formal proposals introduced in 2020 by some of the larger developing economies (India and South Africa), to op-eds in mainstream media, and editorials in scientific publications, such as Nature. This push gained momentum in early May 2021, just before the meeting of the World Trade Organization’s General Council. Waiver proposals have attracted the support of prominent names in public health. Dr. Tedros Adhanom Ghebreyesus, the Director-General of the World Health Organization, endorsed patent waivers as a tool to address the current vaccine scarcity problem in an article titled Waive Covid Vaccine Patents to Put World on “War Footing.” Others — including, most recently, Dr. Anthony Fauci — have been critical of waiver proposals. In this piece, we explain the mechanics of </w:t>
      </w:r>
      <w:r w:rsidRPr="00130A7B">
        <w:rPr>
          <w:rStyle w:val="StyleUnderline"/>
        </w:rPr>
        <w:t>patent waivers</w:t>
      </w:r>
      <w:r w:rsidRPr="00130A7B">
        <w:rPr>
          <w:sz w:val="16"/>
        </w:rPr>
        <w:t xml:space="preserve"> and argue that waivers </w:t>
      </w:r>
      <w:r w:rsidRPr="00130A7B">
        <w:rPr>
          <w:rStyle w:val="StyleUnderline"/>
        </w:rPr>
        <w:t>alone are the wrong policy tool in the context of the COVID-19 pandemic</w:t>
      </w:r>
      <w:r w:rsidRPr="00130A7B">
        <w:rPr>
          <w:sz w:val="16"/>
        </w:rPr>
        <w:t xml:space="preserve">. We agree with supporters of the waivers in their ultimate goal — that of scaling up the manufacturing of COVID-19 vaccines, and then distributing them according to more equitable models than the ones adopted thus far. However, </w:t>
      </w:r>
      <w:r w:rsidRPr="00130A7B">
        <w:rPr>
          <w:rStyle w:val="StyleUnderline"/>
        </w:rPr>
        <w:t>we doubt</w:t>
      </w:r>
      <w:r w:rsidRPr="00130A7B">
        <w:rPr>
          <w:sz w:val="16"/>
        </w:rPr>
        <w:t xml:space="preserve"> that </w:t>
      </w:r>
      <w:r w:rsidRPr="00130A7B">
        <w:rPr>
          <w:rStyle w:val="StyleUnderline"/>
        </w:rPr>
        <w:t xml:space="preserve">the particular types of goods at stake here can be easily replicated and produced in substantially larger quantities simply through a waiver of intellectual property rights. </w:t>
      </w:r>
      <w:r w:rsidRPr="00130A7B">
        <w:rPr>
          <w:sz w:val="16"/>
        </w:rPr>
        <w:t xml:space="preserve">Vaccines and Intellectual Property: The Informational Function of Patents Intellectual property rights, and especially patent rights, are governmental grants embedded into national legal systems across the world for utilitarian reasons: longstanding intellectual property theory and policy rests on the idea that the prospect of obtaining a patent will incentivize players in research and development (R&amp;D) to invest in areas that might be otherwise underfunded. While a vast body of research demonstrates that this utilitarian approach is not universally applicable to all types of goods (and especially to certain types of health goods), it remains the main driver of modern patent regimes. </w:t>
      </w:r>
      <w:r w:rsidRPr="00196129">
        <w:rPr>
          <w:rStyle w:val="StyleUnderline"/>
          <w:highlight w:val="yellow"/>
        </w:rPr>
        <w:t>In exchange for</w:t>
      </w:r>
      <w:r w:rsidRPr="00130A7B">
        <w:rPr>
          <w:sz w:val="16"/>
        </w:rPr>
        <w:t xml:space="preserve"> getting this particular type of </w:t>
      </w:r>
      <w:r w:rsidRPr="00196129">
        <w:rPr>
          <w:rStyle w:val="StyleUnderline"/>
          <w:highlight w:val="yellow"/>
        </w:rPr>
        <w:t>i</w:t>
      </w:r>
      <w:r w:rsidRPr="00130A7B">
        <w:rPr>
          <w:rStyle w:val="StyleUnderline"/>
        </w:rPr>
        <w:t xml:space="preserve">ntellectual </w:t>
      </w:r>
      <w:r w:rsidRPr="00196129">
        <w:rPr>
          <w:rStyle w:val="StyleUnderline"/>
          <w:highlight w:val="yellow"/>
        </w:rPr>
        <w:t>p</w:t>
      </w:r>
      <w:r w:rsidRPr="00130A7B">
        <w:rPr>
          <w:rStyle w:val="StyleUnderline"/>
        </w:rPr>
        <w:t xml:space="preserve">roperty </w:t>
      </w:r>
      <w:r w:rsidRPr="00196129">
        <w:rPr>
          <w:rStyle w:val="StyleUnderline"/>
          <w:highlight w:val="yellow"/>
        </w:rPr>
        <w:t>rights</w:t>
      </w:r>
      <w:r w:rsidRPr="00196129">
        <w:rPr>
          <w:sz w:val="16"/>
          <w:highlight w:val="yellow"/>
        </w:rPr>
        <w:t xml:space="preserve">, </w:t>
      </w:r>
      <w:r w:rsidRPr="00196129">
        <w:rPr>
          <w:rStyle w:val="StyleUnderline"/>
          <w:highlight w:val="yellow"/>
        </w:rPr>
        <w:t>patentees disclose</w:t>
      </w:r>
      <w:r w:rsidRPr="00130A7B">
        <w:rPr>
          <w:rStyle w:val="StyleUnderline"/>
        </w:rPr>
        <w:t xml:space="preserve"> critical </w:t>
      </w:r>
      <w:r w:rsidRPr="00196129">
        <w:rPr>
          <w:rStyle w:val="StyleUnderline"/>
          <w:highlight w:val="yellow"/>
        </w:rPr>
        <w:t>information about the invention covered by the patent</w:t>
      </w:r>
      <w:r w:rsidRPr="00130A7B">
        <w:rPr>
          <w:sz w:val="16"/>
        </w:rPr>
        <w:t>. On the one hand, a patent gives the patentee lead time on the market for a relatively lengthy period of time (formally 20 years, in practice less than that, especially for products like vaccines that must undergo review and approval by drug regulators). On the other hand, b</w:t>
      </w:r>
      <w:r w:rsidRPr="00130A7B">
        <w:rPr>
          <w:rStyle w:val="StyleUnderline"/>
        </w:rPr>
        <w:t xml:space="preserve">y requiring that the patent applicant share information about the invention that is subsequently published by the patent office, the patent system promotes the flow of scientific and technical information that can be used by other innovators in the field. </w:t>
      </w:r>
      <w:r w:rsidRPr="00130A7B">
        <w:rPr>
          <w:sz w:val="16"/>
        </w:rPr>
        <w:t xml:space="preserve">It is well known by now that existing COVID-19 vaccines — including the ones that represent the application of a new type of vaccine technology, mRNA vaccines — are covered by multiple layers of patent rights. Proponents of a patent waiver for COVID-19 vaccine emphasize the problems created by the exclusivity created by intellectual property rights, and they are correct in their diagnosis. Having adopted a legal regime that grants patent rights to any inventions meeting the substantive criteria set forth in international and national patent laws (a threshold that many of the current patent applications on COVID-19 will, in all likelihood, clear), we now face the logical consequences of such a regime: absent some kind of intervention, vaccine patent holders have the ability to refuse licensing their technology to others, even against a backdrop of vaccine scarcity. A waiver is thus portrayed as a mechanism to overcome this exclusionary ability that traditionally inheres to a patent: in light of the tragic proportions of our shared public health problem, let us do away with the exclusionary right for a certain period of time and other companies will be able to 1) replicate existing vaccines and 2) manufacture at scale so that considerably more doses of vaccine will start flowing towards populations in the Global South. These two propositions would be accurate if the information disclosed in patents were enough to increase the supply of COVID-19 vaccines. Unfortunately, it is not. A Mismatch Problem: The Informational Limitations of Patents </w:t>
      </w:r>
      <w:proofErr w:type="spellStart"/>
      <w:r w:rsidRPr="00130A7B">
        <w:rPr>
          <w:rStyle w:val="StyleUnderline"/>
        </w:rPr>
        <w:t>Patents</w:t>
      </w:r>
      <w:proofErr w:type="spellEnd"/>
      <w:r w:rsidRPr="00130A7B">
        <w:rPr>
          <w:rStyle w:val="StyleUnderline"/>
        </w:rPr>
        <w:t xml:space="preserve"> cover both processes and products</w:t>
      </w:r>
      <w:r w:rsidRPr="00130A7B">
        <w:rPr>
          <w:sz w:val="16"/>
        </w:rPr>
        <w:t xml:space="preserve">. In the case of vaccines, the former category includes methods of vaccine production, while the latter covers a myriad of vaccine components, from antigens (substances used to elicit a reaction from the immune system), to inactive ingredients, such as adjuvants (substances that help enhance the immune response, like oil-in-water emulsions) and stabilizers (substances that help maintain the potency of the vaccine, like sugars), to the vaccine delivery mechanism. In order to understand the practical limitations of a waiver of intellectual property rights when a vaccine is involved, it may be useful to think of </w:t>
      </w:r>
      <w:r w:rsidRPr="00130A7B">
        <w:rPr>
          <w:rStyle w:val="StyleUnderline"/>
        </w:rPr>
        <w:t>patents as informational mechanisms akin to the information and tools needed to turn a recipe into an edible product</w:t>
      </w:r>
      <w:r w:rsidRPr="00130A7B">
        <w:rPr>
          <w:sz w:val="16"/>
        </w:rPr>
        <w:t xml:space="preserve">. One or more patents will provide a recipe for a process or a component needed to produce a vaccine. But, just as with a culinary recipe, the informational power of a patent does not cover any tips or instructions that have not been memorialized in writing, nor does it provide any access to the raw materials needed to put a vaccine together. Waivers, therefore, temporarily remove exclusionary rights, but do not address two fundamental sources of the current vaccine scarcity problem. </w:t>
      </w:r>
      <w:r w:rsidRPr="00196129">
        <w:rPr>
          <w:rStyle w:val="StyleUnderline"/>
          <w:highlight w:val="yellow"/>
        </w:rPr>
        <w:t>First</w:t>
      </w:r>
      <w:r w:rsidRPr="00130A7B">
        <w:rPr>
          <w:sz w:val="16"/>
        </w:rPr>
        <w:t xml:space="preserve">, we are still left with a significant informational problem: as many commentators have remarked, </w:t>
      </w:r>
      <w:r w:rsidRPr="00196129">
        <w:rPr>
          <w:rStyle w:val="StyleUnderline"/>
          <w:highlight w:val="yellow"/>
        </w:rPr>
        <w:t>knowledge disclosed through patents</w:t>
      </w:r>
      <w:r w:rsidRPr="00130A7B">
        <w:rPr>
          <w:rStyle w:val="StyleUnderline"/>
        </w:rPr>
        <w:t xml:space="preserve"> alone </w:t>
      </w:r>
      <w:r w:rsidRPr="00196129">
        <w:rPr>
          <w:rStyle w:val="StyleUnderline"/>
          <w:highlight w:val="yellow"/>
        </w:rPr>
        <w:t>is</w:t>
      </w:r>
      <w:r w:rsidRPr="00130A7B">
        <w:rPr>
          <w:rStyle w:val="StyleUnderline"/>
        </w:rPr>
        <w:t xml:space="preserve"> often </w:t>
      </w:r>
      <w:r w:rsidRPr="00196129">
        <w:rPr>
          <w:rStyle w:val="StyleUnderline"/>
          <w:highlight w:val="yellow"/>
        </w:rPr>
        <w:t>insufficient</w:t>
      </w:r>
      <w:r w:rsidRPr="00130A7B">
        <w:rPr>
          <w:rStyle w:val="StyleUnderline"/>
        </w:rPr>
        <w:t xml:space="preserve"> for a third </w:t>
      </w:r>
      <w:r w:rsidRPr="00130A7B">
        <w:rPr>
          <w:rStyle w:val="StyleUnderline"/>
        </w:rPr>
        <w:lastRenderedPageBreak/>
        <w:t xml:space="preserve">party </w:t>
      </w:r>
      <w:r w:rsidRPr="00196129">
        <w:rPr>
          <w:rStyle w:val="StyleUnderline"/>
          <w:highlight w:val="yellow"/>
        </w:rPr>
        <w:t>to</w:t>
      </w:r>
      <w:r w:rsidRPr="00130A7B">
        <w:rPr>
          <w:rStyle w:val="StyleUnderline"/>
        </w:rPr>
        <w:t xml:space="preserve"> actually be able to </w:t>
      </w:r>
      <w:r w:rsidRPr="00196129">
        <w:rPr>
          <w:rStyle w:val="StyleUnderline"/>
          <w:highlight w:val="yellow"/>
        </w:rPr>
        <w:t>replicate a vaccine</w:t>
      </w:r>
      <w:r w:rsidRPr="00130A7B">
        <w:rPr>
          <w:sz w:val="16"/>
        </w:rPr>
        <w:t xml:space="preserve">. From a scientific perspective, </w:t>
      </w:r>
      <w:r w:rsidRPr="00196129">
        <w:rPr>
          <w:rStyle w:val="StyleUnderline"/>
          <w:highlight w:val="yellow"/>
        </w:rPr>
        <w:t>vaccines are</w:t>
      </w:r>
      <w:r w:rsidRPr="00130A7B">
        <w:rPr>
          <w:sz w:val="16"/>
        </w:rPr>
        <w:t xml:space="preserve"> biological products, and, as such, their relative complexity makes them </w:t>
      </w:r>
      <w:r w:rsidRPr="00130A7B">
        <w:rPr>
          <w:rStyle w:val="StyleUnderline"/>
        </w:rPr>
        <w:t xml:space="preserve">highly </w:t>
      </w:r>
      <w:r w:rsidRPr="00196129">
        <w:rPr>
          <w:rStyle w:val="StyleUnderline"/>
          <w:highlight w:val="yellow"/>
        </w:rPr>
        <w:t xml:space="preserve">dependent on specific manufacturing </w:t>
      </w:r>
      <w:r w:rsidRPr="00130A7B">
        <w:rPr>
          <w:rStyle w:val="StyleUnderline"/>
        </w:rPr>
        <w:t xml:space="preserve">processes and </w:t>
      </w:r>
      <w:r w:rsidRPr="00196129">
        <w:rPr>
          <w:rStyle w:val="StyleUnderline"/>
          <w:highlight w:val="yellow"/>
        </w:rPr>
        <w:t>practices</w:t>
      </w:r>
      <w:r w:rsidRPr="00130A7B">
        <w:rPr>
          <w:sz w:val="16"/>
        </w:rPr>
        <w:t xml:space="preserve">, many of which are not disclosed in a patent — think of it as the </w:t>
      </w:r>
      <w:r w:rsidRPr="00196129">
        <w:rPr>
          <w:rStyle w:val="StyleUnderline"/>
          <w:highlight w:val="yellow"/>
        </w:rPr>
        <w:t>unwritten tips</w:t>
      </w:r>
      <w:r w:rsidRPr="00130A7B">
        <w:rPr>
          <w:rStyle w:val="StyleUnderline"/>
        </w:rPr>
        <w:t xml:space="preserve"> or instructions </w:t>
      </w:r>
      <w:r w:rsidRPr="00196129">
        <w:rPr>
          <w:rStyle w:val="StyleUnderline"/>
          <w:highlight w:val="yellow"/>
        </w:rPr>
        <w:t>for a particular recipe</w:t>
      </w:r>
      <w:r w:rsidRPr="00130A7B">
        <w:rPr>
          <w:sz w:val="16"/>
        </w:rPr>
        <w:t xml:space="preserve">. Some of this information may be </w:t>
      </w:r>
      <w:r w:rsidRPr="00196129">
        <w:rPr>
          <w:rStyle w:val="StyleUnderline"/>
          <w:highlight w:val="yellow"/>
        </w:rPr>
        <w:t>kept secret by a company for competitive reason</w:t>
      </w:r>
      <w:r w:rsidRPr="00130A7B">
        <w:rPr>
          <w:sz w:val="16"/>
        </w:rPr>
        <w:t xml:space="preserve">s; in these cases, </w:t>
      </w:r>
      <w:r w:rsidRPr="00130A7B">
        <w:rPr>
          <w:rStyle w:val="StyleUnderline"/>
        </w:rPr>
        <w:t>lifting patent rights will not result in increased informational disclosur</w:t>
      </w:r>
      <w:r w:rsidRPr="00130A7B">
        <w:rPr>
          <w:sz w:val="16"/>
        </w:rPr>
        <w:t xml:space="preserve">e, unless the patent holders themselves are willing to collaborate. A waiver thus solves the exclusivity problem, but not the information problem that undergirds competition in vaccine manufacturing. To revisit the analogy introduced above, a waiver allows third parties to freely use the recipe. It does not, however, provide all the information that may be needed to manufacture the desired good, nor does it provide manufacturers with the tacit knowledge that only the original manufacturer possesses and is not disclosed elsewhere. </w:t>
      </w:r>
      <w:r w:rsidRPr="00196129">
        <w:rPr>
          <w:rStyle w:val="StyleUnderline"/>
          <w:highlight w:val="yellow"/>
        </w:rPr>
        <w:t>Second, even if all types of legal restrictions</w:t>
      </w:r>
      <w:r w:rsidRPr="00130A7B">
        <w:rPr>
          <w:sz w:val="16"/>
        </w:rPr>
        <w:t xml:space="preserve"> on the use of vaccine technology </w:t>
      </w:r>
      <w:r w:rsidRPr="00196129">
        <w:rPr>
          <w:rStyle w:val="StyleUnderline"/>
          <w:highlight w:val="yellow"/>
        </w:rPr>
        <w:t>were lifted</w:t>
      </w:r>
      <w:r w:rsidRPr="00130A7B">
        <w:rPr>
          <w:sz w:val="16"/>
        </w:rPr>
        <w:t xml:space="preserve"> — or had never existed in the first place — </w:t>
      </w:r>
      <w:r w:rsidRPr="00196129">
        <w:rPr>
          <w:rStyle w:val="Emphasis"/>
          <w:highlight w:val="yellow"/>
        </w:rPr>
        <w:t>there is</w:t>
      </w:r>
      <w:r w:rsidRPr="00130A7B">
        <w:rPr>
          <w:sz w:val="16"/>
        </w:rPr>
        <w:t xml:space="preserve"> simply </w:t>
      </w:r>
      <w:r w:rsidRPr="00196129">
        <w:rPr>
          <w:rStyle w:val="StyleUnderline"/>
          <w:highlight w:val="yellow"/>
        </w:rPr>
        <w:t>not enough infrastructure</w:t>
      </w:r>
      <w:r w:rsidRPr="00130A7B">
        <w:rPr>
          <w:rStyle w:val="StyleUnderline"/>
        </w:rPr>
        <w:t xml:space="preserve"> (manufacturing facilities and equipment) </w:t>
      </w:r>
      <w:r w:rsidRPr="00196129">
        <w:rPr>
          <w:rStyle w:val="StyleUnderline"/>
          <w:highlight w:val="yellow"/>
        </w:rPr>
        <w:t>nor raw materials</w:t>
      </w:r>
      <w:r w:rsidRPr="00130A7B">
        <w:rPr>
          <w:rStyle w:val="StyleUnderline"/>
        </w:rPr>
        <w:t xml:space="preserve"> (the components needed to manufacture and deliver vaccines) </w:t>
      </w:r>
      <w:r w:rsidRPr="00196129">
        <w:rPr>
          <w:rStyle w:val="StyleUnderline"/>
          <w:highlight w:val="yellow"/>
        </w:rPr>
        <w:t>to produce and distribute COVID</w:t>
      </w:r>
      <w:r w:rsidRPr="00130A7B">
        <w:rPr>
          <w:rStyle w:val="StyleUnderline"/>
        </w:rPr>
        <w:t xml:space="preserve">-19 </w:t>
      </w:r>
      <w:r w:rsidRPr="00196129">
        <w:rPr>
          <w:rStyle w:val="StyleUnderline"/>
          <w:highlight w:val="yellow"/>
        </w:rPr>
        <w:t>vaccines</w:t>
      </w:r>
      <w:r w:rsidRPr="00130A7B">
        <w:rPr>
          <w:rStyle w:val="StyleUnderline"/>
        </w:rPr>
        <w:t xml:space="preserve"> as predicted under current waiver proposals</w:t>
      </w:r>
      <w:r w:rsidRPr="00130A7B">
        <w:rPr>
          <w:sz w:val="16"/>
        </w:rPr>
        <w:t xml:space="preserve">. We have long faced a global vaccine manufacturing problem that will not be fully resolved during the current pandemic. In the case of vaccines that need to be kept at ultra-cold temperatures, these problems intensify. One of us (Barnes-Weise) has been involved in the </w:t>
      </w:r>
      <w:r w:rsidRPr="00130A7B">
        <w:rPr>
          <w:rStyle w:val="StyleUnderline"/>
        </w:rPr>
        <w:t>contractual negotiations for the development, manufacturing and transfer of technology related to COVID-19 vaccines</w:t>
      </w:r>
      <w:r w:rsidRPr="00130A7B">
        <w:rPr>
          <w:sz w:val="16"/>
        </w:rPr>
        <w:t xml:space="preserve">. In addition to the informational gaps described above, COVID-19 vaccine manufacturers are most concerned about how well the recipients of the technology transfer will understand and be able to implement such knowledge in making vaccines of the necessary quality. Shortages do not merely affect materials necessary to manufacture vaccines and facilities adequate to manufacture the vaccines; they also affect the availability of personnel qualified to instruct the licensee and recipient of this information. Sending an employee of this caliber out of the original manufacturing site to a partner site risks reducing the capacity of the first site. And remote instruction, necessitated by the pandemic, has its own shortcomings. In relation to the patents on the vaccines themselves, most of the concerns that the vaccine manufacturers express are around the protection of their vaccine platforms for the purposes of making future or non-COVID-19 vaccines. Moderna shared information about its patents in summer 2020. The manufacturers, as evidenced by the number of licenses to manufacture granted to date, are eager to find partners with the capabilities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actually manufacture effective vaccines in light of the infrastructural and product scarcity, even in situations in which there might be no informational gaps. A patent waiver would not address any of the practical concerns currently at the root of tech transfer negotiations involving COVID-19 vaccine technology. Compounding these problems is the fact that, </w:t>
      </w:r>
      <w:r w:rsidRPr="00196129">
        <w:rPr>
          <w:rStyle w:val="Emphasis"/>
          <w:highlight w:val="yellow"/>
        </w:rPr>
        <w:t>should a waiver be issued</w:t>
      </w:r>
      <w:r w:rsidRPr="00130A7B">
        <w:rPr>
          <w:rStyle w:val="Emphasis"/>
        </w:rPr>
        <w:t xml:space="preserve">, </w:t>
      </w:r>
      <w:r w:rsidRPr="00196129">
        <w:rPr>
          <w:rStyle w:val="Emphasis"/>
          <w:highlight w:val="yellow"/>
        </w:rPr>
        <w:t>there is no legal mechanism that can compel the transfer of</w:t>
      </w:r>
      <w:r w:rsidRPr="00130A7B">
        <w:rPr>
          <w:rStyle w:val="Emphasis"/>
        </w:rPr>
        <w:t xml:space="preserve"> certain types of know-how or </w:t>
      </w:r>
      <w:r w:rsidRPr="00196129">
        <w:rPr>
          <w:rStyle w:val="Emphasis"/>
          <w:highlight w:val="yellow"/>
        </w:rPr>
        <w:t>trade secrets</w:t>
      </w:r>
      <w:r w:rsidRPr="00130A7B">
        <w:rPr>
          <w:sz w:val="16"/>
        </w:rPr>
        <w:t xml:space="preserve"> should a company be unwilling to license its intellectual property — which, again, at this point in the pandemic, is not a problem we have observed. Finally, it is important to keep in mind that a waiver would be temporary: supporters of current waiver proposals should consider what will happen once demand for vaccines begins diminishing and fewer manufacturers remain on the market. Moreover, they should consider the legal and practical uncertainty that a waiver would introduce, as it is unclear how technology transfer between companies would cease (or continue) once the waiver expires </w:t>
      </w:r>
    </w:p>
    <w:p w14:paraId="17599D95" w14:textId="77777777" w:rsidR="009E690A" w:rsidRPr="00130A7B" w:rsidRDefault="009E690A" w:rsidP="009E690A">
      <w:pPr>
        <w:pStyle w:val="Heading4"/>
        <w:rPr>
          <w:rFonts w:cs="Calibri"/>
        </w:rPr>
      </w:pPr>
      <w:r w:rsidRPr="00130A7B">
        <w:rPr>
          <w:rFonts w:cs="Calibri"/>
        </w:rPr>
        <w:t>Waiving IPR does nothing; bottleneck is the real problem</w:t>
      </w:r>
    </w:p>
    <w:p w14:paraId="63FF16BF" w14:textId="77777777" w:rsidR="009E690A" w:rsidRPr="00130A7B" w:rsidRDefault="009E690A" w:rsidP="009E690A">
      <w:pPr>
        <w:rPr>
          <w:sz w:val="16"/>
        </w:rPr>
      </w:pPr>
      <w:r w:rsidRPr="00130A7B">
        <w:rPr>
          <w:sz w:val="16"/>
        </w:rPr>
        <w:t xml:space="preserve">Stephen </w:t>
      </w:r>
      <w:r w:rsidRPr="00130A7B">
        <w:rPr>
          <w:b/>
          <w:bCs/>
          <w:u w:val="single"/>
        </w:rPr>
        <w:t>Ezell 3/9</w:t>
      </w:r>
      <w:r w:rsidRPr="00130A7B">
        <w:rPr>
          <w:sz w:val="16"/>
        </w:rPr>
        <w:t xml:space="preserve"> https://itif.org/publications/2021/03/09/trips-waiver-covid-19-ip-rights-wouldnt-help-vaccine-access(Stephen Ezell is vice president, global innovation policy, at the Information Technology and Innovation Foundation (ITIF). He focuses on science and technology policy, international competitiveness, trade, manufacturing, and services issues.) [AB]</w:t>
      </w:r>
    </w:p>
    <w:p w14:paraId="4C189160" w14:textId="77777777" w:rsidR="009E690A" w:rsidRPr="00130A7B" w:rsidRDefault="009E690A" w:rsidP="009E690A">
      <w:pPr>
        <w:shd w:val="clear" w:color="auto" w:fill="FFFFFF"/>
        <w:spacing w:after="300" w:line="300" w:lineRule="atLeast"/>
        <w:rPr>
          <w:rFonts w:eastAsia="Times New Roman"/>
          <w:sz w:val="14"/>
        </w:rPr>
      </w:pPr>
      <w:r w:rsidRPr="00130A7B">
        <w:rPr>
          <w:rFonts w:eastAsia="Times New Roman"/>
          <w:b/>
          <w:bCs/>
          <w:sz w:val="24"/>
          <w:u w:val="single"/>
        </w:rPr>
        <w:t xml:space="preserve">In the face of a COVID-19 pandemic that has caused </w:t>
      </w:r>
      <w:hyperlink r:id="rId31" w:tgtFrame="_blank" w:history="1">
        <w:r w:rsidRPr="00130A7B">
          <w:rPr>
            <w:rFonts w:eastAsia="Times New Roman"/>
            <w:b/>
            <w:bCs/>
            <w:sz w:val="24"/>
            <w:u w:val="single"/>
          </w:rPr>
          <w:t>2.6 million fatalities</w:t>
        </w:r>
      </w:hyperlink>
      <w:r w:rsidRPr="00130A7B">
        <w:rPr>
          <w:rFonts w:eastAsia="Times New Roman"/>
          <w:b/>
          <w:bCs/>
          <w:sz w:val="24"/>
          <w:u w:val="single"/>
        </w:rPr>
        <w:t xml:space="preserve"> worldwide, life-sciences companies have raced to bring forward a wide range of life-saving innovations,</w:t>
      </w:r>
      <w:r w:rsidRPr="00130A7B">
        <w:rPr>
          <w:rFonts w:eastAsia="Times New Roman"/>
          <w:sz w:val="14"/>
        </w:rPr>
        <w:t xml:space="preserve"> including novel diagnostic tests like Lumira DX’s that can detect the virus within minutes; therapeutics such as Gilead’s remdesivir; and highly effective vaccines such as those from Moderna, Pfizer, and Johnson &amp; Johnson. In fact, over 600 novel COVID-19 treatments are </w:t>
      </w:r>
      <w:hyperlink r:id="rId32" w:tgtFrame="_blank" w:history="1">
        <w:r w:rsidRPr="00130A7B">
          <w:rPr>
            <w:rFonts w:eastAsia="Times New Roman"/>
            <w:sz w:val="24"/>
            <w:u w:val="single"/>
          </w:rPr>
          <w:t>under development</w:t>
        </w:r>
      </w:hyperlink>
      <w:r w:rsidRPr="00130A7B">
        <w:rPr>
          <w:rFonts w:eastAsia="Times New Roman"/>
          <w:sz w:val="14"/>
        </w:rPr>
        <w:t xml:space="preserve">, including 130 vaccines in global clinical trials and 176 in pre-clinical trials. </w:t>
      </w:r>
      <w:r w:rsidRPr="00130A7B">
        <w:rPr>
          <w:rFonts w:eastAsia="Times New Roman"/>
          <w:b/>
          <w:bCs/>
          <w:sz w:val="24"/>
          <w:u w:val="single"/>
        </w:rPr>
        <w:t xml:space="preserve">Yet, amidst this unprecedented pace of innovation, some </w:t>
      </w:r>
      <w:r w:rsidRPr="00196129">
        <w:rPr>
          <w:rFonts w:eastAsia="Times New Roman"/>
          <w:b/>
          <w:bCs/>
          <w:sz w:val="24"/>
          <w:highlight w:val="yellow"/>
          <w:u w:val="single"/>
        </w:rPr>
        <w:t>90</w:t>
      </w:r>
      <w:r w:rsidRPr="00130A7B">
        <w:rPr>
          <w:rFonts w:eastAsia="Times New Roman"/>
          <w:b/>
          <w:bCs/>
          <w:sz w:val="24"/>
          <w:u w:val="single"/>
        </w:rPr>
        <w:t xml:space="preserve"> developing </w:t>
      </w:r>
      <w:r w:rsidRPr="00196129">
        <w:rPr>
          <w:rFonts w:eastAsia="Times New Roman"/>
          <w:b/>
          <w:bCs/>
          <w:sz w:val="24"/>
          <w:highlight w:val="yellow"/>
          <w:u w:val="single"/>
        </w:rPr>
        <w:t>nations, led by India and South Africa, have petitioned the W</w:t>
      </w:r>
      <w:r w:rsidRPr="00130A7B">
        <w:rPr>
          <w:rFonts w:eastAsia="Times New Roman"/>
          <w:b/>
          <w:bCs/>
          <w:sz w:val="24"/>
          <w:u w:val="single"/>
        </w:rPr>
        <w:t xml:space="preserve">orld </w:t>
      </w:r>
      <w:r w:rsidRPr="00196129">
        <w:rPr>
          <w:rFonts w:eastAsia="Times New Roman"/>
          <w:b/>
          <w:bCs/>
          <w:sz w:val="24"/>
          <w:highlight w:val="yellow"/>
          <w:u w:val="single"/>
        </w:rPr>
        <w:t>T</w:t>
      </w:r>
      <w:r w:rsidRPr="00130A7B">
        <w:rPr>
          <w:rFonts w:eastAsia="Times New Roman"/>
          <w:b/>
          <w:bCs/>
          <w:sz w:val="24"/>
          <w:u w:val="single"/>
        </w:rPr>
        <w:t xml:space="preserve">rade </w:t>
      </w:r>
      <w:r w:rsidRPr="00196129">
        <w:rPr>
          <w:rFonts w:eastAsia="Times New Roman"/>
          <w:b/>
          <w:bCs/>
          <w:sz w:val="24"/>
          <w:highlight w:val="yellow"/>
          <w:u w:val="single"/>
        </w:rPr>
        <w:t>O</w:t>
      </w:r>
      <w:r w:rsidRPr="00130A7B">
        <w:rPr>
          <w:rFonts w:eastAsia="Times New Roman"/>
          <w:b/>
          <w:bCs/>
          <w:sz w:val="24"/>
          <w:u w:val="single"/>
        </w:rPr>
        <w:t>rganization’s Trade-Related Aspects of Intellectual Property Rights (</w:t>
      </w:r>
      <w:r w:rsidRPr="00196129">
        <w:rPr>
          <w:rFonts w:eastAsia="Times New Roman"/>
          <w:b/>
          <w:bCs/>
          <w:sz w:val="24"/>
          <w:highlight w:val="yellow"/>
          <w:u w:val="single"/>
        </w:rPr>
        <w:t xml:space="preserve">TRIPS) Council calling for a </w:t>
      </w:r>
      <w:hyperlink r:id="rId33" w:tgtFrame="_blank" w:history="1">
        <w:r w:rsidRPr="00196129">
          <w:rPr>
            <w:rFonts w:eastAsia="Times New Roman"/>
            <w:b/>
            <w:bCs/>
            <w:sz w:val="24"/>
            <w:highlight w:val="yellow"/>
            <w:u w:val="single"/>
          </w:rPr>
          <w:t>waiver</w:t>
        </w:r>
      </w:hyperlink>
      <w:r w:rsidRPr="00196129">
        <w:rPr>
          <w:rFonts w:eastAsia="Times New Roman"/>
          <w:b/>
          <w:bCs/>
          <w:sz w:val="24"/>
          <w:highlight w:val="yellow"/>
          <w:u w:val="single"/>
        </w:rPr>
        <w:t xml:space="preserve"> to suspend all</w:t>
      </w:r>
      <w:r w:rsidRPr="00130A7B">
        <w:rPr>
          <w:rFonts w:eastAsia="Times New Roman"/>
          <w:b/>
          <w:bCs/>
          <w:sz w:val="24"/>
          <w:u w:val="single"/>
        </w:rPr>
        <w:t xml:space="preserve"> intellectual property rights (</w:t>
      </w:r>
      <w:r w:rsidRPr="00196129">
        <w:rPr>
          <w:rFonts w:eastAsia="Times New Roman"/>
          <w:b/>
          <w:bCs/>
          <w:sz w:val="24"/>
          <w:highlight w:val="yellow"/>
          <w:u w:val="single"/>
        </w:rPr>
        <w:t>IPR) associated with COVID-19</w:t>
      </w:r>
      <w:r w:rsidRPr="00130A7B">
        <w:rPr>
          <w:rFonts w:eastAsia="Times New Roman"/>
          <w:b/>
          <w:bCs/>
          <w:sz w:val="24"/>
          <w:u w:val="single"/>
        </w:rPr>
        <w:t xml:space="preserve"> innovations, again </w:t>
      </w:r>
      <w:r w:rsidRPr="00196129">
        <w:rPr>
          <w:rFonts w:eastAsia="Times New Roman"/>
          <w:b/>
          <w:bCs/>
          <w:sz w:val="24"/>
          <w:highlight w:val="yellow"/>
          <w:u w:val="single"/>
        </w:rPr>
        <w:t>asserting the false narrative that IP rights inhibit access</w:t>
      </w:r>
      <w:r w:rsidRPr="00130A7B">
        <w:rPr>
          <w:rFonts w:eastAsia="Times New Roman"/>
          <w:b/>
          <w:bCs/>
          <w:sz w:val="24"/>
          <w:u w:val="single"/>
        </w:rPr>
        <w:t xml:space="preserve"> to medicines. </w:t>
      </w:r>
      <w:r w:rsidRPr="00130A7B">
        <w:rPr>
          <w:rFonts w:eastAsia="Times New Roman"/>
          <w:sz w:val="14"/>
        </w:rPr>
        <w:t xml:space="preserve">The waiver petition itself suggests the various fallacies underlying the request. First, the waiver (initially submitted on October 2, 2020) acknowledges that, “To date, there is no vaccine or medicine to effectively prevent or treat COVID-19.” </w:t>
      </w:r>
      <w:r w:rsidRPr="00196129">
        <w:rPr>
          <w:rFonts w:eastAsia="Times New Roman"/>
          <w:b/>
          <w:bCs/>
          <w:sz w:val="24"/>
          <w:highlight w:val="yellow"/>
          <w:u w:val="single"/>
        </w:rPr>
        <w:t xml:space="preserve">This admission immediately confirms that </w:t>
      </w:r>
      <w:r w:rsidRPr="00196129">
        <w:rPr>
          <w:rFonts w:eastAsia="Times New Roman"/>
          <w:b/>
          <w:bCs/>
          <w:sz w:val="24"/>
          <w:highlight w:val="yellow"/>
          <w:u w:val="single"/>
        </w:rPr>
        <w:lastRenderedPageBreak/>
        <w:t>i</w:t>
      </w:r>
      <w:r w:rsidRPr="00130A7B">
        <w:rPr>
          <w:rFonts w:eastAsia="Times New Roman"/>
          <w:b/>
          <w:bCs/>
          <w:sz w:val="24"/>
          <w:u w:val="single"/>
        </w:rPr>
        <w:t xml:space="preserve">ntellectual </w:t>
      </w:r>
      <w:r w:rsidRPr="00196129">
        <w:rPr>
          <w:rFonts w:eastAsia="Times New Roman"/>
          <w:b/>
          <w:bCs/>
          <w:sz w:val="24"/>
          <w:highlight w:val="yellow"/>
          <w:u w:val="single"/>
        </w:rPr>
        <w:t>p</w:t>
      </w:r>
      <w:r w:rsidRPr="00130A7B">
        <w:rPr>
          <w:rFonts w:eastAsia="Times New Roman"/>
          <w:b/>
          <w:bCs/>
          <w:sz w:val="24"/>
          <w:u w:val="single"/>
        </w:rPr>
        <w:t xml:space="preserve">roperty </w:t>
      </w:r>
      <w:r w:rsidRPr="00196129">
        <w:rPr>
          <w:rFonts w:eastAsia="Times New Roman"/>
          <w:b/>
          <w:bCs/>
          <w:sz w:val="24"/>
          <w:highlight w:val="yellow"/>
          <w:u w:val="single"/>
        </w:rPr>
        <w:t>r</w:t>
      </w:r>
      <w:r w:rsidRPr="00130A7B">
        <w:rPr>
          <w:rFonts w:eastAsia="Times New Roman"/>
          <w:b/>
          <w:bCs/>
          <w:sz w:val="24"/>
          <w:u w:val="single"/>
        </w:rPr>
        <w:t xml:space="preserve">ights are not and </w:t>
      </w:r>
      <w:r w:rsidRPr="00196129">
        <w:rPr>
          <w:rFonts w:eastAsia="Times New Roman"/>
          <w:b/>
          <w:bCs/>
          <w:sz w:val="24"/>
          <w:highlight w:val="yellow"/>
          <w:u w:val="single"/>
        </w:rPr>
        <w:t>have never been the challenge in the</w:t>
      </w:r>
      <w:r w:rsidRPr="00130A7B">
        <w:rPr>
          <w:rFonts w:eastAsia="Times New Roman"/>
          <w:b/>
          <w:bCs/>
          <w:sz w:val="24"/>
          <w:u w:val="single"/>
        </w:rPr>
        <w:t xml:space="preserve"> COVID-19 </w:t>
      </w:r>
      <w:r w:rsidRPr="00196129">
        <w:rPr>
          <w:rFonts w:eastAsia="Times New Roman"/>
          <w:b/>
          <w:bCs/>
          <w:sz w:val="24"/>
          <w:highlight w:val="yellow"/>
          <w:u w:val="single"/>
        </w:rPr>
        <w:t>pandemic.</w:t>
      </w:r>
      <w:r w:rsidRPr="00130A7B">
        <w:rPr>
          <w:rFonts w:eastAsia="Times New Roman"/>
          <w:b/>
          <w:bCs/>
          <w:sz w:val="24"/>
          <w:u w:val="single"/>
        </w:rPr>
        <w:t xml:space="preserve"> </w:t>
      </w:r>
      <w:r w:rsidRPr="00130A7B">
        <w:rPr>
          <w:rFonts w:eastAsia="Times New Roman"/>
          <w:sz w:val="14"/>
          <w:szCs w:val="16"/>
        </w:rPr>
        <w:t xml:space="preserve">Rather, the challenge initially was the very lack of intellectual property; we had to, and did, discover and invent the scientific and technical knowledge necessary to understand the operation of the virus and how to defeat it with novel vaccines and therapeutics. Much of this involved new-to-the world technologies, such as novel mRNA-based vaccines. Far from being an inhibitor of this process, the robust intellectual property regimes in place in many nations contributed to a body of biomedical knowledge and technologies that provided a crucial platform for the innovation of COVID-19 solutions. </w:t>
      </w:r>
      <w:r w:rsidRPr="00130A7B">
        <w:rPr>
          <w:rFonts w:eastAsia="Times New Roman"/>
          <w:sz w:val="14"/>
        </w:rPr>
        <w:t xml:space="preserve">Second, the </w:t>
      </w:r>
      <w:hyperlink r:id="rId34" w:tgtFrame="_blank" w:history="1">
        <w:r w:rsidRPr="00130A7B">
          <w:rPr>
            <w:rFonts w:eastAsia="Times New Roman"/>
            <w:sz w:val="24"/>
            <w:u w:val="single"/>
          </w:rPr>
          <w:t>waiver</w:t>
        </w:r>
      </w:hyperlink>
      <w:r w:rsidRPr="00130A7B">
        <w:rPr>
          <w:rFonts w:eastAsia="Times New Roman"/>
          <w:sz w:val="14"/>
        </w:rPr>
        <w:t xml:space="preserve"> petition vaguely references “several reports about intellectual property rights hindering or potentially hindering timely provisioning of affordable medical products to the patients.” The </w:t>
      </w:r>
      <w:hyperlink r:id="rId35" w:tgtFrame="_blank" w:history="1">
        <w:r w:rsidRPr="00130A7B">
          <w:rPr>
            <w:rFonts w:eastAsia="Times New Roman"/>
            <w:sz w:val="24"/>
            <w:u w:val="single"/>
          </w:rPr>
          <w:t>first</w:t>
        </w:r>
      </w:hyperlink>
      <w:r w:rsidRPr="00130A7B">
        <w:rPr>
          <w:rFonts w:eastAsia="Times New Roman"/>
          <w:sz w:val="14"/>
        </w:rPr>
        <w:t xml:space="preserve"> of two cited instances pertained to Labrador Diagnostic LLC, a patent-licensing firm which—although it did file a suit against a French firm, </w:t>
      </w:r>
      <w:proofErr w:type="spellStart"/>
      <w:r w:rsidRPr="00130A7B">
        <w:rPr>
          <w:rFonts w:eastAsia="Times New Roman"/>
          <w:sz w:val="14"/>
        </w:rPr>
        <w:t>bioMerieux</w:t>
      </w:r>
      <w:proofErr w:type="spellEnd"/>
      <w:r w:rsidRPr="00130A7B">
        <w:rPr>
          <w:rFonts w:eastAsia="Times New Roman"/>
          <w:sz w:val="14"/>
        </w:rPr>
        <w:t xml:space="preserve"> SA, developing coronavirus tests, in order to ensure that its IP was not infringed—has actually committed to offering its patents royalty-free to any company developing coronavirus tests. The second instance referenced Kentucky Governor Andy </w:t>
      </w:r>
      <w:proofErr w:type="spellStart"/>
      <w:r w:rsidRPr="00130A7B">
        <w:rPr>
          <w:rFonts w:eastAsia="Times New Roman"/>
          <w:sz w:val="14"/>
        </w:rPr>
        <w:t>Beshear’s</w:t>
      </w:r>
      <w:proofErr w:type="spellEnd"/>
      <w:r w:rsidRPr="00130A7B">
        <w:rPr>
          <w:rFonts w:eastAsia="Times New Roman"/>
          <w:sz w:val="14"/>
        </w:rPr>
        <w:t xml:space="preserve"> </w:t>
      </w:r>
      <w:hyperlink r:id="rId36" w:tgtFrame="_blank" w:history="1">
        <w:r w:rsidRPr="00130A7B">
          <w:rPr>
            <w:rFonts w:eastAsia="Times New Roman"/>
            <w:sz w:val="24"/>
            <w:u w:val="single"/>
          </w:rPr>
          <w:t>call</w:t>
        </w:r>
      </w:hyperlink>
      <w:r w:rsidRPr="00130A7B">
        <w:rPr>
          <w:rFonts w:eastAsia="Times New Roman"/>
          <w:sz w:val="14"/>
        </w:rPr>
        <w:t xml:space="preserve"> for 3M to release a patent on N95 respirators. But that was it; on </w:t>
      </w:r>
      <w:r w:rsidRPr="00130A7B">
        <w:rPr>
          <w:rFonts w:eastAsia="Times New Roman"/>
          <w:sz w:val="14"/>
          <w:szCs w:val="16"/>
        </w:rPr>
        <w:t xml:space="preserve">those two incredibly thin reeds, with nary any serious evidence whatsoever that IP rights were inhibiting access to COVID-19 treatments—let alone the fact that no COVID-19 vaccines existed at the time—the petitioners took the radical step to call for a suspension of all IPR rights pertinent to COVID-19 technologies throughout the duration of the pandemic. And while petitioners made this call on the alleged grounds of ensuring sufficient access to needed vaccines and therapeutics, their call for the suspension of every facet of IP rights on every conceivable COVID-19 related technology—even such as for copyrights and industrial designs—betrays the reality that the petitioners’ core goal isn’t really about access, but about undermining the global intellectual property rights system. To be sure, the developed world needs to be fully committed to ensuring that the world’s citizens receive the COVID-19 vaccines and therapeutics they need. But this can be accomplished through structures such as licensing and product development partnerships, without requiring an abrogation of intellectual property rights. For instance, in February 2021, the Biden administration announced it would </w:t>
      </w:r>
      <w:hyperlink r:id="rId37" w:tgtFrame="_blank" w:history="1">
        <w:r w:rsidRPr="00130A7B">
          <w:rPr>
            <w:rFonts w:eastAsia="Times New Roman"/>
            <w:sz w:val="14"/>
            <w:szCs w:val="16"/>
          </w:rPr>
          <w:t>contribute</w:t>
        </w:r>
      </w:hyperlink>
      <w:r w:rsidRPr="00130A7B">
        <w:rPr>
          <w:rFonts w:eastAsia="Times New Roman"/>
          <w:sz w:val="14"/>
          <w:szCs w:val="16"/>
        </w:rPr>
        <w:t xml:space="preserve"> up to $4 billion to COVAX, a vaccine alliance</w:t>
      </w:r>
      <w:r w:rsidRPr="00130A7B">
        <w:rPr>
          <w:rFonts w:eastAsia="Times New Roman"/>
          <w:sz w:val="14"/>
        </w:rPr>
        <w:t xml:space="preserve"> seeking to distribute COVID-19 vaccines to 92 low- and middle-income countries. COVAX aims to deliver at least 2 billion vaccine doses by the end of 2021, covering at least 20 percent of the most vulnerable citizens in poor- and middle-income countries. I</w:t>
      </w:r>
      <w:r w:rsidRPr="00130A7B">
        <w:rPr>
          <w:rFonts w:eastAsia="Times New Roman"/>
          <w:b/>
          <w:bCs/>
          <w:sz w:val="24"/>
          <w:u w:val="single"/>
        </w:rPr>
        <w:t xml:space="preserve">nnovative life-sciences </w:t>
      </w:r>
      <w:r w:rsidRPr="00196129">
        <w:rPr>
          <w:rFonts w:eastAsia="Times New Roman"/>
          <w:b/>
          <w:bCs/>
          <w:sz w:val="24"/>
          <w:highlight w:val="yellow"/>
          <w:u w:val="single"/>
        </w:rPr>
        <w:t>companies have entered</w:t>
      </w:r>
      <w:r w:rsidRPr="00130A7B">
        <w:rPr>
          <w:rFonts w:eastAsia="Times New Roman"/>
          <w:b/>
          <w:bCs/>
          <w:sz w:val="24"/>
          <w:u w:val="single"/>
        </w:rPr>
        <w:t xml:space="preserve"> </w:t>
      </w:r>
      <w:r w:rsidRPr="00196129">
        <w:rPr>
          <w:rFonts w:eastAsia="Times New Roman"/>
          <w:b/>
          <w:bCs/>
          <w:sz w:val="24"/>
          <w:highlight w:val="yellow"/>
          <w:u w:val="single"/>
        </w:rPr>
        <w:t>into</w:t>
      </w:r>
      <w:r w:rsidRPr="00130A7B">
        <w:rPr>
          <w:rFonts w:eastAsia="Times New Roman"/>
          <w:b/>
          <w:bCs/>
          <w:sz w:val="24"/>
          <w:u w:val="single"/>
        </w:rPr>
        <w:t xml:space="preserve"> a number of </w:t>
      </w:r>
      <w:r w:rsidRPr="00196129">
        <w:rPr>
          <w:rFonts w:eastAsia="Times New Roman"/>
          <w:b/>
          <w:bCs/>
          <w:sz w:val="24"/>
          <w:highlight w:val="yellow"/>
          <w:u w:val="single"/>
        </w:rPr>
        <w:t>licensing agreements to facilitate</w:t>
      </w:r>
      <w:r w:rsidRPr="00130A7B">
        <w:rPr>
          <w:rFonts w:eastAsia="Times New Roman"/>
          <w:b/>
          <w:bCs/>
          <w:sz w:val="24"/>
          <w:u w:val="single"/>
        </w:rPr>
        <w:t xml:space="preserve"> dramatically </w:t>
      </w:r>
      <w:r w:rsidRPr="00196129">
        <w:rPr>
          <w:rFonts w:eastAsia="Times New Roman"/>
          <w:b/>
          <w:bCs/>
          <w:sz w:val="24"/>
          <w:highlight w:val="yellow"/>
          <w:u w:val="single"/>
        </w:rPr>
        <w:t>expanded manufacturing</w:t>
      </w:r>
      <w:r w:rsidRPr="00130A7B">
        <w:rPr>
          <w:rFonts w:eastAsia="Times New Roman"/>
          <w:b/>
          <w:bCs/>
          <w:sz w:val="24"/>
          <w:u w:val="single"/>
        </w:rPr>
        <w:t xml:space="preserve"> of COVID-19 vaccines and therapeutics. For instance, Gilead Sciences has licensed its therapeutic remdesivir royalty-free to </w:t>
      </w:r>
      <w:hyperlink r:id="rId38" w:tgtFrame="_blank" w:history="1">
        <w:r w:rsidRPr="00130A7B">
          <w:rPr>
            <w:rFonts w:eastAsia="Times New Roman"/>
            <w:b/>
            <w:bCs/>
            <w:sz w:val="24"/>
            <w:u w:val="single"/>
          </w:rPr>
          <w:t>nine generic drug manufacturers</w:t>
        </w:r>
      </w:hyperlink>
      <w:r w:rsidRPr="00130A7B">
        <w:rPr>
          <w:rFonts w:eastAsia="Times New Roman"/>
          <w:b/>
          <w:bCs/>
          <w:sz w:val="24"/>
          <w:u w:val="single"/>
        </w:rPr>
        <w:t xml:space="preserve">, in Egypt, India, and Pakistan. AstraZeneca reached a licensing and technology transfer agreement enabling </w:t>
      </w:r>
      <w:hyperlink r:id="rId39" w:tgtFrame="_blank" w:history="1">
        <w:r w:rsidRPr="00130A7B">
          <w:rPr>
            <w:rFonts w:eastAsia="Times New Roman"/>
            <w:b/>
            <w:bCs/>
            <w:sz w:val="24"/>
            <w:u w:val="single"/>
          </w:rPr>
          <w:t>India’s Serum Institute</w:t>
        </w:r>
      </w:hyperlink>
      <w:r w:rsidRPr="00130A7B">
        <w:rPr>
          <w:rFonts w:eastAsia="Times New Roman"/>
          <w:b/>
          <w:bCs/>
          <w:sz w:val="24"/>
          <w:u w:val="single"/>
        </w:rPr>
        <w:t xml:space="preserve"> to manufacture one billion vaccine doses for low- and middle-income countries. The Serum Institute has further </w:t>
      </w:r>
      <w:hyperlink r:id="rId40" w:tgtFrame="_blank" w:history="1">
        <w:r w:rsidRPr="00130A7B">
          <w:rPr>
            <w:rFonts w:eastAsia="Times New Roman"/>
            <w:b/>
            <w:bCs/>
            <w:sz w:val="24"/>
            <w:u w:val="single"/>
          </w:rPr>
          <w:t>entered into manufacturing licenses</w:t>
        </w:r>
      </w:hyperlink>
      <w:r w:rsidRPr="00130A7B">
        <w:rPr>
          <w:rFonts w:eastAsia="Times New Roman"/>
          <w:b/>
          <w:bCs/>
          <w:sz w:val="24"/>
          <w:u w:val="single"/>
        </w:rPr>
        <w:t xml:space="preserve"> with a number of developers of yet to be approved COVID-19 vaccines, as have several other Indian vaccine manufacturers.</w:t>
      </w:r>
      <w:r w:rsidRPr="00130A7B">
        <w:rPr>
          <w:rFonts w:eastAsia="Times New Roman"/>
          <w:sz w:val="14"/>
        </w:rPr>
        <w:t xml:space="preserve"> Johnson and Johnson has announced plans to allocate up to </w:t>
      </w:r>
      <w:hyperlink r:id="rId41" w:tgtFrame="_blank" w:history="1">
        <w:r w:rsidRPr="00130A7B">
          <w:rPr>
            <w:rFonts w:eastAsia="Times New Roman"/>
            <w:sz w:val="24"/>
            <w:u w:val="single"/>
          </w:rPr>
          <w:t>500 million vaccine doses</w:t>
        </w:r>
      </w:hyperlink>
      <w:r w:rsidRPr="00130A7B">
        <w:rPr>
          <w:rFonts w:eastAsia="Times New Roman"/>
          <w:sz w:val="14"/>
        </w:rPr>
        <w:t xml:space="preserve"> to lower-income countries, with delivery starting by mid-2021. Companies like Johnson &amp; Johnson are making the vast majority of these vaccine doses available on a not-for-profit basis. </w:t>
      </w:r>
      <w:r w:rsidRPr="00130A7B">
        <w:rPr>
          <w:rFonts w:eastAsia="Times New Roman"/>
          <w:b/>
          <w:bCs/>
          <w:sz w:val="24"/>
          <w:u w:val="single"/>
        </w:rPr>
        <w:t xml:space="preserve">Thus, </w:t>
      </w:r>
      <w:r w:rsidRPr="00196129">
        <w:rPr>
          <w:rFonts w:eastAsia="Times New Roman"/>
          <w:b/>
          <w:bCs/>
          <w:sz w:val="24"/>
          <w:highlight w:val="yellow"/>
          <w:u w:val="single"/>
        </w:rPr>
        <w:t>the</w:t>
      </w:r>
      <w:r w:rsidRPr="00130A7B">
        <w:rPr>
          <w:rFonts w:eastAsia="Times New Roman"/>
          <w:b/>
          <w:bCs/>
          <w:sz w:val="24"/>
          <w:u w:val="single"/>
        </w:rPr>
        <w:t xml:space="preserve"> fundamental </w:t>
      </w:r>
      <w:r w:rsidRPr="00196129">
        <w:rPr>
          <w:rFonts w:eastAsia="Times New Roman"/>
          <w:b/>
          <w:bCs/>
          <w:sz w:val="24"/>
          <w:highlight w:val="yellow"/>
          <w:u w:val="single"/>
        </w:rPr>
        <w:t>problem isn’t high prices due to IP r</w:t>
      </w:r>
      <w:r w:rsidRPr="00130A7B">
        <w:rPr>
          <w:rFonts w:eastAsia="Times New Roman"/>
          <w:b/>
          <w:bCs/>
          <w:sz w:val="24"/>
          <w:u w:val="single"/>
        </w:rPr>
        <w:t xml:space="preserve">ights; </w:t>
      </w:r>
      <w:r w:rsidRPr="00196129">
        <w:rPr>
          <w:rFonts w:eastAsia="Times New Roman"/>
          <w:b/>
          <w:bCs/>
          <w:sz w:val="24"/>
          <w:highlight w:val="yellow"/>
          <w:u w:val="single"/>
        </w:rPr>
        <w:t>it’s</w:t>
      </w:r>
      <w:r w:rsidRPr="00130A7B">
        <w:rPr>
          <w:rFonts w:eastAsia="Times New Roman"/>
          <w:b/>
          <w:bCs/>
          <w:sz w:val="24"/>
          <w:u w:val="single"/>
        </w:rPr>
        <w:t xml:space="preserve"> dramatically </w:t>
      </w:r>
      <w:r w:rsidRPr="00196129">
        <w:rPr>
          <w:rFonts w:eastAsia="Times New Roman"/>
          <w:b/>
          <w:bCs/>
          <w:sz w:val="24"/>
          <w:highlight w:val="yellow"/>
          <w:u w:val="single"/>
        </w:rPr>
        <w:t>scaling up manufacturing</w:t>
      </w:r>
      <w:r w:rsidRPr="00130A7B">
        <w:rPr>
          <w:rFonts w:eastAsia="Times New Roman"/>
          <w:b/>
          <w:bCs/>
          <w:sz w:val="24"/>
          <w:u w:val="single"/>
        </w:rPr>
        <w:t xml:space="preserve"> capacity. It takes </w:t>
      </w:r>
      <w:hyperlink r:id="rId42" w:tgtFrame="_blank" w:history="1">
        <w:r w:rsidRPr="00130A7B">
          <w:rPr>
            <w:rFonts w:eastAsia="Times New Roman"/>
            <w:b/>
            <w:bCs/>
            <w:sz w:val="24"/>
            <w:u w:val="single"/>
          </w:rPr>
          <w:t>60 to 110 days</w:t>
        </w:r>
      </w:hyperlink>
      <w:r w:rsidRPr="00130A7B">
        <w:rPr>
          <w:rFonts w:eastAsia="Times New Roman"/>
          <w:b/>
          <w:bCs/>
          <w:sz w:val="24"/>
          <w:u w:val="single"/>
        </w:rPr>
        <w:t xml:space="preserve"> to produce one batch of COVID-19 vaccine.</w:t>
      </w:r>
      <w:r w:rsidRPr="00130A7B">
        <w:rPr>
          <w:rFonts w:eastAsia="Times New Roman"/>
          <w:sz w:val="14"/>
        </w:rPr>
        <w:t xml:space="preserve"> When Serum Institute CEO Adam Poonawalla </w:t>
      </w:r>
      <w:hyperlink r:id="rId43" w:tgtFrame="_blank" w:history="1">
        <w:r w:rsidRPr="00130A7B">
          <w:rPr>
            <w:rFonts w:eastAsia="Times New Roman"/>
            <w:sz w:val="24"/>
            <w:u w:val="single"/>
          </w:rPr>
          <w:t>was asked</w:t>
        </w:r>
      </w:hyperlink>
      <w:r w:rsidRPr="00130A7B">
        <w:rPr>
          <w:rFonts w:eastAsia="Times New Roman"/>
          <w:sz w:val="14"/>
        </w:rPr>
        <w:t xml:space="preserve"> if vaccine rollout was slowed because vaccine patentholders were licensing too few manufacturers to make them, he responded, </w:t>
      </w:r>
      <w:r w:rsidRPr="00130A7B">
        <w:rPr>
          <w:rFonts w:eastAsia="Times New Roman"/>
          <w:b/>
          <w:bCs/>
          <w:sz w:val="24"/>
          <w:u w:val="single"/>
        </w:rPr>
        <w:t xml:space="preserve">“No. There are enough manufacturers, </w:t>
      </w:r>
      <w:r w:rsidRPr="00196129">
        <w:rPr>
          <w:rFonts w:eastAsia="Times New Roman"/>
          <w:b/>
          <w:bCs/>
          <w:sz w:val="24"/>
          <w:highlight w:val="yellow"/>
          <w:u w:val="single"/>
        </w:rPr>
        <w:t>it just takes time to scale up</w:t>
      </w:r>
      <w:r w:rsidRPr="00130A7B">
        <w:rPr>
          <w:rFonts w:eastAsia="Times New Roman"/>
          <w:b/>
          <w:bCs/>
          <w:sz w:val="24"/>
          <w:u w:val="single"/>
        </w:rPr>
        <w:t xml:space="preserve">. And by the way, I have been blown away by the cooperation between the public and private sectors in the last year, in developing these vaccines.” Poonawalla actually cited the lack of global regulatory harmonization as a far greater cause of delays in the vaccine rollout. Even Médecins Sans </w:t>
      </w:r>
      <w:proofErr w:type="spellStart"/>
      <w:r w:rsidRPr="00130A7B">
        <w:rPr>
          <w:rFonts w:eastAsia="Times New Roman"/>
          <w:b/>
          <w:bCs/>
          <w:sz w:val="24"/>
          <w:u w:val="single"/>
        </w:rPr>
        <w:t>Frontières</w:t>
      </w:r>
      <w:proofErr w:type="spellEnd"/>
      <w:r w:rsidRPr="00130A7B">
        <w:rPr>
          <w:rFonts w:eastAsia="Times New Roman"/>
          <w:b/>
          <w:bCs/>
          <w:sz w:val="24"/>
          <w:u w:val="single"/>
        </w:rPr>
        <w:t xml:space="preserve">’ Rose </w:t>
      </w:r>
      <w:proofErr w:type="spellStart"/>
      <w:r w:rsidRPr="00130A7B">
        <w:rPr>
          <w:rFonts w:eastAsia="Times New Roman"/>
          <w:b/>
          <w:bCs/>
          <w:sz w:val="24"/>
          <w:u w:val="single"/>
        </w:rPr>
        <w:t>Scourze</w:t>
      </w:r>
      <w:proofErr w:type="spellEnd"/>
      <w:r w:rsidRPr="00130A7B">
        <w:rPr>
          <w:rFonts w:eastAsia="Times New Roman"/>
          <w:b/>
          <w:bCs/>
          <w:sz w:val="24"/>
          <w:u w:val="single"/>
        </w:rPr>
        <w:t xml:space="preserve"> acknowledged (in a January 20, 2021 </w:t>
      </w:r>
      <w:r w:rsidRPr="00130A7B">
        <w:rPr>
          <w:rFonts w:eastAsia="Times New Roman"/>
          <w:b/>
          <w:bCs/>
          <w:i/>
          <w:iCs/>
          <w:sz w:val="24"/>
          <w:u w:val="single"/>
        </w:rPr>
        <w:t xml:space="preserve">BBC </w:t>
      </w:r>
      <w:r w:rsidRPr="00130A7B">
        <w:rPr>
          <w:rFonts w:eastAsia="Times New Roman"/>
          <w:b/>
          <w:bCs/>
          <w:sz w:val="24"/>
          <w:u w:val="single"/>
        </w:rPr>
        <w:t xml:space="preserve">interview) that </w:t>
      </w:r>
      <w:r w:rsidRPr="00196129">
        <w:rPr>
          <w:rFonts w:eastAsia="Times New Roman"/>
          <w:b/>
          <w:bCs/>
          <w:sz w:val="24"/>
          <w:highlight w:val="yellow"/>
          <w:u w:val="single"/>
        </w:rPr>
        <w:t>suspending patent rights “wouldn’t produce millions of more vaccines.</w:t>
      </w:r>
      <w:r w:rsidRPr="00130A7B">
        <w:rPr>
          <w:rFonts w:eastAsia="Times New Roman"/>
          <w:b/>
          <w:bCs/>
          <w:sz w:val="24"/>
          <w:u w:val="single"/>
        </w:rPr>
        <w:t xml:space="preserve">” </w:t>
      </w:r>
      <w:r w:rsidRPr="00130A7B">
        <w:rPr>
          <w:rFonts w:eastAsia="Times New Roman"/>
          <w:sz w:val="14"/>
        </w:rPr>
        <w:t xml:space="preserve">Instead of forcing the disclosure of IP, policymakers should encourage the use of voluntary licensing agreements to expand production of the needed COVID-19 vaccines and therapeutics. One reason this critically matters is to ensure consistency and safety in the production of these treatments. The mRNA-based vaccines developed by Moderna and Pfizer are </w:t>
      </w:r>
      <w:hyperlink r:id="rId44" w:history="1">
        <w:r w:rsidRPr="00130A7B">
          <w:rPr>
            <w:rFonts w:eastAsia="Times New Roman"/>
            <w:sz w:val="24"/>
            <w:u w:val="single"/>
          </w:rPr>
          <w:t>incredibly complex biologic products</w:t>
        </w:r>
      </w:hyperlink>
      <w:r w:rsidRPr="00130A7B">
        <w:rPr>
          <w:rFonts w:eastAsia="Times New Roman"/>
          <w:sz w:val="14"/>
        </w:rPr>
        <w:t xml:space="preserve"> that require specialized experience, expertise, and equipment to manufacture. For example, mRNA vaccines require a complicated technique known as “bioprocess” that requires specialty bioreactors to first manufacture DNA that codes for the desired mRNA sequence, and then uses a second bioprocess to create billions of identical mRNA segments. These are then wrapped in a </w:t>
      </w:r>
      <w:proofErr w:type="spellStart"/>
      <w:r w:rsidRPr="00130A7B">
        <w:rPr>
          <w:rFonts w:eastAsia="Times New Roman"/>
          <w:sz w:val="14"/>
        </w:rPr>
        <w:t>nanolipid</w:t>
      </w:r>
      <w:proofErr w:type="spellEnd"/>
      <w:r w:rsidRPr="00130A7B">
        <w:rPr>
          <w:rFonts w:eastAsia="Times New Roman"/>
          <w:sz w:val="14"/>
        </w:rPr>
        <w:t xml:space="preserve"> wrapper using yet another very specialized fluidics and mixing process, and for which there are only three facilities in the world that can execute the step of creating the liquid capsule </w:t>
      </w:r>
      <w:r w:rsidRPr="00130A7B">
        <w:rPr>
          <w:rFonts w:eastAsia="Times New Roman"/>
          <w:sz w:val="14"/>
        </w:rPr>
        <w:lastRenderedPageBreak/>
        <w:t>around the RNA. Instead of simply being forced to divulge their IP or see it be compulsorily licensed to other manufacturers, in light of the extreme complexity of manufacturing COVID-19 vaccines and therapeutics, companies should have the right to evaluate potential license partners and ensure that they can meet the production standards required to safely and reliably produce COVID-19 vaccines or treatments before entering into license arrangements with them.</w:t>
      </w:r>
      <w:r w:rsidRPr="00130A7B">
        <w:rPr>
          <w:rFonts w:eastAsia="Times New Roman"/>
          <w:b/>
          <w:bCs/>
          <w:sz w:val="24"/>
          <w:u w:val="single"/>
        </w:rPr>
        <w:t xml:space="preserve"> Indeed, this is critical for it would be disastrous if defective vaccines or therapeutics were produced at facilities not properly equipped to produce such complex treatments. As Phil Stevens and Mark Schultz </w:t>
      </w:r>
      <w:hyperlink r:id="rId45" w:tgtFrame="_blank" w:history="1">
        <w:r w:rsidRPr="00130A7B">
          <w:rPr>
            <w:rFonts w:eastAsia="Times New Roman"/>
            <w:b/>
            <w:bCs/>
            <w:sz w:val="24"/>
            <w:u w:val="single"/>
          </w:rPr>
          <w:t>have written</w:t>
        </w:r>
      </w:hyperlink>
      <w:r w:rsidRPr="00130A7B">
        <w:rPr>
          <w:rFonts w:eastAsia="Times New Roman"/>
          <w:b/>
          <w:bCs/>
          <w:sz w:val="24"/>
          <w:u w:val="single"/>
        </w:rPr>
        <w:t xml:space="preserve">, there’s simply </w:t>
      </w:r>
      <w:r w:rsidRPr="00196129">
        <w:rPr>
          <w:rFonts w:eastAsia="Times New Roman"/>
          <w:b/>
          <w:bCs/>
          <w:sz w:val="24"/>
          <w:highlight w:val="yellow"/>
          <w:u w:val="single"/>
        </w:rPr>
        <w:t>no evidence that invalidating IP rights would achieve more than the licensing agreements currently being forged</w:t>
      </w:r>
      <w:r w:rsidRPr="00130A7B">
        <w:rPr>
          <w:rFonts w:eastAsia="Times New Roman"/>
          <w:b/>
          <w:bCs/>
          <w:sz w:val="24"/>
          <w:u w:val="single"/>
        </w:rPr>
        <w:t xml:space="preserve"> between innovators and reputable vaccine manufacturers in countries such as India and Brazil.</w:t>
      </w:r>
      <w:r w:rsidRPr="00130A7B">
        <w:rPr>
          <w:rFonts w:eastAsia="Times New Roman"/>
          <w:sz w:val="14"/>
        </w:rPr>
        <w:t xml:space="preserve"> Instead of rolling back intellectual property rights, policymakers in developed and developing nations alike should focus on mechanisms to scale up production of vaccines and make them affordably available to citizens in developing countries. But to achieve that, there is simply no compelling reason for a blanket suspension of the intellectual property rights associated with COVID-19 products and technologies. For this reason, the Biden administration should continue the previous administration’s stance of opposing the waiver at the WTO TRIPS council, where deliberations resume on March 10, and reject </w:t>
      </w:r>
      <w:hyperlink r:id="rId46" w:tgtFrame="_blank" w:history="1">
        <w:r w:rsidRPr="00130A7B">
          <w:rPr>
            <w:rFonts w:eastAsia="Times New Roman"/>
            <w:sz w:val="24"/>
            <w:u w:val="single"/>
          </w:rPr>
          <w:t>calls from some in Congress</w:t>
        </w:r>
      </w:hyperlink>
      <w:r w:rsidRPr="00130A7B">
        <w:rPr>
          <w:rFonts w:eastAsia="Times New Roman"/>
          <w:sz w:val="14"/>
        </w:rPr>
        <w:t xml:space="preserve"> to endorse the proposed TRIPS waiver. </w:t>
      </w:r>
    </w:p>
    <w:p w14:paraId="1DD5F76C" w14:textId="77777777" w:rsidR="00656F80" w:rsidRPr="00130A7B" w:rsidRDefault="00656F80" w:rsidP="00656F80">
      <w:pPr>
        <w:pStyle w:val="Heading4"/>
        <w:rPr>
          <w:rFonts w:cs="Calibri"/>
        </w:rPr>
      </w:pPr>
      <w:r w:rsidRPr="00130A7B">
        <w:rPr>
          <w:rFonts w:cs="Calibri"/>
        </w:rPr>
        <w:t>Top Level Framing to all of their arguments – COVID thumps – if their impacts are true, then they should have already happened. The fact that they didn’t should make you highly skeptical – we’ll contextualize this</w:t>
      </w:r>
    </w:p>
    <w:p w14:paraId="658DF09B" w14:textId="77777777" w:rsidR="009E690A" w:rsidRDefault="009E690A" w:rsidP="009E690A">
      <w:pPr>
        <w:rPr>
          <w:sz w:val="16"/>
        </w:rPr>
      </w:pPr>
    </w:p>
    <w:p w14:paraId="7D236A48" w14:textId="5577D5CA" w:rsidR="00656F80" w:rsidRDefault="00656F80" w:rsidP="00656F80">
      <w:pPr>
        <w:pStyle w:val="Heading4"/>
      </w:pPr>
      <w:r>
        <w:t xml:space="preserve">Our innovation da turns their war scenario, more covid won’t lead to war, Chinese </w:t>
      </w:r>
      <w:proofErr w:type="spellStart"/>
      <w:r>
        <w:t>heg</w:t>
      </w:r>
      <w:proofErr w:type="spellEnd"/>
      <w:r>
        <w:t xml:space="preserve"> will. Also no solvency on this because if covid is so bad to cause war </w:t>
      </w:r>
      <w:proofErr w:type="spellStart"/>
      <w:r>
        <w:t>itll</w:t>
      </w:r>
      <w:proofErr w:type="spellEnd"/>
      <w:r>
        <w:t xml:space="preserve"> happen regardless of the plan</w:t>
      </w:r>
    </w:p>
    <w:p w14:paraId="71519C9E" w14:textId="77777777" w:rsidR="00656F80" w:rsidRPr="00656F80" w:rsidRDefault="00656F80" w:rsidP="00656F80"/>
    <w:p w14:paraId="2688D048" w14:textId="77777777" w:rsidR="00656F80" w:rsidRDefault="00656F80" w:rsidP="00656F80">
      <w:pPr>
        <w:pStyle w:val="Heading4"/>
      </w:pPr>
      <w:r>
        <w:t xml:space="preserve">No Bioterror impact </w:t>
      </w:r>
    </w:p>
    <w:p w14:paraId="69AB27C8" w14:textId="77777777" w:rsidR="00656F80" w:rsidRPr="001E3C43" w:rsidRDefault="00656F80" w:rsidP="00656F80">
      <w:r w:rsidRPr="001E3C43">
        <w:t xml:space="preserve">Marc-Michael </w:t>
      </w:r>
      <w:r w:rsidRPr="001E3C43">
        <w:rPr>
          <w:b/>
          <w:bCs/>
          <w:sz w:val="26"/>
          <w:szCs w:val="26"/>
        </w:rPr>
        <w:t>Blum 20</w:t>
      </w:r>
      <w:r w:rsidRPr="001E3C43">
        <w:t>, 6-22-2020, Marc-Michael Blum is a former Head of Laboratory at the Organization for the Prohibition of Chemical Weapons. He holds a PhD in Biochemistry from the University of Frankfurt</w:t>
      </w:r>
      <w:r>
        <w:t xml:space="preserve">, </w:t>
      </w:r>
      <w:r w:rsidRPr="001E3C43">
        <w:t xml:space="preserve">"Corona and Bioterrorism: How Serious Is the Threat? ," War on the Rocks, </w:t>
      </w:r>
      <w:hyperlink r:id="rId47" w:history="1">
        <w:r w:rsidRPr="004B502A">
          <w:rPr>
            <w:rStyle w:val="Hyperlink"/>
          </w:rPr>
          <w:t>https://warontherocks.com/2020/06/corona-and-bioterrorism-how-serious-is-the-threat/</w:t>
        </w:r>
      </w:hyperlink>
      <w:r>
        <w:t xml:space="preserve">   ]//</w:t>
      </w:r>
      <w:proofErr w:type="spellStart"/>
      <w:r>
        <w:t>AAli</w:t>
      </w:r>
      <w:proofErr w:type="spellEnd"/>
    </w:p>
    <w:p w14:paraId="66220463" w14:textId="77777777" w:rsidR="00656F80" w:rsidRDefault="00656F80" w:rsidP="00656F80">
      <w:pPr>
        <w:pStyle w:val="ListParagraph"/>
        <w:numPr>
          <w:ilvl w:val="0"/>
          <w:numId w:val="13"/>
        </w:numPr>
        <w:spacing w:after="0" w:line="240" w:lineRule="auto"/>
      </w:pPr>
      <w:r>
        <w:t>empirics: no one has ever died</w:t>
      </w:r>
    </w:p>
    <w:p w14:paraId="420F36E9" w14:textId="77777777" w:rsidR="00656F80" w:rsidRPr="001E3C43" w:rsidRDefault="00656F80" w:rsidP="00656F80">
      <w:pPr>
        <w:pStyle w:val="ListParagraph"/>
        <w:numPr>
          <w:ilvl w:val="0"/>
          <w:numId w:val="13"/>
        </w:numPr>
        <w:spacing w:after="0" w:line="240" w:lineRule="auto"/>
      </w:pPr>
      <w:r>
        <w:t>requires experience, prevent spread to terrorists, weather</w:t>
      </w:r>
    </w:p>
    <w:p w14:paraId="5CBA6687" w14:textId="77777777" w:rsidR="00656F80" w:rsidRDefault="00656F80" w:rsidP="00656F80">
      <w:pPr>
        <w:rPr>
          <w:sz w:val="16"/>
        </w:rPr>
      </w:pPr>
      <w:r w:rsidRPr="001E3C43">
        <w:rPr>
          <w:sz w:val="16"/>
        </w:rPr>
        <w:t xml:space="preserve">The novel coronavirus pandemic has put the threat of </w:t>
      </w:r>
      <w:r w:rsidRPr="001E3C43">
        <w:rPr>
          <w:rStyle w:val="StyleUnderline"/>
          <w:highlight w:val="yellow"/>
        </w:rPr>
        <w:t>bioterror</w:t>
      </w:r>
      <w:r w:rsidRPr="00EB0222">
        <w:rPr>
          <w:rStyle w:val="StyleUnderline"/>
        </w:rPr>
        <w:t>ism</w:t>
      </w:r>
      <w:r w:rsidRPr="001E3C43">
        <w:rPr>
          <w:sz w:val="16"/>
        </w:rPr>
        <w:t xml:space="preserve"> back in the spotlight. White supremacist chat rooms are teeming with talk about “biological warfare.” ISIL even called the virus “one of Allah’s soldiers” because of its devastating effect on Western countries. According to a recent memo by the U.S. Department of Homeland Security, terrorists are “[making] bioterrorism a popular topic among themselves.” Both the United Nations and the Council of Europe have warned of bioterrorist attacks. How serious is the threat? </w:t>
      </w:r>
      <w:r w:rsidRPr="001E3C43">
        <w:rPr>
          <w:rStyle w:val="StyleUnderline"/>
        </w:rPr>
        <w:t xml:space="preserve">There </w:t>
      </w:r>
      <w:r w:rsidRPr="001E3C43">
        <w:rPr>
          <w:rStyle w:val="StyleUnderline"/>
          <w:highlight w:val="yellow"/>
        </w:rPr>
        <w:t>is a long history of</w:t>
      </w:r>
      <w:r w:rsidRPr="001E3C43">
        <w:rPr>
          <w:sz w:val="16"/>
        </w:rPr>
        <w:t xml:space="preserve"> terrorists being fascinated by biological weapons, but it is also one </w:t>
      </w:r>
      <w:r w:rsidRPr="001E3C43">
        <w:rPr>
          <w:rStyle w:val="StyleUnderline"/>
          <w:highlight w:val="yellow"/>
        </w:rPr>
        <w:t>of failures</w:t>
      </w:r>
      <w:r w:rsidRPr="001E3C43">
        <w:rPr>
          <w:sz w:val="16"/>
        </w:rPr>
        <w:t xml:space="preserve">. For the vast majority, the </w:t>
      </w:r>
      <w:r w:rsidRPr="001E3C43">
        <w:rPr>
          <w:rStyle w:val="StyleUnderline"/>
          <w:highlight w:val="yellow"/>
        </w:rPr>
        <w:t>tech</w:t>
      </w:r>
      <w:r w:rsidRPr="001E3C43">
        <w:rPr>
          <w:sz w:val="16"/>
        </w:rPr>
        <w:t xml:space="preserve">nical </w:t>
      </w:r>
      <w:r w:rsidRPr="001E3C43">
        <w:rPr>
          <w:rStyle w:val="StyleUnderline"/>
          <w:highlight w:val="yellow"/>
        </w:rPr>
        <w:t>challenges</w:t>
      </w:r>
      <w:r w:rsidRPr="001E3C43">
        <w:rPr>
          <w:sz w:val="16"/>
        </w:rPr>
        <w:t xml:space="preserve"> associated </w:t>
      </w:r>
      <w:r w:rsidRPr="00EB0222">
        <w:rPr>
          <w:rStyle w:val="StyleUnderline"/>
        </w:rPr>
        <w:t>with weaponizing bio</w:t>
      </w:r>
      <w:r w:rsidRPr="00EB0222">
        <w:rPr>
          <w:sz w:val="16"/>
        </w:rPr>
        <w:t xml:space="preserve">logical </w:t>
      </w:r>
      <w:r w:rsidRPr="00EB0222">
        <w:rPr>
          <w:rStyle w:val="StyleUnderline"/>
        </w:rPr>
        <w:t xml:space="preserve">agents </w:t>
      </w:r>
      <w:r w:rsidRPr="001E3C43">
        <w:rPr>
          <w:rStyle w:val="StyleUnderline"/>
          <w:highlight w:val="yellow"/>
        </w:rPr>
        <w:t>have proven insurmountable</w:t>
      </w:r>
      <w:r w:rsidRPr="001E3C43">
        <w:rPr>
          <w:sz w:val="16"/>
        </w:rPr>
        <w:t xml:space="preserve">. The only reason this could change is if terrorists were to receive support from a state. Rather than panic about terrorists engaging in biological warfare, governments should be vigilant, secure their own facilities, and focus on strengthening international diplomacy. A History of Failures Biological warfare, which uses organisms and pathogens to cause disease, is nearly as old as war itself. The first known use of biological agents as a weapon dates back to 600 B.C., when an ancient Greek leader poisoned his enemies’ water supply. Throughout the Middle Ages, especially during the time of the Black Death, it was common to hurl infected corpses into besieged cities. And during the two world wars, all major powers maintained biological weapons programs (although only Japan used them in combat). </w:t>
      </w:r>
      <w:r w:rsidRPr="00EB0222">
        <w:rPr>
          <w:rStyle w:val="StyleUnderline"/>
          <w:highlight w:val="yellow"/>
        </w:rPr>
        <w:t>Among terrorists</w:t>
      </w:r>
      <w:r w:rsidRPr="001E3C43">
        <w:rPr>
          <w:sz w:val="16"/>
        </w:rPr>
        <w:t xml:space="preserve">, however, the </w:t>
      </w:r>
      <w:r w:rsidRPr="00EB0222">
        <w:rPr>
          <w:rStyle w:val="StyleUnderline"/>
          <w:highlight w:val="yellow"/>
        </w:rPr>
        <w:t>use of bio</w:t>
      </w:r>
      <w:r w:rsidRPr="001E3C43">
        <w:rPr>
          <w:sz w:val="16"/>
        </w:rPr>
        <w:t xml:space="preserve">logical </w:t>
      </w:r>
      <w:r w:rsidRPr="00EB0222">
        <w:rPr>
          <w:rStyle w:val="StyleUnderline"/>
          <w:highlight w:val="yellow"/>
        </w:rPr>
        <w:t>weapons has been rare</w:t>
      </w:r>
      <w:r w:rsidRPr="001E3C43">
        <w:rPr>
          <w:sz w:val="16"/>
        </w:rPr>
        <w:t xml:space="preserve">r, although groups from nearly all ideological persuasions have contemplated it. Recent examples include a plot to contaminate </w:t>
      </w:r>
      <w:r w:rsidRPr="00EB0222">
        <w:rPr>
          <w:rStyle w:val="StyleUnderline"/>
        </w:rPr>
        <w:t>Chicago</w:t>
      </w:r>
      <w:r w:rsidRPr="00EB0222">
        <w:rPr>
          <w:sz w:val="16"/>
        </w:rPr>
        <w:t xml:space="preserve">’s water supply </w:t>
      </w:r>
      <w:r w:rsidRPr="00EB0222">
        <w:rPr>
          <w:rStyle w:val="StyleUnderline"/>
        </w:rPr>
        <w:t>in the</w:t>
      </w:r>
      <w:r w:rsidRPr="00EB0222">
        <w:rPr>
          <w:sz w:val="16"/>
        </w:rPr>
        <w:t xml:space="preserve"> 19</w:t>
      </w:r>
      <w:r w:rsidRPr="00EB0222">
        <w:rPr>
          <w:rStyle w:val="StyleUnderline"/>
        </w:rPr>
        <w:t>70s</w:t>
      </w:r>
      <w:r w:rsidRPr="00EB0222">
        <w:rPr>
          <w:sz w:val="16"/>
        </w:rPr>
        <w:t xml:space="preserve">; </w:t>
      </w:r>
      <w:r w:rsidRPr="00EB0222">
        <w:rPr>
          <w:rStyle w:val="StyleUnderline"/>
        </w:rPr>
        <w:t>food poisoning</w:t>
      </w:r>
      <w:r w:rsidRPr="00EB0222">
        <w:rPr>
          <w:sz w:val="16"/>
        </w:rPr>
        <w:t xml:space="preserve"> by a religious cult </w:t>
      </w:r>
      <w:r w:rsidRPr="00EB0222">
        <w:rPr>
          <w:rStyle w:val="StyleUnderline"/>
        </w:rPr>
        <w:t>in Oregon</w:t>
      </w:r>
      <w:r w:rsidRPr="00EB0222">
        <w:rPr>
          <w:sz w:val="16"/>
        </w:rPr>
        <w:t xml:space="preserve"> </w:t>
      </w:r>
      <w:r w:rsidRPr="00EB0222">
        <w:rPr>
          <w:rStyle w:val="StyleUnderline"/>
        </w:rPr>
        <w:t>in the</w:t>
      </w:r>
      <w:r w:rsidRPr="00EB0222">
        <w:rPr>
          <w:sz w:val="16"/>
        </w:rPr>
        <w:t xml:space="preserve"> 19</w:t>
      </w:r>
      <w:r w:rsidRPr="00EB0222">
        <w:rPr>
          <w:rStyle w:val="StyleUnderline"/>
        </w:rPr>
        <w:t>80s</w:t>
      </w:r>
      <w:r w:rsidRPr="00EB0222">
        <w:rPr>
          <w:sz w:val="16"/>
        </w:rPr>
        <w:t xml:space="preserve">; and the </w:t>
      </w:r>
      <w:r w:rsidRPr="00EB0222">
        <w:rPr>
          <w:rStyle w:val="StyleUnderline"/>
        </w:rPr>
        <w:lastRenderedPageBreak/>
        <w:t>stockpiling of ricin</w:t>
      </w:r>
      <w:r w:rsidRPr="00EB0222">
        <w:rPr>
          <w:sz w:val="16"/>
        </w:rPr>
        <w:t xml:space="preserve"> by members of the Minnesota Patriot Council </w:t>
      </w:r>
      <w:r w:rsidRPr="00EB0222">
        <w:rPr>
          <w:rStyle w:val="StyleUnderline"/>
        </w:rPr>
        <w:t xml:space="preserve">during the </w:t>
      </w:r>
      <w:r w:rsidRPr="00EB0222">
        <w:rPr>
          <w:sz w:val="16"/>
        </w:rPr>
        <w:t>19</w:t>
      </w:r>
      <w:r w:rsidRPr="00EB0222">
        <w:rPr>
          <w:rStyle w:val="StyleUnderline"/>
        </w:rPr>
        <w:t>90s</w:t>
      </w:r>
      <w:r w:rsidRPr="001E3C43">
        <w:rPr>
          <w:sz w:val="16"/>
        </w:rPr>
        <w:t xml:space="preserve">. </w:t>
      </w:r>
      <w:r w:rsidRPr="001E3C43">
        <w:rPr>
          <w:rStyle w:val="StyleUnderline"/>
          <w:highlight w:val="yellow"/>
        </w:rPr>
        <w:t>No one died in any</w:t>
      </w:r>
      <w:r w:rsidRPr="001E3C43">
        <w:rPr>
          <w:sz w:val="16"/>
        </w:rPr>
        <w:t xml:space="preserve"> of these </w:t>
      </w:r>
      <w:r w:rsidRPr="001E3C43">
        <w:rPr>
          <w:rStyle w:val="StyleUnderline"/>
          <w:highlight w:val="yellow"/>
        </w:rPr>
        <w:t>instances</w:t>
      </w:r>
      <w:r w:rsidRPr="001E3C43">
        <w:rPr>
          <w:sz w:val="16"/>
        </w:rPr>
        <w:t xml:space="preserve">. The same is true for the biological warfare programs of </w:t>
      </w:r>
      <w:r w:rsidRPr="001E3C43">
        <w:rPr>
          <w:rStyle w:val="StyleUnderline"/>
          <w:highlight w:val="yellow"/>
        </w:rPr>
        <w:t>al-Qaeda and</w:t>
      </w:r>
      <w:r w:rsidRPr="001E3C43">
        <w:rPr>
          <w:sz w:val="16"/>
        </w:rPr>
        <w:t xml:space="preserve"> the </w:t>
      </w:r>
      <w:r w:rsidRPr="001E3C43">
        <w:rPr>
          <w:rStyle w:val="StyleUnderline"/>
          <w:highlight w:val="yellow"/>
        </w:rPr>
        <w:t>I</w:t>
      </w:r>
      <w:r w:rsidRPr="001E3C43">
        <w:rPr>
          <w:sz w:val="16"/>
        </w:rPr>
        <w:t xml:space="preserve">slamic </w:t>
      </w:r>
      <w:r w:rsidRPr="001E3C43">
        <w:rPr>
          <w:rStyle w:val="StyleUnderline"/>
          <w:highlight w:val="yellow"/>
        </w:rPr>
        <w:t>S</w:t>
      </w:r>
      <w:r w:rsidRPr="001E3C43">
        <w:rPr>
          <w:sz w:val="16"/>
        </w:rPr>
        <w:t xml:space="preserve">tate group. Both groups have sought to buy, steal, or develop biological agents. For al-Qaeda, this seems to have been a priority in the 1990s, when its program was overseen by (then) deputy leader Ayman al-Zawahiri, a trained physician. With the Islamic State, evidence dates back to 2014, when Iraqi forces discovered thousands of files related to biological warfare on a detainee’s laptop. Yet none of these efforts succeeded. The only </w:t>
      </w:r>
      <w:r w:rsidRPr="00D8710A">
        <w:rPr>
          <w:rStyle w:val="StyleUnderline"/>
        </w:rPr>
        <w:t>al-Qaeda</w:t>
      </w:r>
      <w:r w:rsidRPr="001E3C43">
        <w:rPr>
          <w:sz w:val="16"/>
        </w:rPr>
        <w:t xml:space="preserve"> plot in which bioterrorism featured prominently — the so-called “</w:t>
      </w:r>
      <w:r w:rsidRPr="001E3C43">
        <w:rPr>
          <w:rStyle w:val="StyleUnderline"/>
          <w:highlight w:val="yellow"/>
        </w:rPr>
        <w:t>ricin plot</w:t>
      </w:r>
      <w:r w:rsidRPr="001E3C43">
        <w:rPr>
          <w:sz w:val="16"/>
        </w:rPr>
        <w:t xml:space="preserve">” in England in 2002 — </w:t>
      </w:r>
      <w:r w:rsidRPr="001E3C43">
        <w:rPr>
          <w:rStyle w:val="StyleUnderline"/>
          <w:highlight w:val="yellow"/>
        </w:rPr>
        <w:t>was interrupted</w:t>
      </w:r>
      <w:r w:rsidRPr="001E3C43">
        <w:rPr>
          <w:sz w:val="16"/>
        </w:rPr>
        <w:t xml:space="preserve"> at such an </w:t>
      </w:r>
      <w:r w:rsidRPr="001E3C43">
        <w:rPr>
          <w:rStyle w:val="StyleUnderline"/>
          <w:highlight w:val="yellow"/>
        </w:rPr>
        <w:t>early</w:t>
      </w:r>
      <w:r w:rsidRPr="001E3C43">
        <w:rPr>
          <w:sz w:val="16"/>
        </w:rPr>
        <w:t xml:space="preserve"> stage that </w:t>
      </w:r>
      <w:r w:rsidRPr="001E3C43">
        <w:rPr>
          <w:rStyle w:val="StyleUnderline"/>
          <w:highlight w:val="yellow"/>
        </w:rPr>
        <w:t>none of the toxin had</w:t>
      </w:r>
      <w:r w:rsidRPr="001E3C43">
        <w:rPr>
          <w:sz w:val="16"/>
        </w:rPr>
        <w:t xml:space="preserve"> actually </w:t>
      </w:r>
      <w:r w:rsidRPr="001E3C43">
        <w:rPr>
          <w:rStyle w:val="StyleUnderline"/>
          <w:highlight w:val="yellow"/>
        </w:rPr>
        <w:t>been produced</w:t>
      </w:r>
      <w:r w:rsidRPr="001E3C43">
        <w:rPr>
          <w:sz w:val="16"/>
        </w:rPr>
        <w:t xml:space="preserve">. The </w:t>
      </w:r>
      <w:r w:rsidRPr="001E3C43">
        <w:rPr>
          <w:rStyle w:val="StyleUnderline"/>
          <w:highlight w:val="yellow"/>
        </w:rPr>
        <w:t>I</w:t>
      </w:r>
      <w:r w:rsidRPr="001E3C43">
        <w:rPr>
          <w:sz w:val="16"/>
        </w:rPr>
        <w:t xml:space="preserve">slamic </w:t>
      </w:r>
      <w:r w:rsidRPr="001E3C43">
        <w:rPr>
          <w:rStyle w:val="StyleUnderline"/>
          <w:highlight w:val="yellow"/>
        </w:rPr>
        <w:t>S</w:t>
      </w:r>
      <w:r w:rsidRPr="001E3C43">
        <w:rPr>
          <w:sz w:val="16"/>
        </w:rPr>
        <w:t xml:space="preserve">tate’s most serious attempt, in 2017, involved a small amount of ricin, whose </w:t>
      </w:r>
      <w:r w:rsidRPr="001E3C43">
        <w:rPr>
          <w:rStyle w:val="StyleUnderline"/>
          <w:highlight w:val="yellow"/>
        </w:rPr>
        <w:t xml:space="preserve">only fatality was </w:t>
      </w:r>
      <w:r w:rsidRPr="001E3C43">
        <w:rPr>
          <w:rStyle w:val="StyleUnderline"/>
        </w:rPr>
        <w:t xml:space="preserve">the </w:t>
      </w:r>
      <w:r w:rsidRPr="001E3C43">
        <w:rPr>
          <w:rStyle w:val="StyleUnderline"/>
          <w:highlight w:val="yellow"/>
        </w:rPr>
        <w:t>hamster</w:t>
      </w:r>
      <w:r w:rsidRPr="001E3C43">
        <w:rPr>
          <w:sz w:val="16"/>
        </w:rPr>
        <w:t xml:space="preserve"> on which it was tested. Of the tens of thousands of people that jihadists have murdered, not a single one has died from biological agents. It may be no accident that the most lethal bioterrorist attack in recent decades was perpetrated by a scientist and government employee. In late 2001, the offices of several U.S. senators and news organizations received so-called “anthrax letters,” which killed five people and injured 17. Following years of investigation, the FBI identified the sender as Bruce Ivins, a PhD microbiologist and senior researcher at the U.S. Army’s Medical Research Institute of Infectious Diseases. Unlike the others, he was no amateur or hoaxer, but a trained expert with years of experience and full access to the world’s largest repository of lethal biological agents. Technical Challenges Ivins’ case helps to explain why so many would-be bioterrorists have failed. At a technical level, </w:t>
      </w:r>
      <w:r w:rsidRPr="001E3C43">
        <w:rPr>
          <w:rStyle w:val="StyleUnderline"/>
          <w:highlight w:val="yellow"/>
        </w:rPr>
        <w:t xml:space="preserve">launching a </w:t>
      </w:r>
      <w:r w:rsidRPr="00EB0222">
        <w:rPr>
          <w:rStyle w:val="StyleUnderline"/>
        </w:rPr>
        <w:t>sophisticated</w:t>
      </w:r>
      <w:r w:rsidRPr="001E3C43">
        <w:rPr>
          <w:sz w:val="16"/>
        </w:rPr>
        <w:t xml:space="preserve">, large-scale </w:t>
      </w:r>
      <w:r w:rsidRPr="00EB0222">
        <w:rPr>
          <w:rStyle w:val="StyleUnderline"/>
        </w:rPr>
        <w:t xml:space="preserve">bioterrorist </w:t>
      </w:r>
      <w:r w:rsidRPr="001E3C43">
        <w:rPr>
          <w:rStyle w:val="StyleUnderline"/>
          <w:highlight w:val="yellow"/>
        </w:rPr>
        <w:t xml:space="preserve">attack </w:t>
      </w:r>
      <w:r w:rsidRPr="00EB0222">
        <w:rPr>
          <w:rStyle w:val="StyleUnderline"/>
        </w:rPr>
        <w:t>involves a</w:t>
      </w:r>
      <w:r w:rsidRPr="001E3C43">
        <w:rPr>
          <w:rStyle w:val="StyleUnderline"/>
          <w:highlight w:val="yellow"/>
        </w:rPr>
        <w:t xml:space="preserve"> toxin</w:t>
      </w:r>
      <w:r w:rsidRPr="001E3C43">
        <w:rPr>
          <w:sz w:val="16"/>
        </w:rPr>
        <w:t xml:space="preserve"> or a pathogen — generally a bacterium or a virus — </w:t>
      </w:r>
      <w:r w:rsidRPr="00EB0222">
        <w:rPr>
          <w:rStyle w:val="StyleUnderline"/>
        </w:rPr>
        <w:t xml:space="preserve">which </w:t>
      </w:r>
      <w:r w:rsidRPr="001E3C43">
        <w:rPr>
          <w:rStyle w:val="StyleUnderline"/>
          <w:highlight w:val="yellow"/>
        </w:rPr>
        <w:t xml:space="preserve">needs to be isolated </w:t>
      </w:r>
      <w:r w:rsidRPr="00EB0222">
        <w:rPr>
          <w:rStyle w:val="StyleUnderline"/>
        </w:rPr>
        <w:t xml:space="preserve">and </w:t>
      </w:r>
      <w:r w:rsidRPr="001E3C43">
        <w:rPr>
          <w:rStyle w:val="StyleUnderline"/>
          <w:highlight w:val="yellow"/>
        </w:rPr>
        <w:t>disseminated</w:t>
      </w:r>
      <w:r w:rsidRPr="001E3C43">
        <w:rPr>
          <w:sz w:val="16"/>
        </w:rPr>
        <w:t xml:space="preserve">. But this is more difficult than it seems. As well as advanced training in biology or chemistry, isolating the agent </w:t>
      </w:r>
      <w:r w:rsidRPr="001E3C43">
        <w:rPr>
          <w:rStyle w:val="Emphasis"/>
          <w:highlight w:val="yellow"/>
        </w:rPr>
        <w:t xml:space="preserve">requires </w:t>
      </w:r>
      <w:r w:rsidRPr="00EB0222">
        <w:rPr>
          <w:rStyle w:val="Emphasis"/>
        </w:rPr>
        <w:t xml:space="preserve">significant </w:t>
      </w:r>
      <w:r w:rsidRPr="001E3C43">
        <w:rPr>
          <w:rStyle w:val="Emphasis"/>
          <w:highlight w:val="yellow"/>
        </w:rPr>
        <w:t>experience</w:t>
      </w:r>
      <w:r w:rsidRPr="001E3C43">
        <w:rPr>
          <w:sz w:val="16"/>
        </w:rPr>
        <w:t xml:space="preserve">. It also </w:t>
      </w:r>
      <w:r w:rsidRPr="001E3C43">
        <w:rPr>
          <w:rStyle w:val="Emphasis"/>
          <w:highlight w:val="yellow"/>
        </w:rPr>
        <w:t xml:space="preserve">has to be </w:t>
      </w:r>
      <w:r w:rsidRPr="00EB0222">
        <w:rPr>
          <w:rStyle w:val="Emphasis"/>
        </w:rPr>
        <w:t xml:space="preserve">done </w:t>
      </w:r>
      <w:r w:rsidRPr="001E3C43">
        <w:rPr>
          <w:rStyle w:val="Emphasis"/>
          <w:highlight w:val="yellow"/>
        </w:rPr>
        <w:t xml:space="preserve">in a safe, </w:t>
      </w:r>
      <w:r w:rsidRPr="00EB0222">
        <w:rPr>
          <w:rStyle w:val="Emphasis"/>
        </w:rPr>
        <w:t xml:space="preserve">contained </w:t>
      </w:r>
      <w:r w:rsidRPr="001E3C43">
        <w:rPr>
          <w:rStyle w:val="Emphasis"/>
          <w:highlight w:val="yellow"/>
        </w:rPr>
        <w:t>environment</w:t>
      </w:r>
      <w:r w:rsidRPr="001E3C43">
        <w:rPr>
          <w:sz w:val="16"/>
        </w:rPr>
        <w:t xml:space="preserve">, </w:t>
      </w:r>
      <w:r w:rsidRPr="00EB0222">
        <w:rPr>
          <w:rStyle w:val="Emphasis"/>
        </w:rPr>
        <w:t xml:space="preserve">to </w:t>
      </w:r>
      <w:r w:rsidRPr="001E3C43">
        <w:rPr>
          <w:rStyle w:val="Emphasis"/>
          <w:highlight w:val="yellow"/>
        </w:rPr>
        <w:t xml:space="preserve">stop </w:t>
      </w:r>
      <w:r w:rsidRPr="00EB0222">
        <w:rPr>
          <w:rStyle w:val="Emphasis"/>
        </w:rPr>
        <w:t xml:space="preserve">it from </w:t>
      </w:r>
      <w:r w:rsidRPr="001E3C43">
        <w:rPr>
          <w:rStyle w:val="Emphasis"/>
          <w:highlight w:val="yellow"/>
        </w:rPr>
        <w:t>spread</w:t>
      </w:r>
      <w:r w:rsidRPr="00EB0222">
        <w:rPr>
          <w:rStyle w:val="Emphasis"/>
        </w:rPr>
        <w:t>ing withi</w:t>
      </w:r>
      <w:r w:rsidRPr="001E3C43">
        <w:rPr>
          <w:rStyle w:val="Emphasis"/>
          <w:highlight w:val="yellow"/>
        </w:rPr>
        <w:t xml:space="preserve">n the </w:t>
      </w:r>
      <w:r w:rsidRPr="00EB0222">
        <w:rPr>
          <w:rStyle w:val="Emphasis"/>
        </w:rPr>
        <w:t xml:space="preserve">terrorist </w:t>
      </w:r>
      <w:r w:rsidRPr="001E3C43">
        <w:rPr>
          <w:rStyle w:val="Emphasis"/>
          <w:highlight w:val="yellow"/>
        </w:rPr>
        <w:t>group</w:t>
      </w:r>
      <w:r w:rsidRPr="001E3C43">
        <w:rPr>
          <w:sz w:val="16"/>
        </w:rPr>
        <w:t>. Contrary to what al-Qaeda said in one of its online magazines, you can’t just make a (biological) weapon “</w:t>
      </w:r>
      <w:r w:rsidRPr="001E3C43">
        <w:rPr>
          <w:rStyle w:val="Emphasis"/>
        </w:rPr>
        <w:t>in</w:t>
      </w:r>
      <w:r w:rsidRPr="001E3C43">
        <w:rPr>
          <w:sz w:val="16"/>
        </w:rPr>
        <w:t xml:space="preserve"> the kitchen of </w:t>
      </w:r>
      <w:r w:rsidRPr="001E3C43">
        <w:rPr>
          <w:rStyle w:val="Emphasis"/>
        </w:rPr>
        <w:t>your mom</w:t>
      </w:r>
      <w:r w:rsidRPr="001E3C43">
        <w:rPr>
          <w:sz w:val="16"/>
        </w:rPr>
        <w:t xml:space="preserve">!” In addition, there is the challenge of dissemination. Unless the agent is super-contagious, </w:t>
      </w:r>
      <w:r w:rsidRPr="00EB0222">
        <w:rPr>
          <w:sz w:val="16"/>
        </w:rPr>
        <w:t xml:space="preserve">a </w:t>
      </w:r>
      <w:r w:rsidRPr="00EB0222">
        <w:rPr>
          <w:rStyle w:val="StyleUnderline"/>
        </w:rPr>
        <w:t xml:space="preserve">powerful biological </w:t>
      </w:r>
      <w:r w:rsidRPr="001E3C43">
        <w:rPr>
          <w:rStyle w:val="StyleUnderline"/>
          <w:highlight w:val="yellow"/>
        </w:rPr>
        <w:t>attack relies on</w:t>
      </w:r>
      <w:r w:rsidRPr="001E3C43">
        <w:rPr>
          <w:sz w:val="16"/>
        </w:rPr>
        <w:t xml:space="preserve"> a large number of initial infections in </w:t>
      </w:r>
      <w:r w:rsidRPr="001E3C43">
        <w:rPr>
          <w:rStyle w:val="StyleUnderline"/>
          <w:highlight w:val="yellow"/>
        </w:rPr>
        <w:t>perfect conditions</w:t>
      </w:r>
      <w:r w:rsidRPr="001E3C43">
        <w:rPr>
          <w:sz w:val="16"/>
        </w:rPr>
        <w:t xml:space="preserve">. In the case of the bacterium anthrax, for example, </w:t>
      </w:r>
      <w:r w:rsidRPr="001E3C43">
        <w:rPr>
          <w:rStyle w:val="StyleUnderline"/>
          <w:highlight w:val="yellow"/>
        </w:rPr>
        <w:t>only</w:t>
      </w:r>
      <w:r w:rsidRPr="001E3C43">
        <w:rPr>
          <w:sz w:val="16"/>
        </w:rPr>
        <w:t xml:space="preserve"> spores of a particular size are likely to be </w:t>
      </w:r>
      <w:r w:rsidRPr="00EB0222">
        <w:rPr>
          <w:rStyle w:val="StyleUnderline"/>
          <w:highlight w:val="yellow"/>
        </w:rPr>
        <w:t>effective in</w:t>
      </w:r>
      <w:r w:rsidRPr="00EB0222">
        <w:rPr>
          <w:rStyle w:val="StyleUnderline"/>
        </w:rPr>
        <w:t xml:space="preserve"> </w:t>
      </w:r>
      <w:r w:rsidRPr="001E3C43">
        <w:rPr>
          <w:rStyle w:val="StyleUnderline"/>
          <w:highlight w:val="yellow"/>
        </w:rPr>
        <w:t>certain</w:t>
      </w:r>
      <w:r w:rsidRPr="001E3C43">
        <w:rPr>
          <w:sz w:val="16"/>
        </w:rPr>
        <w:t xml:space="preserve"> kinds of </w:t>
      </w:r>
      <w:r w:rsidRPr="001E3C43">
        <w:rPr>
          <w:rStyle w:val="StyleUnderline"/>
          <w:highlight w:val="yellow"/>
        </w:rPr>
        <w:t>weather</w:t>
      </w:r>
      <w:r w:rsidRPr="001E3C43">
        <w:rPr>
          <w:sz w:val="16"/>
        </w:rPr>
        <w:t xml:space="preserve">. State-sponsored programs often needed years of testing and experimentation to understand how their weapons could be used. Though not impossible, it is </w:t>
      </w:r>
      <w:r w:rsidRPr="001E3C43">
        <w:rPr>
          <w:rStyle w:val="StyleUnderline"/>
          <w:highlight w:val="yellow"/>
        </w:rPr>
        <w:t>unlikely</w:t>
      </w:r>
      <w:r w:rsidRPr="001E3C43">
        <w:rPr>
          <w:sz w:val="16"/>
        </w:rPr>
        <w:t xml:space="preserve"> that </w:t>
      </w:r>
      <w:r w:rsidRPr="001E3C43">
        <w:rPr>
          <w:rStyle w:val="StyleUnderline"/>
          <w:highlight w:val="yellow"/>
        </w:rPr>
        <w:t>terrorist</w:t>
      </w:r>
      <w:r w:rsidRPr="00EB0222">
        <w:rPr>
          <w:rStyle w:val="StyleUnderline"/>
        </w:rPr>
        <w:t xml:space="preserve"> group</w:t>
      </w:r>
      <w:r w:rsidRPr="001E3C43">
        <w:rPr>
          <w:rStyle w:val="StyleUnderline"/>
          <w:highlight w:val="yellow"/>
        </w:rPr>
        <w:t>s possess</w:t>
      </w:r>
      <w:r w:rsidRPr="001E3C43">
        <w:rPr>
          <w:sz w:val="16"/>
        </w:rPr>
        <w:t xml:space="preserve"> the </w:t>
      </w:r>
      <w:r w:rsidRPr="001E3C43">
        <w:rPr>
          <w:rStyle w:val="StyleUnderline"/>
          <w:highlight w:val="yellow"/>
        </w:rPr>
        <w:t>resources</w:t>
      </w:r>
      <w:r w:rsidRPr="001E3C43">
        <w:rPr>
          <w:sz w:val="16"/>
        </w:rPr>
        <w:t xml:space="preserve">, stable </w:t>
      </w:r>
      <w:r w:rsidRPr="001E3C43">
        <w:rPr>
          <w:rStyle w:val="StyleUnderline"/>
          <w:highlight w:val="yellow"/>
        </w:rPr>
        <w:t xml:space="preserve">environment, and patience </w:t>
      </w:r>
      <w:r w:rsidRPr="00EB0222">
        <w:rPr>
          <w:rStyle w:val="StyleUnderline"/>
        </w:rPr>
        <w:t>to do likewise.</w:t>
      </w:r>
      <w:r>
        <w:rPr>
          <w:rStyle w:val="StyleUnderline"/>
        </w:rPr>
        <w:t xml:space="preserve"> </w:t>
      </w:r>
      <w:r w:rsidRPr="001E3C43">
        <w:rPr>
          <w:sz w:val="16"/>
        </w:rPr>
        <w:t xml:space="preserve">Doomsday Scenarios Even if terrorists somehow succeeded, it is nearly inconceivable that the resulting “weapon” would be as powerful as the recent coronavirus, SARS-CoV-2. One of its uniquely devastating features has been that people are infectious while experiencing no symptoms. As it spread across the globe, there was no treatment, no vaccine, an incomplete understanding of its pathological modes of action, and no easy, cheap and widely available testing. It was the viral equivalent of a “zero-day exploit” — a cyber-attack that happens before any patch is available. None of the viruses on the U.S. Centers for Disease Control and Prevention’s list of the most dangerous biological agents could be easily “weaponized” or would have the same, devastating effects as SARS-CoV-2. </w:t>
      </w:r>
      <w:r w:rsidRPr="001E3C43">
        <w:rPr>
          <w:rStyle w:val="StyleUnderline"/>
          <w:highlight w:val="yellow"/>
        </w:rPr>
        <w:t>Pathogenic viruses</w:t>
      </w:r>
      <w:r w:rsidRPr="001E3C43">
        <w:rPr>
          <w:sz w:val="16"/>
        </w:rPr>
        <w:t xml:space="preserve"> such as smallpox, Ebola, Marburg, and Lassa </w:t>
      </w:r>
      <w:r w:rsidRPr="001E3C43">
        <w:rPr>
          <w:rStyle w:val="StyleUnderline"/>
          <w:highlight w:val="yellow"/>
        </w:rPr>
        <w:t>are</w:t>
      </w:r>
      <w:r w:rsidRPr="001E3C43">
        <w:rPr>
          <w:sz w:val="16"/>
        </w:rPr>
        <w:t xml:space="preserve"> extremely </w:t>
      </w:r>
      <w:r w:rsidRPr="001E3C43">
        <w:rPr>
          <w:rStyle w:val="StyleUnderline"/>
          <w:highlight w:val="yellow"/>
        </w:rPr>
        <w:t>hard to find, isolate, and spread</w:t>
      </w:r>
      <w:r w:rsidRPr="001E3C43">
        <w:rPr>
          <w:sz w:val="16"/>
        </w:rPr>
        <w:t xml:space="preserve">. Botulinum and ricin are dangerous toxins, but not contagious, while Tularemia cannot be transmitted from human to human. The plague is, of course, capable of causing pandemics, but most countries are nowadays well prepared for this particular virus, and will be able to limit — and cope with — localized outbreaks. This leaves only anthrax, a soil bacterium which is relatively easy to obtain. Even so, isolating a highly pathogenic strain is difficult. More importantly, anthrax is not contagious, and while its spores are durable and affected areas can be hard to de-contaminate, it is unable to spread on its own. Regarding SARS-CoV-2, it is important to distinguish between the possibility that the virus occurred naturally and escaped from a laboratory, and the idea that it was engineered for maximum infectiousness and deliberately released. The first remains a possibility, although other explanations are equally — if not more — plausible, while the second has been debunked by a comprehensive examination in the journal Nature Medicine, which concluded that SARS-CoV-2 was “not a laboratory construct or a purposefully manipulated virus.” The </w:t>
      </w:r>
      <w:r w:rsidRPr="001E3C43">
        <w:rPr>
          <w:rStyle w:val="StyleUnderline"/>
          <w:highlight w:val="yellow"/>
        </w:rPr>
        <w:t>chances</w:t>
      </w:r>
      <w:r w:rsidRPr="001E3C43">
        <w:rPr>
          <w:sz w:val="16"/>
        </w:rPr>
        <w:t xml:space="preserve"> that </w:t>
      </w:r>
      <w:r w:rsidRPr="001E3C43">
        <w:rPr>
          <w:rStyle w:val="StyleUnderline"/>
          <w:highlight w:val="yellow"/>
        </w:rPr>
        <w:t xml:space="preserve">terrorists would </w:t>
      </w:r>
      <w:r w:rsidRPr="00EB0222">
        <w:rPr>
          <w:rStyle w:val="StyleUnderline"/>
        </w:rPr>
        <w:t xml:space="preserve">be capable of </w:t>
      </w:r>
      <w:r w:rsidRPr="001E3C43">
        <w:rPr>
          <w:rStyle w:val="StyleUnderline"/>
          <w:highlight w:val="yellow"/>
        </w:rPr>
        <w:t>engineer</w:t>
      </w:r>
      <w:r w:rsidRPr="00EB0222">
        <w:rPr>
          <w:rStyle w:val="StyleUnderline"/>
        </w:rPr>
        <w:t xml:space="preserve">ing </w:t>
      </w:r>
      <w:r w:rsidRPr="001E3C43">
        <w:rPr>
          <w:rStyle w:val="StyleUnderline"/>
          <w:highlight w:val="yellow"/>
        </w:rPr>
        <w:t>a virus</w:t>
      </w:r>
      <w:r w:rsidRPr="001E3C43">
        <w:rPr>
          <w:sz w:val="16"/>
        </w:rPr>
        <w:t xml:space="preserve"> such as SARS-CoV-2 without access to a state’s resources </w:t>
      </w:r>
      <w:r w:rsidRPr="001E3C43">
        <w:rPr>
          <w:rStyle w:val="StyleUnderline"/>
          <w:highlight w:val="yellow"/>
        </w:rPr>
        <w:t>are virtually zero</w:t>
      </w:r>
      <w:r w:rsidRPr="001E3C43">
        <w:rPr>
          <w:sz w:val="16"/>
        </w:rPr>
        <w:t xml:space="preserve">. If anything, the possibility of a lab escape — however remote — highlights the importance of biosafety. While governments have paid much attention to laboratories with the highest biosafety level (level 4), work on bat-born coronaviruses is regularly performed at lower levels (level 3, and even level 2), and should instead be subject to similar safety requirements. In sum, small-scale attacks using anthrax or other agents may be possible, but the risk of a highly advanced, weaponized pathogen that spreads among large populations — a terrorist-initiated biological doomsday — is very low. The only exception, of course, is if terrorists received support from a state, acted as its proxies, or were able to draw on its resources — as in Ivins’ case. A Preventable Catastrophe It seems clear, therefore, that governments’ priority should be to limit the potential for states and terrorist groups to cooperate, because it is only through states that terrorists are likely to obtain a significant bio-terrorist capability. In practical terms, this means developing intelligence capabilities, securing facilities, and making sure that government scientists — especially those working with high-risk pathogens — are regularly vetted. Biosecurity also requires well-funded and functioning public health systems, which limit the potential consequences of any attack. Not least, countering bioterrorism involves strengthening diplomacy. The Biological Weapons Convention, which has been in effect since 1975, is a powerful international norm, but continues to lack both an implementing organization and a verification mechanism. In their absence, governments should push for bi- and multilateral agreements, the full implementation of UN Security Council Resolution 1540 (which calls on all states to refrain from supporting any nonstate actor seeking nuclear, chemical, or biological weapons), capacity-building programs, and the creative use of existing tools. This includes the Chemical Weapons Convention, which already </w:t>
      </w:r>
      <w:r w:rsidRPr="001E3C43">
        <w:rPr>
          <w:sz w:val="16"/>
        </w:rPr>
        <w:lastRenderedPageBreak/>
        <w:t>deals with ricin and saxitoxin, but could be used to regulate other high-risk toxins as well. If governments take it seriously — and act strategically — bioterrorism is a catastrophe that never needs to happen.</w:t>
      </w:r>
    </w:p>
    <w:p w14:paraId="75FC39BB" w14:textId="77777777" w:rsidR="00656F80" w:rsidRDefault="00656F80" w:rsidP="00656F80">
      <w:pPr>
        <w:rPr>
          <w:rFonts w:asciiTheme="minorHAnsi" w:hAnsiTheme="minorHAnsi"/>
        </w:rPr>
      </w:pPr>
    </w:p>
    <w:p w14:paraId="1D0D90AA" w14:textId="77777777" w:rsidR="00656F80" w:rsidRPr="00130A7B" w:rsidRDefault="00656F80" w:rsidP="00656F80">
      <w:pPr>
        <w:pStyle w:val="Heading4"/>
        <w:rPr>
          <w:rFonts w:cs="Calibri"/>
        </w:rPr>
      </w:pPr>
      <w:r w:rsidRPr="00130A7B">
        <w:rPr>
          <w:rFonts w:cs="Calibri"/>
        </w:rPr>
        <w:t xml:space="preserve">Empirically denied. The worst case scenario happened… </w:t>
      </w:r>
      <w:r w:rsidRPr="00130A7B">
        <w:rPr>
          <w:rFonts w:cs="Calibri"/>
          <w:u w:val="single"/>
        </w:rPr>
        <w:t>four times</w:t>
      </w:r>
      <w:r w:rsidRPr="00130A7B">
        <w:rPr>
          <w:rFonts w:cs="Calibri"/>
        </w:rPr>
        <w:t>.</w:t>
      </w:r>
    </w:p>
    <w:p w14:paraId="2C738BD9" w14:textId="77777777" w:rsidR="00656F80" w:rsidRPr="00130A7B" w:rsidRDefault="00656F80" w:rsidP="00656F80">
      <w:pPr>
        <w:ind w:right="-1"/>
        <w:rPr>
          <w:rStyle w:val="Style13ptBold"/>
        </w:rPr>
      </w:pPr>
      <w:r w:rsidRPr="00130A7B">
        <w:rPr>
          <w:rStyle w:val="Style13ptBold"/>
        </w:rPr>
        <w:t xml:space="preserve">Dove 12 </w:t>
      </w:r>
    </w:p>
    <w:p w14:paraId="67C8BF40" w14:textId="77777777" w:rsidR="00656F80" w:rsidRPr="00130A7B" w:rsidRDefault="00656F80" w:rsidP="00656F80">
      <w:pPr>
        <w:ind w:right="-1"/>
        <w:rPr>
          <w:sz w:val="16"/>
        </w:rPr>
      </w:pPr>
      <w:r w:rsidRPr="00130A7B">
        <w:rPr>
          <w:sz w:val="16"/>
        </w:rPr>
        <w:t>&lt;Alan Dove, PhD in Microbiology, science journalist and former Adjunct Professor at New York University, “Who’s Afraid of the Big, Bad Bioterrorist?” Jan 24 2012, http://alandove.com/content/2012/01/whos-afraid-of-the-big-bad-bioterrorist/&gt;</w:t>
      </w:r>
    </w:p>
    <w:p w14:paraId="1B5DD5AA" w14:textId="77777777" w:rsidR="00656F80" w:rsidRPr="00130A7B" w:rsidRDefault="00656F80" w:rsidP="00656F80">
      <w:pPr>
        <w:ind w:right="-1"/>
        <w:rPr>
          <w:bCs/>
          <w:sz w:val="16"/>
        </w:rPr>
      </w:pPr>
      <w:r w:rsidRPr="00130A7B">
        <w:rPr>
          <w:sz w:val="16"/>
        </w:rPr>
        <w:t xml:space="preserve">The second problem is much more serious. Eliminating the toxins, we’re left with a list of </w:t>
      </w:r>
      <w:r w:rsidRPr="00130A7B">
        <w:rPr>
          <w:bCs/>
          <w:sz w:val="16"/>
        </w:rPr>
        <w:t xml:space="preserve">infectious </w:t>
      </w:r>
      <w:r w:rsidRPr="00130A7B">
        <w:rPr>
          <w:bCs/>
          <w:u w:val="single"/>
        </w:rPr>
        <w:t xml:space="preserve">bacteria and </w:t>
      </w:r>
      <w:r w:rsidRPr="00196129">
        <w:rPr>
          <w:bCs/>
          <w:highlight w:val="yellow"/>
          <w:u w:val="single"/>
        </w:rPr>
        <w:t>viruses</w:t>
      </w:r>
      <w:r w:rsidRPr="00130A7B">
        <w:rPr>
          <w:sz w:val="16"/>
        </w:rPr>
        <w:t xml:space="preserve">. With a single exception, these organisms </w:t>
      </w:r>
      <w:r w:rsidRPr="00196129">
        <w:rPr>
          <w:bCs/>
          <w:highlight w:val="yellow"/>
          <w:u w:val="single"/>
        </w:rPr>
        <w:t>are</w:t>
      </w:r>
      <w:r w:rsidRPr="00130A7B">
        <w:rPr>
          <w:sz w:val="16"/>
        </w:rPr>
        <w:t xml:space="preserve"> probably </w:t>
      </w:r>
      <w:r w:rsidRPr="00130A7B">
        <w:rPr>
          <w:bCs/>
          <w:sz w:val="16"/>
        </w:rPr>
        <w:t>near-</w:t>
      </w:r>
      <w:r w:rsidRPr="00196129">
        <w:rPr>
          <w:bCs/>
          <w:highlight w:val="yellow"/>
          <w:u w:val="single"/>
        </w:rPr>
        <w:t>useless as weapons, and history proves it</w:t>
      </w:r>
      <w:r w:rsidRPr="00130A7B">
        <w:rPr>
          <w:sz w:val="16"/>
        </w:rPr>
        <w:t xml:space="preserve">. There have been at least three well-documented military-style deployments of infectious agents from the list, plus one deployment of an agent that’s not on the list. I’m focusing entirely on the modern era, by the way. There are historical reports of armies catapulting plague-ridden corpses over city walls and conquistadors trying to inoculate blankets with Variola (smallpox), but it’s not clear those “attacks” were effective. Those diseases tended to spread like, well, plagues, so there’s no telling whether the targets really caught the diseases from the bodies and blankets, or simply picked them up through casual contact with their enemies. </w:t>
      </w:r>
      <w:r w:rsidRPr="00196129">
        <w:rPr>
          <w:bCs/>
          <w:highlight w:val="yellow"/>
          <w:u w:val="single"/>
        </w:rPr>
        <w:t>Of</w:t>
      </w:r>
      <w:r w:rsidRPr="00130A7B">
        <w:rPr>
          <w:sz w:val="16"/>
        </w:rPr>
        <w:t xml:space="preserve"> the </w:t>
      </w:r>
      <w:r w:rsidRPr="00196129">
        <w:rPr>
          <w:bCs/>
          <w:highlight w:val="yellow"/>
          <w:u w:val="single"/>
        </w:rPr>
        <w:t>four modern biowarfare incidents, two have been fatal</w:t>
      </w:r>
      <w:r w:rsidRPr="00130A7B">
        <w:rPr>
          <w:sz w:val="16"/>
        </w:rPr>
        <w:t xml:space="preserve">. The first was the </w:t>
      </w:r>
      <w:r w:rsidRPr="00130A7B">
        <w:rPr>
          <w:bCs/>
          <w:u w:val="single"/>
        </w:rPr>
        <w:t>1979</w:t>
      </w:r>
      <w:r w:rsidRPr="00130A7B">
        <w:rPr>
          <w:bCs/>
          <w:sz w:val="16"/>
        </w:rPr>
        <w:t xml:space="preserve"> Sverdlovsk </w:t>
      </w:r>
      <w:r w:rsidRPr="00130A7B">
        <w:rPr>
          <w:bCs/>
          <w:u w:val="single"/>
        </w:rPr>
        <w:t>anthrax incident</w:t>
      </w:r>
      <w:r w:rsidRPr="00130A7B">
        <w:rPr>
          <w:sz w:val="16"/>
        </w:rPr>
        <w:t xml:space="preserve">, which </w:t>
      </w:r>
      <w:r w:rsidRPr="00130A7B">
        <w:rPr>
          <w:bCs/>
          <w:u w:val="single"/>
        </w:rPr>
        <w:t>killed</w:t>
      </w:r>
      <w:r w:rsidRPr="00130A7B">
        <w:rPr>
          <w:sz w:val="16"/>
        </w:rPr>
        <w:t xml:space="preserve"> an estimated </w:t>
      </w:r>
      <w:r w:rsidRPr="00130A7B">
        <w:rPr>
          <w:bCs/>
          <w:u w:val="single"/>
        </w:rPr>
        <w:t>100 people</w:t>
      </w:r>
      <w:r w:rsidRPr="00130A7B">
        <w:rPr>
          <w:sz w:val="16"/>
        </w:rPr>
        <w:t xml:space="preserve">. In that case, a Soviet-built biological weapons lab accidentally released a large plume of weaponized Bacillus anthracis (anthrax) over a major city. Soviet authorities tried to blame the resulting fatalities on “bad meat,” but in the 1990s Western investigators were finally able to piece together the real story. The </w:t>
      </w:r>
      <w:r w:rsidRPr="00130A7B">
        <w:rPr>
          <w:bCs/>
          <w:u w:val="single"/>
        </w:rPr>
        <w:t>second fatal incident also involved anthrax from a government-run lab</w:t>
      </w:r>
      <w:r w:rsidRPr="00130A7B">
        <w:rPr>
          <w:sz w:val="16"/>
        </w:rPr>
        <w:t>: the 2001 “</w:t>
      </w:r>
      <w:proofErr w:type="spellStart"/>
      <w:r w:rsidRPr="00130A7B">
        <w:rPr>
          <w:sz w:val="16"/>
        </w:rPr>
        <w:t>Amerithrax</w:t>
      </w:r>
      <w:proofErr w:type="spellEnd"/>
      <w:r w:rsidRPr="00130A7B">
        <w:rPr>
          <w:sz w:val="16"/>
        </w:rPr>
        <w:t xml:space="preserve">” attacks. That time, a rogue employee (or perhaps employees) of the government’s main bioweapons lab sent weaponized, powdered anthrax through the US postal service. </w:t>
      </w:r>
      <w:r w:rsidRPr="00130A7B">
        <w:rPr>
          <w:bCs/>
          <w:u w:val="single"/>
        </w:rPr>
        <w:t>Five</w:t>
      </w:r>
      <w:r w:rsidRPr="00130A7B">
        <w:rPr>
          <w:bCs/>
          <w:sz w:val="16"/>
        </w:rPr>
        <w:t xml:space="preserve"> people </w:t>
      </w:r>
      <w:r w:rsidRPr="00130A7B">
        <w:rPr>
          <w:bCs/>
          <w:u w:val="single"/>
        </w:rPr>
        <w:t xml:space="preserve">died. </w:t>
      </w:r>
      <w:r w:rsidRPr="00196129">
        <w:rPr>
          <w:bCs/>
          <w:highlight w:val="yellow"/>
          <w:u w:val="single"/>
        </w:rPr>
        <w:t>That gives us</w:t>
      </w:r>
      <w:r w:rsidRPr="00130A7B">
        <w:rPr>
          <w:sz w:val="16"/>
        </w:rPr>
        <w:t xml:space="preserve"> a grand total of around </w:t>
      </w:r>
      <w:r w:rsidRPr="00196129">
        <w:rPr>
          <w:bCs/>
          <w:highlight w:val="yellow"/>
          <w:u w:val="single"/>
        </w:rPr>
        <w:t>105 deaths</w:t>
      </w:r>
      <w:r w:rsidRPr="00130A7B">
        <w:rPr>
          <w:bCs/>
          <w:u w:val="single"/>
        </w:rPr>
        <w:t xml:space="preserve">, entirely </w:t>
      </w:r>
      <w:r w:rsidRPr="00196129">
        <w:rPr>
          <w:bCs/>
          <w:highlight w:val="yellow"/>
          <w:u w:val="single"/>
        </w:rPr>
        <w:t>from agents</w:t>
      </w:r>
      <w:r w:rsidRPr="00130A7B">
        <w:rPr>
          <w:bCs/>
          <w:sz w:val="16"/>
        </w:rPr>
        <w:t xml:space="preserve"> that were grown and </w:t>
      </w:r>
      <w:r w:rsidRPr="00196129">
        <w:rPr>
          <w:bCs/>
          <w:highlight w:val="yellow"/>
          <w:u w:val="single"/>
        </w:rPr>
        <w:t>weaponized in</w:t>
      </w:r>
      <w:r w:rsidRPr="00130A7B">
        <w:rPr>
          <w:bCs/>
          <w:u w:val="single"/>
        </w:rPr>
        <w:t xml:space="preserve"> officially-sanctioned and funded bioweapons</w:t>
      </w:r>
      <w:r w:rsidRPr="00130A7B">
        <w:rPr>
          <w:bCs/>
          <w:sz w:val="16"/>
        </w:rPr>
        <w:t xml:space="preserve"> research </w:t>
      </w:r>
      <w:r w:rsidRPr="00196129">
        <w:rPr>
          <w:bCs/>
          <w:highlight w:val="yellow"/>
          <w:u w:val="single"/>
        </w:rPr>
        <w:t>labs</w:t>
      </w:r>
      <w:r w:rsidRPr="00130A7B">
        <w:rPr>
          <w:sz w:val="16"/>
        </w:rPr>
        <w:t xml:space="preserve">. Remember that. </w:t>
      </w:r>
      <w:r w:rsidRPr="00130A7B">
        <w:rPr>
          <w:bCs/>
          <w:u w:val="single"/>
        </w:rPr>
        <w:t>Terrorist groups have</w:t>
      </w:r>
      <w:r w:rsidRPr="00130A7B">
        <w:rPr>
          <w:sz w:val="16"/>
        </w:rPr>
        <w:t xml:space="preserve"> also </w:t>
      </w:r>
      <w:r w:rsidRPr="00130A7B">
        <w:rPr>
          <w:bCs/>
          <w:u w:val="single"/>
        </w:rPr>
        <w:t>deployed</w:t>
      </w:r>
      <w:r w:rsidRPr="00130A7B">
        <w:rPr>
          <w:bCs/>
          <w:sz w:val="16"/>
        </w:rPr>
        <w:t xml:space="preserve"> </w:t>
      </w:r>
      <w:r w:rsidRPr="00130A7B">
        <w:rPr>
          <w:bCs/>
          <w:u w:val="single"/>
        </w:rPr>
        <w:t>bio</w:t>
      </w:r>
      <w:r w:rsidRPr="00130A7B">
        <w:rPr>
          <w:bCs/>
          <w:sz w:val="16"/>
        </w:rPr>
        <w:t xml:space="preserve">logical </w:t>
      </w:r>
      <w:r w:rsidRPr="00130A7B">
        <w:rPr>
          <w:bCs/>
          <w:u w:val="single"/>
        </w:rPr>
        <w:t>weapons twice</w:t>
      </w:r>
      <w:r w:rsidRPr="00130A7B">
        <w:rPr>
          <w:sz w:val="16"/>
        </w:rPr>
        <w:t xml:space="preserve">, and these cases are very instructive. The first was </w:t>
      </w:r>
      <w:r w:rsidRPr="00130A7B">
        <w:rPr>
          <w:bCs/>
          <w:sz w:val="16"/>
        </w:rPr>
        <w:t>the</w:t>
      </w:r>
      <w:r w:rsidRPr="00130A7B">
        <w:rPr>
          <w:sz w:val="16"/>
        </w:rPr>
        <w:t xml:space="preserve"> 1984 </w:t>
      </w:r>
      <w:proofErr w:type="spellStart"/>
      <w:r w:rsidRPr="00130A7B">
        <w:rPr>
          <w:bCs/>
          <w:sz w:val="16"/>
        </w:rPr>
        <w:t>Rajneeshee</w:t>
      </w:r>
      <w:proofErr w:type="spellEnd"/>
      <w:r w:rsidRPr="00130A7B">
        <w:rPr>
          <w:sz w:val="16"/>
        </w:rPr>
        <w:t xml:space="preserve"> bioterror attack, in which members of </w:t>
      </w:r>
      <w:r w:rsidRPr="00196129">
        <w:rPr>
          <w:bCs/>
          <w:highlight w:val="yellow"/>
          <w:u w:val="single"/>
        </w:rPr>
        <w:t>a</w:t>
      </w:r>
      <w:r w:rsidRPr="00196129">
        <w:rPr>
          <w:highlight w:val="yellow"/>
          <w:u w:val="single"/>
        </w:rPr>
        <w:t xml:space="preserve"> </w:t>
      </w:r>
      <w:r w:rsidRPr="00196129">
        <w:rPr>
          <w:bCs/>
          <w:highlight w:val="yellow"/>
          <w:u w:val="single"/>
        </w:rPr>
        <w:t xml:space="preserve">cult </w:t>
      </w:r>
      <w:r w:rsidRPr="00130A7B">
        <w:rPr>
          <w:bCs/>
          <w:u w:val="single"/>
        </w:rPr>
        <w:t xml:space="preserve">in Oregon </w:t>
      </w:r>
      <w:r w:rsidRPr="00196129">
        <w:rPr>
          <w:bCs/>
          <w:highlight w:val="yellow"/>
          <w:u w:val="single"/>
        </w:rPr>
        <w:t>inoculated</w:t>
      </w:r>
      <w:r w:rsidRPr="00130A7B">
        <w:rPr>
          <w:bCs/>
          <w:sz w:val="16"/>
        </w:rPr>
        <w:t xml:space="preserve"> restaurant </w:t>
      </w:r>
      <w:r w:rsidRPr="00196129">
        <w:rPr>
          <w:bCs/>
          <w:highlight w:val="yellow"/>
          <w:u w:val="single"/>
        </w:rPr>
        <w:t>salad bars with Salmonella</w:t>
      </w:r>
      <w:r w:rsidRPr="00130A7B">
        <w:rPr>
          <w:sz w:val="16"/>
        </w:rPr>
        <w:t xml:space="preserve"> bacteria (an agent that’s not on the “select” list). </w:t>
      </w:r>
      <w:r w:rsidRPr="00130A7B">
        <w:rPr>
          <w:bCs/>
          <w:sz w:val="16"/>
        </w:rPr>
        <w:t xml:space="preserve">751 people got sick, but </w:t>
      </w:r>
      <w:r w:rsidRPr="00196129">
        <w:rPr>
          <w:bCs/>
          <w:highlight w:val="yellow"/>
          <w:u w:val="single"/>
        </w:rPr>
        <w:t>nobody died</w:t>
      </w:r>
      <w:r w:rsidRPr="00130A7B">
        <w:rPr>
          <w:bCs/>
          <w:sz w:val="16"/>
        </w:rPr>
        <w:t>. Public health authorities handled it as a conventional foodborne Salmonella outbreak</w:t>
      </w:r>
      <w:r w:rsidRPr="00130A7B">
        <w:rPr>
          <w:sz w:val="16"/>
        </w:rPr>
        <w:t xml:space="preserve">, identified the sources and contained them. Nobody even would have known it was a deliberate attack if a member of the cult hadn’t come forward afterward with a confession. Lesson: </w:t>
      </w:r>
      <w:r w:rsidRPr="00130A7B">
        <w:rPr>
          <w:bCs/>
          <w:sz w:val="16"/>
        </w:rPr>
        <w:t xml:space="preserve">our </w:t>
      </w:r>
      <w:r w:rsidRPr="00130A7B">
        <w:rPr>
          <w:bCs/>
          <w:u w:val="single"/>
        </w:rPr>
        <w:t xml:space="preserve">existing </w:t>
      </w:r>
      <w:r w:rsidRPr="00196129">
        <w:rPr>
          <w:bCs/>
          <w:highlight w:val="yellow"/>
          <w:u w:val="single"/>
        </w:rPr>
        <w:t xml:space="preserve">public health infrastructure was </w:t>
      </w:r>
      <w:r w:rsidRPr="00130A7B">
        <w:rPr>
          <w:bCs/>
          <w:sz w:val="16"/>
        </w:rPr>
        <w:t xml:space="preserve">entirely </w:t>
      </w:r>
      <w:r w:rsidRPr="00196129">
        <w:rPr>
          <w:bCs/>
          <w:highlight w:val="yellow"/>
          <w:u w:val="single"/>
        </w:rPr>
        <w:t>adequate</w:t>
      </w:r>
      <w:r w:rsidRPr="00130A7B">
        <w:rPr>
          <w:bCs/>
          <w:sz w:val="16"/>
        </w:rPr>
        <w:t xml:space="preserve"> to respond to a major bioterrorist attack</w:t>
      </w:r>
      <w:r w:rsidRPr="00130A7B">
        <w:rPr>
          <w:sz w:val="16"/>
        </w:rPr>
        <w:t xml:space="preserve">. The </w:t>
      </w:r>
      <w:r w:rsidRPr="00130A7B">
        <w:rPr>
          <w:bCs/>
          <w:u w:val="single"/>
        </w:rPr>
        <w:t>second</w:t>
      </w:r>
      <w:r w:rsidRPr="00130A7B">
        <w:rPr>
          <w:bCs/>
          <w:sz w:val="16"/>
        </w:rPr>
        <w:t xml:space="preserve"> genuine bioterrorist </w:t>
      </w:r>
      <w:r w:rsidRPr="00130A7B">
        <w:rPr>
          <w:bCs/>
          <w:u w:val="single"/>
        </w:rPr>
        <w:t>attack</w:t>
      </w:r>
      <w:r w:rsidRPr="00130A7B">
        <w:rPr>
          <w:bCs/>
          <w:sz w:val="16"/>
        </w:rPr>
        <w:t xml:space="preserve"> took place in 1993</w:t>
      </w:r>
      <w:r w:rsidRPr="00130A7B">
        <w:rPr>
          <w:sz w:val="16"/>
        </w:rPr>
        <w:t xml:space="preserve">. </w:t>
      </w:r>
      <w:r w:rsidRPr="00130A7B">
        <w:rPr>
          <w:bCs/>
          <w:sz w:val="16"/>
        </w:rPr>
        <w:t xml:space="preserve">Members of the </w:t>
      </w:r>
      <w:r w:rsidRPr="00196129">
        <w:rPr>
          <w:bCs/>
          <w:highlight w:val="yellow"/>
          <w:u w:val="single"/>
        </w:rPr>
        <w:t>Aum Shinrikyo</w:t>
      </w:r>
      <w:r w:rsidRPr="00130A7B">
        <w:rPr>
          <w:bCs/>
          <w:u w:val="single"/>
        </w:rPr>
        <w:t xml:space="preserve"> </w:t>
      </w:r>
      <w:r w:rsidRPr="00130A7B">
        <w:rPr>
          <w:bCs/>
          <w:sz w:val="16"/>
        </w:rPr>
        <w:t>cult successfully</w:t>
      </w:r>
      <w:r w:rsidRPr="00130A7B">
        <w:rPr>
          <w:sz w:val="16"/>
        </w:rPr>
        <w:t xml:space="preserve"> isolated and </w:t>
      </w:r>
      <w:r w:rsidRPr="00196129">
        <w:rPr>
          <w:bCs/>
          <w:highlight w:val="yellow"/>
          <w:u w:val="single"/>
        </w:rPr>
        <w:t>grew</w:t>
      </w:r>
      <w:r w:rsidRPr="00130A7B">
        <w:rPr>
          <w:sz w:val="16"/>
        </w:rPr>
        <w:t xml:space="preserve"> a large stock of </w:t>
      </w:r>
      <w:r w:rsidRPr="00196129">
        <w:rPr>
          <w:bCs/>
          <w:highlight w:val="yellow"/>
          <w:u w:val="single"/>
        </w:rPr>
        <w:t>anthrax</w:t>
      </w:r>
      <w:r w:rsidRPr="00130A7B">
        <w:rPr>
          <w:sz w:val="16"/>
        </w:rPr>
        <w:t xml:space="preserve"> bacteria, </w:t>
      </w:r>
      <w:r w:rsidRPr="00130A7B">
        <w:rPr>
          <w:bCs/>
          <w:u w:val="single"/>
        </w:rPr>
        <w:t>then sprayed it</w:t>
      </w:r>
      <w:r w:rsidRPr="00130A7B">
        <w:rPr>
          <w:bCs/>
          <w:sz w:val="16"/>
        </w:rPr>
        <w:t xml:space="preserve"> as an aerosol from the roof of a building</w:t>
      </w:r>
      <w:r w:rsidRPr="00130A7B">
        <w:rPr>
          <w:bCs/>
          <w:u w:val="single"/>
        </w:rPr>
        <w:t xml:space="preserve"> in downtown Tokyo</w:t>
      </w:r>
      <w:r w:rsidRPr="00130A7B">
        <w:rPr>
          <w:sz w:val="16"/>
        </w:rPr>
        <w:t xml:space="preserve">. </w:t>
      </w:r>
      <w:r w:rsidRPr="00196129">
        <w:rPr>
          <w:bCs/>
          <w:highlight w:val="yellow"/>
          <w:u w:val="single"/>
        </w:rPr>
        <w:t>The cult was well-financed,</w:t>
      </w:r>
      <w:r w:rsidRPr="00196129">
        <w:rPr>
          <w:bCs/>
          <w:sz w:val="16"/>
          <w:highlight w:val="yellow"/>
        </w:rPr>
        <w:t xml:space="preserve"> </w:t>
      </w:r>
      <w:r w:rsidRPr="00196129">
        <w:rPr>
          <w:bCs/>
          <w:highlight w:val="yellow"/>
          <w:u w:val="single"/>
        </w:rPr>
        <w:t>and had</w:t>
      </w:r>
      <w:r w:rsidRPr="00130A7B">
        <w:rPr>
          <w:bCs/>
          <w:sz w:val="16"/>
        </w:rPr>
        <w:t xml:space="preserve"> many </w:t>
      </w:r>
      <w:r w:rsidRPr="00196129">
        <w:rPr>
          <w:bCs/>
          <w:highlight w:val="yellow"/>
          <w:u w:val="single"/>
        </w:rPr>
        <w:t>highly educated members</w:t>
      </w:r>
      <w:r w:rsidRPr="00130A7B">
        <w:rPr>
          <w:bCs/>
          <w:u w:val="single"/>
        </w:rPr>
        <w:t xml:space="preserve">, so </w:t>
      </w:r>
      <w:r w:rsidRPr="00196129">
        <w:rPr>
          <w:iCs/>
          <w:highlight w:val="yellow"/>
          <w:u w:val="single"/>
        </w:rPr>
        <w:t>this</w:t>
      </w:r>
      <w:r w:rsidRPr="00130A7B">
        <w:rPr>
          <w:bCs/>
          <w:sz w:val="16"/>
        </w:rPr>
        <w:t xml:space="preserve"> release over the world’s largest city really </w:t>
      </w:r>
      <w:r w:rsidRPr="00196129">
        <w:rPr>
          <w:iCs/>
          <w:highlight w:val="yellow"/>
          <w:u w:val="single"/>
        </w:rPr>
        <w:t>represented a worst-case scenario</w:t>
      </w:r>
      <w:r w:rsidRPr="00196129">
        <w:rPr>
          <w:sz w:val="16"/>
          <w:highlight w:val="yellow"/>
        </w:rPr>
        <w:t>.</w:t>
      </w:r>
      <w:r w:rsidRPr="00196129">
        <w:rPr>
          <w:iCs/>
          <w:highlight w:val="yellow"/>
          <w:u w:val="single"/>
        </w:rPr>
        <w:t xml:space="preserve"> Nobody got sick</w:t>
      </w:r>
      <w:r w:rsidRPr="00130A7B">
        <w:rPr>
          <w:bCs/>
          <w:sz w:val="16"/>
        </w:rPr>
        <w:t xml:space="preserve"> or</w:t>
      </w:r>
      <w:r w:rsidRPr="00130A7B">
        <w:rPr>
          <w:sz w:val="16"/>
        </w:rPr>
        <w:t xml:space="preserve"> died. From the cult’s perspective, it was a complete and utter failure. Again, the only reason we even found out about it was a post-hoc confession. Aum members later demonstrated their lab skills by producing Sarin nerve gas, with far deadlier results. Lesson: </w:t>
      </w:r>
      <w:r w:rsidRPr="00130A7B">
        <w:rPr>
          <w:bCs/>
          <w:sz w:val="16"/>
        </w:rPr>
        <w:t>one of the top “select agents” is extremely hard to grow and deploy even for relatively skilled non-state groups. It’s a really crappy bioterrorist weapon</w:t>
      </w:r>
      <w:r w:rsidRPr="00130A7B">
        <w:rPr>
          <w:sz w:val="16"/>
        </w:rPr>
        <w:t xml:space="preserve">. Taken together, these events point to an uncomfortable but inevitable conclusion: </w:t>
      </w:r>
      <w:r w:rsidRPr="00130A7B">
        <w:rPr>
          <w:bCs/>
          <w:sz w:val="16"/>
        </w:rPr>
        <w:t>our biodefense industry is a far greater threat to us than any actual bioterrorists.</w:t>
      </w:r>
    </w:p>
    <w:p w14:paraId="79DAA54F" w14:textId="77777777" w:rsidR="00656F80" w:rsidRDefault="00656F80" w:rsidP="00656F80">
      <w:pPr>
        <w:rPr>
          <w:rFonts w:asciiTheme="minorHAnsi" w:hAnsiTheme="minorHAnsi"/>
        </w:rPr>
      </w:pPr>
    </w:p>
    <w:p w14:paraId="144517C3" w14:textId="24A88CB1" w:rsidR="005F68D5" w:rsidRDefault="005F68D5" w:rsidP="00656F80">
      <w:pPr>
        <w:pStyle w:val="Heading4"/>
      </w:pPr>
      <w:r>
        <w:t>No link on India, their first card is talking about the US not India, don’t let them conflate the two</w:t>
      </w:r>
    </w:p>
    <w:p w14:paraId="46AE46AB" w14:textId="433CF30D" w:rsidR="00656F80" w:rsidRPr="00656F80" w:rsidRDefault="00656F80" w:rsidP="00656F80">
      <w:pPr>
        <w:pStyle w:val="Heading4"/>
      </w:pPr>
      <w:r>
        <w:t>We turn the India impact</w:t>
      </w:r>
    </w:p>
    <w:p w14:paraId="7A277EAA" w14:textId="77777777" w:rsidR="00656F80" w:rsidRPr="006B5E07" w:rsidRDefault="00656F80" w:rsidP="00656F80">
      <w:pPr>
        <w:pStyle w:val="Heading4"/>
        <w:rPr>
          <w:rFonts w:cs="Calibri"/>
        </w:rPr>
      </w:pPr>
      <w:r w:rsidRPr="006B5E07">
        <w:rPr>
          <w:rFonts w:cs="Calibri"/>
        </w:rPr>
        <w:t xml:space="preserve">India’s COVID crisis </w:t>
      </w:r>
      <w:r w:rsidRPr="006B5E07">
        <w:rPr>
          <w:rFonts w:cs="Calibri"/>
          <w:u w:val="single"/>
        </w:rPr>
        <w:t>killed</w:t>
      </w:r>
      <w:r w:rsidRPr="006B5E07">
        <w:rPr>
          <w:rFonts w:cs="Calibri"/>
        </w:rPr>
        <w:t xml:space="preserve"> Modi’s appetite for international </w:t>
      </w:r>
      <w:r w:rsidRPr="006B5E07">
        <w:rPr>
          <w:rFonts w:cs="Calibri"/>
          <w:u w:val="single"/>
        </w:rPr>
        <w:t>adventurism</w:t>
      </w:r>
      <w:r w:rsidRPr="006B5E07">
        <w:rPr>
          <w:rFonts w:cs="Calibri"/>
        </w:rPr>
        <w:t xml:space="preserve">, but increasing vaccine production </w:t>
      </w:r>
      <w:r w:rsidRPr="006B5E07">
        <w:rPr>
          <w:rFonts w:cs="Calibri"/>
          <w:u w:val="single"/>
        </w:rPr>
        <w:t>reverses</w:t>
      </w:r>
      <w:r w:rsidRPr="006B5E07">
        <w:rPr>
          <w:rFonts w:cs="Calibri"/>
        </w:rPr>
        <w:t xml:space="preserve"> the trend.</w:t>
      </w:r>
    </w:p>
    <w:p w14:paraId="5833273C" w14:textId="77777777" w:rsidR="00656F80" w:rsidRPr="006B5E07" w:rsidRDefault="00656F80" w:rsidP="00656F80">
      <w:pPr>
        <w:rPr>
          <w:rStyle w:val="Style13ptBold"/>
          <w:b w:val="0"/>
          <w:bCs w:val="0"/>
          <w:sz w:val="16"/>
        </w:rPr>
      </w:pPr>
      <w:r w:rsidRPr="006B5E07">
        <w:rPr>
          <w:rStyle w:val="Style13ptBold"/>
        </w:rPr>
        <w:t xml:space="preserve">Singh ’21 </w:t>
      </w:r>
      <w:r w:rsidRPr="006B5E07">
        <w:t>(Sushant; senior fellow with the Centre for Policy Research in India; 5-3-2021; “</w:t>
      </w:r>
      <w:r w:rsidRPr="006B5E07">
        <w:rPr>
          <w:rStyle w:val="StyleUnderline"/>
        </w:rPr>
        <w:t xml:space="preserve">The </w:t>
      </w:r>
      <w:r w:rsidRPr="006B5E07">
        <w:rPr>
          <w:rStyle w:val="StyleUnderline"/>
          <w:highlight w:val="green"/>
        </w:rPr>
        <w:t>End of Modi’s Global Dreams</w:t>
      </w:r>
      <w:r w:rsidRPr="006B5E07">
        <w:t>”; Foreign Policy; https://foreignpolicy.com/2021/05/03/india-vishwaguru-modi-second-wave-soft-power-self-sufficiency/; Accessed: 8-27-2021)</w:t>
      </w:r>
    </w:p>
    <w:p w14:paraId="3D74FCCB" w14:textId="77777777" w:rsidR="00656F80" w:rsidRPr="006B5E07" w:rsidRDefault="00656F80" w:rsidP="00656F80">
      <w:pPr>
        <w:rPr>
          <w:sz w:val="26"/>
          <w:szCs w:val="26"/>
          <w:u w:val="single"/>
        </w:rPr>
      </w:pPr>
      <w:r w:rsidRPr="006B5E07">
        <w:rPr>
          <w:sz w:val="26"/>
          <w:szCs w:val="26"/>
          <w:highlight w:val="green"/>
          <w:u w:val="single"/>
        </w:rPr>
        <w:lastRenderedPageBreak/>
        <w:t>India</w:t>
      </w:r>
      <w:r w:rsidRPr="006B5E07">
        <w:rPr>
          <w:sz w:val="26"/>
          <w:szCs w:val="26"/>
          <w:u w:val="single"/>
        </w:rPr>
        <w:t xml:space="preserve">’s </w:t>
      </w:r>
      <w:r w:rsidRPr="006B5E07">
        <w:rPr>
          <w:sz w:val="26"/>
          <w:szCs w:val="26"/>
          <w:highlight w:val="green"/>
          <w:u w:val="single"/>
        </w:rPr>
        <w:t>prime minister</w:t>
      </w:r>
      <w:r w:rsidRPr="006B5E07">
        <w:rPr>
          <w:sz w:val="26"/>
          <w:szCs w:val="26"/>
          <w:u w:val="single"/>
        </w:rPr>
        <w:t xml:space="preserve"> </w:t>
      </w:r>
      <w:r w:rsidRPr="006B5E07">
        <w:rPr>
          <w:sz w:val="26"/>
          <w:szCs w:val="26"/>
          <w:highlight w:val="green"/>
          <w:u w:val="single"/>
        </w:rPr>
        <w:t>advanced</w:t>
      </w:r>
      <w:r w:rsidRPr="006B5E07">
        <w:rPr>
          <w:sz w:val="26"/>
          <w:szCs w:val="26"/>
          <w:u w:val="single"/>
        </w:rPr>
        <w:t xml:space="preserve"> a </w:t>
      </w:r>
      <w:r w:rsidRPr="006B5E07">
        <w:rPr>
          <w:b/>
          <w:bCs/>
          <w:sz w:val="26"/>
          <w:szCs w:val="26"/>
          <w:highlight w:val="green"/>
          <w:u w:val="single"/>
        </w:rPr>
        <w:t>muscular foreign policy</w:t>
      </w:r>
      <w:r w:rsidRPr="006B5E07">
        <w:rPr>
          <w:sz w:val="14"/>
          <w:szCs w:val="26"/>
        </w:rPr>
        <w:t xml:space="preserve">, but </w:t>
      </w:r>
      <w:r w:rsidRPr="006B5E07">
        <w:rPr>
          <w:sz w:val="26"/>
          <w:szCs w:val="26"/>
          <w:u w:val="single"/>
        </w:rPr>
        <w:t xml:space="preserve">his </w:t>
      </w:r>
      <w:r w:rsidRPr="006B5E07">
        <w:rPr>
          <w:sz w:val="26"/>
          <w:szCs w:val="26"/>
          <w:highlight w:val="green"/>
          <w:u w:val="single"/>
        </w:rPr>
        <w:t>mishandling of</w:t>
      </w:r>
      <w:r w:rsidRPr="006B5E07">
        <w:rPr>
          <w:sz w:val="26"/>
          <w:szCs w:val="26"/>
          <w:u w:val="single"/>
        </w:rPr>
        <w:t xml:space="preserve"> the </w:t>
      </w:r>
      <w:r w:rsidRPr="006B5E07">
        <w:rPr>
          <w:sz w:val="26"/>
          <w:szCs w:val="26"/>
          <w:highlight w:val="green"/>
          <w:u w:val="single"/>
        </w:rPr>
        <w:t xml:space="preserve">pandemic is </w:t>
      </w:r>
      <w:r w:rsidRPr="006B5E07">
        <w:rPr>
          <w:sz w:val="26"/>
          <w:szCs w:val="26"/>
          <w:u w:val="single"/>
        </w:rPr>
        <w:t xml:space="preserve">an </w:t>
      </w:r>
      <w:r w:rsidRPr="006B5E07">
        <w:rPr>
          <w:b/>
          <w:bCs/>
          <w:sz w:val="26"/>
          <w:szCs w:val="26"/>
          <w:highlight w:val="green"/>
          <w:u w:val="single"/>
        </w:rPr>
        <w:t>embarrassing step back</w:t>
      </w:r>
      <w:r w:rsidRPr="006B5E07">
        <w:rPr>
          <w:sz w:val="14"/>
          <w:szCs w:val="26"/>
        </w:rPr>
        <w:t xml:space="preserve">. </w:t>
      </w:r>
      <w:r w:rsidRPr="006B5E07">
        <w:rPr>
          <w:sz w:val="26"/>
          <w:szCs w:val="26"/>
          <w:u w:val="single"/>
        </w:rPr>
        <w:t>In</w:t>
      </w:r>
      <w:r w:rsidRPr="006B5E07">
        <w:rPr>
          <w:sz w:val="14"/>
          <w:szCs w:val="26"/>
        </w:rPr>
        <w:t xml:space="preserve"> December </w:t>
      </w:r>
      <w:r w:rsidRPr="006B5E07">
        <w:rPr>
          <w:sz w:val="26"/>
          <w:szCs w:val="26"/>
          <w:u w:val="single"/>
        </w:rPr>
        <w:t>2004</w:t>
      </w:r>
      <w:r w:rsidRPr="006B5E07">
        <w:rPr>
          <w:sz w:val="14"/>
          <w:szCs w:val="26"/>
        </w:rPr>
        <w:t>, when an earthquake and tsunami struck Asia, then-</w:t>
      </w:r>
      <w:r w:rsidRPr="006B5E07">
        <w:rPr>
          <w:sz w:val="26"/>
          <w:szCs w:val="26"/>
          <w:u w:val="single"/>
        </w:rPr>
        <w:t>Indian Prime Minister</w:t>
      </w:r>
      <w:r w:rsidRPr="006B5E07">
        <w:rPr>
          <w:sz w:val="14"/>
          <w:szCs w:val="26"/>
        </w:rPr>
        <w:t xml:space="preserve"> Manmohan </w:t>
      </w:r>
      <w:r w:rsidRPr="006B5E07">
        <w:rPr>
          <w:sz w:val="26"/>
          <w:szCs w:val="26"/>
          <w:u w:val="single"/>
        </w:rPr>
        <w:t>Singh</w:t>
      </w:r>
      <w:r w:rsidRPr="006B5E07">
        <w:rPr>
          <w:sz w:val="14"/>
          <w:szCs w:val="26"/>
        </w:rPr>
        <w:t xml:space="preserve"> </w:t>
      </w:r>
      <w:r w:rsidRPr="006B5E07">
        <w:rPr>
          <w:sz w:val="26"/>
          <w:szCs w:val="26"/>
          <w:u w:val="single"/>
        </w:rPr>
        <w:t>decided it was</w:t>
      </w:r>
      <w:r w:rsidRPr="006B5E07">
        <w:rPr>
          <w:sz w:val="14"/>
          <w:szCs w:val="26"/>
        </w:rPr>
        <w:t xml:space="preserve"> high </w:t>
      </w:r>
      <w:r w:rsidRPr="006B5E07">
        <w:rPr>
          <w:sz w:val="26"/>
          <w:szCs w:val="26"/>
          <w:u w:val="single"/>
        </w:rPr>
        <w:t>time for India to stop accepting aid</w:t>
      </w:r>
      <w:r w:rsidRPr="006B5E07">
        <w:rPr>
          <w:sz w:val="14"/>
          <w:szCs w:val="26"/>
        </w:rPr>
        <w:t xml:space="preserve"> </w:t>
      </w:r>
      <w:r w:rsidRPr="006B5E07">
        <w:rPr>
          <w:sz w:val="26"/>
          <w:szCs w:val="26"/>
          <w:u w:val="single"/>
        </w:rPr>
        <w:t>from other countries</w:t>
      </w:r>
      <w:r w:rsidRPr="006B5E07">
        <w:rPr>
          <w:sz w:val="14"/>
          <w:szCs w:val="26"/>
        </w:rPr>
        <w:t xml:space="preserve"> to deal with disasters </w:t>
      </w:r>
      <w:r w:rsidRPr="006B5E07">
        <w:rPr>
          <w:sz w:val="26"/>
          <w:szCs w:val="26"/>
          <w:u w:val="single"/>
        </w:rPr>
        <w:t>and rely on itself instead</w:t>
      </w:r>
      <w:r w:rsidRPr="006B5E07">
        <w:rPr>
          <w:sz w:val="14"/>
          <w:szCs w:val="2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6B5E07">
        <w:rPr>
          <w:sz w:val="26"/>
          <w:szCs w:val="26"/>
          <w:u w:val="single"/>
        </w:rPr>
        <w:t>Seen as a matter of national pride, an indicator of self-sufficiency</w:t>
      </w:r>
      <w:r w:rsidRPr="006B5E07">
        <w:rPr>
          <w:sz w:val="14"/>
          <w:szCs w:val="26"/>
        </w:rPr>
        <w:t xml:space="preserve">, and a snub to nosy aid givers, </w:t>
      </w:r>
      <w:r w:rsidRPr="006B5E07">
        <w:rPr>
          <w:sz w:val="26"/>
          <w:szCs w:val="26"/>
          <w:u w:val="single"/>
        </w:rPr>
        <w:t>the practice continued under</w:t>
      </w:r>
      <w:r w:rsidRPr="006B5E07">
        <w:rPr>
          <w:sz w:val="14"/>
          <w:szCs w:val="26"/>
        </w:rPr>
        <w:t xml:space="preserve"> Indian Prime Minister Narendra </w:t>
      </w:r>
      <w:r w:rsidRPr="006B5E07">
        <w:rPr>
          <w:sz w:val="26"/>
          <w:szCs w:val="26"/>
          <w:u w:val="single"/>
        </w:rPr>
        <w:t>Modi</w:t>
      </w:r>
      <w:r w:rsidRPr="006B5E07">
        <w:rPr>
          <w:sz w:val="14"/>
          <w:szCs w:val="26"/>
        </w:rPr>
        <w:t xml:space="preserve"> </w:t>
      </w:r>
      <w:r w:rsidRPr="006B5E07">
        <w:rPr>
          <w:sz w:val="26"/>
          <w:szCs w:val="26"/>
          <w:u w:val="single"/>
        </w:rPr>
        <w:t>despite</w:t>
      </w:r>
      <w:r w:rsidRPr="006B5E07">
        <w:rPr>
          <w:sz w:val="14"/>
          <w:szCs w:val="26"/>
        </w:rPr>
        <w:t xml:space="preserve"> </w:t>
      </w:r>
      <w:r w:rsidRPr="006B5E07">
        <w:rPr>
          <w:sz w:val="26"/>
          <w:szCs w:val="26"/>
          <w:u w:val="single"/>
        </w:rPr>
        <w:t>pressure</w:t>
      </w:r>
      <w:r w:rsidRPr="006B5E07">
        <w:rPr>
          <w:sz w:val="14"/>
          <w:szCs w:val="26"/>
        </w:rPr>
        <w:t xml:space="preserve"> to change course during floods in the southern state of Kerala in 2018. </w:t>
      </w:r>
      <w:r w:rsidRPr="006B5E07">
        <w:rPr>
          <w:sz w:val="26"/>
          <w:szCs w:val="26"/>
          <w:u w:val="single"/>
        </w:rPr>
        <w:t>Modi</w:t>
      </w:r>
      <w:r w:rsidRPr="006B5E07">
        <w:rPr>
          <w:sz w:val="14"/>
          <w:szCs w:val="26"/>
        </w:rPr>
        <w:t xml:space="preserve">, </w:t>
      </w:r>
      <w:r w:rsidRPr="006B5E07">
        <w:rPr>
          <w:sz w:val="26"/>
          <w:szCs w:val="26"/>
          <w:u w:val="single"/>
        </w:rPr>
        <w:t>who</w:t>
      </w:r>
      <w:r w:rsidRPr="006B5E07">
        <w:rPr>
          <w:sz w:val="14"/>
          <w:szCs w:val="26"/>
        </w:rPr>
        <w:t xml:space="preserve"> has </w:t>
      </w:r>
      <w:r w:rsidRPr="006B5E07">
        <w:rPr>
          <w:sz w:val="26"/>
          <w:szCs w:val="26"/>
          <w:u w:val="single"/>
        </w:rPr>
        <w:t xml:space="preserve">consistently campaigned on </w:t>
      </w:r>
      <w:r w:rsidRPr="006B5E07">
        <w:rPr>
          <w:b/>
          <w:bCs/>
          <w:sz w:val="26"/>
          <w:szCs w:val="26"/>
          <w:u w:val="single"/>
        </w:rPr>
        <w:t>virulent nationalism</w:t>
      </w:r>
      <w:r w:rsidRPr="006B5E07">
        <w:rPr>
          <w:sz w:val="14"/>
          <w:szCs w:val="26"/>
        </w:rPr>
        <w:t xml:space="preserve"> </w:t>
      </w:r>
      <w:r w:rsidRPr="006B5E07">
        <w:rPr>
          <w:sz w:val="26"/>
          <w:szCs w:val="26"/>
          <w:u w:val="single"/>
        </w:rPr>
        <w:t>captured by the slogan</w:t>
      </w:r>
      <w:r w:rsidRPr="006B5E07">
        <w:rPr>
          <w:sz w:val="14"/>
          <w:szCs w:val="26"/>
        </w:rPr>
        <w:t xml:space="preserve"> “</w:t>
      </w:r>
      <w:proofErr w:type="spellStart"/>
      <w:r w:rsidRPr="006B5E07">
        <w:rPr>
          <w:sz w:val="14"/>
          <w:szCs w:val="26"/>
        </w:rPr>
        <w:t>Atmanirbhar</w:t>
      </w:r>
      <w:proofErr w:type="spellEnd"/>
      <w:r w:rsidRPr="006B5E07">
        <w:rPr>
          <w:sz w:val="14"/>
          <w:szCs w:val="26"/>
        </w:rPr>
        <w:t xml:space="preserve"> Bharat” (or </w:t>
      </w:r>
      <w:r w:rsidRPr="006B5E07">
        <w:rPr>
          <w:sz w:val="26"/>
          <w:szCs w:val="26"/>
          <w:u w:val="single"/>
        </w:rPr>
        <w:t>self-reliant India</w:t>
      </w:r>
      <w:r w:rsidRPr="006B5E07">
        <w:rPr>
          <w:sz w:val="14"/>
          <w:szCs w:val="26"/>
        </w:rPr>
        <w:t xml:space="preserve">), </w:t>
      </w:r>
      <w:r w:rsidRPr="006B5E07">
        <w:rPr>
          <w:sz w:val="26"/>
          <w:szCs w:val="26"/>
          <w:u w:val="single"/>
        </w:rPr>
        <w:t>has been forced to abruptly change policy</w:t>
      </w:r>
      <w:r w:rsidRPr="006B5E07">
        <w:rPr>
          <w:sz w:val="14"/>
          <w:szCs w:val="26"/>
        </w:rPr>
        <w:t xml:space="preserve">. Last week, with images of people dying on roads without oxygen and crematoriums for pet dogs being used for humans’ last rites as the second wave of the COVID-19 pandemic overwhelmed the country, </w:t>
      </w:r>
      <w:r w:rsidRPr="006B5E07">
        <w:rPr>
          <w:sz w:val="26"/>
          <w:szCs w:val="26"/>
          <w:u w:val="single"/>
        </w:rPr>
        <w:t>his government</w:t>
      </w:r>
      <w:r w:rsidRPr="006B5E07">
        <w:rPr>
          <w:sz w:val="14"/>
          <w:szCs w:val="26"/>
        </w:rPr>
        <w:t xml:space="preserve"> accepted offers of help from nearly 40 other nations. Its </w:t>
      </w:r>
      <w:r w:rsidRPr="006B5E07">
        <w:rPr>
          <w:sz w:val="26"/>
          <w:szCs w:val="26"/>
          <w:u w:val="single"/>
        </w:rPr>
        <w:t>diplomats have lobbied with foreign governments for oxygen plants</w:t>
      </w:r>
      <w:r w:rsidRPr="006B5E07">
        <w:rPr>
          <w:sz w:val="14"/>
          <w:szCs w:val="26"/>
        </w:rPr>
        <w:t xml:space="preserve"> </w:t>
      </w:r>
      <w:r w:rsidRPr="006B5E07">
        <w:rPr>
          <w:sz w:val="26"/>
          <w:szCs w:val="26"/>
          <w:u w:val="single"/>
        </w:rPr>
        <w:t>and tankers, the arrival of medicines, and other supplies</w:t>
      </w:r>
      <w:r w:rsidRPr="006B5E07">
        <w:rPr>
          <w:sz w:val="14"/>
          <w:szCs w:val="26"/>
        </w:rPr>
        <w:t xml:space="preserve"> hailed on social media. “We have given assistance; we are getting assistance,” said Harsh Vardhan </w:t>
      </w:r>
      <w:proofErr w:type="spellStart"/>
      <w:r w:rsidRPr="006B5E07">
        <w:rPr>
          <w:sz w:val="14"/>
          <w:szCs w:val="26"/>
        </w:rPr>
        <w:t>Shringla</w:t>
      </w:r>
      <w:proofErr w:type="spellEnd"/>
      <w:r w:rsidRPr="006B5E07">
        <w:rPr>
          <w:sz w:val="14"/>
          <w:szCs w:val="26"/>
        </w:rPr>
        <w:t xml:space="preserve">, the country’s top diplomat, to justify the embarrassing U-turn. “It shows an interdependent world. It shows a world that is working with each other.” </w:t>
      </w:r>
      <w:r w:rsidRPr="006B5E07">
        <w:rPr>
          <w:sz w:val="26"/>
          <w:szCs w:val="26"/>
          <w:u w:val="single"/>
        </w:rPr>
        <w:t xml:space="preserve">The world may be working with each other, but it is not working for Modi in the </w:t>
      </w:r>
      <w:r w:rsidRPr="006B5E07">
        <w:rPr>
          <w:b/>
          <w:bCs/>
          <w:sz w:val="26"/>
          <w:szCs w:val="26"/>
          <w:u w:val="single"/>
        </w:rPr>
        <w:t>realm of foreign policy</w:t>
      </w:r>
      <w:r w:rsidRPr="006B5E07">
        <w:rPr>
          <w:sz w:val="26"/>
          <w:szCs w:val="26"/>
          <w:u w:val="single"/>
        </w:rPr>
        <w:t>.</w:t>
      </w:r>
      <w:r w:rsidRPr="006B5E07">
        <w:rPr>
          <w:sz w:val="14"/>
          <w:szCs w:val="26"/>
        </w:rPr>
        <w:t xml:space="preserve"> Rather, </w:t>
      </w:r>
      <w:r w:rsidRPr="006B5E07">
        <w:rPr>
          <w:sz w:val="26"/>
          <w:szCs w:val="26"/>
          <w:u w:val="single"/>
        </w:rPr>
        <w:t>this is a moment of reckoning</w:t>
      </w:r>
      <w:r w:rsidRPr="006B5E07">
        <w:rPr>
          <w:sz w:val="14"/>
          <w:szCs w:val="26"/>
        </w:rPr>
        <w:t xml:space="preserve">, </w:t>
      </w:r>
      <w:r w:rsidRPr="006B5E07">
        <w:rPr>
          <w:sz w:val="26"/>
          <w:szCs w:val="26"/>
          <w:u w:val="single"/>
        </w:rPr>
        <w:t>triggered by</w:t>
      </w:r>
      <w:r w:rsidRPr="006B5E07">
        <w:rPr>
          <w:sz w:val="14"/>
          <w:szCs w:val="26"/>
        </w:rPr>
        <w:t xml:space="preserve"> the </w:t>
      </w:r>
      <w:r w:rsidRPr="006B5E07">
        <w:rPr>
          <w:sz w:val="26"/>
          <w:szCs w:val="26"/>
          <w:u w:val="single"/>
        </w:rPr>
        <w:t>rampaging coronavirus</w:t>
      </w:r>
      <w:r w:rsidRPr="006B5E07">
        <w:rPr>
          <w:sz w:val="14"/>
          <w:szCs w:val="26"/>
        </w:rPr>
        <w:t xml:space="preserve">. </w:t>
      </w:r>
      <w:r w:rsidRPr="006B5E07">
        <w:rPr>
          <w:sz w:val="26"/>
          <w:szCs w:val="26"/>
          <w:u w:val="single"/>
        </w:rPr>
        <w:t>After seven years as prime minister</w:t>
      </w:r>
      <w:r w:rsidRPr="006B5E07">
        <w:rPr>
          <w:sz w:val="14"/>
          <w:szCs w:val="26"/>
        </w:rPr>
        <w:t xml:space="preserve">, </w:t>
      </w:r>
      <w:r w:rsidRPr="006B5E07">
        <w:rPr>
          <w:sz w:val="26"/>
          <w:szCs w:val="26"/>
          <w:u w:val="single"/>
        </w:rPr>
        <w:t xml:space="preserve">Modi’s </w:t>
      </w:r>
      <w:r w:rsidRPr="006B5E07">
        <w:rPr>
          <w:b/>
          <w:bCs/>
          <w:sz w:val="26"/>
          <w:szCs w:val="26"/>
          <w:u w:val="single"/>
        </w:rPr>
        <w:t>hyper-nationalistic</w:t>
      </w:r>
      <w:r w:rsidRPr="006B5E07">
        <w:rPr>
          <w:sz w:val="26"/>
          <w:szCs w:val="26"/>
          <w:u w:val="single"/>
        </w:rPr>
        <w:t xml:space="preserve"> domestic agenda</w:t>
      </w:r>
      <w:r w:rsidRPr="006B5E07">
        <w:rPr>
          <w:sz w:val="14"/>
          <w:szCs w:val="26"/>
        </w:rPr>
        <w:t>—</w:t>
      </w:r>
      <w:r w:rsidRPr="006B5E07">
        <w:rPr>
          <w:sz w:val="26"/>
          <w:szCs w:val="26"/>
          <w:u w:val="single"/>
        </w:rPr>
        <w:t>including his ambition of making the country</w:t>
      </w:r>
      <w:r w:rsidRPr="006B5E07">
        <w:rPr>
          <w:sz w:val="14"/>
          <w:szCs w:val="26"/>
        </w:rPr>
        <w:t xml:space="preserve"> a “</w:t>
      </w:r>
      <w:proofErr w:type="spellStart"/>
      <w:r w:rsidRPr="006B5E07">
        <w:rPr>
          <w:sz w:val="14"/>
          <w:szCs w:val="26"/>
        </w:rPr>
        <w:t>Vishwaguru</w:t>
      </w:r>
      <w:proofErr w:type="spellEnd"/>
      <w:r w:rsidRPr="006B5E07">
        <w:rPr>
          <w:sz w:val="14"/>
          <w:szCs w:val="26"/>
        </w:rPr>
        <w:t xml:space="preserve">” (or </w:t>
      </w:r>
      <w:r w:rsidRPr="006B5E07">
        <w:rPr>
          <w:b/>
          <w:bCs/>
          <w:sz w:val="26"/>
          <w:szCs w:val="26"/>
          <w:u w:val="single"/>
        </w:rPr>
        <w:t>master to the world</w:t>
      </w:r>
      <w:r w:rsidRPr="006B5E07">
        <w:rPr>
          <w:sz w:val="14"/>
          <w:szCs w:val="26"/>
        </w:rPr>
        <w:t>)—</w:t>
      </w:r>
      <w:r w:rsidRPr="006B5E07">
        <w:rPr>
          <w:sz w:val="26"/>
          <w:szCs w:val="26"/>
          <w:u w:val="single"/>
        </w:rPr>
        <w:t>now lies in tatters</w:t>
      </w:r>
      <w:r w:rsidRPr="006B5E07">
        <w:rPr>
          <w:sz w:val="14"/>
          <w:szCs w:val="26"/>
        </w:rPr>
        <w:t xml:space="preserve">. </w:t>
      </w:r>
      <w:r w:rsidRPr="006B5E07">
        <w:rPr>
          <w:sz w:val="26"/>
          <w:szCs w:val="26"/>
          <w:u w:val="single"/>
        </w:rPr>
        <w:t>India</w:t>
      </w:r>
      <w:r w:rsidRPr="006B5E07">
        <w:rPr>
          <w:sz w:val="14"/>
          <w:szCs w:val="26"/>
        </w:rPr>
        <w:t xml:space="preserve">, which has been envisaged since former U.S. President Donald Trump’s administration became the Quadrilateral Security Dialogue’s lynchpin and focused other efforts in the Indo-Pacific strategy to counter China, </w:t>
      </w:r>
      <w:r w:rsidRPr="006B5E07">
        <w:rPr>
          <w:sz w:val="26"/>
          <w:szCs w:val="26"/>
          <w:u w:val="single"/>
        </w:rPr>
        <w:t>will have to work harder to justify that role</w:t>
      </w:r>
      <w:r w:rsidRPr="006B5E07">
        <w:rPr>
          <w:sz w:val="14"/>
          <w:szCs w:val="26"/>
        </w:rPr>
        <w:t xml:space="preserve">. Meanwhile, China has redoubled its efforts in India’s neighborhood since the second wave began, strengthening its existing ties with South Asian countries and contrasting its strength and reliability with India’s limitations. No doubt, New Delhi will be able to regain a certain sense of normalcy in a few months, but </w:t>
      </w:r>
      <w:r w:rsidRPr="006B5E07">
        <w:rPr>
          <w:sz w:val="26"/>
          <w:szCs w:val="26"/>
          <w:u w:val="single"/>
        </w:rPr>
        <w:t xml:space="preserve">the </w:t>
      </w:r>
      <w:r w:rsidRPr="006B5E07">
        <w:rPr>
          <w:b/>
          <w:bCs/>
          <w:sz w:val="26"/>
          <w:szCs w:val="26"/>
          <w:u w:val="single"/>
        </w:rPr>
        <w:t>mishandling of the pandemic</w:t>
      </w:r>
      <w:r w:rsidRPr="006B5E07">
        <w:rPr>
          <w:sz w:val="26"/>
          <w:szCs w:val="26"/>
          <w:u w:val="single"/>
        </w:rPr>
        <w:t xml:space="preserve"> has </w:t>
      </w:r>
      <w:r w:rsidRPr="006B5E07">
        <w:rPr>
          <w:sz w:val="26"/>
          <w:szCs w:val="26"/>
          <w:highlight w:val="green"/>
          <w:u w:val="single"/>
        </w:rPr>
        <w:t>dealt</w:t>
      </w:r>
      <w:r w:rsidRPr="006B5E07">
        <w:rPr>
          <w:sz w:val="26"/>
          <w:szCs w:val="26"/>
          <w:u w:val="single"/>
        </w:rPr>
        <w:t xml:space="preserve"> it a </w:t>
      </w:r>
      <w:r w:rsidRPr="006B5E07">
        <w:rPr>
          <w:sz w:val="26"/>
          <w:szCs w:val="26"/>
          <w:highlight w:val="green"/>
          <w:u w:val="single"/>
        </w:rPr>
        <w:t xml:space="preserve">weaker hand in </w:t>
      </w:r>
      <w:r w:rsidRPr="006B5E07">
        <w:rPr>
          <w:b/>
          <w:bCs/>
          <w:sz w:val="26"/>
          <w:szCs w:val="26"/>
          <w:u w:val="single"/>
        </w:rPr>
        <w:t xml:space="preserve">ongoing backchannel </w:t>
      </w:r>
      <w:r w:rsidRPr="006B5E07">
        <w:rPr>
          <w:b/>
          <w:bCs/>
          <w:sz w:val="26"/>
          <w:szCs w:val="26"/>
          <w:highlight w:val="green"/>
          <w:u w:val="single"/>
        </w:rPr>
        <w:t>talks with Islamabad</w:t>
      </w:r>
      <w:r w:rsidRPr="006B5E07">
        <w:rPr>
          <w:sz w:val="14"/>
          <w:szCs w:val="26"/>
        </w:rPr>
        <w:t xml:space="preserve"> </w:t>
      </w:r>
      <w:r w:rsidRPr="006B5E07">
        <w:rPr>
          <w:sz w:val="26"/>
          <w:szCs w:val="26"/>
          <w:u w:val="single"/>
        </w:rPr>
        <w:t>and border negotiations with Beijing</w:t>
      </w:r>
      <w:r w:rsidRPr="006B5E07">
        <w:rPr>
          <w:sz w:val="14"/>
          <w:szCs w:val="26"/>
        </w:rPr>
        <w:t xml:space="preserve">. But </w:t>
      </w:r>
      <w:r w:rsidRPr="006B5E07">
        <w:rPr>
          <w:sz w:val="26"/>
          <w:szCs w:val="26"/>
          <w:u w:val="single"/>
        </w:rPr>
        <w:t xml:space="preserve">even </w:t>
      </w:r>
      <w:r w:rsidRPr="006B5E07">
        <w:rPr>
          <w:b/>
          <w:bCs/>
          <w:sz w:val="26"/>
          <w:szCs w:val="26"/>
          <w:highlight w:val="green"/>
          <w:u w:val="single"/>
        </w:rPr>
        <w:t>longer-lasting damage</w:t>
      </w:r>
      <w:r w:rsidRPr="006B5E07">
        <w:rPr>
          <w:sz w:val="26"/>
          <w:szCs w:val="26"/>
          <w:u w:val="single"/>
        </w:rPr>
        <w:t xml:space="preserve"> </w:t>
      </w:r>
      <w:r w:rsidRPr="006B5E07">
        <w:rPr>
          <w:sz w:val="26"/>
          <w:szCs w:val="26"/>
          <w:highlight w:val="green"/>
          <w:u w:val="single"/>
        </w:rPr>
        <w:t>has been done to India’s soft power</w:t>
      </w:r>
      <w:r w:rsidRPr="006B5E07">
        <w:rPr>
          <w:sz w:val="14"/>
          <w:szCs w:val="26"/>
        </w:rPr>
        <w:t xml:space="preserve">, which was already dented under Modi’s authoritarian regime. </w:t>
      </w:r>
      <w:r w:rsidRPr="006B5E07">
        <w:rPr>
          <w:sz w:val="26"/>
          <w:szCs w:val="26"/>
          <w:u w:val="single"/>
        </w:rPr>
        <w:t>This is a big problem for the government</w:t>
      </w:r>
      <w:r w:rsidRPr="006B5E07">
        <w:rPr>
          <w:sz w:val="14"/>
          <w:szCs w:val="26"/>
        </w:rPr>
        <w:t xml:space="preserve"> as </w:t>
      </w:r>
      <w:r w:rsidRPr="006B5E07">
        <w:rPr>
          <w:sz w:val="26"/>
          <w:szCs w:val="26"/>
          <w:u w:val="single"/>
        </w:rPr>
        <w:t>it was soft power that allowed New Delhi to assert itself for a seat at the global high table</w:t>
      </w:r>
      <w:r w:rsidRPr="006B5E07">
        <w:rPr>
          <w:sz w:val="14"/>
          <w:szCs w:val="26"/>
        </w:rPr>
        <w:t xml:space="preserve"> to begin with. Front page images and video clips of constantly burning pyres and dying patients may recede from the foreground with time, but </w:t>
      </w:r>
      <w:r w:rsidRPr="006B5E07">
        <w:rPr>
          <w:sz w:val="26"/>
          <w:szCs w:val="26"/>
          <w:u w:val="single"/>
        </w:rPr>
        <w:t>rebuilding India’s diplomatic heft and geopolitical prominence will need more than the passage of months</w:t>
      </w:r>
      <w:r w:rsidRPr="006B5E07">
        <w:rPr>
          <w:sz w:val="14"/>
          <w:szCs w:val="26"/>
        </w:rPr>
        <w:t xml:space="preserve"> and years. </w:t>
      </w:r>
      <w:r w:rsidRPr="006B5E07">
        <w:rPr>
          <w:sz w:val="26"/>
          <w:szCs w:val="26"/>
          <w:u w:val="single"/>
        </w:rPr>
        <w:t>It will take a concerted effort</w:t>
      </w:r>
      <w:r w:rsidRPr="006B5E07">
        <w:rPr>
          <w:sz w:val="14"/>
          <w:szCs w:val="26"/>
        </w:rPr>
        <w:t xml:space="preserve">, and S. Jaishankar, Modi’s chosen man to be </w:t>
      </w:r>
      <w:r w:rsidRPr="006B5E07">
        <w:rPr>
          <w:sz w:val="26"/>
          <w:szCs w:val="26"/>
          <w:u w:val="single"/>
        </w:rPr>
        <w:t>India’s foreign minister</w:t>
      </w:r>
      <w:r w:rsidRPr="006B5E07">
        <w:rPr>
          <w:sz w:val="14"/>
          <w:szCs w:val="26"/>
        </w:rPr>
        <w:t xml:space="preserve">, has so far appeared unequal to the task. In March, when the second wave of the pandemic started unfolding in India, Jaishankar’s ministry </w:t>
      </w:r>
      <w:r w:rsidRPr="006B5E07">
        <w:rPr>
          <w:sz w:val="26"/>
          <w:szCs w:val="26"/>
          <w:u w:val="single"/>
        </w:rPr>
        <w:t>was busy issuing official statements and organizing social media storms</w:t>
      </w:r>
      <w:r w:rsidRPr="006B5E07">
        <w:rPr>
          <w:sz w:val="14"/>
          <w:szCs w:val="26"/>
        </w:rPr>
        <w:t xml:space="preserve"> against popstar Rihanna and climate change activist Greta Thunberg. On Thursday, at the peak of the health crisis, Jaishankar’s focus in a meeting with all the Indian ambassadors to various global capitals was on countering the so-called “one-sided” narrative in international media, which said Modi’s government had failed the country by its “incompetent” handling of the second pandemic wave. Until recently, Jaishankar was also the most enthusiastic promoter of the government’s Vaccine </w:t>
      </w:r>
      <w:proofErr w:type="spellStart"/>
      <w:r w:rsidRPr="006B5E07">
        <w:rPr>
          <w:sz w:val="14"/>
          <w:szCs w:val="26"/>
        </w:rPr>
        <w:t>Maitri</w:t>
      </w:r>
      <w:proofErr w:type="spellEnd"/>
      <w:r w:rsidRPr="006B5E07">
        <w:rPr>
          <w:sz w:val="14"/>
          <w:szCs w:val="26"/>
        </w:rPr>
        <w:t xml:space="preserve">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under the World Health Organization’s COVID-19 Vaccines Global Access (COVAX) scheme for poorer countries. Meanwhile, </w:t>
      </w:r>
      <w:r w:rsidRPr="006B5E07">
        <w:rPr>
          <w:sz w:val="26"/>
          <w:szCs w:val="26"/>
          <w:u w:val="single"/>
        </w:rPr>
        <w:t>India’s</w:t>
      </w:r>
      <w:r w:rsidRPr="006B5E07">
        <w:rPr>
          <w:sz w:val="14"/>
          <w:szCs w:val="26"/>
        </w:rPr>
        <w:t xml:space="preserve"> own </w:t>
      </w:r>
      <w:r w:rsidRPr="006B5E07">
        <w:rPr>
          <w:sz w:val="26"/>
          <w:szCs w:val="26"/>
          <w:u w:val="single"/>
        </w:rPr>
        <w:t xml:space="preserve">vaccination rollout has been </w:t>
      </w:r>
      <w:r w:rsidRPr="006B5E07">
        <w:rPr>
          <w:b/>
          <w:bCs/>
          <w:sz w:val="26"/>
          <w:szCs w:val="26"/>
          <w:u w:val="single"/>
        </w:rPr>
        <w:t>dismal</w:t>
      </w:r>
      <w:r w:rsidRPr="006B5E07">
        <w:rPr>
          <w:sz w:val="14"/>
          <w:szCs w:val="26"/>
        </w:rPr>
        <w:t xml:space="preserve">. </w:t>
      </w:r>
      <w:r w:rsidRPr="006B5E07">
        <w:rPr>
          <w:sz w:val="26"/>
          <w:szCs w:val="26"/>
          <w:u w:val="single"/>
        </w:rPr>
        <w:t>Around 2 percent of Indians have been fully vaccinated, despite the country being the world’s biggest vaccine manufacturer</w:t>
      </w:r>
      <w:r w:rsidRPr="006B5E07">
        <w:rPr>
          <w:sz w:val="14"/>
          <w:szCs w:val="26"/>
        </w:rPr>
        <w:t xml:space="preserve">—a misstep that has emerged as one of the key culprits for India’s uncontrolled second wave. </w:t>
      </w:r>
      <w:r w:rsidRPr="006B5E07">
        <w:rPr>
          <w:sz w:val="26"/>
          <w:szCs w:val="26"/>
          <w:highlight w:val="green"/>
          <w:u w:val="single"/>
        </w:rPr>
        <w:t>Having exported doses</w:t>
      </w:r>
      <w:r w:rsidRPr="006B5E07">
        <w:rPr>
          <w:sz w:val="26"/>
          <w:szCs w:val="26"/>
          <w:u w:val="single"/>
        </w:rPr>
        <w:t xml:space="preserve"> </w:t>
      </w:r>
      <w:r w:rsidRPr="006B5E07">
        <w:rPr>
          <w:sz w:val="26"/>
          <w:szCs w:val="26"/>
          <w:highlight w:val="green"/>
          <w:u w:val="single"/>
        </w:rPr>
        <w:t>in</w:t>
      </w:r>
      <w:r w:rsidRPr="006B5E07">
        <w:rPr>
          <w:sz w:val="26"/>
          <w:szCs w:val="26"/>
          <w:u w:val="single"/>
        </w:rPr>
        <w:t xml:space="preserve"> a </w:t>
      </w:r>
      <w:r w:rsidRPr="006B5E07">
        <w:rPr>
          <w:sz w:val="26"/>
          <w:szCs w:val="26"/>
          <w:highlight w:val="green"/>
          <w:u w:val="single"/>
        </w:rPr>
        <w:t>quest for personal glory</w:t>
      </w:r>
      <w:r w:rsidRPr="006B5E07">
        <w:rPr>
          <w:sz w:val="26"/>
          <w:szCs w:val="26"/>
          <w:u w:val="single"/>
        </w:rPr>
        <w:t xml:space="preserve">, </w:t>
      </w:r>
      <w:r w:rsidRPr="006B5E07">
        <w:rPr>
          <w:sz w:val="26"/>
          <w:szCs w:val="26"/>
          <w:highlight w:val="green"/>
          <w:u w:val="single"/>
        </w:rPr>
        <w:t>Modi is now awaiting</w:t>
      </w:r>
      <w:r w:rsidRPr="006B5E07">
        <w:rPr>
          <w:sz w:val="26"/>
          <w:szCs w:val="26"/>
          <w:u w:val="single"/>
        </w:rPr>
        <w:t xml:space="preserve"> 20 million doses of AstraZeneca </w:t>
      </w:r>
      <w:r w:rsidRPr="006B5E07">
        <w:rPr>
          <w:sz w:val="26"/>
          <w:szCs w:val="26"/>
          <w:highlight w:val="green"/>
          <w:u w:val="single"/>
        </w:rPr>
        <w:t>vaccines</w:t>
      </w:r>
      <w:r w:rsidRPr="006B5E07">
        <w:rPr>
          <w:sz w:val="26"/>
          <w:szCs w:val="26"/>
          <w:u w:val="single"/>
        </w:rPr>
        <w:t xml:space="preserve"> from the United States </w:t>
      </w:r>
      <w:r w:rsidRPr="006B5E07">
        <w:rPr>
          <w:sz w:val="26"/>
          <w:szCs w:val="26"/>
          <w:highlight w:val="green"/>
          <w:u w:val="single"/>
        </w:rPr>
        <w:t>after</w:t>
      </w:r>
      <w:r w:rsidRPr="006B5E07">
        <w:rPr>
          <w:sz w:val="26"/>
          <w:szCs w:val="26"/>
          <w:u w:val="single"/>
        </w:rPr>
        <w:t xml:space="preserve"> </w:t>
      </w:r>
      <w:r w:rsidRPr="006B5E07">
        <w:rPr>
          <w:sz w:val="26"/>
          <w:szCs w:val="26"/>
          <w:u w:val="single"/>
        </w:rPr>
        <w:lastRenderedPageBreak/>
        <w:t xml:space="preserve">abruptly </w:t>
      </w:r>
      <w:r w:rsidRPr="006B5E07">
        <w:rPr>
          <w:sz w:val="26"/>
          <w:szCs w:val="26"/>
          <w:highlight w:val="green"/>
          <w:u w:val="single"/>
        </w:rPr>
        <w:t>reversing</w:t>
      </w:r>
      <w:r w:rsidRPr="006B5E07">
        <w:rPr>
          <w:sz w:val="26"/>
          <w:szCs w:val="26"/>
          <w:u w:val="single"/>
        </w:rPr>
        <w:t xml:space="preserve"> 16 years of </w:t>
      </w:r>
      <w:r w:rsidRPr="006B5E07">
        <w:rPr>
          <w:sz w:val="26"/>
          <w:szCs w:val="26"/>
          <w:highlight w:val="green"/>
          <w:u w:val="single"/>
        </w:rPr>
        <w:t>policy</w:t>
      </w:r>
      <w:r w:rsidRPr="006B5E07">
        <w:rPr>
          <w:sz w:val="14"/>
          <w:szCs w:val="26"/>
        </w:rPr>
        <w:t xml:space="preserve">, as indicated in its disaster management documents, </w:t>
      </w:r>
      <w:r w:rsidRPr="006B5E07">
        <w:rPr>
          <w:sz w:val="26"/>
          <w:szCs w:val="26"/>
          <w:u w:val="single"/>
        </w:rPr>
        <w:t xml:space="preserve">against </w:t>
      </w:r>
      <w:r w:rsidRPr="006B5E07">
        <w:rPr>
          <w:b/>
          <w:bCs/>
          <w:sz w:val="26"/>
          <w:szCs w:val="26"/>
          <w:u w:val="single"/>
        </w:rPr>
        <w:t>accepting bilateral</w:t>
      </w:r>
      <w:r w:rsidRPr="006B5E07">
        <w:rPr>
          <w:b/>
          <w:bCs/>
          <w:sz w:val="14"/>
          <w:szCs w:val="26"/>
        </w:rPr>
        <w:t xml:space="preserve"> </w:t>
      </w:r>
      <w:r w:rsidRPr="006B5E07">
        <w:rPr>
          <w:b/>
          <w:bCs/>
          <w:sz w:val="26"/>
          <w:szCs w:val="26"/>
          <w:u w:val="single"/>
        </w:rPr>
        <w:t>aid</w:t>
      </w:r>
      <w:r w:rsidRPr="006B5E07">
        <w:rPr>
          <w:sz w:val="26"/>
          <w:szCs w:val="26"/>
          <w:u w:val="single"/>
        </w:rPr>
        <w:t>. It is bad enough that India is getting help from traditional partners like</w:t>
      </w:r>
      <w:r w:rsidRPr="006B5E07">
        <w:rPr>
          <w:sz w:val="14"/>
          <w:szCs w:val="26"/>
        </w:rPr>
        <w:t xml:space="preserve"> </w:t>
      </w:r>
      <w:r w:rsidRPr="006B5E07">
        <w:rPr>
          <w:sz w:val="26"/>
          <w:szCs w:val="26"/>
          <w:u w:val="single"/>
        </w:rPr>
        <w:t>the</w:t>
      </w:r>
      <w:r w:rsidRPr="006B5E07">
        <w:rPr>
          <w:sz w:val="14"/>
          <w:szCs w:val="26"/>
        </w:rPr>
        <w:t xml:space="preserve"> </w:t>
      </w:r>
      <w:r w:rsidRPr="006B5E07">
        <w:rPr>
          <w:sz w:val="26"/>
          <w:szCs w:val="26"/>
          <w:u w:val="single"/>
        </w:rPr>
        <w:t>U</w:t>
      </w:r>
      <w:r w:rsidRPr="006B5E07">
        <w:rPr>
          <w:sz w:val="14"/>
          <w:szCs w:val="26"/>
        </w:rPr>
        <w:t xml:space="preserve">nited </w:t>
      </w:r>
      <w:r w:rsidRPr="006B5E07">
        <w:rPr>
          <w:sz w:val="26"/>
          <w:szCs w:val="26"/>
          <w:u w:val="single"/>
        </w:rPr>
        <w:t>S</w:t>
      </w:r>
      <w:r w:rsidRPr="006B5E07">
        <w:rPr>
          <w:sz w:val="14"/>
          <w:szCs w:val="26"/>
        </w:rPr>
        <w:t xml:space="preserve">tates </w:t>
      </w:r>
      <w:r w:rsidRPr="006B5E07">
        <w:rPr>
          <w:sz w:val="26"/>
          <w:szCs w:val="26"/>
          <w:u w:val="single"/>
        </w:rPr>
        <w:t>and Russia, but it is also accepting supplies coming from China</w:t>
      </w:r>
      <w:r w:rsidRPr="006B5E07">
        <w:rPr>
          <w:sz w:val="14"/>
          <w:szCs w:val="26"/>
        </w:rPr>
        <w:t xml:space="preserve">, with which India’s relationship has been increasingly strained under Modi. And </w:t>
      </w:r>
      <w:r w:rsidRPr="006B5E07">
        <w:rPr>
          <w:sz w:val="26"/>
          <w:szCs w:val="26"/>
          <w:u w:val="single"/>
        </w:rPr>
        <w:t xml:space="preserve">it must have been particularly galling to the prime minister that </w:t>
      </w:r>
      <w:r w:rsidRPr="006B5E07">
        <w:rPr>
          <w:b/>
          <w:bCs/>
          <w:sz w:val="26"/>
          <w:szCs w:val="26"/>
          <w:u w:val="single"/>
        </w:rPr>
        <w:t>even Pakistan</w:t>
      </w:r>
      <w:r w:rsidRPr="006B5E07">
        <w:rPr>
          <w:sz w:val="26"/>
          <w:szCs w:val="26"/>
          <w:u w:val="single"/>
        </w:rPr>
        <w:t xml:space="preserve"> made an offer to help with medical supplies and equipment</w:t>
      </w:r>
      <w:r w:rsidRPr="006B5E07">
        <w:rPr>
          <w:sz w:val="14"/>
          <w:szCs w:val="26"/>
        </w:rPr>
        <w:t xml:space="preserve">. </w:t>
      </w:r>
      <w:r w:rsidRPr="006B5E07">
        <w:rPr>
          <w:sz w:val="26"/>
          <w:szCs w:val="26"/>
          <w:u w:val="single"/>
        </w:rPr>
        <w:t>So woeful is India’s situation that it has started importing 88,000 pounds of medical oxygen daily from</w:t>
      </w:r>
      <w:r w:rsidRPr="006B5E07">
        <w:rPr>
          <w:sz w:val="14"/>
          <w:szCs w:val="26"/>
        </w:rPr>
        <w:t xml:space="preserve"> the tiny Himalayan kingdom of </w:t>
      </w:r>
      <w:r w:rsidRPr="006B5E07">
        <w:rPr>
          <w:sz w:val="26"/>
          <w:szCs w:val="26"/>
          <w:u w:val="single"/>
        </w:rPr>
        <w:t>Bhutan</w:t>
      </w:r>
      <w:r w:rsidRPr="006B5E07">
        <w:rPr>
          <w:sz w:val="14"/>
          <w:szCs w:val="26"/>
        </w:rPr>
        <w:t xml:space="preserve">. Most Indians acknowledge their country was in an economic recession last year, and accepting bilateral aid is more of a compulsion than a choice. But how will they reconcile that with the fact that work on a $2 billion project to reconstruct a government office complex in the national capital, including building a new residence for Modi, continues unabated as an “essential service” during the pandemic? </w:t>
      </w:r>
      <w:r w:rsidRPr="006B5E07">
        <w:rPr>
          <w:sz w:val="26"/>
          <w:szCs w:val="26"/>
          <w:u w:val="single"/>
        </w:rPr>
        <w:t xml:space="preserve">Modi boasted of having made India a </w:t>
      </w:r>
      <w:proofErr w:type="spellStart"/>
      <w:r w:rsidRPr="006B5E07">
        <w:rPr>
          <w:b/>
          <w:bCs/>
          <w:sz w:val="26"/>
          <w:szCs w:val="26"/>
          <w:u w:val="single"/>
        </w:rPr>
        <w:t>Vishwaguru</w:t>
      </w:r>
      <w:proofErr w:type="spellEnd"/>
      <w:r w:rsidRPr="006B5E07">
        <w:rPr>
          <w:sz w:val="26"/>
          <w:szCs w:val="26"/>
          <w:u w:val="single"/>
        </w:rPr>
        <w:t xml:space="preserve"> and personally enhancing national prestige through his numerous global trips</w:t>
      </w:r>
      <w:r w:rsidRPr="006B5E07">
        <w:rPr>
          <w:sz w:val="14"/>
          <w:szCs w:val="26"/>
        </w:rPr>
        <w:t xml:space="preserve">. </w:t>
      </w:r>
      <w:r w:rsidRPr="006B5E07">
        <w:rPr>
          <w:sz w:val="26"/>
          <w:szCs w:val="26"/>
          <w:u w:val="single"/>
        </w:rPr>
        <w:t xml:space="preserve">His ultranationalist supporters had started assuming India was already a </w:t>
      </w:r>
      <w:r w:rsidRPr="006B5E07">
        <w:rPr>
          <w:b/>
          <w:bCs/>
          <w:sz w:val="26"/>
          <w:szCs w:val="26"/>
          <w:u w:val="single"/>
        </w:rPr>
        <w:t>global power</w:t>
      </w:r>
      <w:r w:rsidRPr="006B5E07">
        <w:rPr>
          <w:sz w:val="14"/>
          <w:szCs w:val="26"/>
        </w:rPr>
        <w:t xml:space="preserve"> in the same league as the United States and China. </w:t>
      </w:r>
      <w:r w:rsidRPr="006B5E07">
        <w:rPr>
          <w:sz w:val="26"/>
          <w:szCs w:val="26"/>
          <w:u w:val="single"/>
        </w:rPr>
        <w:t>This feeling tied in with his domestic political positioning</w:t>
      </w:r>
      <w:r w:rsidRPr="006B5E07">
        <w:rPr>
          <w:sz w:val="14"/>
          <w:szCs w:val="26"/>
        </w:rPr>
        <w:t xml:space="preserve">. Hindutva, or homogenized Hindu nationalism, was offered as the ideology that had made this supremacy possible. </w:t>
      </w:r>
      <w:r w:rsidRPr="006B5E07">
        <w:rPr>
          <w:sz w:val="26"/>
          <w:szCs w:val="26"/>
          <w:u w:val="single"/>
        </w:rPr>
        <w:t xml:space="preserve">But </w:t>
      </w:r>
      <w:r w:rsidRPr="006B5E07">
        <w:rPr>
          <w:sz w:val="26"/>
          <w:szCs w:val="26"/>
          <w:highlight w:val="green"/>
          <w:u w:val="single"/>
        </w:rPr>
        <w:t>now Modi’s supporters find</w:t>
      </w:r>
      <w:r w:rsidRPr="006B5E07">
        <w:rPr>
          <w:sz w:val="26"/>
          <w:szCs w:val="26"/>
          <w:u w:val="single"/>
        </w:rPr>
        <w:t xml:space="preserve"> their </w:t>
      </w:r>
      <w:r w:rsidRPr="006B5E07">
        <w:rPr>
          <w:sz w:val="26"/>
          <w:szCs w:val="26"/>
          <w:highlight w:val="green"/>
          <w:u w:val="single"/>
        </w:rPr>
        <w:t xml:space="preserve">dreams of </w:t>
      </w:r>
      <w:r w:rsidRPr="006B5E07">
        <w:rPr>
          <w:sz w:val="26"/>
          <w:szCs w:val="26"/>
          <w:u w:val="single"/>
        </w:rPr>
        <w:t xml:space="preserve">a </w:t>
      </w:r>
      <w:r w:rsidRPr="006B5E07">
        <w:rPr>
          <w:b/>
          <w:bCs/>
          <w:sz w:val="26"/>
          <w:szCs w:val="26"/>
          <w:highlight w:val="green"/>
          <w:u w:val="single"/>
        </w:rPr>
        <w:t>global power shattered</w:t>
      </w:r>
      <w:r w:rsidRPr="006B5E07">
        <w:rPr>
          <w:b/>
          <w:bCs/>
          <w:sz w:val="14"/>
          <w:szCs w:val="26"/>
        </w:rPr>
        <w:t>.</w:t>
      </w:r>
      <w:r w:rsidRPr="006B5E07">
        <w:rPr>
          <w:sz w:val="14"/>
          <w:szCs w:val="26"/>
        </w:rPr>
        <w:t xml:space="preserve"> </w:t>
      </w:r>
      <w:r w:rsidRPr="006B5E07">
        <w:rPr>
          <w:sz w:val="26"/>
          <w:szCs w:val="26"/>
          <w:u w:val="single"/>
        </w:rPr>
        <w:t>They must</w:t>
      </w:r>
      <w:r w:rsidRPr="006B5E07">
        <w:rPr>
          <w:sz w:val="14"/>
          <w:szCs w:val="26"/>
        </w:rPr>
        <w:t xml:space="preserve"> instead </w:t>
      </w:r>
      <w:r w:rsidRPr="006B5E07">
        <w:rPr>
          <w:sz w:val="26"/>
          <w:szCs w:val="26"/>
          <w:u w:val="single"/>
        </w:rPr>
        <w:t>confront</w:t>
      </w:r>
      <w:r w:rsidRPr="006B5E07">
        <w:rPr>
          <w:sz w:val="14"/>
          <w:szCs w:val="26"/>
        </w:rPr>
        <w:t xml:space="preserve"> the </w:t>
      </w:r>
      <w:r w:rsidRPr="006B5E07">
        <w:rPr>
          <w:sz w:val="26"/>
          <w:szCs w:val="26"/>
          <w:u w:val="single"/>
        </w:rPr>
        <w:t>harsh reality of being citizens</w:t>
      </w:r>
      <w:r w:rsidRPr="006B5E07">
        <w:rPr>
          <w:sz w:val="14"/>
          <w:szCs w:val="26"/>
        </w:rPr>
        <w:t xml:space="preserve"> </w:t>
      </w:r>
      <w:r w:rsidRPr="006B5E07">
        <w:rPr>
          <w:sz w:val="26"/>
          <w:szCs w:val="26"/>
          <w:u w:val="single"/>
        </w:rPr>
        <w:t>of</w:t>
      </w:r>
      <w:r w:rsidRPr="006B5E07">
        <w:rPr>
          <w:sz w:val="14"/>
          <w:szCs w:val="26"/>
        </w:rPr>
        <w:t xml:space="preserve"> </w:t>
      </w:r>
      <w:r w:rsidRPr="006B5E07">
        <w:rPr>
          <w:sz w:val="26"/>
          <w:szCs w:val="26"/>
          <w:u w:val="single"/>
        </w:rPr>
        <w:t>a</w:t>
      </w:r>
      <w:r w:rsidRPr="006B5E07">
        <w:rPr>
          <w:sz w:val="14"/>
          <w:szCs w:val="26"/>
        </w:rPr>
        <w:t xml:space="preserve"> so-called “</w:t>
      </w:r>
      <w:r w:rsidRPr="006B5E07">
        <w:rPr>
          <w:sz w:val="26"/>
          <w:szCs w:val="26"/>
          <w:u w:val="single"/>
        </w:rPr>
        <w:t>third world country</w:t>
      </w:r>
      <w:r w:rsidRPr="006B5E07">
        <w:rPr>
          <w:sz w:val="14"/>
          <w:szCs w:val="26"/>
        </w:rPr>
        <w:t xml:space="preserve">,” </w:t>
      </w:r>
      <w:r w:rsidRPr="006B5E07">
        <w:rPr>
          <w:sz w:val="26"/>
          <w:szCs w:val="26"/>
          <w:u w:val="single"/>
        </w:rPr>
        <w:t>which is dependent once again on the largesse of others</w:t>
      </w:r>
      <w:r w:rsidRPr="006B5E07">
        <w:rPr>
          <w:sz w:val="14"/>
          <w:szCs w:val="26"/>
        </w:rPr>
        <w:t xml:space="preserve">. As the Indian economy continues to be hammered by the pandemic, there is little Modi can offer economically to his base. </w:t>
      </w:r>
      <w:r w:rsidRPr="006B5E07">
        <w:rPr>
          <w:sz w:val="26"/>
          <w:szCs w:val="26"/>
          <w:u w:val="single"/>
        </w:rPr>
        <w:t xml:space="preserve">The edifice of </w:t>
      </w:r>
      <w:r w:rsidRPr="006B5E07">
        <w:rPr>
          <w:b/>
          <w:bCs/>
          <w:sz w:val="26"/>
          <w:szCs w:val="26"/>
          <w:u w:val="single"/>
        </w:rPr>
        <w:t>nationalist</w:t>
      </w:r>
      <w:r w:rsidRPr="006B5E07">
        <w:rPr>
          <w:sz w:val="26"/>
          <w:szCs w:val="26"/>
          <w:u w:val="single"/>
        </w:rPr>
        <w:t xml:space="preserve"> pride, prestige, and </w:t>
      </w:r>
      <w:r w:rsidRPr="006B5E07">
        <w:rPr>
          <w:b/>
          <w:bCs/>
          <w:sz w:val="26"/>
          <w:szCs w:val="26"/>
          <w:u w:val="single"/>
        </w:rPr>
        <w:t>global respect</w:t>
      </w:r>
      <w:r w:rsidRPr="006B5E07">
        <w:rPr>
          <w:sz w:val="26"/>
          <w:szCs w:val="26"/>
          <w:u w:val="single"/>
        </w:rPr>
        <w:t xml:space="preserve"> built by Modi on his so-called foreign-policy prowess has been demolished by the pandemic</w:t>
      </w:r>
      <w:r w:rsidRPr="006B5E07">
        <w:rPr>
          <w:sz w:val="14"/>
          <w:szCs w:val="26"/>
        </w:rPr>
        <w:t xml:space="preserve">. 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disputed border. </w:t>
      </w:r>
      <w:r w:rsidRPr="006B5E07">
        <w:rPr>
          <w:sz w:val="26"/>
          <w:szCs w:val="26"/>
          <w:highlight w:val="green"/>
          <w:u w:val="single"/>
        </w:rPr>
        <w:t>If there were ever a time for India to demonstrate</w:t>
      </w:r>
      <w:r w:rsidRPr="006B5E07">
        <w:rPr>
          <w:sz w:val="26"/>
          <w:szCs w:val="26"/>
          <w:u w:val="single"/>
        </w:rPr>
        <w:t xml:space="preserve"> its </w:t>
      </w:r>
      <w:r w:rsidRPr="006B5E07">
        <w:rPr>
          <w:sz w:val="26"/>
          <w:szCs w:val="26"/>
          <w:highlight w:val="green"/>
          <w:u w:val="single"/>
        </w:rPr>
        <w:t>strength, it would be now</w:t>
      </w:r>
      <w:r w:rsidRPr="006B5E07">
        <w:rPr>
          <w:sz w:val="26"/>
          <w:szCs w:val="26"/>
          <w:u w:val="single"/>
        </w:rPr>
        <w:t xml:space="preserve">. </w:t>
      </w:r>
      <w:r w:rsidRPr="006B5E07">
        <w:rPr>
          <w:sz w:val="26"/>
          <w:szCs w:val="26"/>
          <w:highlight w:val="green"/>
          <w:u w:val="single"/>
        </w:rPr>
        <w:t>But</w:t>
      </w:r>
      <w:r w:rsidRPr="006B5E07">
        <w:rPr>
          <w:sz w:val="26"/>
          <w:szCs w:val="26"/>
          <w:u w:val="single"/>
        </w:rPr>
        <w:t xml:space="preserve"> the second wave of </w:t>
      </w:r>
      <w:r w:rsidRPr="006B5E07">
        <w:rPr>
          <w:sz w:val="26"/>
          <w:szCs w:val="26"/>
          <w:highlight w:val="green"/>
          <w:u w:val="single"/>
        </w:rPr>
        <w:t xml:space="preserve">COVID-19 has forced </w:t>
      </w:r>
      <w:r w:rsidRPr="006B5E07">
        <w:rPr>
          <w:b/>
          <w:bCs/>
          <w:sz w:val="26"/>
          <w:szCs w:val="26"/>
          <w:highlight w:val="green"/>
          <w:u w:val="single"/>
        </w:rPr>
        <w:t>the opposite</w:t>
      </w:r>
      <w:r w:rsidRPr="006B5E07">
        <w:rPr>
          <w:sz w:val="14"/>
          <w:szCs w:val="26"/>
        </w:rPr>
        <w:t xml:space="preserve">. </w:t>
      </w:r>
      <w:r w:rsidRPr="006B5E07">
        <w:rPr>
          <w:sz w:val="26"/>
          <w:szCs w:val="26"/>
          <w:u w:val="single"/>
        </w:rPr>
        <w:t>A similar impact will be felt during New Delhi’s ongoing backchannel talks with Islamabad</w:t>
      </w:r>
      <w:r w:rsidRPr="006B5E07">
        <w:rPr>
          <w:sz w:val="14"/>
          <w:szCs w:val="26"/>
        </w:rPr>
        <w:t xml:space="preserve">, where </w:t>
      </w:r>
      <w:r w:rsidRPr="006B5E07">
        <w:rPr>
          <w:sz w:val="26"/>
          <w:szCs w:val="26"/>
          <w:u w:val="single"/>
        </w:rPr>
        <w:t xml:space="preserve">Pakistan will likely try to take </w:t>
      </w:r>
      <w:r w:rsidRPr="006B5E07">
        <w:rPr>
          <w:b/>
          <w:bCs/>
          <w:sz w:val="26"/>
          <w:szCs w:val="26"/>
          <w:u w:val="single"/>
        </w:rPr>
        <w:t>full advantage</w:t>
      </w:r>
      <w:r w:rsidRPr="006B5E07">
        <w:rPr>
          <w:sz w:val="26"/>
          <w:szCs w:val="26"/>
          <w:u w:val="single"/>
        </w:rPr>
        <w:t xml:space="preserve"> of any </w:t>
      </w:r>
      <w:r w:rsidRPr="006B5E07">
        <w:rPr>
          <w:b/>
          <w:bCs/>
          <w:sz w:val="26"/>
          <w:szCs w:val="26"/>
          <w:u w:val="single"/>
        </w:rPr>
        <w:t>chinks in India’s armor</w:t>
      </w:r>
      <w:r w:rsidRPr="006B5E07">
        <w:rPr>
          <w:sz w:val="14"/>
          <w:szCs w:val="26"/>
        </w:rPr>
        <w:t xml:space="preserve">. </w:t>
      </w:r>
      <w:r w:rsidRPr="006B5E07">
        <w:rPr>
          <w:sz w:val="26"/>
          <w:szCs w:val="26"/>
          <w:u w:val="single"/>
        </w:rPr>
        <w:t>India cannot afford to walk away from those talks</w:t>
      </w:r>
      <w:r w:rsidRPr="006B5E07">
        <w:rPr>
          <w:sz w:val="14"/>
          <w:szCs w:val="26"/>
        </w:rPr>
        <w:t xml:space="preserve"> as it has already been forced to engage with Islamabad due to its own inability to handle a two-front threat from China and Pakistan. An economy and </w:t>
      </w:r>
      <w:r w:rsidRPr="006B5E07">
        <w:rPr>
          <w:sz w:val="26"/>
          <w:szCs w:val="26"/>
          <w:u w:val="single"/>
        </w:rPr>
        <w:t xml:space="preserve">a country ravaged by the pandemic makes the dual threat an even more </w:t>
      </w:r>
      <w:r w:rsidRPr="006B5E07">
        <w:rPr>
          <w:b/>
          <w:bCs/>
          <w:sz w:val="26"/>
          <w:szCs w:val="26"/>
          <w:u w:val="single"/>
        </w:rPr>
        <w:t>challenging proposition</w:t>
      </w:r>
      <w:r w:rsidRPr="006B5E07">
        <w:rPr>
          <w:sz w:val="26"/>
          <w:szCs w:val="26"/>
          <w:u w:val="single"/>
        </w:rPr>
        <w:t xml:space="preserve"> for India</w:t>
      </w:r>
      <w:r w:rsidRPr="006B5E07">
        <w:rPr>
          <w:sz w:val="14"/>
          <w:szCs w:val="26"/>
        </w:rPr>
        <w:t>—</w:t>
      </w:r>
      <w:r w:rsidRPr="006B5E07">
        <w:rPr>
          <w:sz w:val="26"/>
          <w:szCs w:val="26"/>
          <w:u w:val="single"/>
        </w:rPr>
        <w:t>and hands Pakistan an unexpected advantage in the talks.</w:t>
      </w:r>
    </w:p>
    <w:p w14:paraId="43E9C496" w14:textId="67305F36" w:rsidR="00656F80" w:rsidRDefault="00656F80" w:rsidP="009E690A">
      <w:pPr>
        <w:rPr>
          <w:rFonts w:asciiTheme="minorHAnsi" w:hAnsiTheme="minorHAnsi"/>
        </w:rPr>
      </w:pPr>
    </w:p>
    <w:p w14:paraId="546BABDB" w14:textId="77777777" w:rsidR="00A0506D" w:rsidRPr="0035026C" w:rsidRDefault="00A0506D" w:rsidP="00A0506D">
      <w:pPr>
        <w:rPr>
          <w:rStyle w:val="StyleUnderline"/>
          <w:rFonts w:asciiTheme="majorHAnsi" w:hAnsiTheme="majorHAnsi"/>
        </w:rPr>
      </w:pPr>
    </w:p>
    <w:p w14:paraId="5A9F4A74" w14:textId="77777777" w:rsidR="00A0506D" w:rsidRPr="00A0506D" w:rsidRDefault="00A0506D" w:rsidP="00A0506D"/>
    <w:sectPr w:rsidR="00A0506D" w:rsidRPr="00A050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56134"/>
    <w:multiLevelType w:val="hybridMultilevel"/>
    <w:tmpl w:val="371219B4"/>
    <w:lvl w:ilvl="0" w:tplc="0294334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9661A8"/>
    <w:multiLevelType w:val="multilevel"/>
    <w:tmpl w:val="88FA60E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27F54"/>
    <w:rsid w:val="000139A3"/>
    <w:rsid w:val="00016569"/>
    <w:rsid w:val="000B474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27F54"/>
    <w:rsid w:val="003460F2"/>
    <w:rsid w:val="0038158C"/>
    <w:rsid w:val="003902BA"/>
    <w:rsid w:val="003A09E2"/>
    <w:rsid w:val="00407037"/>
    <w:rsid w:val="004605D6"/>
    <w:rsid w:val="004C60E8"/>
    <w:rsid w:val="004E3579"/>
    <w:rsid w:val="004E728B"/>
    <w:rsid w:val="004F39E0"/>
    <w:rsid w:val="00537BD5"/>
    <w:rsid w:val="0057268A"/>
    <w:rsid w:val="005D2912"/>
    <w:rsid w:val="005F68D5"/>
    <w:rsid w:val="006065BD"/>
    <w:rsid w:val="00645FA9"/>
    <w:rsid w:val="00647866"/>
    <w:rsid w:val="00656F80"/>
    <w:rsid w:val="00665003"/>
    <w:rsid w:val="006A2AD0"/>
    <w:rsid w:val="006C2375"/>
    <w:rsid w:val="006D4ECC"/>
    <w:rsid w:val="00722258"/>
    <w:rsid w:val="007243E5"/>
    <w:rsid w:val="00766520"/>
    <w:rsid w:val="00766EA0"/>
    <w:rsid w:val="007A2226"/>
    <w:rsid w:val="007F4A73"/>
    <w:rsid w:val="007F5B66"/>
    <w:rsid w:val="00823A1C"/>
    <w:rsid w:val="00840D2B"/>
    <w:rsid w:val="00845B9D"/>
    <w:rsid w:val="00860984"/>
    <w:rsid w:val="008B3ECB"/>
    <w:rsid w:val="008B4E85"/>
    <w:rsid w:val="008C1B2E"/>
    <w:rsid w:val="0091627E"/>
    <w:rsid w:val="0097032B"/>
    <w:rsid w:val="009D2EAD"/>
    <w:rsid w:val="009D54B2"/>
    <w:rsid w:val="009E1922"/>
    <w:rsid w:val="009E690A"/>
    <w:rsid w:val="009F7ED2"/>
    <w:rsid w:val="00A0506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87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4C6E6"/>
  <w15:chartTrackingRefBased/>
  <w15:docId w15:val="{6C416680-D9AD-4D3C-9C67-3EE5D521E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6520"/>
    <w:rPr>
      <w:rFonts w:ascii="Calibri" w:hAnsi="Calibri"/>
    </w:rPr>
  </w:style>
  <w:style w:type="paragraph" w:styleId="Heading1">
    <w:name w:val="heading 1"/>
    <w:aliases w:val="Pocket"/>
    <w:basedOn w:val="Normal"/>
    <w:next w:val="Normal"/>
    <w:link w:val="Heading1Char"/>
    <w:qFormat/>
    <w:rsid w:val="007665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65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7665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76652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65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520"/>
  </w:style>
  <w:style w:type="character" w:customStyle="1" w:styleId="Heading1Char">
    <w:name w:val="Heading 1 Char"/>
    <w:aliases w:val="Pocket Char"/>
    <w:basedOn w:val="DefaultParagraphFont"/>
    <w:link w:val="Heading1"/>
    <w:rsid w:val="0076652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6520"/>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76652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766520"/>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76652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66520"/>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766520"/>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766520"/>
    <w:rPr>
      <w:color w:val="auto"/>
      <w:u w:val="none"/>
    </w:rPr>
  </w:style>
  <w:style w:type="character" w:styleId="FollowedHyperlink">
    <w:name w:val="FollowedHyperlink"/>
    <w:basedOn w:val="DefaultParagraphFont"/>
    <w:uiPriority w:val="99"/>
    <w:semiHidden/>
    <w:unhideWhenUsed/>
    <w:rsid w:val="00766520"/>
    <w:rPr>
      <w:color w:val="auto"/>
      <w:u w:val="none"/>
    </w:rPr>
  </w:style>
  <w:style w:type="paragraph" w:customStyle="1" w:styleId="textbold">
    <w:name w:val="text bold"/>
    <w:basedOn w:val="Normal"/>
    <w:link w:val="Emphasis"/>
    <w:uiPriority w:val="7"/>
    <w:qFormat/>
    <w:rsid w:val="009E690A"/>
    <w:pPr>
      <w:ind w:left="720"/>
      <w:jc w:val="both"/>
    </w:pPr>
    <w:rPr>
      <w:b/>
      <w:iCs/>
      <w:u w:val="single"/>
    </w:rPr>
  </w:style>
  <w:style w:type="character" w:customStyle="1" w:styleId="verdana">
    <w:name w:val="verdana"/>
    <w:basedOn w:val="DefaultParagraphFont"/>
    <w:rsid w:val="009E690A"/>
    <w:rPr>
      <w:rFonts w:cs="Times New Roman"/>
    </w:rPr>
  </w:style>
  <w:style w:type="character" w:customStyle="1" w:styleId="italic">
    <w:name w:val="italic"/>
    <w:basedOn w:val="DefaultParagraphFont"/>
    <w:rsid w:val="009E690A"/>
    <w:rPr>
      <w:rFonts w:cs="Times New Roman"/>
    </w:rPr>
  </w:style>
  <w:style w:type="paragraph" w:styleId="ListParagraph">
    <w:name w:val="List Paragraph"/>
    <w:aliases w:val="6 font"/>
    <w:basedOn w:val="Normal"/>
    <w:uiPriority w:val="99"/>
    <w:qFormat/>
    <w:rsid w:val="009E690A"/>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Dont use"/>
    <w:basedOn w:val="Heading1"/>
    <w:link w:val="Hyperlink"/>
    <w:autoRedefine/>
    <w:uiPriority w:val="99"/>
    <w:qFormat/>
    <w:rsid w:val="009E690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www.ncbi.nlm.nih.gov/pmc/articles/PMC6291766/" TargetMode="External"/><Relationship Id="rId26" Type="http://schemas.openxmlformats.org/officeDocument/2006/relationships/hyperlink" Target="about:blank" TargetMode="External"/><Relationship Id="rId39" Type="http://schemas.openxmlformats.org/officeDocument/2006/relationships/hyperlink" Target="https://www.astrazeneca.com/media-centre/articles/2020/astrazeneca-takes-next-steps-towards-broad-and-equitable-access-to-oxford-universitys-potential-covid-19-vaccine.html" TargetMode="External"/><Relationship Id="rId21" Type="http://schemas.openxmlformats.org/officeDocument/2006/relationships/hyperlink" Target="https://www.bloomberg.com/news/articles/2021-03-01/xi-mobilizes-china-for-tech-revolution-to-cut-dependence-on-west" TargetMode="External"/><Relationship Id="rId34" Type="http://schemas.openxmlformats.org/officeDocument/2006/relationships/hyperlink" Target="https://docs.wto.org/dol2fe/Pages/SS/directdoc.aspx?filename=q:/IP/C/W669.pdf&amp;Open=True" TargetMode="External"/><Relationship Id="rId42" Type="http://schemas.openxmlformats.org/officeDocument/2006/relationships/hyperlink" Target="https://www.cbsnews.com/news/covid-vaccine-johnson-and-johnson-factory/" TargetMode="External"/><Relationship Id="rId47" Type="http://schemas.openxmlformats.org/officeDocument/2006/relationships/hyperlink" Target="https://warontherocks.com/2020/06/corona-and-bioterrorism-how-serious-is-the-threat/" TargetMode="External"/><Relationship Id="rId7" Type="http://schemas.openxmlformats.org/officeDocument/2006/relationships/hyperlink" Target="https://plato.stanford.edu/entries/generics/"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9" Type="http://schemas.openxmlformats.org/officeDocument/2006/relationships/hyperlink" Target="https://www.usatoday.com/story/opinion/todaysdebate/2021/07/20/climate-change-biden-infrastructure-bill-good-start/7877118002/"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nbcnews.com/politics/national-security/china-has-done-human-testing-create-biologically-enhanced-super-soldiers-n1249914" TargetMode="External"/><Relationship Id="rId32" Type="http://schemas.openxmlformats.org/officeDocument/2006/relationships/hyperlink" Target="https://www.fda.gov/drugs/coronavirus-covid-19-drugs/coronavirus-treatment-acceleration-program-ctap" TargetMode="External"/><Relationship Id="rId37" Type="http://schemas.openxmlformats.org/officeDocument/2006/relationships/hyperlink" Target="https://www.npr.org/2021/02/18/969145224/biden-to-announce-4-billion-for-global-covid-19-vaccine-effort" TargetMode="External"/><Relationship Id="rId40" Type="http://schemas.openxmlformats.org/officeDocument/2006/relationships/hyperlink" Target="https://geneva-network.com/research/why-intellectual-property-rights-matter-for-covid-19/" TargetMode="External"/><Relationship Id="rId45" Type="http://schemas.openxmlformats.org/officeDocument/2006/relationships/hyperlink" Target="https://geneva-network.com/research/why-intellectual-property-rights-matter-for-covid-19/"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s://www.sciencemag.org/news/2019/12/chinese-scientist-who-produced-genetically-altered-babies-sentenced-3-years-jail" TargetMode="External"/><Relationship Id="rId28" Type="http://schemas.openxmlformats.org/officeDocument/2006/relationships/hyperlink" Target="https://www.dailyposter.com/dem-obstructionists-are-bankrolled-by-pharma-and-oil/" TargetMode="External"/><Relationship Id="rId36" Type="http://schemas.openxmlformats.org/officeDocument/2006/relationships/hyperlink" Target="https://www.courier-journal.com/story/news/2020/04/03/beshear-calls-3-m-release-patent-n-95-respirator-amid-pandemic/5112729002/" TargetMode="External"/><Relationship Id="rId49" Type="http://schemas.openxmlformats.org/officeDocument/2006/relationships/theme" Target="theme/theme1.xml"/><Relationship Id="rId10" Type="http://schemas.openxmlformats.org/officeDocument/2006/relationships/hyperlink" Target="https://plato.stanford.edu/entries/generics/" TargetMode="External"/><Relationship Id="rId19" Type="http://schemas.openxmlformats.org/officeDocument/2006/relationships/hyperlink" Target="https://www.efpia.eu/media/554521/efpia_pharmafigures_2020_web.pdf" TargetMode="External"/><Relationship Id="rId31" Type="http://schemas.openxmlformats.org/officeDocument/2006/relationships/hyperlink" Target="https://news.google.com/covid19/map?hl=en-US&amp;mid=%2Fm%2F02j71&amp;gl=US&amp;ceid=US%3Aen" TargetMode="External"/><Relationship Id="rId44" Type="http://schemas.openxmlformats.org/officeDocument/2006/relationships/hyperlink" Target="https://itif.org/publications/2021/01/28/covid-19-vaccines-are-even-bigger-story-you-think"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bioworld.com/articles/506978-china-sees-five-year-highs-in-life-sciences-investments-and-partnering" TargetMode="External"/><Relationship Id="rId27" Type="http://schemas.openxmlformats.org/officeDocument/2006/relationships/hyperlink" Target="https://khn.org/news/senators-who-led-pharma-friendly-patent-reform-also-prime-targets-for-pharma-cash/" TargetMode="External"/><Relationship Id="rId30" Type="http://schemas.openxmlformats.org/officeDocument/2006/relationships/hyperlink" Target="https://blog.petrieflom.law.harvard.edu/2021/05/05/covid-vaccine-patent-waiver/" TargetMode="External"/><Relationship Id="rId35" Type="http://schemas.openxmlformats.org/officeDocument/2006/relationships/hyperlink" Target="https://www.bloomberg.com/news/articles/2020-03-20/world-war-ii-style-production-may-carry-legal-risks-for-patriots" TargetMode="External"/><Relationship Id="rId43" Type="http://schemas.openxmlformats.org/officeDocument/2006/relationships/hyperlink" Target="https://www.theguardian.com/global-development/2021/feb/14/we-took-a-huge-risk-the-indian-firm-making-more-covid-jabs-than-anyone" TargetMode="External"/><Relationship Id="rId48" Type="http://schemas.openxmlformats.org/officeDocument/2006/relationships/fontTable" Target="fontTable.xml"/><Relationship Id="rId8" Type="http://schemas.openxmlformats.org/officeDocument/2006/relationships/hyperlink" Target="https://plato.stanford.edu/entries/generics/" TargetMode="External"/><Relationship Id="rId3" Type="http://schemas.openxmlformats.org/officeDocument/2006/relationships/styles" Target="styles.xml"/><Relationship Id="rId12" Type="http://schemas.openxmlformats.org/officeDocument/2006/relationships/hyperlink" Target="https://plato.stanford.edu/entries/generics/" TargetMode="External"/><Relationship Id="rId17" Type="http://schemas.openxmlformats.org/officeDocument/2006/relationships/hyperlink" Target="https://blogs.bmj.com/bmj/2021/04/02/solving-global-vaccine-inequity-requires-new-incentives-for-pharmaceutical-companies/" TargetMode="External"/><Relationship Id="rId25" Type="http://schemas.openxmlformats.org/officeDocument/2006/relationships/hyperlink" Target="https://medecon.org/waiving-covid-19-vaccine-patents-is-a-bad-idea-and-sets-a-dangerous-precedent/" TargetMode="External"/><Relationship Id="rId33" Type="http://schemas.openxmlformats.org/officeDocument/2006/relationships/hyperlink" Target="https://docs.wto.org/dol2fe/Pages/SS/directdoc.aspx?filename=q:/IP/C/W669.pdf&amp;Open=True" TargetMode="External"/><Relationship Id="rId38" Type="http://schemas.openxmlformats.org/officeDocument/2006/relationships/hyperlink" Target="https://www.gilead.com/purpose/advancing-global-health/covid-19/voluntary-licensing-agreements-for-remdesivir" TargetMode="External"/><Relationship Id="rId46" Type="http://schemas.openxmlformats.org/officeDocument/2006/relationships/hyperlink" Target="https://news.bloomberglaw.com/health-law-and-business/democratic-lawmaker-pushes-biden-to-back-vaccine-patent-waiver" TargetMode="External"/><Relationship Id="rId20" Type="http://schemas.openxmlformats.org/officeDocument/2006/relationships/hyperlink" Target="https://www.cbo.gov/publication/57126" TargetMode="External"/><Relationship Id="rId41" Type="http://schemas.openxmlformats.org/officeDocument/2006/relationships/hyperlink" Target="https://www.jnj.com/latest-news/johnson-johnson-signs-communique-on-expanded-global-access-for-covid-19-vaccines"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o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E0DBD-5AB9-470A-BFB9-6C13F05EC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129</TotalTime>
  <Pages>30</Pages>
  <Words>18779</Words>
  <Characters>107046</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Aarav Billore</dc:creator>
  <cp:keywords>5.1.1</cp:keywords>
  <dc:description/>
  <cp:lastModifiedBy>Aarav Billore</cp:lastModifiedBy>
  <cp:revision>7</cp:revision>
  <dcterms:created xsi:type="dcterms:W3CDTF">2021-09-19T17:36:00Z</dcterms:created>
  <dcterms:modified xsi:type="dcterms:W3CDTF">2021-09-19T20:16:00Z</dcterms:modified>
</cp:coreProperties>
</file>