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2166A" w14:textId="77777777" w:rsidR="00514FFE" w:rsidRPr="00514FFE" w:rsidRDefault="00514FFE" w:rsidP="00514FFE"/>
    <w:p w14:paraId="044F906C" w14:textId="77777777" w:rsidR="00514FFE" w:rsidRPr="00514FFE" w:rsidRDefault="00514FFE" w:rsidP="00514FFE"/>
    <w:p w14:paraId="1D71A2A2" w14:textId="79CE2F20" w:rsidR="00F6580F" w:rsidRDefault="00F6580F" w:rsidP="00F6580F">
      <w:pPr>
        <w:pStyle w:val="Heading1"/>
      </w:pPr>
      <w:r>
        <w:lastRenderedPageBreak/>
        <w:t>1NC</w:t>
      </w:r>
    </w:p>
    <w:p w14:paraId="2B78F2C0" w14:textId="77777777" w:rsidR="00F6580F" w:rsidRDefault="00F6580F" w:rsidP="00F6580F">
      <w:pPr>
        <w:pStyle w:val="Heading3"/>
      </w:pPr>
      <w:r>
        <w:lastRenderedPageBreak/>
        <w:t>1</w:t>
      </w:r>
    </w:p>
    <w:p w14:paraId="5A05832E" w14:textId="3E7551B1" w:rsidR="00F6580F" w:rsidRDefault="00F6580F" w:rsidP="00F6580F">
      <w:pPr>
        <w:pStyle w:val="Heading4"/>
      </w:pPr>
      <w:r>
        <w:t xml:space="preserve">Interpretation: </w:t>
      </w:r>
      <w:r>
        <w:t>If the plan restricts a form of private appropriat</w:t>
      </w:r>
      <w:r w:rsidR="00D204AE">
        <w:t>ion</w:t>
      </w:r>
      <w:r>
        <w:t>, they must specify the extent of that restriction.</w:t>
      </w:r>
    </w:p>
    <w:p w14:paraId="22B8C465" w14:textId="7D9FD338" w:rsidR="00F6580F" w:rsidRPr="00F6580F" w:rsidRDefault="00F6580F" w:rsidP="00F6580F">
      <w:r>
        <w:t>Violation: they don’t</w:t>
      </w:r>
    </w:p>
    <w:p w14:paraId="20867296" w14:textId="3F329B78" w:rsidR="00F6580F" w:rsidRDefault="00F6580F" w:rsidP="00F6580F">
      <w:pPr>
        <w:pStyle w:val="Heading4"/>
      </w:pPr>
      <w:r>
        <w:t xml:space="preserve">Anything allows them to no link any neg </w:t>
      </w:r>
      <w:proofErr w:type="spellStart"/>
      <w:r>
        <w:t>disads</w:t>
      </w:r>
      <w:proofErr w:type="spellEnd"/>
      <w:r>
        <w:t xml:space="preserve"> counterplans or turns because specific mining operations and forms of mining may or may not be eliminated depending on the extent of restriction – makes the </w:t>
      </w:r>
      <w:proofErr w:type="spellStart"/>
      <w:r>
        <w:t>aff</w:t>
      </w:r>
      <w:proofErr w:type="spellEnd"/>
      <w:r>
        <w:t xml:space="preserve"> a moving target that’s only clarified in the 1ar and moots neg ground.</w:t>
      </w:r>
    </w:p>
    <w:p w14:paraId="13830FD5" w14:textId="26030B90" w:rsidR="00F6580F" w:rsidRDefault="00F6580F" w:rsidP="00F6580F"/>
    <w:p w14:paraId="18B85B76" w14:textId="1783BE57" w:rsidR="00F6580F" w:rsidRDefault="00F6580F" w:rsidP="00F6580F">
      <w:r>
        <w:t>CI, T is binary you can’t be reasonably topical</w:t>
      </w:r>
    </w:p>
    <w:p w14:paraId="5DDF5B18" w14:textId="3429C063" w:rsidR="00F6580F" w:rsidRDefault="00F6580F" w:rsidP="00F6580F">
      <w:r>
        <w:t>T is DTD, anything else severs out of the plan text</w:t>
      </w:r>
    </w:p>
    <w:p w14:paraId="40C652F5" w14:textId="0F73EFE1" w:rsidR="00F6580F" w:rsidRPr="00F6580F" w:rsidRDefault="00F6580F" w:rsidP="00F6580F">
      <w:r>
        <w:t xml:space="preserve">No </w:t>
      </w:r>
      <w:proofErr w:type="spellStart"/>
      <w:r>
        <w:t>rvis</w:t>
      </w:r>
      <w:proofErr w:type="spellEnd"/>
      <w:r>
        <w:t xml:space="preserve"> t is a stock issue not a reason to win</w:t>
      </w:r>
    </w:p>
    <w:p w14:paraId="60E6B1D1" w14:textId="77777777" w:rsidR="00F6580F" w:rsidRDefault="00F6580F" w:rsidP="00F6580F">
      <w:pPr>
        <w:pStyle w:val="Heading3"/>
      </w:pPr>
      <w:r>
        <w:lastRenderedPageBreak/>
        <w:t>2</w:t>
      </w:r>
    </w:p>
    <w:p w14:paraId="0D408A27" w14:textId="77777777" w:rsidR="00F6580F" w:rsidRDefault="00F6580F" w:rsidP="00F6580F">
      <w:pPr>
        <w:pStyle w:val="Heading4"/>
      </w:pPr>
      <w:r>
        <w:t xml:space="preserve">CP Text – Space-Faring States should: </w:t>
      </w:r>
    </w:p>
    <w:p w14:paraId="0000AAE0" w14:textId="77777777" w:rsidR="00F6580F" w:rsidRPr="002B7E0E" w:rsidRDefault="00F6580F" w:rsidP="00F6580F">
      <w:pPr>
        <w:pStyle w:val="Heading4"/>
        <w:numPr>
          <w:ilvl w:val="0"/>
          <w:numId w:val="12"/>
        </w:numPr>
        <w:tabs>
          <w:tab w:val="num" w:pos="360"/>
        </w:tabs>
        <w:ind w:left="360"/>
      </w:pPr>
      <w:r>
        <w:t xml:space="preserve">Establish a multilateral agreement and body to govern and foster the expansion of Asteroid Mining that applies to all countries. </w:t>
      </w:r>
    </w:p>
    <w:p w14:paraId="34A80966" w14:textId="77777777" w:rsidR="00F6580F" w:rsidRDefault="00F6580F" w:rsidP="00F6580F">
      <w:pPr>
        <w:pStyle w:val="Heading4"/>
        <w:numPr>
          <w:ilvl w:val="0"/>
          <w:numId w:val="12"/>
        </w:numPr>
        <w:tabs>
          <w:tab w:val="num" w:pos="360"/>
        </w:tabs>
        <w:ind w:left="360"/>
      </w:pPr>
      <w:r>
        <w:t>Clarifies and establishes transferrable property rights on celestial bodies.</w:t>
      </w:r>
    </w:p>
    <w:p w14:paraId="2D7D6679" w14:textId="77777777" w:rsidR="00F6580F" w:rsidRDefault="00F6580F" w:rsidP="00F6580F">
      <w:pPr>
        <w:pStyle w:val="Heading4"/>
        <w:numPr>
          <w:ilvl w:val="0"/>
          <w:numId w:val="12"/>
        </w:numPr>
        <w:tabs>
          <w:tab w:val="num" w:pos="360"/>
        </w:tabs>
        <w:ind w:left="360"/>
      </w:pPr>
      <w:r>
        <w:t>Mandate that private entities engaging in Asteroid Mining must not harm the Environment.</w:t>
      </w:r>
    </w:p>
    <w:p w14:paraId="3ED0FE1C" w14:textId="77777777" w:rsidR="00F6580F" w:rsidRDefault="00F6580F" w:rsidP="00F6580F">
      <w:pPr>
        <w:pStyle w:val="Heading4"/>
        <w:numPr>
          <w:ilvl w:val="0"/>
          <w:numId w:val="12"/>
        </w:numPr>
        <w:tabs>
          <w:tab w:val="num" w:pos="360"/>
        </w:tabs>
        <w:ind w:left="360"/>
      </w:pPr>
      <w:r>
        <w:t xml:space="preserve">Clarify conflict resolution should be resolved through the Outer Space Treaty and adjudicated by the International Court of Justice. </w:t>
      </w:r>
    </w:p>
    <w:p w14:paraId="72B13CF4" w14:textId="77777777" w:rsidR="00F6580F" w:rsidRDefault="00F6580F" w:rsidP="00F6580F">
      <w:pPr>
        <w:pStyle w:val="Heading4"/>
        <w:numPr>
          <w:ilvl w:val="0"/>
          <w:numId w:val="12"/>
        </w:numPr>
        <w:tabs>
          <w:tab w:val="num" w:pos="360"/>
        </w:tabs>
        <w:ind w:left="360"/>
      </w:pPr>
      <w:r>
        <w:t xml:space="preserve">Limit Asteroid Mining to only within the Asteroid’s orbit. </w:t>
      </w:r>
    </w:p>
    <w:p w14:paraId="147C531B" w14:textId="77777777" w:rsidR="00F6580F" w:rsidRDefault="00F6580F" w:rsidP="00F6580F">
      <w:pPr>
        <w:pStyle w:val="Heading4"/>
        <w:numPr>
          <w:ilvl w:val="0"/>
          <w:numId w:val="12"/>
        </w:numPr>
        <w:tabs>
          <w:tab w:val="num" w:pos="360"/>
        </w:tabs>
        <w:ind w:left="360"/>
      </w:pPr>
      <w:r>
        <w:t xml:space="preserve">Establish robust Asteroid and NEO tracking and detection. </w:t>
      </w:r>
    </w:p>
    <w:p w14:paraId="008CED08" w14:textId="77777777" w:rsidR="00F6580F" w:rsidRPr="003D45DC" w:rsidRDefault="00F6580F" w:rsidP="00F6580F">
      <w:pPr>
        <w:pStyle w:val="Heading4"/>
        <w:numPr>
          <w:ilvl w:val="0"/>
          <w:numId w:val="12"/>
        </w:numPr>
        <w:tabs>
          <w:tab w:val="num" w:pos="360"/>
        </w:tabs>
        <w:ind w:left="360"/>
      </w:pPr>
      <w:r>
        <w:t xml:space="preserve">Mandate that Asteroid Mining must be fully informed with astrodynamics. </w:t>
      </w:r>
    </w:p>
    <w:p w14:paraId="396E048E" w14:textId="77777777" w:rsidR="00F6580F" w:rsidRDefault="00F6580F" w:rsidP="00F6580F">
      <w:pPr>
        <w:pStyle w:val="Heading4"/>
      </w:pPr>
      <w:r>
        <w:t xml:space="preserve">The CP </w:t>
      </w:r>
      <w:r>
        <w:rPr>
          <w:u w:val="single"/>
        </w:rPr>
        <w:t>competes</w:t>
      </w:r>
      <w:r>
        <w:t xml:space="preserve"> – even if we’re both “regulations” in name, the Plan </w:t>
      </w:r>
      <w:r>
        <w:rPr>
          <w:u w:val="single"/>
        </w:rPr>
        <w:t>restricts</w:t>
      </w:r>
      <w:r>
        <w:t xml:space="preserve"> Asteroid Mining which limits it in </w:t>
      </w:r>
      <w:r>
        <w:rPr>
          <w:u w:val="single"/>
        </w:rPr>
        <w:t>scope</w:t>
      </w:r>
      <w:r>
        <w:t xml:space="preserve">, the CP explicitly regulates to </w:t>
      </w:r>
      <w:r>
        <w:rPr>
          <w:u w:val="single"/>
        </w:rPr>
        <w:t>expand</w:t>
      </w:r>
      <w:r>
        <w:t xml:space="preserve"> private Mining efforts.</w:t>
      </w:r>
    </w:p>
    <w:p w14:paraId="4CB17B5A" w14:textId="77777777" w:rsidR="00F6580F" w:rsidRDefault="00F6580F" w:rsidP="00F6580F">
      <w:r w:rsidRPr="003A644F">
        <w:rPr>
          <w:rStyle w:val="Style13ptBold"/>
        </w:rPr>
        <w:t>Cambridge Dictionary No Date</w:t>
      </w:r>
      <w:r>
        <w:t xml:space="preserve"> “Restrict”</w:t>
      </w:r>
      <w:r w:rsidRPr="003A644F">
        <w:t xml:space="preserve"> </w:t>
      </w:r>
      <w:hyperlink r:id="rId6" w:history="1">
        <w:r w:rsidRPr="005B5062">
          <w:rPr>
            <w:rStyle w:val="Hyperlink"/>
          </w:rPr>
          <w:t>https://dictionary.cambridge.org/us/dictionary/english/restrict</w:t>
        </w:r>
      </w:hyperlink>
      <w:r>
        <w:t xml:space="preserve"> //Elmer </w:t>
      </w:r>
    </w:p>
    <w:p w14:paraId="4FD600BD" w14:textId="77777777" w:rsidR="00F6580F" w:rsidRPr="00C70F3F" w:rsidRDefault="00F6580F" w:rsidP="00F6580F">
      <w:pPr>
        <w:rPr>
          <w:sz w:val="16"/>
        </w:rPr>
      </w:pPr>
      <w:r w:rsidRPr="00863F58">
        <w:rPr>
          <w:rStyle w:val="Emphasis"/>
          <w:highlight w:val="green"/>
        </w:rPr>
        <w:t>to limit the</w:t>
      </w:r>
      <w:r w:rsidRPr="00863F58">
        <w:rPr>
          <w:sz w:val="16"/>
          <w:highlight w:val="green"/>
        </w:rPr>
        <w:t xml:space="preserve"> </w:t>
      </w:r>
      <w:r w:rsidRPr="00C70F3F">
        <w:rPr>
          <w:sz w:val="16"/>
        </w:rPr>
        <w:t xml:space="preserve">movements or </w:t>
      </w:r>
      <w:r w:rsidRPr="00863F58">
        <w:rPr>
          <w:rStyle w:val="Emphasis"/>
          <w:highlight w:val="green"/>
        </w:rPr>
        <w:t>actions of someone</w:t>
      </w:r>
      <w:r w:rsidRPr="00C70F3F">
        <w:rPr>
          <w:sz w:val="16"/>
        </w:rPr>
        <w:t xml:space="preserve">, or to limit something and </w:t>
      </w:r>
      <w:r w:rsidRPr="00863F58">
        <w:rPr>
          <w:rStyle w:val="Emphasis"/>
          <w:highlight w:val="green"/>
          <w:bdr w:val="single" w:sz="18" w:space="0" w:color="auto"/>
        </w:rPr>
        <w:t>reduce its size or prevent it from increasing</w:t>
      </w:r>
      <w:r w:rsidRPr="00C70F3F">
        <w:rPr>
          <w:sz w:val="16"/>
        </w:rPr>
        <w:t>: measures to restrict the sale of alcohol The government has restricted freedom of movement into and out of the country. Having small children really restricts your social life.</w:t>
      </w:r>
    </w:p>
    <w:p w14:paraId="5FE732B7" w14:textId="77777777" w:rsidR="00F6580F" w:rsidRPr="00C70F3F" w:rsidRDefault="00F6580F" w:rsidP="00F6580F">
      <w:pPr>
        <w:pStyle w:val="Heading4"/>
        <w:rPr>
          <w:u w:val="single"/>
        </w:rPr>
      </w:pPr>
      <w:r>
        <w:rPr>
          <w:rFonts w:cs="Arial"/>
        </w:rPr>
        <w:t xml:space="preserve">Solves Un-Regulated Mining - CP solves </w:t>
      </w:r>
      <w:r>
        <w:rPr>
          <w:rFonts w:cs="Arial"/>
          <w:u w:val="single"/>
        </w:rPr>
        <w:t>ambiguity</w:t>
      </w:r>
      <w:r>
        <w:t xml:space="preserve"> that makes Mining valuable and solves </w:t>
      </w:r>
      <w:r>
        <w:rPr>
          <w:u w:val="single"/>
        </w:rPr>
        <w:t xml:space="preserve">conflicts. </w:t>
      </w:r>
    </w:p>
    <w:p w14:paraId="43919170" w14:textId="77777777" w:rsidR="00F6580F" w:rsidRPr="00C435A1" w:rsidRDefault="00F6580F" w:rsidP="00F6580F">
      <w:r w:rsidRPr="00C435A1">
        <w:rPr>
          <w:rStyle w:val="Style13ptBold"/>
        </w:rPr>
        <w:t>Coffey 9</w:t>
      </w:r>
      <w:r w:rsidRPr="00C435A1">
        <w:t xml:space="preserve"> – Sarah, B.A., Alfred University,  J.D., Case Western Reserve University School of Law, “ESTABLISHING A LEGAL FRAMEWORK FOR PROPERTY RIGHTS TO NATURAL RESOURCES IN OUTER SPACE”, CASE W. RES. J. INT’L L. , Vol. 41:119, </w:t>
      </w:r>
      <w:hyperlink r:id="rId7" w:history="1">
        <w:r w:rsidRPr="00C435A1">
          <w:rPr>
            <w:rStyle w:val="Hyperlink"/>
          </w:rPr>
          <w:t>https://scholarlycommons.law.case.edu/cgi/viewcontent.cgi?article=1238&amp;context=jil</w:t>
        </w:r>
      </w:hyperlink>
    </w:p>
    <w:p w14:paraId="4285524D" w14:textId="77777777" w:rsidR="00F6580F" w:rsidRPr="00C435A1" w:rsidRDefault="00F6580F" w:rsidP="00F6580F">
      <w:pPr>
        <w:rPr>
          <w:sz w:val="14"/>
        </w:rPr>
      </w:pPr>
      <w:r w:rsidRPr="00C435A1">
        <w:rPr>
          <w:sz w:val="14"/>
        </w:rPr>
        <w:t xml:space="preserve">Drawing on the strengths of the proposals discussed above, this Note suggests a new proposal for governing property rights to outer space resources. </w:t>
      </w:r>
      <w:r w:rsidRPr="00C435A1">
        <w:rPr>
          <w:rStyle w:val="StyleUnderline"/>
        </w:rPr>
        <w:t xml:space="preserve">This proposal falls within the bounds set by the </w:t>
      </w:r>
      <w:r w:rsidRPr="00C435A1">
        <w:rPr>
          <w:rStyle w:val="Emphasis"/>
        </w:rPr>
        <w:t>O</w:t>
      </w:r>
      <w:r w:rsidRPr="00C435A1">
        <w:rPr>
          <w:rStyle w:val="StyleUnderline"/>
        </w:rPr>
        <w:t xml:space="preserve">uter </w:t>
      </w:r>
      <w:r w:rsidRPr="00C435A1">
        <w:rPr>
          <w:rStyle w:val="Emphasis"/>
        </w:rPr>
        <w:t>S</w:t>
      </w:r>
      <w:r w:rsidRPr="00C435A1">
        <w:rPr>
          <w:rStyle w:val="StyleUnderline"/>
        </w:rPr>
        <w:t xml:space="preserve">pace </w:t>
      </w:r>
      <w:r w:rsidRPr="00C435A1">
        <w:rPr>
          <w:rStyle w:val="Emphasis"/>
        </w:rPr>
        <w:t>T</w:t>
      </w:r>
      <w:r w:rsidRPr="00C435A1">
        <w:rPr>
          <w:rStyle w:val="StyleUnderline"/>
        </w:rPr>
        <w:t>reaty and avoids many of the problems that prevented the Moon Treaty from being</w:t>
      </w:r>
      <w:r w:rsidRPr="00C435A1">
        <w:rPr>
          <w:sz w:val="14"/>
        </w:rPr>
        <w:t xml:space="preserve"> widely </w:t>
      </w:r>
      <w:r w:rsidRPr="00C435A1">
        <w:rPr>
          <w:rStyle w:val="StyleUnderline"/>
        </w:rPr>
        <w:t>ratified</w:t>
      </w:r>
      <w:r w:rsidRPr="00C435A1">
        <w:rPr>
          <w:sz w:val="14"/>
        </w:rPr>
        <w:t xml:space="preserve">. Both developed and developing nations will benefit from the proposal. In addition, it encourages the exploration and exploitation of resources from space. </w:t>
      </w:r>
      <w:r w:rsidRPr="00863F58">
        <w:rPr>
          <w:rStyle w:val="StyleUnderline"/>
          <w:highlight w:val="green"/>
        </w:rPr>
        <w:t>First, an</w:t>
      </w:r>
      <w:r w:rsidRPr="00C435A1">
        <w:rPr>
          <w:rStyle w:val="StyleUnderline"/>
        </w:rPr>
        <w:t xml:space="preserve"> international </w:t>
      </w:r>
      <w:r w:rsidRPr="00863F58">
        <w:rPr>
          <w:rStyle w:val="StyleUnderline"/>
          <w:highlight w:val="green"/>
        </w:rPr>
        <w:t xml:space="preserve">agreement should be made that </w:t>
      </w:r>
      <w:r w:rsidRPr="00863F58">
        <w:rPr>
          <w:rStyle w:val="Emphasis"/>
          <w:highlight w:val="green"/>
        </w:rPr>
        <w:t>clarifies</w:t>
      </w:r>
      <w:r w:rsidRPr="00C435A1">
        <w:rPr>
          <w:rStyle w:val="Emphasis"/>
        </w:rPr>
        <w:t xml:space="preserve"> property </w:t>
      </w:r>
      <w:r w:rsidRPr="00863F58">
        <w:rPr>
          <w:rStyle w:val="Emphasis"/>
          <w:highlight w:val="green"/>
        </w:rPr>
        <w:t>rights on celestial bodies</w:t>
      </w:r>
      <w:r w:rsidRPr="00863F58">
        <w:rPr>
          <w:rStyle w:val="StyleUnderline"/>
          <w:highlight w:val="green"/>
        </w:rPr>
        <w:t xml:space="preserve"> and </w:t>
      </w:r>
      <w:r w:rsidRPr="00863F58">
        <w:rPr>
          <w:rStyle w:val="Emphasis"/>
          <w:highlight w:val="green"/>
        </w:rPr>
        <w:t>establishes a</w:t>
      </w:r>
      <w:r w:rsidRPr="00C435A1">
        <w:rPr>
          <w:rStyle w:val="Emphasis"/>
        </w:rPr>
        <w:t xml:space="preserve"> limited </w:t>
      </w:r>
      <w:r w:rsidRPr="00863F58">
        <w:rPr>
          <w:rStyle w:val="Emphasis"/>
          <w:highlight w:val="green"/>
        </w:rPr>
        <w:t xml:space="preserve">international body </w:t>
      </w:r>
      <w:r w:rsidRPr="00CE3632">
        <w:rPr>
          <w:rStyle w:val="Emphasis"/>
        </w:rPr>
        <w:t>to oversee</w:t>
      </w:r>
      <w:r w:rsidRPr="00CE3632">
        <w:rPr>
          <w:rStyle w:val="StyleUnderline"/>
        </w:rPr>
        <w:t xml:space="preserve"> its execution</w:t>
      </w:r>
      <w:r w:rsidRPr="00C435A1">
        <w:rPr>
          <w:rStyle w:val="StyleUnderline"/>
        </w:rPr>
        <w:t xml:space="preserve"> and implementation</w:t>
      </w:r>
      <w:r w:rsidRPr="00C435A1">
        <w:rPr>
          <w:sz w:val="14"/>
        </w:rPr>
        <w:t xml:space="preserve">. The agreement should </w:t>
      </w:r>
      <w:r w:rsidRPr="00C435A1">
        <w:rPr>
          <w:rStyle w:val="StyleUnderline"/>
        </w:rPr>
        <w:t xml:space="preserve">clearly state the rule that the Outer Space Treaty is widely understood to have indirectly stated </w:t>
      </w:r>
      <w:r w:rsidRPr="00CE3632">
        <w:rPr>
          <w:rStyle w:val="StyleUnderline"/>
        </w:rPr>
        <w:t xml:space="preserve">that: nations, companies, and individuals may not own real estate on celestial </w:t>
      </w:r>
      <w:proofErr w:type="gramStart"/>
      <w:r w:rsidRPr="00CE3632">
        <w:rPr>
          <w:rStyle w:val="StyleUnderline"/>
        </w:rPr>
        <w:t xml:space="preserve">bodies, </w:t>
      </w:r>
      <w:r w:rsidRPr="00CE3632">
        <w:rPr>
          <w:rStyle w:val="Emphasis"/>
        </w:rPr>
        <w:t>but</w:t>
      </w:r>
      <w:proofErr w:type="gramEnd"/>
      <w:r w:rsidRPr="00CE3632">
        <w:rPr>
          <w:rStyle w:val="Emphasis"/>
        </w:rPr>
        <w:t xml:space="preserve"> may have property rights to resources they derive from the moon or other celestial bodies</w:t>
      </w:r>
      <w:r w:rsidRPr="00CE3632">
        <w:rPr>
          <w:sz w:val="14"/>
        </w:rPr>
        <w:t xml:space="preserve">. </w:t>
      </w:r>
      <w:r w:rsidRPr="00CE3632">
        <w:rPr>
          <w:rStyle w:val="StyleUnderline"/>
        </w:rPr>
        <w:t>Stating this outright</w:t>
      </w:r>
      <w:r w:rsidRPr="00C435A1">
        <w:rPr>
          <w:rStyle w:val="StyleUnderline"/>
        </w:rPr>
        <w:t xml:space="preserve"> in a new treaty </w:t>
      </w:r>
      <w:r w:rsidRPr="00863F58">
        <w:rPr>
          <w:rStyle w:val="StyleUnderline"/>
          <w:highlight w:val="green"/>
        </w:rPr>
        <w:t xml:space="preserve">will </w:t>
      </w:r>
      <w:r w:rsidRPr="00863F58">
        <w:rPr>
          <w:rStyle w:val="Emphasis"/>
          <w:highlight w:val="green"/>
        </w:rPr>
        <w:t>prevent the</w:t>
      </w:r>
      <w:r w:rsidRPr="00C435A1">
        <w:rPr>
          <w:rStyle w:val="Emphasis"/>
        </w:rPr>
        <w:t xml:space="preserve"> types of ongoing </w:t>
      </w:r>
      <w:r w:rsidRPr="00863F58">
        <w:rPr>
          <w:rStyle w:val="Emphasis"/>
          <w:highlight w:val="green"/>
        </w:rPr>
        <w:t>debates</w:t>
      </w:r>
      <w:r w:rsidRPr="00C435A1">
        <w:rPr>
          <w:rStyle w:val="Emphasis"/>
        </w:rPr>
        <w:t xml:space="preserve"> that arise </w:t>
      </w:r>
      <w:r w:rsidRPr="00863F58">
        <w:rPr>
          <w:rStyle w:val="Emphasis"/>
          <w:highlight w:val="green"/>
        </w:rPr>
        <w:t>from the imprecise</w:t>
      </w:r>
      <w:r w:rsidRPr="00C435A1">
        <w:rPr>
          <w:rStyle w:val="Emphasis"/>
        </w:rPr>
        <w:t xml:space="preserve"> or ambiguous </w:t>
      </w:r>
      <w:r w:rsidRPr="00863F58">
        <w:rPr>
          <w:rStyle w:val="Emphasis"/>
          <w:highlight w:val="green"/>
        </w:rPr>
        <w:t>language of agreements</w:t>
      </w:r>
      <w:r w:rsidRPr="00863F58">
        <w:rPr>
          <w:sz w:val="14"/>
          <w:highlight w:val="green"/>
        </w:rPr>
        <w:t xml:space="preserve"> </w:t>
      </w:r>
      <w:r w:rsidRPr="00863F58">
        <w:rPr>
          <w:rStyle w:val="Emphasis"/>
          <w:highlight w:val="green"/>
        </w:rPr>
        <w:t>such as the O</w:t>
      </w:r>
      <w:r w:rsidRPr="00C435A1">
        <w:rPr>
          <w:rStyle w:val="StyleUnderline"/>
        </w:rPr>
        <w:t xml:space="preserve">uter </w:t>
      </w:r>
      <w:r w:rsidRPr="00863F58">
        <w:rPr>
          <w:rStyle w:val="Emphasis"/>
          <w:highlight w:val="green"/>
        </w:rPr>
        <w:t>S</w:t>
      </w:r>
      <w:r w:rsidRPr="00C435A1">
        <w:rPr>
          <w:rStyle w:val="StyleUnderline"/>
        </w:rPr>
        <w:t xml:space="preserve">pace </w:t>
      </w:r>
      <w:r w:rsidRPr="00863F58">
        <w:rPr>
          <w:rStyle w:val="Emphasis"/>
          <w:highlight w:val="green"/>
        </w:rPr>
        <w:t>T</w:t>
      </w:r>
      <w:r w:rsidRPr="00C435A1">
        <w:rPr>
          <w:rStyle w:val="StyleUnderline"/>
        </w:rPr>
        <w:t>reaty</w:t>
      </w:r>
      <w:r w:rsidRPr="00C435A1">
        <w:rPr>
          <w:sz w:val="14"/>
        </w:rPr>
        <w:t xml:space="preserve"> </w:t>
      </w:r>
      <w:r w:rsidRPr="00863F58">
        <w:rPr>
          <w:rStyle w:val="StyleUnderline"/>
          <w:highlight w:val="green"/>
        </w:rPr>
        <w:t>and the Moon Agreement</w:t>
      </w:r>
      <w:r w:rsidRPr="00C435A1">
        <w:rPr>
          <w:sz w:val="14"/>
        </w:rPr>
        <w:t xml:space="preserve">. </w:t>
      </w:r>
      <w:r w:rsidRPr="00C435A1">
        <w:rPr>
          <w:rStyle w:val="StyleUnderline"/>
        </w:rPr>
        <w:t xml:space="preserve">Since the OST is widely understood to have this meaning anyway, </w:t>
      </w:r>
      <w:r w:rsidRPr="00863F58">
        <w:rPr>
          <w:rStyle w:val="Emphasis"/>
          <w:highlight w:val="green"/>
        </w:rPr>
        <w:t xml:space="preserve">nations are </w:t>
      </w:r>
      <w:r w:rsidRPr="00863F58">
        <w:rPr>
          <w:rStyle w:val="Emphasis"/>
          <w:highlight w:val="green"/>
        </w:rPr>
        <w:lastRenderedPageBreak/>
        <w:t xml:space="preserve">likely to assent </w:t>
      </w:r>
      <w:r w:rsidRPr="00C435A1">
        <w:rPr>
          <w:sz w:val="14"/>
        </w:rPr>
        <w:t xml:space="preserve">to this portion of the treaty. </w:t>
      </w:r>
      <w:r w:rsidRPr="00863F58">
        <w:rPr>
          <w:rStyle w:val="Emphasis"/>
          <w:highlight w:val="green"/>
        </w:rPr>
        <w:t>It solidifies the rights of expeditions to legally claim the resources they extract</w:t>
      </w:r>
      <w:r w:rsidRPr="00C435A1">
        <w:rPr>
          <w:sz w:val="14"/>
        </w:rPr>
        <w:t xml:space="preserve"> from the moon, </w:t>
      </w:r>
      <w:r w:rsidRPr="00863F58">
        <w:rPr>
          <w:rStyle w:val="StyleUnderline"/>
          <w:highlight w:val="green"/>
        </w:rPr>
        <w:t>and</w:t>
      </w:r>
      <w:r w:rsidRPr="00C435A1">
        <w:rPr>
          <w:sz w:val="14"/>
        </w:rPr>
        <w:t xml:space="preserve"> </w:t>
      </w:r>
      <w:r w:rsidRPr="00C435A1">
        <w:rPr>
          <w:rStyle w:val="StyleUnderline"/>
        </w:rPr>
        <w:t xml:space="preserve">the </w:t>
      </w:r>
      <w:r w:rsidRPr="00863F58">
        <w:rPr>
          <w:rStyle w:val="StyleUnderline"/>
          <w:highlight w:val="green"/>
        </w:rPr>
        <w:t>knowledge</w:t>
      </w:r>
      <w:r w:rsidRPr="00C435A1">
        <w:rPr>
          <w:rStyle w:val="StyleUnderline"/>
        </w:rPr>
        <w:t xml:space="preserve"> that </w:t>
      </w:r>
      <w:r w:rsidRPr="00863F58">
        <w:rPr>
          <w:rStyle w:val="StyleUnderline"/>
          <w:highlight w:val="green"/>
        </w:rPr>
        <w:t xml:space="preserve">they are acting within a </w:t>
      </w:r>
      <w:r w:rsidRPr="00863F58">
        <w:rPr>
          <w:rStyle w:val="Emphasis"/>
          <w:highlight w:val="green"/>
        </w:rPr>
        <w:t>stable legal framework</w:t>
      </w:r>
      <w:r w:rsidRPr="00863F58">
        <w:rPr>
          <w:rStyle w:val="StyleUnderline"/>
          <w:highlight w:val="green"/>
        </w:rPr>
        <w:t xml:space="preserve"> should encourage nations</w:t>
      </w:r>
      <w:r w:rsidRPr="00C435A1">
        <w:rPr>
          <w:rStyle w:val="StyleUnderline"/>
        </w:rPr>
        <w:t xml:space="preserve"> to send expeditions </w:t>
      </w:r>
      <w:r w:rsidRPr="00863F58">
        <w:rPr>
          <w:rStyle w:val="Emphasis"/>
          <w:highlight w:val="green"/>
        </w:rPr>
        <w:t xml:space="preserve">without fear that </w:t>
      </w:r>
      <w:r w:rsidRPr="00C435A1">
        <w:t>the</w:t>
      </w:r>
      <w:r w:rsidRPr="00863F58">
        <w:rPr>
          <w:rStyle w:val="Emphasis"/>
          <w:highlight w:val="green"/>
        </w:rPr>
        <w:t xml:space="preserve"> resources will be confiscated or deemed illegal</w:t>
      </w:r>
      <w:r w:rsidRPr="00C435A1">
        <w:rPr>
          <w:sz w:val="14"/>
        </w:rPr>
        <w:t xml:space="preserve">. The agreement should establish an authoritative body to be formed under the already existing U.N. Office of Outer Space </w:t>
      </w:r>
      <w:r w:rsidRPr="00CE3632">
        <w:rPr>
          <w:sz w:val="14"/>
        </w:rPr>
        <w:t xml:space="preserve">Affairs. </w:t>
      </w:r>
      <w:r w:rsidRPr="00CE3632">
        <w:rPr>
          <w:rStyle w:val="StyleUnderline"/>
        </w:rPr>
        <w:t>The body would serve limited functions, so it would not be overly difficult, time consuming, or costly to initiate and maintain</w:t>
      </w:r>
      <w:r w:rsidRPr="00CE3632">
        <w:rPr>
          <w:sz w:val="14"/>
        </w:rPr>
        <w:t xml:space="preserve">. </w:t>
      </w:r>
      <w:r w:rsidRPr="00CE3632">
        <w:rPr>
          <w:rStyle w:val="StyleUnderline"/>
        </w:rPr>
        <w:t xml:space="preserve">It would have a council on which </w:t>
      </w:r>
      <w:r w:rsidRPr="00863F58">
        <w:rPr>
          <w:rStyle w:val="Emphasis"/>
          <w:highlight w:val="green"/>
        </w:rPr>
        <w:t>every space-faring nation</w:t>
      </w:r>
      <w:r w:rsidRPr="00C435A1">
        <w:rPr>
          <w:rStyle w:val="StyleUnderline"/>
        </w:rPr>
        <w:t xml:space="preserve"> or nations otherwise involved with a space </w:t>
      </w:r>
      <w:r w:rsidRPr="00863F58">
        <w:rPr>
          <w:rStyle w:val="Emphasis"/>
          <w:highlight w:val="green"/>
        </w:rPr>
        <w:t>would be guaranteed a seat,</w:t>
      </w:r>
      <w:r w:rsidRPr="00C435A1">
        <w:rPr>
          <w:sz w:val="14"/>
        </w:rPr>
        <w:t xml:space="preserve"> with limited seats reserved for developing nations. </w:t>
      </w:r>
      <w:r w:rsidRPr="00C435A1">
        <w:rPr>
          <w:rStyle w:val="StyleUnderline"/>
        </w:rPr>
        <w:t>The body would serve limited functions in that it would oversee the general execution of the agreement and be the contact point for participating nations</w:t>
      </w:r>
      <w:r w:rsidRPr="00C435A1">
        <w:rPr>
          <w:sz w:val="14"/>
        </w:rPr>
        <w:t xml:space="preserve">, but under normal circumstances it would not make everyday decisions regarding which country may use what areas and resources. Instead, the credit system would be used. </w:t>
      </w:r>
      <w:r w:rsidRPr="00863F58">
        <w:rPr>
          <w:rStyle w:val="Emphasis"/>
          <w:highlight w:val="green"/>
        </w:rPr>
        <w:t xml:space="preserve">Each nation </w:t>
      </w:r>
      <w:r w:rsidRPr="00C435A1">
        <w:rPr>
          <w:rStyle w:val="Emphasis"/>
        </w:rPr>
        <w:t xml:space="preserve">would be </w:t>
      </w:r>
      <w:r w:rsidRPr="00863F58">
        <w:rPr>
          <w:rStyle w:val="Emphasis"/>
          <w:highlight w:val="green"/>
        </w:rPr>
        <w:t xml:space="preserve">allocated </w:t>
      </w:r>
      <w:r w:rsidRPr="00C435A1">
        <w:rPr>
          <w:rStyle w:val="Emphasis"/>
        </w:rPr>
        <w:t xml:space="preserve">a certain number of </w:t>
      </w:r>
      <w:r w:rsidRPr="00863F58">
        <w:rPr>
          <w:rStyle w:val="Emphasis"/>
          <w:highlight w:val="green"/>
        </w:rPr>
        <w:t xml:space="preserve">credits representing </w:t>
      </w:r>
      <w:r w:rsidRPr="00C435A1">
        <w:rPr>
          <w:rStyle w:val="Emphasis"/>
        </w:rPr>
        <w:t xml:space="preserve">tonnage of </w:t>
      </w:r>
      <w:r w:rsidRPr="00863F58">
        <w:rPr>
          <w:rStyle w:val="Emphasis"/>
          <w:highlight w:val="green"/>
        </w:rPr>
        <w:t xml:space="preserve">resources </w:t>
      </w:r>
      <w:r w:rsidRPr="00C435A1">
        <w:rPr>
          <w:rStyle w:val="Emphasis"/>
        </w:rPr>
        <w:t xml:space="preserve">to be </w:t>
      </w:r>
      <w:r w:rsidRPr="00863F58">
        <w:rPr>
          <w:rStyle w:val="Emphasis"/>
          <w:highlight w:val="green"/>
        </w:rPr>
        <w:t>extracted</w:t>
      </w:r>
      <w:r w:rsidRPr="00C435A1">
        <w:rPr>
          <w:sz w:val="14"/>
        </w:rPr>
        <w:t xml:space="preserve"> from the lunar surface for a given </w:t>
      </w:r>
      <w:proofErr w:type="gramStart"/>
      <w:r w:rsidRPr="00C435A1">
        <w:rPr>
          <w:sz w:val="14"/>
        </w:rPr>
        <w:t>period of time</w:t>
      </w:r>
      <w:proofErr w:type="gramEnd"/>
      <w:r w:rsidRPr="00C435A1">
        <w:rPr>
          <w:sz w:val="14"/>
        </w:rPr>
        <w:t xml:space="preserve">. </w:t>
      </w:r>
      <w:r w:rsidRPr="00C435A1">
        <w:rPr>
          <w:rStyle w:val="Emphasis"/>
        </w:rPr>
        <w:t>The credits would be allocated to all member countries</w:t>
      </w:r>
      <w:r w:rsidRPr="00C435A1">
        <w:rPr>
          <w:sz w:val="14"/>
        </w:rPr>
        <w:t xml:space="preserve"> with additional credits given to developing nations.164 </w:t>
      </w:r>
      <w:r w:rsidRPr="00C435A1">
        <w:rPr>
          <w:rStyle w:val="StyleUnderline"/>
        </w:rPr>
        <w:t xml:space="preserve">The credits would be </w:t>
      </w:r>
      <w:r w:rsidRPr="00863F58">
        <w:rPr>
          <w:rStyle w:val="Emphasis"/>
          <w:highlight w:val="green"/>
        </w:rPr>
        <w:t>freely transferable</w:t>
      </w:r>
      <w:r w:rsidRPr="00863F58">
        <w:rPr>
          <w:rStyle w:val="StyleUnderline"/>
          <w:highlight w:val="green"/>
        </w:rPr>
        <w:t xml:space="preserve">, so </w:t>
      </w:r>
      <w:r w:rsidRPr="00863F58">
        <w:rPr>
          <w:rStyle w:val="Emphasis"/>
          <w:highlight w:val="green"/>
        </w:rPr>
        <w:t xml:space="preserve">nations </w:t>
      </w:r>
      <w:r w:rsidRPr="00C435A1">
        <w:rPr>
          <w:rStyle w:val="Emphasis"/>
        </w:rPr>
        <w:t xml:space="preserve">without space-faring capabilities </w:t>
      </w:r>
      <w:r w:rsidRPr="00863F58">
        <w:rPr>
          <w:rStyle w:val="Emphasis"/>
          <w:highlight w:val="green"/>
        </w:rPr>
        <w:t>could benefit by selling their credits</w:t>
      </w:r>
      <w:r w:rsidRPr="00C435A1">
        <w:rPr>
          <w:rStyle w:val="StyleUnderline"/>
        </w:rPr>
        <w:t xml:space="preserve">, leasing them while retaining ownership, or creating novel agreements that benefit the nation.165 Nations may sell their credits to their own citizens, or if all the nation’s credits are already in use, facilitate in purchasing them from other nations. Individuals and corporations must still go through the appropriate channels in their nation, per the OST, because it is the nation that is ultimately responsible for their safety and actions.166 The members of the new space property treaty will need to determine what exactly the credits represent. </w:t>
      </w:r>
      <w:r w:rsidRPr="00C435A1">
        <w:rPr>
          <w:sz w:val="14"/>
        </w:rPr>
        <w:t>For example, particular plots of land on the moon could be permanently tied to a particular nation’s credits, or the credits may represent tonnage that has no fixed location until a nation extracts it on a first come basis. The former would provide some features of real property rights and discourage wasteful use the land.167 The latter, however, seems to better comport with the idea that the moon is the “common heritage of mankind</w:t>
      </w:r>
      <w:proofErr w:type="gramStart"/>
      <w:r w:rsidRPr="00C435A1">
        <w:rPr>
          <w:sz w:val="14"/>
        </w:rPr>
        <w:t>”</w:t>
      </w:r>
      <w:proofErr w:type="gramEnd"/>
      <w:r w:rsidRPr="00C435A1">
        <w:rPr>
          <w:sz w:val="14"/>
        </w:rPr>
        <w:t xml:space="preserve"> and no section is owned by a nation or </w:t>
      </w:r>
      <w:r w:rsidRPr="00CE3632">
        <w:rPr>
          <w:sz w:val="14"/>
        </w:rPr>
        <w:t xml:space="preserve">person. </w:t>
      </w:r>
      <w:r w:rsidRPr="00CE3632">
        <w:rPr>
          <w:rStyle w:val="StyleUnderline"/>
        </w:rPr>
        <w:t>This allows expeditions to prospect freely, as they do under the International Seabed Authority,168 and use their credits only when they decide on a location to begin extraction.</w:t>
      </w:r>
      <w:r w:rsidRPr="00CE3632">
        <w:rPr>
          <w:sz w:val="14"/>
        </w:rPr>
        <w:t xml:space="preserve"> </w:t>
      </w:r>
      <w:r w:rsidRPr="00CE3632">
        <w:rPr>
          <w:rStyle w:val="StyleUnderline"/>
        </w:rPr>
        <w:t xml:space="preserve">When a nation exercises its credits on land, that land will become the </w:t>
      </w:r>
      <w:r w:rsidRPr="00CE3632">
        <w:rPr>
          <w:rStyle w:val="Emphasis"/>
        </w:rPr>
        <w:t>exclusive economic zone</w:t>
      </w:r>
      <w:r w:rsidRPr="00CE3632">
        <w:rPr>
          <w:rStyle w:val="StyleUnderline"/>
        </w:rPr>
        <w:t xml:space="preserve"> of that nation, with other parties free to pass through as long as they do not disturb it or take resources </w:t>
      </w:r>
      <w:r w:rsidRPr="00CE3632">
        <w:rPr>
          <w:sz w:val="14"/>
        </w:rPr>
        <w:t xml:space="preserve">from it. Like the ISS model, </w:t>
      </w:r>
      <w:r w:rsidRPr="00CE3632">
        <w:rPr>
          <w:rStyle w:val="StyleUnderline"/>
        </w:rPr>
        <w:t xml:space="preserve">nations may collaborate and form agreements among themselves regarding </w:t>
      </w:r>
      <w:proofErr w:type="gramStart"/>
      <w:r w:rsidRPr="00CE3632">
        <w:rPr>
          <w:rStyle w:val="StyleUnderline"/>
        </w:rPr>
        <w:t>particular issues</w:t>
      </w:r>
      <w:proofErr w:type="gramEnd"/>
      <w:r w:rsidRPr="00CE3632">
        <w:rPr>
          <w:rStyle w:val="StyleUnderline"/>
        </w:rPr>
        <w:t xml:space="preserve"> without needing to go through the authoritative body so long as the agreements do not violate the overarching agreement on property rights</w:t>
      </w:r>
      <w:r w:rsidRPr="00CE3632">
        <w:rPr>
          <w:sz w:val="14"/>
        </w:rPr>
        <w:t>. The natural resources extracted could be taxed by the ton to encourage nations not to take more than they need and to fund the operations of the authority governing the new agreement. There may even be a time or tonnage limit for staying on a piece of land so that particularly rich areas of resources</w:t>
      </w:r>
      <w:r w:rsidRPr="00C435A1">
        <w:rPr>
          <w:sz w:val="14"/>
        </w:rPr>
        <w:t xml:space="preserve"> will not be monopolized by any one country without giving other nations the opportunity to compete. Additionally, </w:t>
      </w:r>
      <w:r w:rsidRPr="00C435A1">
        <w:rPr>
          <w:rStyle w:val="StyleUnderline"/>
        </w:rPr>
        <w:t xml:space="preserve">the authority </w:t>
      </w:r>
      <w:r w:rsidRPr="00863F58">
        <w:rPr>
          <w:rStyle w:val="StyleUnderline"/>
          <w:highlight w:val="green"/>
        </w:rPr>
        <w:t>may establish environmental rules to ensure</w:t>
      </w:r>
      <w:r w:rsidRPr="00C435A1">
        <w:rPr>
          <w:rStyle w:val="StyleUnderline"/>
        </w:rPr>
        <w:t xml:space="preserve"> that the </w:t>
      </w:r>
      <w:r w:rsidRPr="00863F58">
        <w:rPr>
          <w:rStyle w:val="Emphasis"/>
          <w:highlight w:val="green"/>
        </w:rPr>
        <w:t>mining does not harm the environment</w:t>
      </w:r>
      <w:r w:rsidRPr="00863F58">
        <w:rPr>
          <w:rStyle w:val="StyleUnderline"/>
          <w:highlight w:val="green"/>
        </w:rPr>
        <w:t xml:space="preserve"> </w:t>
      </w:r>
      <w:r w:rsidRPr="00C435A1">
        <w:rPr>
          <w:rStyle w:val="StyleUnderline"/>
        </w:rPr>
        <w:t>and that the mining and its effects would not be visible from earth</w:t>
      </w:r>
      <w:r w:rsidRPr="00C435A1">
        <w:rPr>
          <w:sz w:val="14"/>
        </w:rPr>
        <w:t xml:space="preserve">. </w:t>
      </w:r>
      <w:r w:rsidRPr="00C435A1">
        <w:rPr>
          <w:rStyle w:val="StyleUnderline"/>
        </w:rPr>
        <w:t>Any conflicts arising from lunar activities would be governed by article XIII of the Outer Space Treaty</w:t>
      </w:r>
      <w:r w:rsidRPr="00C435A1">
        <w:rPr>
          <w:sz w:val="14"/>
        </w:rPr>
        <w:t xml:space="preserve">, </w:t>
      </w:r>
      <w:r w:rsidRPr="00C435A1">
        <w:rPr>
          <w:rStyle w:val="StyleUnderline"/>
        </w:rPr>
        <w:t>which calls for issues regarding outer space to be resolved between State parties</w:t>
      </w:r>
      <w:r w:rsidRPr="00C435A1">
        <w:rPr>
          <w:sz w:val="14"/>
        </w:rPr>
        <w:t xml:space="preserve"> to the treaty or between a party </w:t>
      </w:r>
      <w:r w:rsidRPr="00C435A1">
        <w:rPr>
          <w:rStyle w:val="StyleUnderline"/>
        </w:rPr>
        <w:t>and the international organization that oversees the activities</w:t>
      </w:r>
      <w:r w:rsidRPr="00C435A1">
        <w:rPr>
          <w:sz w:val="14"/>
        </w:rPr>
        <w:t xml:space="preserve">.169 Applying that provision to this legal framework, if member parties have a dispute they must first try to resolve the issues through independent negotiation or by working with the authoritative body. Further, </w:t>
      </w:r>
      <w:r w:rsidRPr="00C435A1">
        <w:rPr>
          <w:rStyle w:val="StyleUnderline"/>
        </w:rPr>
        <w:t>article III of the OST states that parties shall comply with international law</w:t>
      </w:r>
      <w:r w:rsidRPr="00C435A1">
        <w:rPr>
          <w:sz w:val="14"/>
        </w:rPr>
        <w:t xml:space="preserve">, including the U.N. charter.170 The implication is that disputes arising in space law should be resolved in the same way as disputes in other areas of international law.171 Chapter IV of the U.N. charter states that parties shall “seek a solution by negotiation, enquiry, mediation, conciliation, arbitration, judicial settlement, resort to regional agencies or arrangements, or other peaceful means of their own choice.”172 If such action is </w:t>
      </w:r>
      <w:r w:rsidRPr="00CE3632">
        <w:rPr>
          <w:sz w:val="14"/>
        </w:rPr>
        <w:t xml:space="preserve">successful, chapter XIV of the U.N. Charter provides that nations may bring their disputes to the International Court of Justice or make agreements to bring their issues to another tribunal.173 Therefore, </w:t>
      </w:r>
      <w:r w:rsidRPr="00CE3632">
        <w:rPr>
          <w:rStyle w:val="StyleUnderline"/>
        </w:rPr>
        <w:t>in the event of a dispute under this legal framework the parties must first negotiate between themselves to resolve it.</w:t>
      </w:r>
      <w:r w:rsidRPr="00CE3632">
        <w:rPr>
          <w:sz w:val="14"/>
        </w:rPr>
        <w:t xml:space="preserve"> For the foreseeable future, there will likely not be enough space activity to necessitate a special space law tribunal, and </w:t>
      </w:r>
      <w:r w:rsidRPr="00CE3632">
        <w:rPr>
          <w:rStyle w:val="StyleUnderline"/>
        </w:rPr>
        <w:t xml:space="preserve">if parties are unable to successfully resolve their dispute through diplomatic </w:t>
      </w:r>
      <w:proofErr w:type="gramStart"/>
      <w:r w:rsidRPr="00CE3632">
        <w:rPr>
          <w:rStyle w:val="StyleUnderline"/>
        </w:rPr>
        <w:t>channels</w:t>
      </w:r>
      <w:proofErr w:type="gramEnd"/>
      <w:r w:rsidRPr="00CE3632">
        <w:rPr>
          <w:rStyle w:val="StyleUnderline"/>
        </w:rPr>
        <w:t xml:space="preserve"> </w:t>
      </w:r>
      <w:r w:rsidRPr="00863F58">
        <w:rPr>
          <w:rStyle w:val="StyleUnderline"/>
          <w:highlight w:val="green"/>
        </w:rPr>
        <w:t xml:space="preserve">they may bring their dispute to the </w:t>
      </w:r>
      <w:r w:rsidRPr="00863F58">
        <w:rPr>
          <w:rStyle w:val="Emphasis"/>
          <w:highlight w:val="green"/>
        </w:rPr>
        <w:t>I</w:t>
      </w:r>
      <w:r w:rsidRPr="00C435A1">
        <w:rPr>
          <w:rStyle w:val="StyleUnderline"/>
        </w:rPr>
        <w:t xml:space="preserve">nternational </w:t>
      </w:r>
      <w:r w:rsidRPr="00863F58">
        <w:rPr>
          <w:rStyle w:val="Emphasis"/>
          <w:highlight w:val="green"/>
        </w:rPr>
        <w:t>C</w:t>
      </w:r>
      <w:r w:rsidRPr="00C435A1">
        <w:rPr>
          <w:rStyle w:val="StyleUnderline"/>
        </w:rPr>
        <w:t xml:space="preserve">ourt of </w:t>
      </w:r>
      <w:r w:rsidRPr="00863F58">
        <w:rPr>
          <w:rStyle w:val="Emphasis"/>
          <w:highlight w:val="green"/>
        </w:rPr>
        <w:t>J</w:t>
      </w:r>
      <w:r w:rsidRPr="00C435A1">
        <w:rPr>
          <w:rStyle w:val="StyleUnderline"/>
        </w:rPr>
        <w:t>ustice</w:t>
      </w:r>
      <w:r w:rsidRPr="00C435A1">
        <w:rPr>
          <w:sz w:val="14"/>
        </w:rPr>
        <w:t xml:space="preserve">. </w:t>
      </w:r>
      <w:r w:rsidRPr="00C435A1">
        <w:rPr>
          <w:rStyle w:val="StyleUnderline"/>
        </w:rPr>
        <w:t>If at some future time there is enough space</w:t>
      </w:r>
      <w:r w:rsidRPr="00C435A1">
        <w:rPr>
          <w:sz w:val="14"/>
        </w:rPr>
        <w:t xml:space="preserve"> activity and </w:t>
      </w:r>
      <w:r w:rsidRPr="00C435A1">
        <w:rPr>
          <w:rStyle w:val="StyleUnderline"/>
        </w:rPr>
        <w:t>disputes that an international space tribunal is necessary, one may be created at that time</w:t>
      </w:r>
      <w:r w:rsidRPr="00C435A1">
        <w:rPr>
          <w:sz w:val="14"/>
        </w:rPr>
        <w:t xml:space="preserve">. </w:t>
      </w:r>
    </w:p>
    <w:p w14:paraId="0FB31AEF" w14:textId="77777777" w:rsidR="00F6580F" w:rsidRDefault="00F6580F" w:rsidP="00F6580F">
      <w:pPr>
        <w:pStyle w:val="Heading4"/>
      </w:pPr>
      <w:r>
        <w:lastRenderedPageBreak/>
        <w:t>Ensuring Asteroid Mining only occurs in the Asteroids Orbit solves Collisions, Debris, and Astro-Terror.</w:t>
      </w:r>
    </w:p>
    <w:p w14:paraId="651CF6D3" w14:textId="77777777" w:rsidR="00F6580F" w:rsidRPr="00AD4C5F" w:rsidRDefault="00F6580F" w:rsidP="00F6580F">
      <w:pPr>
        <w:rPr>
          <w:rFonts w:asciiTheme="majorHAnsi" w:hAnsiTheme="majorHAnsi" w:cstheme="majorHAnsi"/>
          <w:color w:val="000000" w:themeColor="text1"/>
        </w:rPr>
      </w:pPr>
      <w:proofErr w:type="spellStart"/>
      <w:r w:rsidRPr="005F7836">
        <w:rPr>
          <w:rStyle w:val="Style13ptBold"/>
        </w:rPr>
        <w:t>Drmola</w:t>
      </w:r>
      <w:proofErr w:type="spellEnd"/>
      <w:r w:rsidRPr="005F7836">
        <w:rPr>
          <w:rStyle w:val="Style13ptBold"/>
        </w:rPr>
        <w:t xml:space="preserve"> and </w:t>
      </w:r>
      <w:proofErr w:type="spellStart"/>
      <w:r w:rsidRPr="005F7836">
        <w:rPr>
          <w:rStyle w:val="Style13ptBold"/>
        </w:rPr>
        <w:t>Mareš</w:t>
      </w:r>
      <w:proofErr w:type="spellEnd"/>
      <w:r w:rsidRPr="005F7836">
        <w:rPr>
          <w:rStyle w:val="Style13ptBold"/>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8" w:history="1">
        <w:r w:rsidRPr="00AD4C5F">
          <w:rPr>
            <w:rFonts w:asciiTheme="majorHAnsi" w:hAnsiTheme="majorHAnsi" w:cstheme="majorHAnsi"/>
            <w:color w:val="000000" w:themeColor="text1"/>
          </w:rPr>
          <w:t>https://academic.oup.com/astrogeo/article/56/5/5.15/235650</w:t>
        </w:r>
      </w:hyperlink>
    </w:p>
    <w:p w14:paraId="2335D8BE" w14:textId="77777777" w:rsidR="00F6580F" w:rsidRPr="00336B6E" w:rsidRDefault="00F6580F" w:rsidP="00F6580F">
      <w:pPr>
        <w:rPr>
          <w:sz w:val="14"/>
        </w:rPr>
      </w:pPr>
      <w:r w:rsidRPr="00336B6E">
        <w:rPr>
          <w:sz w:val="14"/>
        </w:rPr>
        <w:t xml:space="preserve">There are </w:t>
      </w:r>
      <w:r w:rsidRPr="00863F58">
        <w:rPr>
          <w:rStyle w:val="Emphasis"/>
          <w:highlight w:val="green"/>
        </w:rPr>
        <w:t>two basic ways to go about moving the resources</w:t>
      </w:r>
      <w:r w:rsidRPr="00336B6E">
        <w:rPr>
          <w:sz w:val="14"/>
        </w:rPr>
        <w:t xml:space="preserve"> contained within a given asteroid to the Earth. They can be </w:t>
      </w:r>
      <w:r w:rsidRPr="00863F58">
        <w:rPr>
          <w:rStyle w:val="Emphasis"/>
          <w:highlight w:val="green"/>
        </w:rPr>
        <w:t>extracted</w:t>
      </w:r>
      <w:r w:rsidRPr="00336B6E">
        <w:rPr>
          <w:sz w:val="14"/>
        </w:rPr>
        <w:t xml:space="preserve"> from the asteroid </w:t>
      </w:r>
      <w:r w:rsidRPr="00863F58">
        <w:rPr>
          <w:rStyle w:val="Emphasis"/>
          <w:highlight w:val="green"/>
        </w:rPr>
        <w:t>during its natural orbit</w:t>
      </w:r>
      <w:r w:rsidRPr="00336B6E">
        <w:rPr>
          <w:sz w:val="14"/>
        </w:rPr>
        <w:t xml:space="preserve"> and then transported to the Earth, </w:t>
      </w:r>
      <w:r w:rsidRPr="00863F58">
        <w:rPr>
          <w:rStyle w:val="Emphasis"/>
          <w:highlight w:val="green"/>
        </w:rPr>
        <w:t>or</w:t>
      </w:r>
      <w:r w:rsidRPr="00336B6E">
        <w:rPr>
          <w:sz w:val="14"/>
        </w:rPr>
        <w:t xml:space="preserve"> the entire </w:t>
      </w:r>
      <w:r w:rsidRPr="00863F58">
        <w:rPr>
          <w:rStyle w:val="Emphasis"/>
          <w:highlight w:val="green"/>
        </w:rPr>
        <w:t>asteroid</w:t>
      </w:r>
      <w:r w:rsidRPr="00336B6E">
        <w:rPr>
          <w:sz w:val="14"/>
        </w:rPr>
        <w:t xml:space="preserve"> </w:t>
      </w:r>
      <w:r w:rsidRPr="00863F58">
        <w:rPr>
          <w:rStyle w:val="Emphasis"/>
          <w:highlight w:val="green"/>
        </w:rPr>
        <w:t>might be moved closer</w:t>
      </w:r>
      <w:r w:rsidRPr="00336B6E">
        <w:rPr>
          <w:sz w:val="14"/>
        </w:rPr>
        <w:t xml:space="preserve"> to a more convenient location before starting mining. Thus repositioned, it might even be used as a shielded habitat, once hollowed out (</w:t>
      </w:r>
      <w:proofErr w:type="spellStart"/>
      <w:r w:rsidRPr="00336B6E">
        <w:rPr>
          <w:sz w:val="14"/>
        </w:rPr>
        <w:t>Ostro</w:t>
      </w:r>
      <w:proofErr w:type="spellEnd"/>
      <w:r w:rsidRPr="00336B6E">
        <w:rPr>
          <w:sz w:val="14"/>
        </w:rPr>
        <w:t xml:space="preserve"> 1999). There are different speculative costs and benefits associated with either option, which would vary with the size, </w:t>
      </w:r>
      <w:proofErr w:type="gramStart"/>
      <w:r w:rsidRPr="00336B6E">
        <w:rPr>
          <w:sz w:val="14"/>
        </w:rPr>
        <w:t>orbit</w:t>
      </w:r>
      <w:proofErr w:type="gramEnd"/>
      <w:r w:rsidRPr="00336B6E">
        <w:rPr>
          <w:sz w:val="14"/>
        </w:rPr>
        <w:t xml:space="preserve"> and composition of the asteroid. But, crucially, </w:t>
      </w:r>
      <w:r w:rsidRPr="00863F58">
        <w:rPr>
          <w:rStyle w:val="Emphasis"/>
          <w:highlight w:val="green"/>
          <w:bdr w:val="single" w:sz="18" w:space="0" w:color="auto"/>
        </w:rPr>
        <w:t>the second option would entail putting asteroids into orbit around the Earth</w:t>
      </w:r>
      <w:r w:rsidRPr="00336B6E">
        <w:rPr>
          <w:sz w:val="14"/>
        </w:rPr>
        <w:t xml:space="preserve">, the Moon or possibly at one of the Earth’s </w:t>
      </w:r>
      <w:proofErr w:type="spellStart"/>
      <w:r w:rsidRPr="00336B6E">
        <w:rPr>
          <w:sz w:val="14"/>
        </w:rPr>
        <w:t>Lagrangian</w:t>
      </w:r>
      <w:proofErr w:type="spellEnd"/>
      <w:r w:rsidRPr="00336B6E">
        <w:rPr>
          <w:sz w:val="14"/>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36B6E">
        <w:rPr>
          <w:sz w:val="14"/>
        </w:rPr>
        <w:t>stepping stone</w:t>
      </w:r>
      <w:proofErr w:type="gramEnd"/>
      <w:r w:rsidRPr="00336B6E">
        <w:rPr>
          <w:sz w:val="14"/>
        </w:rPr>
        <w:t xml:space="preserve"> towards a future mission to Mars (see box “NASA’s Asteroid Redirect Mission”; Brophy et al. 2012, Burchell 2014, Gates et al. 2015). </w:t>
      </w:r>
      <w:proofErr w:type="spellStart"/>
      <w:r w:rsidRPr="00336B6E">
        <w:rPr>
          <w:sz w:val="14"/>
        </w:rPr>
        <w:t>Programmes</w:t>
      </w:r>
      <w:proofErr w:type="spellEnd"/>
      <w:r w:rsidRPr="00336B6E">
        <w:rPr>
          <w:sz w:val="14"/>
        </w:rPr>
        <w:t xml:space="preserve"> to redirect asteroids and, especially, plans to mine asteroids on an industrial scale essentially resurrect the deflection dilemma. But it is no longer a matter of superpowers intentionally misusing technology designed to prevent dangerous impacts. It becomes an issue of proliferation among private entities. Once private mining companies acquire the technical ability to redirect suitable NEOs (</w:t>
      </w:r>
      <w:proofErr w:type="spellStart"/>
      <w:r w:rsidRPr="00336B6E">
        <w:rPr>
          <w:sz w:val="14"/>
        </w:rPr>
        <w:t>Baoyin</w:t>
      </w:r>
      <w:proofErr w:type="spellEnd"/>
      <w:r w:rsidRPr="00336B6E">
        <w:rPr>
          <w:sz w:val="14"/>
        </w:rPr>
        <w:t xml:space="preserve"> et al. 2011) </w:t>
      </w:r>
      <w:proofErr w:type="gramStart"/>
      <w:r w:rsidRPr="00863F58">
        <w:rPr>
          <w:rStyle w:val="Emphasis"/>
          <w:highlight w:val="green"/>
        </w:rPr>
        <w:t>in order to</w:t>
      </w:r>
      <w:proofErr w:type="gramEnd"/>
      <w:r w:rsidRPr="00863F58">
        <w:rPr>
          <w:rStyle w:val="Emphasis"/>
          <w:highlight w:val="green"/>
        </w:rPr>
        <w:t xml:space="preserve"> extract</w:t>
      </w:r>
      <w:r w:rsidRPr="00336B6E">
        <w:rPr>
          <w:sz w:val="14"/>
        </w:rPr>
        <w:t xml:space="preserve"> platinum or water from them, </w:t>
      </w:r>
      <w:r w:rsidRPr="00863F58">
        <w:rPr>
          <w:rStyle w:val="Emphasis"/>
          <w:highlight w:val="green"/>
        </w:rPr>
        <w:t>perilous inflections become more likely</w:t>
      </w:r>
      <w:r w:rsidRPr="00336B6E">
        <w:rPr>
          <w:sz w:val="14"/>
        </w:rPr>
        <w:t xml:space="preserve">. The probability of accidents will rise with the number of asteroids whose trajectories we decide to manipulate. Such accidents might be very unlikely, but even a tiny technical or human error in the execution of an inflection </w:t>
      </w:r>
      <w:r w:rsidRPr="00863F58">
        <w:rPr>
          <w:rStyle w:val="Emphasis"/>
          <w:highlight w:val="green"/>
        </w:rPr>
        <w:t xml:space="preserve">meant to place an asteroid into the lunar or geocentric orbit </w:t>
      </w:r>
      <w:r w:rsidRPr="00336B6E">
        <w:rPr>
          <w:sz w:val="14"/>
        </w:rPr>
        <w:t xml:space="preserve">might </w:t>
      </w:r>
      <w:r w:rsidRPr="00863F58">
        <w:rPr>
          <w:rStyle w:val="Emphasis"/>
          <w:highlight w:val="green"/>
        </w:rPr>
        <w:t>send it crashing into the Earth</w:t>
      </w:r>
      <w:r w:rsidRPr="00336B6E">
        <w:rPr>
          <w:sz w:val="14"/>
        </w:rPr>
        <w:t xml:space="preserve"> with potentially devastating consequences. 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The second source of risk is the intentional misuse, </w:t>
      </w:r>
      <w:proofErr w:type="gramStart"/>
      <w:r w:rsidRPr="00336B6E">
        <w:rPr>
          <w:sz w:val="14"/>
        </w:rPr>
        <w:t>similar to</w:t>
      </w:r>
      <w:proofErr w:type="gramEnd"/>
      <w:r w:rsidRPr="00336B6E">
        <w:rPr>
          <w:sz w:val="14"/>
        </w:rPr>
        <w:t xml:space="preserve"> the original deflection dilemma. But </w:t>
      </w:r>
      <w:r w:rsidRPr="003D45DC">
        <w:rPr>
          <w:rStyle w:val="Emphasis"/>
          <w:highlight w:val="green"/>
        </w:rPr>
        <w:t>the entry barrier for asteroid weaponization gets</w:t>
      </w:r>
      <w:r w:rsidRPr="00336B6E">
        <w:rPr>
          <w:sz w:val="14"/>
          <w:highlight w:val="green"/>
        </w:rPr>
        <w:t xml:space="preserve"> </w:t>
      </w:r>
      <w:r w:rsidRPr="00336B6E">
        <w:rPr>
          <w:sz w:val="14"/>
        </w:rPr>
        <w:t xml:space="preserve">much </w:t>
      </w:r>
      <w:r w:rsidRPr="003D45DC">
        <w:rPr>
          <w:rStyle w:val="Emphasis"/>
          <w:highlight w:val="green"/>
        </w:rPr>
        <w:t>lower if</w:t>
      </w:r>
      <w:r w:rsidRPr="00336B6E">
        <w:rPr>
          <w:sz w:val="14"/>
          <w:highlight w:val="green"/>
        </w:rPr>
        <w:t xml:space="preserve"> </w:t>
      </w:r>
      <w:r w:rsidRPr="00336B6E">
        <w:rPr>
          <w:sz w:val="14"/>
        </w:rPr>
        <w:t xml:space="preserve">mining them and </w:t>
      </w:r>
      <w:r w:rsidRPr="003D45DC">
        <w:rPr>
          <w:rStyle w:val="Emphasis"/>
          <w:highlight w:val="green"/>
          <w:bdr w:val="single" w:sz="18" w:space="0" w:color="auto"/>
        </w:rPr>
        <w:t>moving them around becomes a common industrial activity</w:t>
      </w:r>
      <w:r w:rsidRPr="00336B6E">
        <w:rPr>
          <w:sz w:val="14"/>
        </w:rPr>
        <w:t xml:space="preserve">. This is in stark contrast to the original scenario which envisioned this technology to be used solely for planetary </w:t>
      </w:r>
      <w:proofErr w:type="spellStart"/>
      <w:r w:rsidRPr="00336B6E">
        <w:rPr>
          <w:sz w:val="14"/>
        </w:rPr>
        <w:t>defence</w:t>
      </w:r>
      <w:proofErr w:type="spellEnd"/>
      <w:r w:rsidRPr="00336B6E">
        <w:rPr>
          <w:sz w:val="14"/>
        </w:rPr>
        <w:t xml:space="preserve"> and under control of a very small number of the most powerful countries (Morrison 2010). If such a powerful technology becomes widely and commercially available, even rogue states and </w:t>
      </w:r>
      <w:proofErr w:type="spellStart"/>
      <w:r w:rsidRPr="00336B6E">
        <w:rPr>
          <w:sz w:val="14"/>
        </w:rPr>
        <w:t>wellfunded</w:t>
      </w:r>
      <w:proofErr w:type="spellEnd"/>
      <w:r w:rsidRPr="00336B6E">
        <w:rPr>
          <w:sz w:val="14"/>
        </w:rPr>
        <w:t xml:space="preserve"> terrorist groups might be tempted to use it for an unexpected and devastating attack. In addition, an active asteroid mining industry would make it more difficult to detect any hostile inflection attempts among the number of legitimate and benign ones. </w:t>
      </w:r>
    </w:p>
    <w:p w14:paraId="63C8AD90" w14:textId="77777777" w:rsidR="00F6580F" w:rsidRPr="00336B6E" w:rsidRDefault="00F6580F" w:rsidP="00F6580F">
      <w:pPr>
        <w:pStyle w:val="Heading4"/>
      </w:pPr>
      <w:r>
        <w:t xml:space="preserve">NEO detection can respond to Astro-Terror – blanket bans on tech are </w:t>
      </w:r>
      <w:r>
        <w:rPr>
          <w:u w:val="single"/>
        </w:rPr>
        <w:t>counter-productive</w:t>
      </w:r>
      <w:r>
        <w:t>.</w:t>
      </w:r>
    </w:p>
    <w:p w14:paraId="24B76487" w14:textId="77777777" w:rsidR="00F6580F" w:rsidRPr="00336B6E" w:rsidRDefault="00F6580F" w:rsidP="00F6580F">
      <w:pPr>
        <w:rPr>
          <w:rFonts w:asciiTheme="majorHAnsi" w:hAnsiTheme="majorHAnsi" w:cstheme="majorHAnsi"/>
          <w:color w:val="000000" w:themeColor="text1"/>
        </w:rPr>
      </w:pPr>
      <w:proofErr w:type="spellStart"/>
      <w:r w:rsidRPr="005F7836">
        <w:rPr>
          <w:rStyle w:val="Style13ptBold"/>
        </w:rPr>
        <w:t>Drmola</w:t>
      </w:r>
      <w:proofErr w:type="spellEnd"/>
      <w:r w:rsidRPr="005F7836">
        <w:rPr>
          <w:rStyle w:val="Style13ptBold"/>
        </w:rPr>
        <w:t xml:space="preserve"> and </w:t>
      </w:r>
      <w:proofErr w:type="spellStart"/>
      <w:r w:rsidRPr="005F7836">
        <w:rPr>
          <w:rStyle w:val="Style13ptBold"/>
        </w:rPr>
        <w:t>Mareš</w:t>
      </w:r>
      <w:proofErr w:type="spellEnd"/>
      <w:r w:rsidRPr="005F7836">
        <w:rPr>
          <w:rStyle w:val="Style13ptBold"/>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9" w:history="1">
        <w:r w:rsidRPr="00AD4C5F">
          <w:rPr>
            <w:rFonts w:asciiTheme="majorHAnsi" w:hAnsiTheme="majorHAnsi" w:cstheme="majorHAnsi"/>
            <w:color w:val="000000" w:themeColor="text1"/>
          </w:rPr>
          <w:t>https://academic.oup.com/astrogeo/article/56/5/5.15/235650</w:t>
        </w:r>
      </w:hyperlink>
    </w:p>
    <w:p w14:paraId="2A984225" w14:textId="77777777" w:rsidR="00F6580F" w:rsidRDefault="00F6580F" w:rsidP="00F6580F">
      <w:pPr>
        <w:rPr>
          <w:sz w:val="16"/>
        </w:rPr>
      </w:pPr>
      <w:r w:rsidRPr="00336B6E">
        <w:rPr>
          <w:sz w:val="16"/>
        </w:rPr>
        <w:t xml:space="preserve">Policy implications Considering these possible future dangers, it seems prudent to consider what to do about them sooner rather than later. </w:t>
      </w:r>
      <w:r w:rsidRPr="003D45DC">
        <w:rPr>
          <w:rStyle w:val="StyleUnderline"/>
        </w:rPr>
        <w:t xml:space="preserve">The most obvious “solution” would be </w:t>
      </w:r>
      <w:r w:rsidRPr="003D45DC">
        <w:rPr>
          <w:rStyle w:val="Emphasis"/>
          <w:highlight w:val="green"/>
        </w:rPr>
        <w:t>a blanket ban</w:t>
      </w:r>
      <w:r w:rsidRPr="003D45DC">
        <w:rPr>
          <w:rStyle w:val="StyleUnderline"/>
          <w:highlight w:val="green"/>
        </w:rPr>
        <w:t xml:space="preserve"> </w:t>
      </w:r>
      <w:r w:rsidRPr="003D45DC">
        <w:rPr>
          <w:rStyle w:val="StyleUnderline"/>
        </w:rPr>
        <w:t xml:space="preserve">on the development of any technology that might lead to artificially inflected asteroids crashing into the Earth. However, such a ban </w:t>
      </w:r>
      <w:r w:rsidRPr="003D45DC">
        <w:rPr>
          <w:rStyle w:val="Emphasis"/>
          <w:highlight w:val="green"/>
        </w:rPr>
        <w:t>would</w:t>
      </w:r>
      <w:r w:rsidRPr="003D45DC">
        <w:rPr>
          <w:rStyle w:val="StyleUnderline"/>
          <w:highlight w:val="green"/>
        </w:rPr>
        <w:t xml:space="preserve"> </w:t>
      </w:r>
      <w:r w:rsidRPr="003D45DC">
        <w:rPr>
          <w:rStyle w:val="StyleUnderline"/>
        </w:rPr>
        <w:t>be incompatible with the dream of increased presence of humans in the solar system</w:t>
      </w:r>
      <w:r w:rsidRPr="00336B6E">
        <w:rPr>
          <w:sz w:val="16"/>
        </w:rPr>
        <w:t xml:space="preserve">. It would </w:t>
      </w:r>
      <w:r w:rsidRPr="003D45DC">
        <w:rPr>
          <w:rStyle w:val="Emphasis"/>
          <w:highlight w:val="green"/>
        </w:rPr>
        <w:t>stymie</w:t>
      </w:r>
      <w:r w:rsidRPr="00336B6E">
        <w:rPr>
          <w:sz w:val="16"/>
        </w:rPr>
        <w:t xml:space="preserve"> both </w:t>
      </w:r>
      <w:r w:rsidRPr="003D45DC">
        <w:rPr>
          <w:rStyle w:val="Emphasis"/>
          <w:highlight w:val="green"/>
          <w:bdr w:val="single" w:sz="18" w:space="0" w:color="auto"/>
        </w:rPr>
        <w:t>scientific exploration and economic development</w:t>
      </w:r>
      <w:r w:rsidRPr="00336B6E">
        <w:rPr>
          <w:sz w:val="16"/>
          <w:highlight w:val="green"/>
        </w:rPr>
        <w:t xml:space="preserve"> </w:t>
      </w:r>
      <w:r w:rsidRPr="00336B6E">
        <w:rPr>
          <w:sz w:val="16"/>
        </w:rPr>
        <w:t xml:space="preserve">here on Earth, which is increasingly dependent on precious metals and </w:t>
      </w:r>
      <w:proofErr w:type="spellStart"/>
      <w:r w:rsidRPr="00336B6E">
        <w:rPr>
          <w:sz w:val="16"/>
        </w:rPr>
        <w:t>spacebased</w:t>
      </w:r>
      <w:proofErr w:type="spellEnd"/>
      <w:r w:rsidRPr="00336B6E">
        <w:rPr>
          <w:sz w:val="16"/>
        </w:rPr>
        <w:t xml:space="preserve"> technologies. Furthermore, </w:t>
      </w:r>
      <w:r w:rsidRPr="003D45DC">
        <w:rPr>
          <w:rStyle w:val="Emphasis"/>
          <w:highlight w:val="green"/>
        </w:rPr>
        <w:t>this approach would leave us more vulnerable to natural impacts</w:t>
      </w:r>
      <w:r w:rsidRPr="00336B6E">
        <w:rPr>
          <w:sz w:val="16"/>
          <w:highlight w:val="green"/>
        </w:rPr>
        <w:t xml:space="preserve"> </w:t>
      </w:r>
      <w:r w:rsidRPr="00336B6E">
        <w:rPr>
          <w:sz w:val="16"/>
        </w:rPr>
        <w:t xml:space="preserve">which, in the long view, seems less than desirable. Another approach might be </w:t>
      </w:r>
      <w:proofErr w:type="gramStart"/>
      <w:r w:rsidRPr="00336B6E">
        <w:rPr>
          <w:sz w:val="16"/>
        </w:rPr>
        <w:t>similar to</w:t>
      </w:r>
      <w:proofErr w:type="gramEnd"/>
      <w:r w:rsidRPr="00336B6E">
        <w:rPr>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36B6E">
        <w:rPr>
          <w:sz w:val="16"/>
        </w:rPr>
        <w:t>for the production of</w:t>
      </w:r>
      <w:proofErr w:type="gramEnd"/>
      <w:r w:rsidRPr="00336B6E">
        <w:rPr>
          <w:sz w:val="16"/>
        </w:rPr>
        <w:t xml:space="preserve"> electricity and those designed to create weapons. Unfortunately, the difference between legitimate and hostile trajectory modification would lie only in </w:t>
      </w:r>
      <w:r w:rsidRPr="00336B6E">
        <w:rPr>
          <w:sz w:val="16"/>
        </w:rPr>
        <w:lastRenderedPageBreak/>
        <w:t xml:space="preserve">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w:t>
      </w:r>
      <w:r w:rsidRPr="003D45DC">
        <w:rPr>
          <w:rStyle w:val="Emphasis"/>
          <w:highlight w:val="green"/>
          <w:bdr w:val="single" w:sz="18" w:space="0" w:color="auto"/>
        </w:rPr>
        <w:t>all asteroid movement missions should be constantly monitored</w:t>
      </w:r>
      <w:r w:rsidRPr="00336B6E">
        <w:rPr>
          <w:sz w:val="16"/>
        </w:rPr>
        <w:t xml:space="preserve">. For an attacker, it would make most sense to delay the final course adjustment for as long as possible </w:t>
      </w:r>
      <w:proofErr w:type="gramStart"/>
      <w:r w:rsidRPr="00336B6E">
        <w:rPr>
          <w:sz w:val="16"/>
        </w:rPr>
        <w:t>in order to</w:t>
      </w:r>
      <w:proofErr w:type="gramEnd"/>
      <w:r w:rsidRPr="00336B6E">
        <w:rPr>
          <w:sz w:val="16"/>
        </w:rPr>
        <w:t xml:space="preserve"> give the least warning and make the timeframe for reaction as short as possible. </w:t>
      </w:r>
      <w:proofErr w:type="gramStart"/>
      <w:r w:rsidRPr="003D45DC">
        <w:rPr>
          <w:rStyle w:val="StyleUnderline"/>
        </w:rPr>
        <w:t>So</w:t>
      </w:r>
      <w:proofErr w:type="gramEnd"/>
      <w:r w:rsidRPr="003D45DC">
        <w:rPr>
          <w:rStyle w:val="StyleUnderline"/>
        </w:rPr>
        <w:t xml:space="preserve"> an asteroid might head towards a safe orbit fit for resource extraction for most of its altered flight time, but be further accelerated at the last possible moment onto an impact trajectory, perhaps mere days before it hits a major city.</w:t>
      </w:r>
      <w:r w:rsidRPr="00336B6E">
        <w:rPr>
          <w:sz w:val="16"/>
        </w:rPr>
        <w:t xml:space="preserve"> Our current </w:t>
      </w:r>
      <w:proofErr w:type="spellStart"/>
      <w:r w:rsidRPr="00336B6E">
        <w:rPr>
          <w:sz w:val="16"/>
        </w:rPr>
        <w:t>programmes</w:t>
      </w:r>
      <w:proofErr w:type="spellEnd"/>
      <w:r w:rsidRPr="00336B6E">
        <w:rPr>
          <w:sz w:val="16"/>
        </w:rPr>
        <w:t xml:space="preserve"> cataloguing NEOs (such as CSS or Pan-STARRS), which look for new, previously unknown objects, are not ideally suited for the task of constantly tracking </w:t>
      </w:r>
      <w:proofErr w:type="gramStart"/>
      <w:r w:rsidRPr="00336B6E">
        <w:rPr>
          <w:sz w:val="16"/>
        </w:rPr>
        <w:t>a number of</w:t>
      </w:r>
      <w:proofErr w:type="gramEnd"/>
      <w:r w:rsidRPr="00336B6E">
        <w:rPr>
          <w:sz w:val="16"/>
        </w:rPr>
        <w:t xml:space="preserve"> different, already known asteroids. </w:t>
      </w:r>
      <w:r w:rsidRPr="003D45DC">
        <w:rPr>
          <w:rStyle w:val="Emphasis"/>
          <w:highlight w:val="green"/>
        </w:rPr>
        <w:t xml:space="preserve">New instruments would be needed to track them </w:t>
      </w:r>
      <w:proofErr w:type="gramStart"/>
      <w:r w:rsidRPr="003D45DC">
        <w:rPr>
          <w:rStyle w:val="Emphasis"/>
          <w:highlight w:val="green"/>
        </w:rPr>
        <w:t>in order to</w:t>
      </w:r>
      <w:proofErr w:type="gramEnd"/>
      <w:r w:rsidRPr="003D45DC">
        <w:rPr>
          <w:rStyle w:val="Emphasis"/>
          <w:highlight w:val="green"/>
        </w:rPr>
        <w:t xml:space="preserve"> </w:t>
      </w:r>
      <w:r w:rsidRPr="003D45DC">
        <w:rPr>
          <w:rStyle w:val="Emphasis"/>
          <w:highlight w:val="green"/>
          <w:bdr w:val="single" w:sz="18" w:space="0" w:color="auto"/>
        </w:rPr>
        <w:t>immediately detect any hazardous inflection</w:t>
      </w:r>
      <w:r w:rsidRPr="00336B6E">
        <w:rPr>
          <w:sz w:val="16"/>
        </w:rPr>
        <w:t xml:space="preserve">, </w:t>
      </w:r>
      <w:r w:rsidRPr="003D45DC">
        <w:rPr>
          <w:rStyle w:val="StyleUnderline"/>
        </w:rPr>
        <w:t>whether intentional or accidental. Once such a detection is made, emergency measures to evacuate the population or, preferably, to “re-deflect” the incoming object can be executed right away, regardless of the cause</w:t>
      </w:r>
      <w:r w:rsidRPr="00336B6E">
        <w:rPr>
          <w:sz w:val="16"/>
        </w:rPr>
        <w:t xml:space="preserve">. Accidents and hostilities could be treated the same way and countered by the same system (initially, at least). </w:t>
      </w:r>
      <w:r w:rsidRPr="003D45DC">
        <w:rPr>
          <w:rStyle w:val="StyleUnderline"/>
        </w:rPr>
        <w:t>Such a system would be more</w:t>
      </w:r>
      <w:r w:rsidRPr="00336B6E">
        <w:rPr>
          <w:sz w:val="16"/>
        </w:rPr>
        <w:t xml:space="preserve"> </w:t>
      </w:r>
      <w:r w:rsidRPr="003D45DC">
        <w:rPr>
          <w:rStyle w:val="Emphasis"/>
          <w:highlight w:val="green"/>
        </w:rPr>
        <w:t>akin to an air traffic control</w:t>
      </w:r>
      <w:r w:rsidRPr="00336B6E">
        <w:rPr>
          <w:sz w:val="16"/>
          <w:highlight w:val="green"/>
        </w:rPr>
        <w:t xml:space="preserve"> </w:t>
      </w:r>
      <w:r w:rsidRPr="00336B6E">
        <w:rPr>
          <w:sz w:val="16"/>
        </w:rPr>
        <w:t xml:space="preserve">than </w:t>
      </w:r>
      <w:r w:rsidRPr="003D45DC">
        <w:rPr>
          <w:rStyle w:val="StyleUnderline"/>
        </w:rPr>
        <w:t>a non-proliferation regulation, offering security through vigilance, rather than absence</w:t>
      </w:r>
      <w:r w:rsidRPr="00336B6E">
        <w:rPr>
          <w:sz w:val="16"/>
        </w:rPr>
        <w:t xml:space="preserv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Asteroid mining might be a similar case of unfulfilled promises and misplaced visions. On the other hand, there are examples of industries that developed surprisingly fast despite being considered unrealistic, not too long ago: air travel, nuclear power generation, or commercial satellites. The spread of the internet and the accompanying digital information revolution is another example; hardly anyone anticipated </w:t>
      </w:r>
      <w:proofErr w:type="gramStart"/>
      <w:r w:rsidRPr="00336B6E">
        <w:rPr>
          <w:sz w:val="16"/>
        </w:rPr>
        <w:t>having virtually the entire repository of human knowledge at our fingertips at all times</w:t>
      </w:r>
      <w:proofErr w:type="gramEnd"/>
      <w:r w:rsidRPr="00336B6E">
        <w:rPr>
          <w:sz w:val="16"/>
        </w:rPr>
        <w:t xml:space="preserve"> (except Douglas Adams). Whether the deflection dilemma forever remains an unmaterialized threat or it becomes a palpable problem, it is something to be mindful of now, as the foundations of the prospective asteroid mining industry are being laid. In the end, the purpose of this paper is not to predict the future. </w:t>
      </w:r>
      <w:proofErr w:type="gramStart"/>
      <w:r w:rsidRPr="00336B6E">
        <w:rPr>
          <w:sz w:val="16"/>
        </w:rPr>
        <w:t>Instead</w:t>
      </w:r>
      <w:proofErr w:type="gramEnd"/>
      <w:r w:rsidRPr="00336B6E">
        <w:rPr>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36B6E">
        <w:rPr>
          <w:sz w:val="16"/>
        </w:rPr>
        <w:t>terrorists</w:t>
      </w:r>
      <w:proofErr w:type="gramEnd"/>
      <w:r w:rsidRPr="00336B6E">
        <w:rPr>
          <w:sz w:val="16"/>
        </w:rPr>
        <w:t xml:space="preserve"> or negligent corporations, we must be aware of the realistic risks in order to avoid being either stumped by unforeseen catastrophes or </w:t>
      </w:r>
      <w:proofErr w:type="spellStart"/>
      <w:r w:rsidRPr="00336B6E">
        <w:rPr>
          <w:sz w:val="16"/>
        </w:rPr>
        <w:t>paralysed</w:t>
      </w:r>
      <w:proofErr w:type="spellEnd"/>
      <w:r w:rsidRPr="00336B6E">
        <w:rPr>
          <w:sz w:val="16"/>
        </w:rPr>
        <w:t xml:space="preserve"> by unwarranted fear. </w:t>
      </w:r>
      <w:proofErr w:type="gramStart"/>
      <w:r w:rsidRPr="00336B6E">
        <w:rPr>
          <w:sz w:val="16"/>
        </w:rPr>
        <w:t>Either extreme</w:t>
      </w:r>
      <w:proofErr w:type="gramEnd"/>
      <w:r w:rsidRPr="00336B6E">
        <w:rPr>
          <w:sz w:val="16"/>
        </w:rPr>
        <w:t xml:space="preserve"> would be harmful for our future.</w:t>
      </w:r>
    </w:p>
    <w:p w14:paraId="2E2E5AA3" w14:textId="162ED70D" w:rsidR="00F6580F" w:rsidRDefault="00F6580F" w:rsidP="00F6580F">
      <w:pPr>
        <w:pStyle w:val="Heading4"/>
      </w:pPr>
      <w:r>
        <w:t xml:space="preserve">Astro-Dynamics Plank solves accidental asteroid deflection – sets a </w:t>
      </w:r>
      <w:proofErr w:type="gramStart"/>
      <w:r>
        <w:t>guide-line</w:t>
      </w:r>
      <w:proofErr w:type="gramEnd"/>
      <w:r>
        <w:t xml:space="preserve"> to conduct it safely – their </w:t>
      </w:r>
      <w:proofErr w:type="spellStart"/>
      <w:r>
        <w:t>ev</w:t>
      </w:r>
      <w:proofErr w:type="spellEnd"/>
      <w:r>
        <w:t xml:space="preserve"> – </w:t>
      </w:r>
      <w:r w:rsidR="00936C63">
        <w:t>Mitty</w:t>
      </w:r>
      <w:r>
        <w:t xml:space="preserve"> reads green</w:t>
      </w:r>
    </w:p>
    <w:p w14:paraId="4357E6D9" w14:textId="77777777" w:rsidR="00F6580F" w:rsidRPr="0090528A" w:rsidRDefault="00F6580F" w:rsidP="00F6580F">
      <w:r>
        <w:rPr>
          <w:rStyle w:val="Style13ptBold"/>
        </w:rPr>
        <w:t xml:space="preserve">AC </w:t>
      </w:r>
      <w:r w:rsidRPr="00003D3D">
        <w:rPr>
          <w:rStyle w:val="Style13ptBold"/>
        </w:rPr>
        <w:t>Byers</w:t>
      </w:r>
      <w:r w:rsidRPr="0090528A">
        <w:t xml:space="preserve"> and </w:t>
      </w:r>
      <w:proofErr w:type="spellStart"/>
      <w:r w:rsidRPr="0090528A">
        <w:t>Boley</w:t>
      </w:r>
      <w:proofErr w:type="spellEnd"/>
      <w:r w:rsidRPr="0090528A">
        <w:t xml:space="preserve"> </w:t>
      </w:r>
      <w:r w:rsidRPr="00003D3D">
        <w:rPr>
          <w:rStyle w:val="Style13ptBold"/>
        </w:rPr>
        <w:t>19</w:t>
      </w:r>
      <w:r w:rsidRPr="0090528A">
        <w:t xml:space="preserve"> [Michael Byers, Professor of Political Science at the University of British Columbia, BA in Political Studies and </w:t>
      </w:r>
      <w:proofErr w:type="spellStart"/>
      <w:r w:rsidRPr="0090528A">
        <w:t>Phd</w:t>
      </w:r>
      <w:proofErr w:type="spellEnd"/>
      <w:r w:rsidRPr="0090528A">
        <w:t xml:space="preserve"> in International Law from Cambridge, Byers has written </w:t>
      </w:r>
      <w:proofErr w:type="gramStart"/>
      <w:r w:rsidRPr="0090528A">
        <w:t>a number of</w:t>
      </w:r>
      <w:proofErr w:type="gramEnd"/>
      <w:r w:rsidRPr="0090528A">
        <w:t xml:space="preserve"> op-ed articles on space issues. Relax: An asteroid will just miss hitting Earth. But our actions could still have a deep impact. March 19, 2019. https://www.theglobeandmail.com/opinion/article-relax-an-asteroid-will-just-miss-hitting-earth-but-our-actions-could/</w:t>
      </w:r>
      <w:r>
        <w:t>]</w:t>
      </w:r>
    </w:p>
    <w:p w14:paraId="1E3FDF30" w14:textId="77777777" w:rsidR="00F6580F" w:rsidRDefault="00F6580F" w:rsidP="00F6580F">
      <w:pPr>
        <w:rPr>
          <w:sz w:val="16"/>
        </w:rPr>
      </w:pPr>
      <w:r w:rsidRPr="00812B4C">
        <w:rPr>
          <w:highlight w:val="yellow"/>
          <w:u w:val="single"/>
        </w:rPr>
        <w:t>Beyond</w:t>
      </w:r>
      <w:r w:rsidRPr="0090528A">
        <w:rPr>
          <w:u w:val="single"/>
        </w:rPr>
        <w:t xml:space="preserve"> the </w:t>
      </w:r>
      <w:r w:rsidRPr="00812B4C">
        <w:rPr>
          <w:highlight w:val="yellow"/>
          <w:u w:val="single"/>
        </w:rPr>
        <w:t>battle over resource extraction lies a</w:t>
      </w:r>
      <w:r w:rsidRPr="0090528A">
        <w:rPr>
          <w:u w:val="single"/>
        </w:rPr>
        <w:t xml:space="preserve"> more </w:t>
      </w:r>
      <w:r w:rsidRPr="00812B4C">
        <w:rPr>
          <w:rStyle w:val="Emphasis"/>
          <w:highlight w:val="yellow"/>
        </w:rPr>
        <w:t>existential threat</w:t>
      </w:r>
      <w:r w:rsidRPr="0090528A">
        <w:rPr>
          <w:sz w:val="16"/>
        </w:rPr>
        <w:t xml:space="preserve">: the act of </w:t>
      </w:r>
      <w:r w:rsidRPr="00812B4C">
        <w:rPr>
          <w:rStyle w:val="Emphasis"/>
          <w:highlight w:val="yellow"/>
        </w:rPr>
        <w:t>removing</w:t>
      </w:r>
      <w:r w:rsidRPr="0090528A">
        <w:rPr>
          <w:u w:val="single"/>
        </w:rPr>
        <w:t xml:space="preserve"> large quantities of </w:t>
      </w:r>
      <w:r w:rsidRPr="00812B4C">
        <w:rPr>
          <w:rStyle w:val="Emphasis"/>
          <w:highlight w:val="yellow"/>
        </w:rPr>
        <w:t>mass from an asteroid</w:t>
      </w:r>
      <w:r w:rsidRPr="00812B4C">
        <w:rPr>
          <w:highlight w:val="yellow"/>
          <w:u w:val="single"/>
        </w:rPr>
        <w:t xml:space="preserve"> could </w:t>
      </w:r>
      <w:r w:rsidRPr="00812B4C">
        <w:rPr>
          <w:rStyle w:val="Emphasis"/>
          <w:highlight w:val="yellow"/>
        </w:rPr>
        <w:t>change</w:t>
      </w:r>
      <w:r w:rsidRPr="00812B4C">
        <w:rPr>
          <w:highlight w:val="yellow"/>
          <w:u w:val="single"/>
        </w:rPr>
        <w:t xml:space="preserve"> its </w:t>
      </w:r>
      <w:r w:rsidRPr="00812B4C">
        <w:rPr>
          <w:rStyle w:val="Emphasis"/>
          <w:highlight w:val="yellow"/>
        </w:rPr>
        <w:t>trajectory</w:t>
      </w:r>
      <w:r w:rsidRPr="0090528A">
        <w:rPr>
          <w:sz w:val="16"/>
        </w:rPr>
        <w:t xml:space="preserve">, potentially </w:t>
      </w:r>
      <w:r w:rsidRPr="00812B4C">
        <w:rPr>
          <w:highlight w:val="yellow"/>
          <w:u w:val="single"/>
        </w:rPr>
        <w:t xml:space="preserve">leading to a </w:t>
      </w:r>
      <w:r w:rsidRPr="00812B4C">
        <w:rPr>
          <w:rStyle w:val="Emphasis"/>
          <w:highlight w:val="yellow"/>
        </w:rPr>
        <w:t>human-caused Earth impact</w:t>
      </w:r>
      <w:r w:rsidRPr="0090528A">
        <w:rPr>
          <w:sz w:val="16"/>
        </w:rPr>
        <w:t xml:space="preserve">. For this reason, </w:t>
      </w:r>
      <w:r w:rsidRPr="00FB35AA">
        <w:rPr>
          <w:highlight w:val="green"/>
          <w:u w:val="single"/>
        </w:rPr>
        <w:t xml:space="preserve">any asteroid mining will have to be fully informed by astrodynamics, and </w:t>
      </w:r>
      <w:r w:rsidRPr="00FB35AA">
        <w:rPr>
          <w:rStyle w:val="Emphasis"/>
          <w:highlight w:val="green"/>
        </w:rPr>
        <w:t>closely regulated</w:t>
      </w:r>
      <w:r w:rsidRPr="00FB35AA">
        <w:rPr>
          <w:highlight w:val="green"/>
          <w:u w:val="single"/>
        </w:rPr>
        <w:t xml:space="preserve"> </w:t>
      </w:r>
      <w:r w:rsidRPr="00812B4C">
        <w:rPr>
          <w:highlight w:val="yellow"/>
          <w:u w:val="single"/>
        </w:rPr>
        <w:t xml:space="preserve">under </w:t>
      </w:r>
      <w:r w:rsidRPr="00812B4C">
        <w:rPr>
          <w:rStyle w:val="Emphasis"/>
          <w:highlight w:val="yellow"/>
        </w:rPr>
        <w:t>international rules</w:t>
      </w:r>
      <w:r w:rsidRPr="00FB35AA">
        <w:rPr>
          <w:rStyle w:val="StyleUnderline"/>
        </w:rPr>
        <w:t xml:space="preserve">. And while </w:t>
      </w:r>
      <w:r w:rsidRPr="00FB35AA">
        <w:rPr>
          <w:rStyle w:val="StyleUnderline"/>
          <w:highlight w:val="green"/>
        </w:rPr>
        <w:t>the U.S.,</w:t>
      </w:r>
      <w:r w:rsidRPr="00FB35AA">
        <w:rPr>
          <w:rStyle w:val="StyleUnderline"/>
        </w:rPr>
        <w:t xml:space="preserve"> Luxembourg and Russia </w:t>
      </w:r>
      <w:r w:rsidRPr="00FB35AA">
        <w:rPr>
          <w:rStyle w:val="StyleUnderline"/>
          <w:highlight w:val="green"/>
        </w:rPr>
        <w:t>might regulate asteroid-mining companies closely with</w:t>
      </w:r>
      <w:r w:rsidRPr="00FB35AA">
        <w:rPr>
          <w:rStyle w:val="StyleUnderline"/>
        </w:rPr>
        <w:t xml:space="preserve"> the involvement of </w:t>
      </w:r>
      <w:r w:rsidRPr="00FB35AA">
        <w:rPr>
          <w:rStyle w:val="StyleUnderline"/>
          <w:highlight w:val="green"/>
        </w:rPr>
        <w:t>planetary scientists</w:t>
      </w:r>
      <w:r w:rsidRPr="00FB35AA">
        <w:rPr>
          <w:rStyle w:val="StyleUnderline"/>
        </w:rPr>
        <w:t>,</w:t>
      </w:r>
      <w:r w:rsidRPr="0090528A">
        <w:rPr>
          <w:sz w:val="16"/>
        </w:rPr>
        <w:t xml:space="preserve"> </w:t>
      </w:r>
      <w:r w:rsidRPr="00812B4C">
        <w:rPr>
          <w:highlight w:val="yellow"/>
          <w:u w:val="single"/>
        </w:rPr>
        <w:t>what would happen if a</w:t>
      </w:r>
      <w:r w:rsidRPr="0090528A">
        <w:rPr>
          <w:u w:val="single"/>
        </w:rPr>
        <w:t xml:space="preserve"> mining company </w:t>
      </w:r>
      <w:r w:rsidRPr="00812B4C">
        <w:rPr>
          <w:highlight w:val="yellow"/>
          <w:u w:val="single"/>
        </w:rPr>
        <w:t>were to incorporate a “</w:t>
      </w:r>
      <w:r w:rsidRPr="00812B4C">
        <w:rPr>
          <w:rStyle w:val="Emphasis"/>
          <w:highlight w:val="yellow"/>
        </w:rPr>
        <w:t>flag of convenience state</w:t>
      </w:r>
      <w:r w:rsidRPr="00812B4C">
        <w:rPr>
          <w:highlight w:val="yellow"/>
          <w:u w:val="single"/>
        </w:rPr>
        <w:t xml:space="preserve">” such as </w:t>
      </w:r>
      <w:r w:rsidRPr="00812B4C">
        <w:rPr>
          <w:rStyle w:val="Emphasis"/>
          <w:highlight w:val="yellow"/>
        </w:rPr>
        <w:t>Panama</w:t>
      </w:r>
      <w:r w:rsidRPr="00812B4C">
        <w:rPr>
          <w:highlight w:val="yellow"/>
          <w:u w:val="single"/>
        </w:rPr>
        <w:t xml:space="preserve"> or </w:t>
      </w:r>
      <w:r w:rsidRPr="00812B4C">
        <w:rPr>
          <w:rStyle w:val="Emphasis"/>
          <w:highlight w:val="yellow"/>
        </w:rPr>
        <w:t>Liberia</w:t>
      </w:r>
      <w:r w:rsidRPr="0090528A">
        <w:rPr>
          <w:sz w:val="16"/>
        </w:rPr>
        <w:t>? Would the same respect be paid to science and safety?</w:t>
      </w:r>
    </w:p>
    <w:p w14:paraId="1361EB70" w14:textId="77777777" w:rsidR="00F6580F" w:rsidRPr="00E40BE2" w:rsidRDefault="00F6580F" w:rsidP="00F6580F">
      <w:pPr>
        <w:pStyle w:val="Heading4"/>
        <w:rPr>
          <w:rFonts w:cs="Calibri"/>
        </w:rPr>
      </w:pPr>
      <w:r w:rsidRPr="00E40BE2">
        <w:rPr>
          <w:rFonts w:cs="Calibri"/>
        </w:rPr>
        <w:lastRenderedPageBreak/>
        <w:t xml:space="preserve">1AR theory is skewed towards the </w:t>
      </w:r>
      <w:proofErr w:type="spellStart"/>
      <w:r w:rsidRPr="00E40BE2">
        <w:rPr>
          <w:rFonts w:cs="Calibri"/>
        </w:rPr>
        <w:t>aff</w:t>
      </w:r>
      <w:proofErr w:type="spellEnd"/>
      <w:r w:rsidRPr="00E40BE2">
        <w:rPr>
          <w:rFonts w:cs="Calibri"/>
        </w:rPr>
        <w:t xml:space="preserve"> – a) the 2NR must cover substance and over-cover theory, since they get the collapse and persuasive spin advantage of the 3min 2AR, 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 a) reject 1AR theory since it can’t be a legitimate check for abuse, b) drop the </w:t>
      </w:r>
      <w:proofErr w:type="spellStart"/>
      <w:r w:rsidRPr="00E40BE2">
        <w:rPr>
          <w:rFonts w:cs="Calibri"/>
        </w:rPr>
        <w:t>arg</w:t>
      </w:r>
      <w:proofErr w:type="spellEnd"/>
      <w:r w:rsidRPr="00E40BE2">
        <w:rPr>
          <w:rFonts w:cs="Calibri"/>
        </w:rPr>
        <w:t xml:space="preserve"> to minimize the chance the round is decided unfairly, c) use reasonability with a bar of defense or the </w:t>
      </w:r>
      <w:proofErr w:type="spellStart"/>
      <w:r w:rsidRPr="00E40BE2">
        <w:rPr>
          <w:rFonts w:cs="Calibri"/>
        </w:rPr>
        <w:t>aff</w:t>
      </w:r>
      <w:proofErr w:type="spellEnd"/>
      <w:r w:rsidRPr="00E40BE2">
        <w:rPr>
          <w:rFonts w:cs="Calibri"/>
        </w:rPr>
        <w:t xml:space="preserve"> always wins since the 2AR can line by line the whole 2NR without winning real abuse</w:t>
      </w:r>
    </w:p>
    <w:p w14:paraId="2E91E79A" w14:textId="77777777" w:rsidR="00F6580F" w:rsidRPr="009F7E22" w:rsidRDefault="00F6580F" w:rsidP="00F6580F"/>
    <w:p w14:paraId="653AA20D" w14:textId="49F1147C" w:rsidR="00936C63" w:rsidRDefault="00936C63" w:rsidP="00936C63">
      <w:pPr>
        <w:pStyle w:val="Heading3"/>
      </w:pPr>
      <w:r>
        <w:lastRenderedPageBreak/>
        <w:t>3</w:t>
      </w:r>
    </w:p>
    <w:p w14:paraId="29D0E8AC" w14:textId="77777777" w:rsidR="00936C63" w:rsidRDefault="00936C63" w:rsidP="00936C63">
      <w:pPr>
        <w:pStyle w:val="Heading4"/>
      </w:pPr>
      <w:r>
        <w:t xml:space="preserve">Space tech advancements and control will produce a qualitative military advantage – REMs, fusion power, AI, lunar base, intelligence, and space weapon platforms. US space privatization maintains a shaky but tenable US lead. </w:t>
      </w:r>
    </w:p>
    <w:p w14:paraId="4E7AC7A7" w14:textId="77777777" w:rsidR="00936C63" w:rsidRDefault="00936C63" w:rsidP="00936C63">
      <w:r w:rsidRPr="002A3A55">
        <w:t xml:space="preserve">Sergeant </w:t>
      </w:r>
      <w:r w:rsidRPr="002A3A55">
        <w:rPr>
          <w:b/>
          <w:bCs/>
          <w:sz w:val="26"/>
          <w:szCs w:val="26"/>
        </w:rPr>
        <w:t>Duke 20</w:t>
      </w:r>
      <w:r w:rsidRPr="002A3A55">
        <w:t xml:space="preserve"> served as a US Army intelligence analyst, holds a BA in intelligence studies with a concentration in counterintelligence from American Military University and research national security autonomous weaponry armed conflict</w:t>
      </w:r>
      <w:r>
        <w:t>,</w:t>
      </w:r>
      <w:r w:rsidRPr="002A3A55">
        <w:t xml:space="preserve"> and the space domain, , 9-25-2020, "Conflict and Controversy in the Space Domain: Legalities, </w:t>
      </w:r>
      <w:proofErr w:type="spellStart"/>
      <w:r w:rsidRPr="002A3A55">
        <w:t>Lethalities</w:t>
      </w:r>
      <w:proofErr w:type="spellEnd"/>
      <w:r w:rsidRPr="002A3A55">
        <w:t xml:space="preserve">, and Celestial </w:t>
      </w:r>
      <w:proofErr w:type="spellStart"/>
      <w:r w:rsidRPr="002A3A55">
        <w:t>Secur</w:t>
      </w:r>
      <w:proofErr w:type="spellEnd"/>
      <w:r w:rsidRPr="002A3A55">
        <w:t xml:space="preserve">," Air University (AU), </w:t>
      </w:r>
      <w:hyperlink r:id="rId10" w:history="1">
        <w:r w:rsidRPr="008774C4">
          <w:rPr>
            <w:rStyle w:val="Hyperlink"/>
          </w:rPr>
          <w:t>https://www.airuniversity.af.edu/Wild-Blue-Yonder/Article-Display/Article/2362296/conflict-and-controversy-in-the-space-domain-legalities-lethalities-and-celesti/</w:t>
        </w:r>
      </w:hyperlink>
      <w:r>
        <w:t xml:space="preserve">  </w:t>
      </w:r>
    </w:p>
    <w:p w14:paraId="574A4236" w14:textId="77777777" w:rsidR="00936C63" w:rsidRPr="00635373" w:rsidRDefault="00936C63" w:rsidP="00936C63">
      <w:pPr>
        <w:rPr>
          <w:sz w:val="16"/>
        </w:rPr>
      </w:pPr>
      <w:r w:rsidRPr="00635373">
        <w:rPr>
          <w:sz w:val="16"/>
        </w:rPr>
        <w:t xml:space="preserve">Advancements in </w:t>
      </w:r>
      <w:r w:rsidRPr="00D84921">
        <w:rPr>
          <w:rStyle w:val="StyleUnderline"/>
        </w:rPr>
        <w:t>space tech</w:t>
      </w:r>
      <w:r w:rsidRPr="00D84921">
        <w:rPr>
          <w:sz w:val="16"/>
        </w:rPr>
        <w:t xml:space="preserve">nology are </w:t>
      </w:r>
      <w:r w:rsidRPr="00D84921">
        <w:rPr>
          <w:rStyle w:val="StyleUnderline"/>
        </w:rPr>
        <w:t>quickly leading to an inevitable conflict over control in space</w:t>
      </w:r>
      <w:r w:rsidRPr="00635373">
        <w:rPr>
          <w:sz w:val="16"/>
        </w:rPr>
        <w:t xml:space="preserve">, which includes control over the Moon through lunar bases and potentially control over the colonization of Mars. The </w:t>
      </w:r>
      <w:r w:rsidRPr="00257C95">
        <w:rPr>
          <w:rStyle w:val="StyleUnderline"/>
          <w:highlight w:val="yellow"/>
        </w:rPr>
        <w:t>PRC has</w:t>
      </w:r>
      <w:r w:rsidRPr="00635373">
        <w:rPr>
          <w:sz w:val="16"/>
        </w:rPr>
        <w:t xml:space="preserve"> added </w:t>
      </w:r>
      <w:r w:rsidRPr="00CC3363">
        <w:rPr>
          <w:rStyle w:val="StyleUnderline"/>
        </w:rPr>
        <w:t>the capability to</w:t>
      </w:r>
      <w:r w:rsidRPr="00635373">
        <w:rPr>
          <w:sz w:val="16"/>
        </w:rPr>
        <w:t xml:space="preserve"> "physically </w:t>
      </w:r>
      <w:r w:rsidRPr="00CC3363">
        <w:rPr>
          <w:rStyle w:val="StyleUnderline"/>
        </w:rPr>
        <w:t>attack satellites</w:t>
      </w:r>
      <w:r w:rsidRPr="00635373">
        <w:rPr>
          <w:sz w:val="16"/>
        </w:rPr>
        <w:t xml:space="preserve"> using </w:t>
      </w:r>
      <w:r w:rsidRPr="00257C95">
        <w:rPr>
          <w:rStyle w:val="StyleUnderline"/>
          <w:highlight w:val="yellow"/>
        </w:rPr>
        <w:t>antisatellite</w:t>
      </w:r>
      <w:r w:rsidRPr="00635373">
        <w:rPr>
          <w:sz w:val="16"/>
        </w:rPr>
        <w:t xml:space="preserve"> [</w:t>
      </w:r>
      <w:r w:rsidRPr="00257C95">
        <w:rPr>
          <w:rStyle w:val="StyleUnderline"/>
          <w:highlight w:val="yellow"/>
        </w:rPr>
        <w:t>ASAT</w:t>
      </w:r>
      <w:r w:rsidRPr="00635373">
        <w:rPr>
          <w:sz w:val="16"/>
        </w:rPr>
        <w:t xml:space="preserve">] </w:t>
      </w:r>
      <w:r w:rsidRPr="00257C95">
        <w:rPr>
          <w:rStyle w:val="StyleUnderline"/>
          <w:highlight w:val="yellow"/>
        </w:rPr>
        <w:t>interceptors</w:t>
      </w:r>
      <w:r w:rsidRPr="00635373">
        <w:rPr>
          <w:sz w:val="16"/>
        </w:rPr>
        <w:t xml:space="preserve">, miniature </w:t>
      </w:r>
      <w:r w:rsidRPr="00257C95">
        <w:rPr>
          <w:rStyle w:val="StyleUnderline"/>
          <w:highlight w:val="yellow"/>
        </w:rPr>
        <w:t>space mines, and</w:t>
      </w:r>
      <w:r w:rsidRPr="00635373">
        <w:rPr>
          <w:sz w:val="16"/>
        </w:rPr>
        <w:t xml:space="preserve"> ground-based </w:t>
      </w:r>
      <w:r w:rsidRPr="00257C95">
        <w:rPr>
          <w:rStyle w:val="StyleUnderline"/>
          <w:highlight w:val="yellow"/>
        </w:rPr>
        <w:t>lasers</w:t>
      </w:r>
      <w:r w:rsidRPr="00635373">
        <w:rPr>
          <w:sz w:val="16"/>
        </w:rPr>
        <w:t xml:space="preserve">" into its military space program.1 These capabilities fall under the guise of the Outer Space Treaty’s permission to destroy militarized satellites.2 These </w:t>
      </w:r>
      <w:r w:rsidRPr="00257C95">
        <w:rPr>
          <w:rStyle w:val="StyleUnderline"/>
          <w:highlight w:val="yellow"/>
        </w:rPr>
        <w:t>tech</w:t>
      </w:r>
      <w:r w:rsidRPr="00635373">
        <w:rPr>
          <w:sz w:val="16"/>
        </w:rPr>
        <w:t xml:space="preserve">nologies </w:t>
      </w:r>
      <w:r w:rsidRPr="00257C95">
        <w:rPr>
          <w:rStyle w:val="StyleUnderline"/>
          <w:highlight w:val="yellow"/>
        </w:rPr>
        <w:t>could easily be used offensively</w:t>
      </w:r>
      <w:r w:rsidRPr="00635373">
        <w:rPr>
          <w:sz w:val="16"/>
        </w:rPr>
        <w:t xml:space="preserve"> to create a decision advantage in combat. Some analysts believe that the deliberate collision of PRC satellites with older satellites shows that the PRC has experimented with "parasitic satellites" designed to lie dormant in the vicinity of a target until activated, potentially for hacking purposes.3 The PRC even "reportedly launched a hypersonic 'prototype space fighter' " in 2010. It continues to be locked in an intense space race with the rest of the space-savvy international community—particularly Russia, the United States, and India—with a short-term goal of controlling the Moon with a lunar base and a longer-term goal of populating Mars under the rule of the PRC.4</w:t>
      </w:r>
    </w:p>
    <w:p w14:paraId="56DAE4B6" w14:textId="77777777" w:rsidR="00936C63" w:rsidRPr="00D84921" w:rsidRDefault="00936C63" w:rsidP="00936C63">
      <w:pPr>
        <w:rPr>
          <w:rStyle w:val="StyleUnderline"/>
        </w:rPr>
      </w:pPr>
      <w:r w:rsidRPr="00635373">
        <w:rPr>
          <w:sz w:val="16"/>
        </w:rPr>
        <w:t xml:space="preserve">The development of maneuverable space planes and lunar bases is not unique to the PRC. The National Aeronautical and Space Administration (NASA) developed the X-37 and X-37B space planes, and the Russian Federation is developing a maneuverable space plane using nuclear technology for power.5 All of these nations (as well as several others, including India and Japan) intend to establish lunar bases within the next 20 years.6 Despite the array of international treaties and agreements promoting peaceful global development of space resources in the name of science and humanity, </w:t>
      </w:r>
      <w:r w:rsidRPr="00257C95">
        <w:rPr>
          <w:rStyle w:val="StyleUnderline"/>
          <w:highlight w:val="yellow"/>
        </w:rPr>
        <w:t>it is unlikely</w:t>
      </w:r>
      <w:r w:rsidRPr="00635373">
        <w:rPr>
          <w:sz w:val="16"/>
        </w:rPr>
        <w:t xml:space="preserve"> that </w:t>
      </w:r>
      <w:r w:rsidRPr="00257C95">
        <w:rPr>
          <w:rStyle w:val="StyleUnderline"/>
          <w:highlight w:val="yellow"/>
        </w:rPr>
        <w:t>space will remain weapon free</w:t>
      </w:r>
      <w:r w:rsidRPr="00635373">
        <w:rPr>
          <w:sz w:val="16"/>
        </w:rPr>
        <w:t xml:space="preserve"> and likely that it will become the next frontier of global combat. </w:t>
      </w:r>
      <w:r w:rsidRPr="00257C95">
        <w:rPr>
          <w:rStyle w:val="Emphasis"/>
        </w:rPr>
        <w:t>Space weapons in development may use robotics, nanotechnology, and directed energy such as microwaves and lasers</w:t>
      </w:r>
      <w:r w:rsidRPr="00635373">
        <w:rPr>
          <w:sz w:val="16"/>
        </w:rPr>
        <w:t>.</w:t>
      </w:r>
      <w:r w:rsidRPr="00D84921">
        <w:rPr>
          <w:rStyle w:val="StyleUnderline"/>
        </w:rPr>
        <w:t xml:space="preserve">7 </w:t>
      </w:r>
      <w:r w:rsidRPr="00D84921">
        <w:rPr>
          <w:rStyle w:val="StyleUnderline"/>
          <w:highlight w:val="yellow"/>
        </w:rPr>
        <w:t>With</w:t>
      </w:r>
      <w:r w:rsidRPr="00D84921">
        <w:rPr>
          <w:rStyle w:val="StyleUnderline"/>
        </w:rPr>
        <w:t xml:space="preserve"> the establishment of </w:t>
      </w:r>
      <w:r w:rsidRPr="00D84921">
        <w:rPr>
          <w:rStyle w:val="StyleUnderline"/>
          <w:highlight w:val="yellow"/>
        </w:rPr>
        <w:t>a lunar base</w:t>
      </w:r>
      <w:r w:rsidRPr="00D84921">
        <w:rPr>
          <w:rStyle w:val="StyleUnderline"/>
        </w:rPr>
        <w:t xml:space="preserve">, </w:t>
      </w:r>
      <w:r w:rsidRPr="00D84921">
        <w:rPr>
          <w:rStyle w:val="StyleUnderline"/>
          <w:highlight w:val="yellow"/>
        </w:rPr>
        <w:t>a nation with</w:t>
      </w:r>
      <w:r w:rsidRPr="00D84921">
        <w:rPr>
          <w:rStyle w:val="StyleUnderline"/>
        </w:rPr>
        <w:t xml:space="preserve"> advanced </w:t>
      </w:r>
      <w:r w:rsidRPr="00D84921">
        <w:rPr>
          <w:rStyle w:val="StyleUnderline"/>
          <w:highlight w:val="yellow"/>
        </w:rPr>
        <w:t>laser tech</w:t>
      </w:r>
      <w:r w:rsidRPr="00D84921">
        <w:rPr>
          <w:rStyle w:val="StyleUnderline"/>
        </w:rPr>
        <w:t xml:space="preserve">nology, advanced </w:t>
      </w:r>
      <w:r w:rsidRPr="00D84921">
        <w:rPr>
          <w:rStyle w:val="StyleUnderline"/>
          <w:highlight w:val="yellow"/>
        </w:rPr>
        <w:t>cyber weaponry</w:t>
      </w:r>
      <w:r w:rsidRPr="00D84921">
        <w:rPr>
          <w:rStyle w:val="StyleUnderline"/>
        </w:rPr>
        <w:t xml:space="preserve">, maneuverable </w:t>
      </w:r>
      <w:r w:rsidRPr="00D84921">
        <w:rPr>
          <w:rStyle w:val="StyleUnderline"/>
          <w:highlight w:val="yellow"/>
        </w:rPr>
        <w:t>space planes</w:t>
      </w:r>
      <w:r w:rsidRPr="00D84921">
        <w:rPr>
          <w:rStyle w:val="StyleUnderline"/>
        </w:rPr>
        <w:t xml:space="preserve">, </w:t>
      </w:r>
      <w:r w:rsidRPr="00D84921">
        <w:rPr>
          <w:rStyle w:val="StyleUnderline"/>
          <w:highlight w:val="yellow"/>
        </w:rPr>
        <w:t>satellite targeting</w:t>
      </w:r>
      <w:r w:rsidRPr="00D84921">
        <w:rPr>
          <w:rStyle w:val="StyleUnderline"/>
        </w:rPr>
        <w:t xml:space="preserve"> capabilities, nano-science stealth technology, </w:t>
      </w:r>
      <w:r w:rsidRPr="00D84921">
        <w:rPr>
          <w:rStyle w:val="StyleUnderline"/>
          <w:highlight w:val="yellow"/>
        </w:rPr>
        <w:t>a</w:t>
      </w:r>
      <w:r w:rsidRPr="00D84921">
        <w:rPr>
          <w:rStyle w:val="StyleUnderline"/>
        </w:rPr>
        <w:t xml:space="preserve">rtificial </w:t>
      </w:r>
      <w:r w:rsidRPr="00D84921">
        <w:rPr>
          <w:rStyle w:val="StyleUnderline"/>
          <w:highlight w:val="yellow"/>
        </w:rPr>
        <w:t>i</w:t>
      </w:r>
      <w:r w:rsidRPr="00D84921">
        <w:rPr>
          <w:rStyle w:val="StyleUnderline"/>
        </w:rPr>
        <w:t xml:space="preserve">ntelligence, </w:t>
      </w:r>
      <w:r w:rsidRPr="00D84921">
        <w:rPr>
          <w:rStyle w:val="StyleUnderline"/>
          <w:highlight w:val="yellow"/>
        </w:rPr>
        <w:t>and</w:t>
      </w:r>
      <w:r w:rsidRPr="00D84921">
        <w:rPr>
          <w:rStyle w:val="StyleUnderline"/>
        </w:rPr>
        <w:t xml:space="preserve"> self-guiding </w:t>
      </w:r>
      <w:r w:rsidRPr="00D84921">
        <w:rPr>
          <w:rStyle w:val="StyleUnderline"/>
          <w:highlight w:val="yellow"/>
        </w:rPr>
        <w:t>nanotech</w:t>
      </w:r>
      <w:r w:rsidRPr="00D84921">
        <w:rPr>
          <w:rStyle w:val="StyleUnderline"/>
        </w:rPr>
        <w:t xml:space="preserve">nology bullets </w:t>
      </w:r>
      <w:r w:rsidRPr="00D84921">
        <w:rPr>
          <w:rStyle w:val="StyleUnderline"/>
          <w:highlight w:val="yellow"/>
        </w:rPr>
        <w:t>would</w:t>
      </w:r>
      <w:r w:rsidRPr="00D84921">
        <w:rPr>
          <w:rStyle w:val="StyleUnderline"/>
        </w:rPr>
        <w:t xml:space="preserve"> undoubtedly </w:t>
      </w:r>
      <w:r w:rsidRPr="00D84921">
        <w:rPr>
          <w:rStyle w:val="StyleUnderline"/>
          <w:highlight w:val="yellow"/>
        </w:rPr>
        <w:t>have the capacity to rule the Earth as it sees fit</w:t>
      </w:r>
      <w:r w:rsidRPr="00D84921">
        <w:rPr>
          <w:rStyle w:val="StyleUnderline"/>
        </w:rPr>
        <w:t xml:space="preserve">. </w:t>
      </w:r>
      <w:proofErr w:type="gramStart"/>
      <w:r w:rsidRPr="00D84921">
        <w:rPr>
          <w:rStyle w:val="StyleUnderline"/>
        </w:rPr>
        <w:t>All of</w:t>
      </w:r>
      <w:proofErr w:type="gramEnd"/>
      <w:r w:rsidRPr="00D84921">
        <w:rPr>
          <w:rStyle w:val="StyleUnderline"/>
        </w:rPr>
        <w:t xml:space="preserve"> these technologies already exist or are in development phases, and they are the future of intelligence and warfare.8</w:t>
      </w:r>
    </w:p>
    <w:p w14:paraId="268504D1" w14:textId="77777777" w:rsidR="00936C63" w:rsidRPr="00D84921" w:rsidRDefault="00936C63" w:rsidP="00936C63">
      <w:pPr>
        <w:rPr>
          <w:rStyle w:val="StyleUnderline"/>
        </w:rPr>
      </w:pPr>
      <w:r w:rsidRPr="00635373">
        <w:rPr>
          <w:sz w:val="16"/>
        </w:rPr>
        <w:t xml:space="preserve">The US government and NASA, unlike the PRC and the RF, have been encouraging the commercialization of space cargo transportation to meet future American needs for access to the International Space Station (ISS) and to improve the research and development of spaceborne technologies and other developments.9 Private sector involvement has also opened the market for alternative rocket propulsion technologies that can achieve government and commercial goals for space at lower costs and faster than possible under the existing bureaucracy of NASA. Enhanced private sector involvement in space travel utilizes the free-market system to foster radical developments and investment for both government and private sector programs, incentivizing broader participation, which benefits both. </w:t>
      </w:r>
      <w:r w:rsidRPr="00257C95">
        <w:rPr>
          <w:rStyle w:val="StyleUnderline"/>
          <w:highlight w:val="yellow"/>
        </w:rPr>
        <w:t xml:space="preserve">Commercializing </w:t>
      </w:r>
      <w:r w:rsidRPr="00D84921">
        <w:rPr>
          <w:rStyle w:val="StyleUnderline"/>
        </w:rPr>
        <w:t>aspects of standard</w:t>
      </w:r>
      <w:r w:rsidRPr="00257C95">
        <w:rPr>
          <w:rStyle w:val="StyleUnderline"/>
          <w:highlight w:val="yellow"/>
        </w:rPr>
        <w:t xml:space="preserve"> space </w:t>
      </w:r>
      <w:r w:rsidRPr="00D84921">
        <w:rPr>
          <w:rStyle w:val="StyleUnderline"/>
          <w:highlight w:val="yellow"/>
        </w:rPr>
        <w:t>op</w:t>
      </w:r>
      <w:r w:rsidRPr="00D84921">
        <w:rPr>
          <w:rStyle w:val="StyleUnderline"/>
        </w:rPr>
        <w:t>eration</w:t>
      </w:r>
      <w:r w:rsidRPr="00D84921">
        <w:rPr>
          <w:rStyle w:val="StyleUnderline"/>
          <w:highlight w:val="yellow"/>
        </w:rPr>
        <w:t>s</w:t>
      </w:r>
      <w:r w:rsidRPr="00D84921">
        <w:rPr>
          <w:rStyle w:val="StyleUnderline"/>
        </w:rPr>
        <w:t xml:space="preserve">, such as the recent partnership with SpaceX, will also pave the way for space tourism. This </w:t>
      </w:r>
      <w:r w:rsidRPr="00D84921">
        <w:rPr>
          <w:rStyle w:val="StyleUnderline"/>
          <w:highlight w:val="yellow"/>
        </w:rPr>
        <w:t>will free up resources for NASA and the</w:t>
      </w:r>
      <w:r w:rsidRPr="00D84921">
        <w:rPr>
          <w:rStyle w:val="StyleUnderline"/>
        </w:rPr>
        <w:t xml:space="preserve"> newly minted US </w:t>
      </w:r>
      <w:r w:rsidRPr="00D84921">
        <w:rPr>
          <w:rStyle w:val="StyleUnderline"/>
          <w:highlight w:val="yellow"/>
        </w:rPr>
        <w:t>Space Force to pursue</w:t>
      </w:r>
      <w:r w:rsidRPr="00D84921">
        <w:rPr>
          <w:rStyle w:val="StyleUnderline"/>
        </w:rPr>
        <w:t xml:space="preserve"> broader goals, such as manned deep space travel, </w:t>
      </w:r>
      <w:r w:rsidRPr="00D84921">
        <w:rPr>
          <w:rStyle w:val="StyleUnderline"/>
          <w:highlight w:val="yellow"/>
        </w:rPr>
        <w:t>a lunar base</w:t>
      </w:r>
      <w:r w:rsidRPr="00D84921">
        <w:rPr>
          <w:rStyle w:val="StyleUnderline"/>
        </w:rPr>
        <w:t>, and manned missions to Mars.</w:t>
      </w:r>
    </w:p>
    <w:p w14:paraId="58169294" w14:textId="77777777" w:rsidR="00936C63" w:rsidRDefault="00936C63" w:rsidP="00936C63">
      <w:r>
        <w:t>Part 2: Lunar Power</w:t>
      </w:r>
    </w:p>
    <w:p w14:paraId="75020AA2" w14:textId="77777777" w:rsidR="00936C63" w:rsidRPr="00B419B9" w:rsidRDefault="00936C63" w:rsidP="00936C63">
      <w:pPr>
        <w:rPr>
          <w:sz w:val="16"/>
        </w:rPr>
      </w:pPr>
      <w:r w:rsidRPr="00D84921">
        <w:rPr>
          <w:rStyle w:val="StyleUnderline"/>
          <w:highlight w:val="yellow"/>
        </w:rPr>
        <w:t>R</w:t>
      </w:r>
      <w:r w:rsidRPr="00D84921">
        <w:rPr>
          <w:rStyle w:val="StyleUnderline"/>
        </w:rPr>
        <w:t xml:space="preserve">are </w:t>
      </w:r>
      <w:r w:rsidRPr="00D84921">
        <w:rPr>
          <w:rStyle w:val="StyleUnderline"/>
          <w:highlight w:val="yellow"/>
        </w:rPr>
        <w:t>e</w:t>
      </w:r>
      <w:r w:rsidRPr="00D84921">
        <w:rPr>
          <w:rStyle w:val="StyleUnderline"/>
        </w:rPr>
        <w:t xml:space="preserve">arth </w:t>
      </w:r>
      <w:r w:rsidRPr="00D84921">
        <w:rPr>
          <w:rStyle w:val="StyleUnderline"/>
          <w:highlight w:val="yellow"/>
        </w:rPr>
        <w:t>m</w:t>
      </w:r>
      <w:r w:rsidRPr="00D84921">
        <w:rPr>
          <w:rStyle w:val="StyleUnderline"/>
        </w:rPr>
        <w:t>etal</w:t>
      </w:r>
      <w:r w:rsidRPr="00D84921">
        <w:rPr>
          <w:rStyle w:val="StyleUnderline"/>
          <w:highlight w:val="yellow"/>
        </w:rPr>
        <w:t>s</w:t>
      </w:r>
      <w:r w:rsidRPr="00D84921">
        <w:rPr>
          <w:rStyle w:val="StyleUnderline"/>
        </w:rPr>
        <w:t xml:space="preserve"> and other minerals </w:t>
      </w:r>
      <w:r w:rsidRPr="00D84921">
        <w:rPr>
          <w:rStyle w:val="StyleUnderline"/>
          <w:highlight w:val="yellow"/>
        </w:rPr>
        <w:t>are quickly becoming scarce in the U</w:t>
      </w:r>
      <w:r w:rsidRPr="00D84921">
        <w:rPr>
          <w:rStyle w:val="StyleUnderline"/>
        </w:rPr>
        <w:t xml:space="preserve">nited </w:t>
      </w:r>
      <w:r w:rsidRPr="00D84921">
        <w:rPr>
          <w:rStyle w:val="StyleUnderline"/>
          <w:highlight w:val="yellow"/>
        </w:rPr>
        <w:t>S</w:t>
      </w:r>
      <w:r w:rsidRPr="00D84921">
        <w:rPr>
          <w:rStyle w:val="StyleUnderline"/>
        </w:rPr>
        <w:t>tates to the point where the international space race to claim the Moon and Mars has become a top priority, not just for control over them but for the resources available for exploitatio</w:t>
      </w:r>
      <w:r w:rsidRPr="00635373">
        <w:rPr>
          <w:sz w:val="16"/>
        </w:rPr>
        <w:t xml:space="preserve">n. </w:t>
      </w:r>
      <w:r w:rsidRPr="00257C95">
        <w:rPr>
          <w:rStyle w:val="StyleUnderline"/>
          <w:highlight w:val="yellow"/>
        </w:rPr>
        <w:t>Uranium</w:t>
      </w:r>
      <w:r w:rsidRPr="00635373">
        <w:rPr>
          <w:sz w:val="16"/>
        </w:rPr>
        <w:t xml:space="preserve"> has even </w:t>
      </w:r>
      <w:r w:rsidRPr="00257C95">
        <w:rPr>
          <w:rStyle w:val="StyleUnderline"/>
          <w:highlight w:val="yellow"/>
        </w:rPr>
        <w:t xml:space="preserve">entered the economic </w:t>
      </w:r>
      <w:r w:rsidRPr="00257C95">
        <w:rPr>
          <w:rStyle w:val="StyleUnderline"/>
          <w:highlight w:val="yellow"/>
        </w:rPr>
        <w:lastRenderedPageBreak/>
        <w:t>radar</w:t>
      </w:r>
      <w:r w:rsidRPr="00635373">
        <w:rPr>
          <w:sz w:val="16"/>
        </w:rPr>
        <w:t xml:space="preserve"> as a good idea for boosting the American economy instead of remaining too dangerous to mine due to the associated health risks and environmental hazards. This resource is in abundance </w:t>
      </w:r>
      <w:r w:rsidRPr="00257C95">
        <w:rPr>
          <w:rStyle w:val="StyleUnderline"/>
          <w:highlight w:val="yellow"/>
        </w:rPr>
        <w:t>on the Moon</w:t>
      </w:r>
      <w:r w:rsidRPr="00635373">
        <w:rPr>
          <w:sz w:val="16"/>
        </w:rPr>
        <w:t xml:space="preserve">.10 Estimates suggest </w:t>
      </w:r>
      <w:r w:rsidRPr="00257C95">
        <w:rPr>
          <w:rStyle w:val="StyleUnderline"/>
          <w:highlight w:val="yellow"/>
        </w:rPr>
        <w:t>there may be up to five million tons of Helium-3</w:t>
      </w:r>
      <w:r w:rsidRPr="00635373">
        <w:rPr>
          <w:sz w:val="16"/>
        </w:rPr>
        <w:t xml:space="preserve"> (3He) contained within the lunar regolith.11 This has </w:t>
      </w:r>
      <w:r w:rsidRPr="00257C95">
        <w:rPr>
          <w:rStyle w:val="StyleUnderline"/>
          <w:highlight w:val="yellow"/>
        </w:rPr>
        <w:t>the potential to meet all of [hu]mankind's power needs</w:t>
      </w:r>
      <w:r w:rsidRPr="00635373">
        <w:rPr>
          <w:sz w:val="16"/>
        </w:rPr>
        <w:t xml:space="preserve"> for thousands of years when used </w:t>
      </w:r>
      <w:r w:rsidRPr="00257C95">
        <w:rPr>
          <w:rStyle w:val="StyleUnderline"/>
          <w:highlight w:val="yellow"/>
        </w:rPr>
        <w:t>with fusion power</w:t>
      </w:r>
      <w:r w:rsidRPr="00635373">
        <w:rPr>
          <w:sz w:val="16"/>
        </w:rPr>
        <w:t>.12 On top of the resources potentially available, the Moon provides a unique launching position for future missions to Mars with a faster, more direct, and more efficient path to the Red Planet.13 Control over the Moon is an inherent factor in the future of the human race.</w:t>
      </w:r>
    </w:p>
    <w:p w14:paraId="6A5EE501" w14:textId="77777777" w:rsidR="00936C63" w:rsidRPr="002A3A55" w:rsidRDefault="00936C63" w:rsidP="00936C63">
      <w:pPr>
        <w:rPr>
          <w:sz w:val="16"/>
          <w:szCs w:val="18"/>
        </w:rPr>
      </w:pPr>
      <w:r w:rsidRPr="00635373">
        <w:rPr>
          <w:rStyle w:val="StyleUnderline"/>
        </w:rPr>
        <w:t>Uranium has long been a part of the nuclear fission enterprise on Earth</w:t>
      </w:r>
      <w:r w:rsidRPr="00635373">
        <w:rPr>
          <w:sz w:val="16"/>
        </w:rPr>
        <w:t xml:space="preserve"> but comes with high costs, including radioactive waste and extreme health </w:t>
      </w:r>
      <w:r w:rsidRPr="00635373">
        <w:rPr>
          <w:sz w:val="13"/>
          <w:szCs w:val="21"/>
        </w:rPr>
        <w:t xml:space="preserve">and environmental hazards due to the radiation produced in the fission process. Terrestrial reserves of other energy-producing resources, like oil and natural gas, have also been projected to be exhausted within 50–100 years under current and projected mining </w:t>
      </w:r>
      <w:r w:rsidRPr="00635373">
        <w:rPr>
          <w:sz w:val="16"/>
        </w:rPr>
        <w:t xml:space="preserve">and usage rates.14 Alternatively, the element </w:t>
      </w:r>
      <w:r w:rsidRPr="00635373">
        <w:rPr>
          <w:rStyle w:val="StyleUnderline"/>
        </w:rPr>
        <w:t>tritium</w:t>
      </w:r>
      <w:r w:rsidRPr="00635373">
        <w:rPr>
          <w:sz w:val="16"/>
        </w:rPr>
        <w:t xml:space="preserve"> (T), which has a half-life of 12.32 years, naturally </w:t>
      </w:r>
      <w:r w:rsidRPr="00635373">
        <w:rPr>
          <w:rStyle w:val="StyleUnderline"/>
        </w:rPr>
        <w:t>decays into 3He</w:t>
      </w:r>
      <w:r w:rsidRPr="00635373">
        <w:rPr>
          <w:sz w:val="16"/>
        </w:rPr>
        <w:t xml:space="preserve">,15 </w:t>
      </w:r>
      <w:r w:rsidRPr="00635373">
        <w:rPr>
          <w:rStyle w:val="StyleUnderline"/>
        </w:rPr>
        <w:t>which can be used to create</w:t>
      </w:r>
      <w:r w:rsidRPr="00635373">
        <w:rPr>
          <w:sz w:val="16"/>
        </w:rPr>
        <w:t xml:space="preserve"> a new kind of power—fusion power. </w:t>
      </w:r>
      <w:r w:rsidRPr="00635373">
        <w:rPr>
          <w:rStyle w:val="StyleUnderline"/>
        </w:rPr>
        <w:t>Fusion power</w:t>
      </w:r>
      <w:r w:rsidRPr="00635373">
        <w:rPr>
          <w:sz w:val="16"/>
        </w:rPr>
        <w:t xml:space="preserve"> can be generated by </w:t>
      </w:r>
      <w:r w:rsidRPr="00635373">
        <w:rPr>
          <w:sz w:val="21"/>
          <w:szCs w:val="36"/>
        </w:rPr>
        <w:t xml:space="preserve">combining deuterium (D) with either more D, T, or 3He, using the following calculations shown in order of their ignition temperatures: D + T = 4He [Helium-4] + n [neutrons] + 17.6 MeV [Million electron Volts] D + D = T + H [Hydrogen] + 4.0 MeV (50%) = 3He + n + 3.3 MeV (50%) D + 3He = 4He + H + 18.4 MeV16 Fusion power can also be created by combining 3He with more 3He, creating Helium-4 (4He).17 The combination of 3He and 3He is the most energy efficient, producing the greatest net energy,18 but also requires the highest ignition temperature to achieve fusion.19 Unfortunately, 3He exists only in minute amounts on Earth.20 The nation that establishes a mining and transportation industry capable of bringing lunar 3He to Earth, and develops a fusion plant network that transforms 3He into power, could control a substantial portion of the planet’s energy industry for decades. Some scientific estimates discount both the estimates of the potential amount of extractable 3He in the lunar regolith and the potential to achieve industrial fusion reactors on Earth capable of processing it. Exemplifying this scientific stance are the calculations of Ian Crawford, who believes both prospects are greatly exaggerated and that there are only approximately </w:t>
      </w:r>
      <w:r w:rsidRPr="00635373">
        <w:rPr>
          <w:sz w:val="16"/>
        </w:rPr>
        <w:t xml:space="preserve">220,507 tons of 3He available in logical extraction areas, such as the titanium-rich lunar basalt flats.21 Despite his dissent, </w:t>
      </w:r>
      <w:r w:rsidRPr="00635373">
        <w:rPr>
          <w:rStyle w:val="StyleUnderline"/>
        </w:rPr>
        <w:t>Crawford admits even lunar resources that seem impractical and economically inefficient to transport resources to Earth may provide substantial economic benefits for space-based us</w:t>
      </w:r>
      <w:r w:rsidRPr="00635373">
        <w:rPr>
          <w:sz w:val="16"/>
        </w:rPr>
        <w:t xml:space="preserve">es, such as solar power systems and spacecraft fusion engines, for example,22 which would not require transport back to Earth. </w:t>
      </w:r>
      <w:r w:rsidRPr="00635373">
        <w:rPr>
          <w:rStyle w:val="StyleUnderline"/>
        </w:rPr>
        <w:t>Earth's finite resources make lunar and space resource exploitation an inevitability</w:t>
      </w:r>
      <w:r w:rsidRPr="00635373">
        <w:rPr>
          <w:sz w:val="16"/>
        </w:rPr>
        <w:t xml:space="preserve">. The most pertinent factor governing future human resource exploitation in space is the question of </w:t>
      </w:r>
      <w:r w:rsidRPr="00635373">
        <w:rPr>
          <w:rStyle w:val="Emphasis"/>
        </w:rPr>
        <w:t>which nation will achieve a successful and effective industrial supply chain first</w:t>
      </w:r>
      <w:r w:rsidRPr="00635373">
        <w:rPr>
          <w:sz w:val="16"/>
        </w:rPr>
        <w:t xml:space="preserve">. The most probable three nations to achieve this are </w:t>
      </w:r>
      <w:r w:rsidRPr="00635373">
        <w:rPr>
          <w:rStyle w:val="StyleUnderline"/>
        </w:rPr>
        <w:t>the US, the PRC, and the RF,</w:t>
      </w:r>
      <w:r w:rsidRPr="00635373">
        <w:rPr>
          <w:sz w:val="16"/>
        </w:rPr>
        <w:t xml:space="preserve"> and the three areas that need to be navigated to succeed are </w:t>
      </w:r>
      <w:r w:rsidRPr="00635373">
        <w:rPr>
          <w:rStyle w:val="StyleUnderline"/>
        </w:rPr>
        <w:t>facility establishment, production</w:t>
      </w:r>
      <w:r w:rsidRPr="00635373">
        <w:rPr>
          <w:sz w:val="16"/>
        </w:rPr>
        <w:t xml:space="preserve">/refinement, </w:t>
      </w:r>
      <w:r w:rsidRPr="00635373">
        <w:rPr>
          <w:rStyle w:val="StyleUnderline"/>
        </w:rPr>
        <w:t>and transportation</w:t>
      </w:r>
      <w:r w:rsidRPr="00635373">
        <w:rPr>
          <w:sz w:val="16"/>
        </w:rPr>
        <w:t xml:space="preserve">. Establishing lunar facilities is the easiest of these goals, especially when lunar resources that can be used for building are taken into account, which decreases the </w:t>
      </w:r>
      <w:proofErr w:type="gramStart"/>
      <w:r w:rsidRPr="00635373">
        <w:rPr>
          <w:sz w:val="16"/>
        </w:rPr>
        <w:t>amount</w:t>
      </w:r>
      <w:proofErr w:type="gramEnd"/>
      <w:r w:rsidRPr="00635373">
        <w:rPr>
          <w:sz w:val="16"/>
        </w:rPr>
        <w:t xml:space="preserve"> of materials needed to be brought to the Moon and the time needed for construction. In 2008, a NASA experiment found that lunar regolith has potential construction properties. When scientists heated the regolith and used sulfur as a binding agent, they made "waterless concrete," which can be molded and is nearly as strong as concrete when it hardens.23 This process requires minimal effort and relies primarily on direct heat application and the ability to shape the regolith. Consequently, the entire process can be automated by robots with the appropriate tools on the lunar surface, such as the ones NASA began developing specifically for this purpose in 2009.24 The simplicity of the operational requirements means that these three nations already have the technical capability to begin construction using lunar soil after arriving on the Moon. They will also all be capable of bringing any other materials that would be necessary to construct facilities or bases on the lunar surface. Unlike the US, and contrary to existing international law, the PRC's stance on the Moon is that it is territory,25 despite the prohibition on "national appropriation" of celestial bodies outlined in Article II of the Outer Space Treaty.26 The PRC has also proposed mining 3He for future fusion power opportunities.27 The RF, while not openly pursuing a territorial ambition for the Moon, is certainly exploring and advancing prospects of economic development, including 3He extraction and tourism.28 Facility development and </w:t>
      </w:r>
      <w:r w:rsidRPr="00635373">
        <w:rPr>
          <w:rStyle w:val="Emphasis"/>
        </w:rPr>
        <w:t>resource exploitation areas on the Moon are limited</w:t>
      </w:r>
      <w:r w:rsidRPr="00635373">
        <w:rPr>
          <w:sz w:val="16"/>
        </w:rPr>
        <w:t xml:space="preserve">. This will </w:t>
      </w:r>
      <w:r w:rsidRPr="00635373">
        <w:rPr>
          <w:rStyle w:val="StyleUnderline"/>
        </w:rPr>
        <w:t>exacerbate the race for prime locations and desirable resources, particularly at the poles, where water ice is believed to exist in large</w:t>
      </w:r>
      <w:r w:rsidRPr="00635373">
        <w:rPr>
          <w:sz w:val="16"/>
        </w:rPr>
        <w:t xml:space="preserve"> quantities (which can be used to sustain lunar human habitation), and in the titanium- and 3He-rich basalt flats of Mare </w:t>
      </w:r>
      <w:proofErr w:type="spellStart"/>
      <w:r w:rsidRPr="00635373">
        <w:rPr>
          <w:sz w:val="16"/>
        </w:rPr>
        <w:t>Tranquillitatis</w:t>
      </w:r>
      <w:proofErr w:type="spellEnd"/>
      <w:r w:rsidRPr="00635373">
        <w:rPr>
          <w:sz w:val="16"/>
        </w:rPr>
        <w:t xml:space="preserve"> and Oceanus Procellarum.29 Once established, facility operations can begin to extract and refine resources either for use on the lunar surface or for transportation to Earth. Transportation of materials from the Moon to Earth is a substantial financial and logistical undertaking. It will not be easy to show a profit after the considerable expenses associated with it. Nevertheless, extraction and transportation of 3He and other resources to Earth, specifically for fusion power production, have been expressed as long-term goals of the PRC and the RF within decades. Interestingly, </w:t>
      </w:r>
      <w:r w:rsidRPr="00635373">
        <w:rPr>
          <w:rStyle w:val="StyleUnderline"/>
        </w:rPr>
        <w:t xml:space="preserve">the US has not stated this as a goal but has already shifted its space transportation industry </w:t>
      </w:r>
      <w:r w:rsidRPr="00635373">
        <w:rPr>
          <w:rStyle w:val="StyleUnderline"/>
        </w:rPr>
        <w:lastRenderedPageBreak/>
        <w:t>sufficiently toward the private sector</w:t>
      </w:r>
      <w:r w:rsidRPr="00635373">
        <w:rPr>
          <w:sz w:val="16"/>
        </w:rPr>
        <w:t xml:space="preserve">. The private sector will have the most viable opportunity to build the first industrial space transportation system, specifically because of advantages in the American free-market system.30 </w:t>
      </w:r>
      <w:r w:rsidRPr="00635373">
        <w:rPr>
          <w:rStyle w:val="StyleUnderline"/>
        </w:rPr>
        <w:t>By encouraging private sector participation</w:t>
      </w:r>
      <w:r w:rsidRPr="00635373">
        <w:rPr>
          <w:sz w:val="16"/>
        </w:rPr>
        <w:t xml:space="preserve"> in the space industry and commercializing space transportation, the US </w:t>
      </w:r>
      <w:r w:rsidRPr="00635373">
        <w:rPr>
          <w:rStyle w:val="Emphasis"/>
        </w:rPr>
        <w:t>has made production of space technologies competitive with proposals in the National Space Policy</w:t>
      </w:r>
      <w:r w:rsidRPr="00635373">
        <w:rPr>
          <w:sz w:val="16"/>
        </w:rPr>
        <w:t xml:space="preserve">.31 A competitive industry makes substantial investments in research, development, and production of space transports; engine components for space travel; and tools for use in zero gravity. America cannot afford to fall behind in the </w:t>
      </w:r>
      <w:r w:rsidRPr="00635373">
        <w:rPr>
          <w:sz w:val="11"/>
          <w:szCs w:val="20"/>
        </w:rPr>
        <w:t xml:space="preserve">race for lunar facility establishment and resource exploitation. This is for reasons of economic and national security and the future security of human expansion into space as the Moon offers the most efficient launching position for missions to Earth's red neighbor, Mars. Part 3: Mars Domination Mars is widely accepted by the scientific community to be the most plausible planet for the first human habitation on a celestial body and, consequently, the most likely location for the first space colony and eventually a second planet for humankind. Thus, Mars is a desirable goal for nations involved in space exploration for many reasons. The territory on Mars, for example, will most likely become marketable for economic value to civilians in the long term. The Outer Space Treaty prevents ownership of territory on celestial bodies but makes no mention of ownership or sale for profit of structures built on, or items brought to, celestial bodies, just as there is no explicit language in the treaty preventing profit-based resource exploitation on celestial bodies by either governments, organizations, or private nationals.32 Additionally, the inevitability of Mars becoming a second planet inhabited by humanity must be considered, along with all of the implications of living spaces and ownership of property that will eventually follow. Denying this inevitability and claiming it as outlawed by international law due to the prohibition on appropriating territory on a celestial body would essentially equate owning property on Earth as also outlawed by international law. After all, Earth is also a celestial body. Language in the treaty encourages expansion into space and essentially says that if persons, governments, or organizations build something on a celestial body, they own that </w:t>
      </w:r>
      <w:r w:rsidRPr="00635373">
        <w:rPr>
          <w:sz w:val="6"/>
          <w:szCs w:val="15"/>
        </w:rPr>
        <w:t>building33 and can do what they want with it, including selling it. They cannot, however, claim to own the planet's ground outside the building—yet. Resources on Mars, while still not mapped out as substantially as lunar resources have been, will likewise create new markets for economic prosperity and national wealth, including more 3He deposits from solar winds like those found in lunar regolith along with substantially high concentrations of iron.34 In addition to buildings constructed on celestial bodies, spacecraft and facilities constructed in space and on celestial bodies are also considered to be the territory of the owning nation, which means that the UN Charter applies to facilities and spacecraft in space and on celestial bodies. UN Charter Article 2(4)</w:t>
      </w:r>
      <w:proofErr w:type="gramStart"/>
      <w:r w:rsidRPr="00635373">
        <w:rPr>
          <w:sz w:val="6"/>
          <w:szCs w:val="15"/>
        </w:rPr>
        <w:t xml:space="preserve">, in </w:t>
      </w:r>
      <w:r w:rsidRPr="00635373">
        <w:rPr>
          <w:sz w:val="11"/>
          <w:szCs w:val="20"/>
        </w:rPr>
        <w:t>particular, protects</w:t>
      </w:r>
      <w:proofErr w:type="gramEnd"/>
      <w:r w:rsidRPr="00635373">
        <w:rPr>
          <w:sz w:val="11"/>
          <w:szCs w:val="20"/>
        </w:rPr>
        <w:t xml:space="preserve"> space explorers and potential future residents on Mars by prohibiting the "use of force against the territorial integrity" of another nation party to the treaty,35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 Unfortunately, the PRC and the RF regard space and celestial bodies as territorial goals,38 leading to the assumption that attempts will be made to control and defend such territories as necessary to achieve space superiority, control over space resources, and managerial power over the future colonization of Mars</w:t>
      </w:r>
      <w:r w:rsidRPr="00635373">
        <w:rPr>
          <w:sz w:val="16"/>
        </w:rPr>
        <w:t xml:space="preserve">. </w:t>
      </w:r>
      <w:r w:rsidRPr="00635373">
        <w:rPr>
          <w:rStyle w:val="StyleUnderline"/>
        </w:rPr>
        <w:t xml:space="preserve">Control over Mars, in addition to affecting resource exploitation, transportation, and scientific advancements, also has implications for the direction of humanity in </w:t>
      </w:r>
      <w:r w:rsidRPr="00CC3363">
        <w:rPr>
          <w:rStyle w:val="StyleUnderline"/>
        </w:rPr>
        <w:t>space. Establishment of a human colony, or human colonies, on Mars will eventually lead to territorial spaces, development of the land and air (potentially involving terraforming the planet for atmospheric enhancement), and security issues. While an established colony on the Red Planet is still likely decades away,</w:t>
      </w:r>
      <w:r w:rsidRPr="00635373">
        <w:rPr>
          <w:sz w:val="16"/>
        </w:rPr>
        <w:t xml:space="preserve"> </w:t>
      </w:r>
      <w:r w:rsidRPr="00CC3363">
        <w:rPr>
          <w:rStyle w:val="Emphasis"/>
          <w:highlight w:val="yellow"/>
        </w:rPr>
        <w:t>trends within the PRC and RF</w:t>
      </w:r>
      <w:r w:rsidRPr="00635373">
        <w:rPr>
          <w:rStyle w:val="Emphasis"/>
        </w:rPr>
        <w:t xml:space="preserve"> governments </w:t>
      </w:r>
      <w:r w:rsidRPr="00CC3363">
        <w:rPr>
          <w:rStyle w:val="Emphasis"/>
          <w:highlight w:val="yellow"/>
        </w:rPr>
        <w:t>suggest</w:t>
      </w:r>
      <w:r w:rsidRPr="00635373">
        <w:rPr>
          <w:rStyle w:val="Emphasis"/>
        </w:rPr>
        <w:t xml:space="preserve"> that </w:t>
      </w:r>
      <w:r w:rsidRPr="00CC3363">
        <w:rPr>
          <w:rStyle w:val="Emphasis"/>
          <w:highlight w:val="yellow"/>
        </w:rPr>
        <w:t>any established colony</w:t>
      </w:r>
      <w:r w:rsidRPr="00635373">
        <w:rPr>
          <w:rStyle w:val="Emphasis"/>
        </w:rPr>
        <w:t xml:space="preserve"> on Mars </w:t>
      </w:r>
      <w:r w:rsidRPr="00CC3363">
        <w:rPr>
          <w:rStyle w:val="Emphasis"/>
          <w:highlight w:val="yellow"/>
        </w:rPr>
        <w:t>under their jurisdiction would be authoritarian, weaponized, and secret</w:t>
      </w:r>
      <w:r w:rsidRPr="00635373">
        <w:rPr>
          <w:sz w:val="16"/>
        </w:rPr>
        <w:t xml:space="preserve">. Given the nature of weather on Mars, </w:t>
      </w:r>
      <w:r w:rsidRPr="00CC3363">
        <w:rPr>
          <w:rStyle w:val="StyleUnderline"/>
        </w:rPr>
        <w:t>fortified structures are easily justified</w:t>
      </w:r>
      <w:r w:rsidRPr="00635373">
        <w:rPr>
          <w:sz w:val="16"/>
        </w:rPr>
        <w:t>, and the lack of a conventional weapons ban on celestial bodies makes weaponization of such a colony both legal and desirable, mainly because of the third inherently desired factor—</w:t>
      </w:r>
      <w:r w:rsidRPr="00CC3363">
        <w:rPr>
          <w:rStyle w:val="StyleUnderline"/>
        </w:rPr>
        <w:t>secrecy. The inevitability of PRC and RF presence on Mars also suggests that any US developments will also include fortifications and weaponization.</w:t>
      </w:r>
      <w:r w:rsidRPr="00635373">
        <w:rPr>
          <w:sz w:val="16"/>
        </w:rPr>
        <w:t xml:space="preserve"> W</w:t>
      </w:r>
      <w:r w:rsidRPr="00CC3363">
        <w:rPr>
          <w:rStyle w:val="StyleUnderline"/>
        </w:rPr>
        <w:t xml:space="preserve">hile the Outer Space Treaty mandates cooperation between nations on celestial bodies, the extreme distance between Earth and Mars means that a compliance verification system with effective monitoring and enforcement will be complicated, if not impossible, for the </w:t>
      </w:r>
      <w:proofErr w:type="gramStart"/>
      <w:r w:rsidRPr="00CC3363">
        <w:rPr>
          <w:rStyle w:val="StyleUnderline"/>
        </w:rPr>
        <w:t>foreseeable futu</w:t>
      </w:r>
      <w:r w:rsidRPr="00635373">
        <w:rPr>
          <w:sz w:val="16"/>
        </w:rPr>
        <w:t>re</w:t>
      </w:r>
      <w:proofErr w:type="gramEnd"/>
      <w:r w:rsidRPr="00635373">
        <w:rPr>
          <w:sz w:val="16"/>
        </w:rPr>
        <w:t xml:space="preserve">. For these reasons, a nation that effectively controls near-Earth space and establishes a security presence on the Moon will effectively be </w:t>
      </w:r>
      <w:proofErr w:type="gramStart"/>
      <w:r w:rsidRPr="00635373">
        <w:rPr>
          <w:sz w:val="16"/>
        </w:rPr>
        <w:t>in a position</w:t>
      </w:r>
      <w:proofErr w:type="gramEnd"/>
      <w:r w:rsidRPr="00635373">
        <w:rPr>
          <w:sz w:val="16"/>
        </w:rPr>
        <w:t xml:space="preserve"> to control Mars. Part 4: Space Control Celestial bodies are not the only potential fields of conflict in space, and in the short term, space itself has become a much more immediately relevant focus for spacefaring nations and the world. This is particularly the case in the vicinity of Earth, including orbital paths for communication technologies, weapon platforms, and sensors. </w:t>
      </w:r>
      <w:r w:rsidRPr="00635373">
        <w:rPr>
          <w:rStyle w:val="StyleUnderline"/>
        </w:rPr>
        <w:t>Technological improvements and the proliferation of nation-state and private sector interest and capacity to enter space are causing the acceleration of an inevitability</w:t>
      </w:r>
      <w:r w:rsidRPr="00635373">
        <w:rPr>
          <w:sz w:val="16"/>
        </w:rPr>
        <w:t xml:space="preserve">—usable orbital space around Earth is diminishing.39 Satellites and other spaceborne assets orbiting Earth are quickly filling up </w:t>
      </w:r>
      <w:proofErr w:type="gramStart"/>
      <w:r w:rsidRPr="00635373">
        <w:rPr>
          <w:sz w:val="16"/>
        </w:rPr>
        <w:t>all of</w:t>
      </w:r>
      <w:proofErr w:type="gramEnd"/>
      <w:r w:rsidRPr="00635373">
        <w:rPr>
          <w:sz w:val="16"/>
        </w:rPr>
        <w:t xml:space="preserve"> the most useful places to perform their assigned functions within Earth's various orbits, and space debris is complicating matters even further. Increasing numbers of space objects are causing difficulty in establishing safe orbital paths for newly launched spacecraft while increasing the risk to </w:t>
      </w:r>
      <w:r w:rsidRPr="00635373">
        <w:rPr>
          <w:sz w:val="11"/>
          <w:szCs w:val="20"/>
        </w:rPr>
        <w:t xml:space="preserve">launches destined for deep space.40 Adding to these complications are international developments of ASAT weapons, many of which add to the more than 500,000 pieces of space debris traveling as fast as 17,500 mph41 already orbiting Earth.42 ASATs in use and under development include essentially two broad areas: kinetic energy (KE), such as missiles </w:t>
      </w:r>
      <w:r w:rsidRPr="00635373">
        <w:rPr>
          <w:sz w:val="18"/>
          <w:szCs w:val="20"/>
        </w:rPr>
        <w:t xml:space="preserve">and rail guns, which impact targets in space; </w:t>
      </w:r>
      <w:r w:rsidRPr="00635373">
        <w:rPr>
          <w:sz w:val="11"/>
          <w:szCs w:val="13"/>
        </w:rPr>
        <w:t xml:space="preserve">and directed energy (DE), which includes lasers, particle beams, and cyber weapons.43 The Outer Space Treaty, while prohibiting nuclear weapons from being used in any way in space including being stationed in space, "has no specific provision prohibiting the use of conventional weapons, [including lasers], in outer space,"44 which inherently authorizes them. The Outer Space Treaty also contains no prohibition of such weapons being stationed on space-based platforms, including on celestial bodies, or of them being used to target objects on Earth, in space, or on celestial bodies.45 In other words, these weapons are legal in every way, regardless of the potential damage they can cause to international stability and humanity. There are, however, multiple ongoing debates over the nature, definitions, and classifications of several kinds of ASATs currently in operation or in developmental phases. Nearly every KE ASAT </w:t>
      </w:r>
      <w:proofErr w:type="gramStart"/>
      <w:r w:rsidRPr="00635373">
        <w:rPr>
          <w:sz w:val="11"/>
          <w:szCs w:val="13"/>
        </w:rPr>
        <w:t>results</w:t>
      </w:r>
      <w:proofErr w:type="gramEnd"/>
      <w:r w:rsidRPr="00635373">
        <w:rPr>
          <w:sz w:val="11"/>
          <w:szCs w:val="13"/>
        </w:rPr>
        <w:t xml:space="preserve"> in a large amount of space debris, which causes an abundance of future and immediate problems for space activities, including endangerment of the basic military and commercial functions of satellites for the Global Positioning System (GPS), communications, and recreation. Space debris is therefore a highly undesirable side effect for any nation to risk and potentially dangerous to the integrity of a nation's armed forces. David Koplow addresses this issue in a substantially relevant and logical way in his article “An Inference about Interference: A Surprising Application of Existing International Law to Inhibit Anti-Satellite Weapons.” His stated thesis is as follows: “The [National Technical Means] NTM-protection provisions of arms control treaties already prohibit the testing and use of destructive, debris-creating ASATs, because it is foreseeable that the resulting cloud of space junk will, sooner or later, impermissibly interfere with the operation of another state's NTM satellite, such as by colliding with it or causing it to maneuver away from its preferred orbital parameters into a safer</w:t>
      </w:r>
      <w:r w:rsidRPr="00635373">
        <w:rPr>
          <w:sz w:val="18"/>
          <w:szCs w:val="20"/>
        </w:rPr>
        <w:t xml:space="preserve">, but less useful, location.”46 By "interfering" with these NTM verifications mandated by multiple treaties, Koplow suggests that intentional actions creating space debris are already </w:t>
      </w:r>
      <w:r>
        <w:t xml:space="preserve">outlawed by international law, and that the development of debris creating KE ASATs should cease and be banned immediately.47 </w:t>
      </w:r>
      <w:r w:rsidRPr="00635373">
        <w:rPr>
          <w:rStyle w:val="StyleUnderline"/>
        </w:rPr>
        <w:t>Laser weapons, particle beams, and weapons containing depleted uranium are also under debate due to their radioactivity as well as nuclear processes used for some of their operations</w:t>
      </w:r>
      <w:r>
        <w:t xml:space="preserve">. Some posit that nuclear activities or materials within a weapon system should constitute classifying them as nuclear weapons, </w:t>
      </w:r>
      <w:r>
        <w:lastRenderedPageBreak/>
        <w:t xml:space="preserve">thereby outlawing them in space per the Outer Space Treaty's nuclear weapons ban.48 </w:t>
      </w:r>
      <w:r w:rsidRPr="00635373">
        <w:rPr>
          <w:rStyle w:val="StyleUnderline"/>
        </w:rPr>
        <w:t>Advocates for these weapons declare that the weapons are not nuclear</w:t>
      </w:r>
      <w:r>
        <w:t xml:space="preserve">. Of the three primary types debated, laser weapons use a nuclear or chemical reaction process to fire a radioactive beam, particle beams rapidly fire atomic charged particles at a target, and hypervelocity rod bundle weapons and railguns use </w:t>
      </w:r>
      <w:r w:rsidRPr="00635373">
        <w:rPr>
          <w:sz w:val="16"/>
          <w:szCs w:val="18"/>
        </w:rPr>
        <w:t xml:space="preserve">depleted uranium as ammunition.49 Finally, the potential exists for the use of a nuclear explosion in space designed to generate an electromagnetic pulse (EMP) attack on an Earth target, which the RF "has worked on developing" in the form of an “EMP ASAT.”50 With the RF’s recent developments in ASATs and its stated intent “to station weapons in space,”51 the complete weaponization of space by the RF and other nations—including the US and the PRC—is inevitable. The RF and PRC are aggressively pursuing ASAT weapon advancements and preparing for space combat operations, including the RF recently fielding a "ground-based laser weapon" even as it publicly advocated for space not to be weaponized.52 Part 5: The Future of Space </w:t>
      </w:r>
      <w:proofErr w:type="spellStart"/>
      <w:r w:rsidRPr="00635373">
        <w:rPr>
          <w:sz w:val="16"/>
          <w:szCs w:val="18"/>
        </w:rPr>
        <w:t>Space</w:t>
      </w:r>
      <w:proofErr w:type="spellEnd"/>
      <w:r w:rsidRPr="00635373">
        <w:rPr>
          <w:sz w:val="16"/>
          <w:szCs w:val="18"/>
        </w:rPr>
        <w:t xml:space="preserve"> exploration converges on two of Sun Tzu's concepts of the strategic battlespace: “open ground” and the “ground of intersecting highways.” The former consists of areas where all sides have "liberty of movement" and the latter of areas where "contiguous states" converge.53 On open ground, Sun Tzu advises not "to block the enemy’s way," and on intersecting grounds he suggests to "join hands with your allies.54 Space is essentially a combination of these types of ground, where all nations </w:t>
      </w:r>
      <w:r>
        <w:t>are contiguously connected, and yet it consists of a legally recognized area of free movement for all persons and nations. Interestingly, Sun Tzu’s The Art of War, written over 2,000 years ago, advocates indirectly for pe</w:t>
      </w:r>
      <w:r w:rsidRPr="00635373">
        <w:rPr>
          <w:rStyle w:val="Emphasis"/>
        </w:rPr>
        <w:t>aceful human expansion into space, where allied nations proceed forth together while intentionally avoiding negative engagements with potential adversaries</w:t>
      </w:r>
      <w:r>
        <w:t xml:space="preserve">. This ancient concept of human cooperation and peaceful coexistence is also consistent with the Department of Defense's (DOD) and intelligence community's (IC) National Security </w:t>
      </w:r>
      <w:r w:rsidRPr="00635373">
        <w:rPr>
          <w:sz w:val="16"/>
          <w:szCs w:val="18"/>
        </w:rPr>
        <w:t xml:space="preserve">Space Policy55 and the National Space Policy of the United States of America.56 Executive Order (EO) 13914, signed on 6 April 2020, clarifies the position of the US government that while international cooperation in space exploration is essentially mandatory, </w:t>
      </w:r>
      <w:r w:rsidRPr="00635373">
        <w:rPr>
          <w:rStyle w:val="StyleUnderline"/>
          <w:sz w:val="16"/>
          <w:szCs w:val="18"/>
        </w:rPr>
        <w:t>America "does not view [space] as a global commons</w:t>
      </w:r>
      <w:r w:rsidRPr="00635373">
        <w:rPr>
          <w:sz w:val="16"/>
          <w:szCs w:val="18"/>
        </w:rPr>
        <w:t xml:space="preserve">,"57 reiterating that the Outer Space Treaty does in fact protect the individual interests of nations in space, including the right to self-defense. The policy further clarifies the intent of the United States to harvest materials from celestial bodies and strengthens the implied relationships with both the international community and the private sector concerning space exploration and related developments.58 By combining these principles, this </w:t>
      </w:r>
      <w:r w:rsidRPr="00635373">
        <w:rPr>
          <w:sz w:val="13"/>
          <w:szCs w:val="15"/>
        </w:rPr>
        <w:t xml:space="preserve">renewed position on space developments further complements Sun Tzu’s ideas of the strategic battlespace in relation to the space domain moving into the future, regarding space as an area that can be used and exploited by everyone, but acknowledging that claims, defense, and security are also going to be essential factors in the way mankind moves forward in the space domain. In addressing the impact of space exploration, and the subsequent superiority gained by the PRC, the RF, or the US in the process, it is important to recognize the three </w:t>
      </w:r>
      <w:proofErr w:type="gramStart"/>
      <w:r w:rsidRPr="00635373">
        <w:rPr>
          <w:sz w:val="13"/>
          <w:szCs w:val="15"/>
        </w:rPr>
        <w:t>principle</w:t>
      </w:r>
      <w:proofErr w:type="gramEnd"/>
      <w:r w:rsidRPr="00635373">
        <w:rPr>
          <w:sz w:val="13"/>
          <w:szCs w:val="15"/>
        </w:rPr>
        <w:t xml:space="preserve"> issues of the strategic space environment outlined in these national policies: congestion, contestation, and competitiveness. The US IC is mandated by section 1.1 of EO 12333 to "provide . . . the necessary information on which to base decisions concerning the development and conduct of foreign, defense, and economic policies, and the protection of United States national interests from foreign security threats,"59 which now include threats from space and threats toward US space assets. Congestion, contestation, and competitiveness in space now directly impact the IC's ability to effectively pursue its mandate under EO 12333 and must be addressed collectively to ensure the future national security of the United States on Earth and in space. Enhancing the space industrial base’s ability to innovate and participate in the expansion of humankind into space fosters a unique opportunity to share with, and benefit from, research and development initiatives related to activities in space. Combining private sector and government resources together has the potential to greatly accelerate advancements across a wide range of space assets—including spacecraft developments, zero gravity research, energy production, and weapon applications—all of which will help minimize the risks of congestion, contestation, and competitiveness. Congestion in space refers to objects, including active devices and dangerous debris, filling up the usable orbital paths used for government and commercial purposes, primarily satellites. It also applies to finite amounts of bandwidth and frequencies used for transmissions that are currently being exhausted by demand threatening to exceed supply.60 Congestion will also inherently refer to space traffic once an industry exists that requires transportation between the Earth and the Moon</w:t>
      </w:r>
      <w:r w:rsidRPr="00635373">
        <w:rPr>
          <w:sz w:val="16"/>
          <w:szCs w:val="18"/>
        </w:rPr>
        <w:t>, as well as to physical locations for lunar and Martian resource exploitation facilities and extraction points and places to build and operate on celestial bodies, including the Moon and Mars. This will eventually include a significant focus on the colonization of Mars since large portions of the planet are unsuitable for human habitation due to terrain, radiation, meteoroids, and weather. Short-term intelligence and counterintelligence impacts from the congestion of near-Earth space consist of primarily radio interference, protecting satellites from becoming compromised, effective deployment and concealment of collection platforms, and ensuring the integrity of protected information in transit.</w:t>
      </w:r>
    </w:p>
    <w:p w14:paraId="558456D1" w14:textId="77777777" w:rsidR="00936C63" w:rsidRPr="002A3A55" w:rsidRDefault="00936C63" w:rsidP="00936C63">
      <w:pPr>
        <w:rPr>
          <w:u w:val="single"/>
        </w:rPr>
      </w:pPr>
      <w:r w:rsidRPr="00635373">
        <w:rPr>
          <w:sz w:val="16"/>
        </w:rPr>
        <w:t xml:space="preserve">Sharing space in accordance with Sun Tzu’s ancient wisdom does not mean ceding it, and while space debris is the primary factor in congestion, contestation is becoming an issue due to potential adversarial ASATs. Contestation is an anticipated inevitability and one that will grow exponentially as more nations enter space and with further developments and potential use of ASATs, either in war, by accident, or for other reasons. Murphy’s Law applies, even in space. Currently, </w:t>
      </w:r>
      <w:r w:rsidRPr="00635373">
        <w:rPr>
          <w:rStyle w:val="StyleUnderline"/>
        </w:rPr>
        <w:t>competitiveness is driving both the potential for contestation as well as the congestion in near-Earth space. Commercial and multi-governmental competition is increasing for space-related research and development</w:t>
      </w:r>
      <w:r w:rsidRPr="00635373">
        <w:rPr>
          <w:sz w:val="16"/>
        </w:rPr>
        <w:t xml:space="preserve">, deployment of assets, and physical space for occupation by those assets. Intelligence agencies in </w:t>
      </w:r>
      <w:r w:rsidRPr="00635373">
        <w:rPr>
          <w:rStyle w:val="StyleUnderline"/>
          <w:highlight w:val="yellow"/>
        </w:rPr>
        <w:t>many nations</w:t>
      </w:r>
      <w:r w:rsidRPr="00635373">
        <w:rPr>
          <w:sz w:val="16"/>
        </w:rPr>
        <w:t xml:space="preserve">, including allies and adversaries of the US, </w:t>
      </w:r>
      <w:r w:rsidRPr="00D84921">
        <w:rPr>
          <w:rStyle w:val="StyleUnderline"/>
          <w:highlight w:val="yellow"/>
        </w:rPr>
        <w:t>are</w:t>
      </w:r>
      <w:r w:rsidRPr="00635373">
        <w:rPr>
          <w:rStyle w:val="StyleUnderline"/>
        </w:rPr>
        <w:t xml:space="preserve"> </w:t>
      </w:r>
      <w:r w:rsidRPr="00D84921">
        <w:rPr>
          <w:rStyle w:val="StyleUnderline"/>
        </w:rPr>
        <w:t xml:space="preserve">now </w:t>
      </w:r>
      <w:r w:rsidRPr="00D84921">
        <w:rPr>
          <w:rStyle w:val="StyleUnderline"/>
          <w:highlight w:val="yellow"/>
        </w:rPr>
        <w:t xml:space="preserve">advancing </w:t>
      </w:r>
      <w:r w:rsidRPr="00D84921">
        <w:rPr>
          <w:rStyle w:val="StyleUnderline"/>
        </w:rPr>
        <w:t>the deployment, use</w:t>
      </w:r>
      <w:r w:rsidRPr="00635373">
        <w:rPr>
          <w:rStyle w:val="StyleUnderline"/>
        </w:rPr>
        <w:t xml:space="preserve">, and decision advantages </w:t>
      </w:r>
      <w:r w:rsidRPr="00D84921">
        <w:rPr>
          <w:rStyle w:val="StyleUnderline"/>
        </w:rPr>
        <w:t>of</w:t>
      </w:r>
      <w:r w:rsidRPr="00635373">
        <w:rPr>
          <w:rStyle w:val="StyleUnderline"/>
        </w:rPr>
        <w:t xml:space="preserve"> spaceborne intelligence assets, including </w:t>
      </w:r>
      <w:r w:rsidRPr="00635373">
        <w:rPr>
          <w:rStyle w:val="StyleUnderline"/>
          <w:highlight w:val="yellow"/>
        </w:rPr>
        <w:t>space-based</w:t>
      </w:r>
      <w:r w:rsidRPr="00635373">
        <w:rPr>
          <w:rStyle w:val="StyleUnderline"/>
        </w:rPr>
        <w:t xml:space="preserve"> surveillance and </w:t>
      </w:r>
      <w:r w:rsidRPr="00635373">
        <w:rPr>
          <w:rStyle w:val="StyleUnderline"/>
          <w:highlight w:val="yellow"/>
        </w:rPr>
        <w:t>weapons platforms</w:t>
      </w:r>
      <w:r w:rsidRPr="00635373">
        <w:rPr>
          <w:sz w:val="16"/>
        </w:rPr>
        <w:t xml:space="preserve">. Reasserting US superiority over the space environment is vital to the continuation of American leadership on Earth and the effectiveness of IC assurance of national security through space superiority. </w:t>
      </w:r>
      <w:r w:rsidRPr="00635373">
        <w:rPr>
          <w:rStyle w:val="StyleUnderline"/>
        </w:rPr>
        <w:t>American leadership in space exploration is the only way to ensure that humanity's expansion into the stars is undertaken with the ideologies of liberty and free-market economics leading the way.</w:t>
      </w:r>
    </w:p>
    <w:p w14:paraId="510368A4" w14:textId="77777777" w:rsidR="00936C63" w:rsidRPr="002A3A55" w:rsidRDefault="00936C63" w:rsidP="00936C63">
      <w:pPr>
        <w:rPr>
          <w:sz w:val="16"/>
        </w:rPr>
      </w:pPr>
      <w:r w:rsidRPr="00635373">
        <w:rPr>
          <w:rStyle w:val="StyleUnderline"/>
          <w:highlight w:val="yellow"/>
        </w:rPr>
        <w:lastRenderedPageBreak/>
        <w:t>America’s leadership in</w:t>
      </w:r>
      <w:r w:rsidRPr="00635373">
        <w:rPr>
          <w:sz w:val="16"/>
        </w:rPr>
        <w:t xml:space="preserve"> ingenuity and </w:t>
      </w:r>
      <w:r w:rsidRPr="00635373">
        <w:rPr>
          <w:rStyle w:val="StyleUnderline"/>
          <w:highlight w:val="yellow"/>
        </w:rPr>
        <w:t>tech</w:t>
      </w:r>
      <w:r w:rsidRPr="00635373">
        <w:rPr>
          <w:sz w:val="16"/>
        </w:rPr>
        <w:t xml:space="preserve">nological </w:t>
      </w:r>
      <w:r w:rsidRPr="00D84921">
        <w:rPr>
          <w:rStyle w:val="StyleUnderline"/>
        </w:rPr>
        <w:t>developments</w:t>
      </w:r>
      <w:r w:rsidRPr="00635373">
        <w:rPr>
          <w:sz w:val="16"/>
        </w:rPr>
        <w:t xml:space="preserve">, combined </w:t>
      </w:r>
      <w:r w:rsidRPr="00635373">
        <w:rPr>
          <w:rStyle w:val="StyleUnderline"/>
          <w:highlight w:val="yellow"/>
        </w:rPr>
        <w:t>with free-market capitalism</w:t>
      </w:r>
      <w:r w:rsidRPr="00635373">
        <w:rPr>
          <w:sz w:val="16"/>
        </w:rPr>
        <w:t xml:space="preserve">, has transformed the face of the world for more than two centuries. Its leadership has created the environment </w:t>
      </w:r>
      <w:r w:rsidRPr="00635373">
        <w:rPr>
          <w:rStyle w:val="StyleUnderline"/>
          <w:highlight w:val="yellow"/>
        </w:rPr>
        <w:t>necessary to explore</w:t>
      </w:r>
      <w:r w:rsidRPr="00635373">
        <w:rPr>
          <w:sz w:val="16"/>
        </w:rPr>
        <w:t xml:space="preserve"> game-changing </w:t>
      </w:r>
      <w:r w:rsidRPr="00635373">
        <w:rPr>
          <w:rStyle w:val="StyleUnderline"/>
          <w:highlight w:val="yellow"/>
        </w:rPr>
        <w:t>space tech</w:t>
      </w:r>
      <w:r w:rsidRPr="00635373">
        <w:rPr>
          <w:sz w:val="16"/>
        </w:rPr>
        <w:t xml:space="preserve">nologies. These technologies will revolutionize the entire space industry. For example, </w:t>
      </w:r>
      <w:r w:rsidRPr="00635373">
        <w:rPr>
          <w:rStyle w:val="StyleUnderline"/>
        </w:rPr>
        <w:t xml:space="preserve">the Variable Specific Impulse </w:t>
      </w:r>
      <w:proofErr w:type="spellStart"/>
      <w:r w:rsidRPr="00635373">
        <w:rPr>
          <w:rStyle w:val="StyleUnderline"/>
        </w:rPr>
        <w:t>Magnetoplasma</w:t>
      </w:r>
      <w:proofErr w:type="spellEnd"/>
      <w:r w:rsidRPr="00635373">
        <w:rPr>
          <w:rStyle w:val="StyleUnderline"/>
        </w:rPr>
        <w:t xml:space="preserve"> Rocket (</w:t>
      </w:r>
      <w:r w:rsidRPr="00B419B9">
        <w:rPr>
          <w:rStyle w:val="StyleUnderline"/>
          <w:highlight w:val="yellow"/>
        </w:rPr>
        <w:t>VASIMR</w:t>
      </w:r>
      <w:r w:rsidRPr="00635373">
        <w:rPr>
          <w:rStyle w:val="StyleUnderline"/>
        </w:rPr>
        <w:t>) is an experimental electromagnetic thruster</w:t>
      </w:r>
      <w:r w:rsidRPr="00635373">
        <w:rPr>
          <w:sz w:val="16"/>
        </w:rPr>
        <w:t xml:space="preserve"> for spacecraft propulsion that will dramatically reduce travel time to Mars and other destinations.61 Commercial spacecraft like </w:t>
      </w:r>
      <w:r w:rsidRPr="00635373">
        <w:rPr>
          <w:rStyle w:val="StyleUnderline"/>
        </w:rPr>
        <w:t xml:space="preserve">the </w:t>
      </w:r>
      <w:r w:rsidRPr="00B419B9">
        <w:rPr>
          <w:rStyle w:val="StyleUnderline"/>
          <w:highlight w:val="yellow"/>
        </w:rPr>
        <w:t>Dream Chaser Cargo System</w:t>
      </w:r>
      <w:r w:rsidRPr="00635373">
        <w:rPr>
          <w:rStyle w:val="StyleUnderline"/>
        </w:rPr>
        <w:t xml:space="preserve"> will result in a private sector space travel industry</w:t>
      </w:r>
      <w:r w:rsidRPr="00635373">
        <w:rPr>
          <w:sz w:val="16"/>
        </w:rPr>
        <w:t xml:space="preserve">, incentivizing space tourism and, potentially, a space cargo transportation industry. 62 In February 2020, the US Department of Energy announced a $50 million investment in fusion research and development projects across the country.63 One of these is the </w:t>
      </w:r>
      <w:r w:rsidRPr="00635373">
        <w:rPr>
          <w:rStyle w:val="StyleUnderline"/>
        </w:rPr>
        <w:t>Plasma Science and Fusion Center at the Massachusetts Institute of Technology</w:t>
      </w:r>
      <w:r w:rsidRPr="00635373">
        <w:rPr>
          <w:sz w:val="16"/>
        </w:rPr>
        <w:t xml:space="preserve"> with the goal of keeping the United States at the forefront of fusion energy development.64 Another is </w:t>
      </w:r>
      <w:r w:rsidRPr="00635373">
        <w:rPr>
          <w:rStyle w:val="StyleUnderline"/>
          <w:highlight w:val="yellow"/>
        </w:rPr>
        <w:t>the Fusion Tech</w:t>
      </w:r>
      <w:r w:rsidRPr="00635373">
        <w:rPr>
          <w:sz w:val="16"/>
        </w:rPr>
        <w:t xml:space="preserve">nology </w:t>
      </w:r>
      <w:r w:rsidRPr="00635373">
        <w:rPr>
          <w:rStyle w:val="StyleUnderline"/>
          <w:highlight w:val="yellow"/>
        </w:rPr>
        <w:t>Institute</w:t>
      </w:r>
      <w:r w:rsidRPr="00635373">
        <w:rPr>
          <w:sz w:val="16"/>
        </w:rPr>
        <w:t xml:space="preserve"> at the University of Wisconsin, which is </w:t>
      </w:r>
      <w:r w:rsidRPr="00635373">
        <w:rPr>
          <w:rStyle w:val="StyleUnderline"/>
          <w:highlight w:val="yellow"/>
        </w:rPr>
        <w:t>focusing on</w:t>
      </w:r>
      <w:r w:rsidRPr="00635373">
        <w:rPr>
          <w:sz w:val="16"/>
        </w:rPr>
        <w:t xml:space="preserve"> advancing research in the field of </w:t>
      </w:r>
      <w:r w:rsidRPr="00635373">
        <w:rPr>
          <w:rStyle w:val="StyleUnderline"/>
          <w:highlight w:val="yellow"/>
        </w:rPr>
        <w:t>helium</w:t>
      </w:r>
      <w:r w:rsidRPr="00635373">
        <w:rPr>
          <w:sz w:val="16"/>
        </w:rPr>
        <w:t xml:space="preserve">-based </w:t>
      </w:r>
      <w:r w:rsidRPr="00635373">
        <w:rPr>
          <w:rStyle w:val="StyleUnderline"/>
          <w:highlight w:val="yellow"/>
        </w:rPr>
        <w:t>fusion power production</w:t>
      </w:r>
      <w:r w:rsidRPr="00635373">
        <w:rPr>
          <w:sz w:val="16"/>
        </w:rPr>
        <w:t xml:space="preserve"> technologies on Earth.65 This technology will address finite terrestrial energy resources and production of 3He-based electricity from lunar regolith.</w:t>
      </w:r>
    </w:p>
    <w:p w14:paraId="0AD237D2" w14:textId="77777777" w:rsidR="00936C63" w:rsidRDefault="00936C63" w:rsidP="00936C63">
      <w:pPr>
        <w:rPr>
          <w:sz w:val="16"/>
        </w:rPr>
      </w:pPr>
      <w:r w:rsidRPr="00635373">
        <w:rPr>
          <w:sz w:val="16"/>
        </w:rPr>
        <w:t xml:space="preserve">These are just a few examples of the </w:t>
      </w:r>
      <w:r w:rsidRPr="002A3A55">
        <w:rPr>
          <w:rStyle w:val="StyleUnderline"/>
        </w:rPr>
        <w:t>future</w:t>
      </w:r>
      <w:r w:rsidRPr="00635373">
        <w:rPr>
          <w:sz w:val="16"/>
        </w:rPr>
        <w:t xml:space="preserve"> of </w:t>
      </w:r>
      <w:r w:rsidRPr="00D84921">
        <w:rPr>
          <w:rStyle w:val="StyleUnderline"/>
          <w:highlight w:val="yellow"/>
        </w:rPr>
        <w:t>space tech</w:t>
      </w:r>
      <w:r w:rsidRPr="00D84921">
        <w:rPr>
          <w:rStyle w:val="StyleUnderline"/>
        </w:rPr>
        <w:t xml:space="preserve">nology </w:t>
      </w:r>
      <w:r w:rsidRPr="00D84921">
        <w:rPr>
          <w:rStyle w:val="StyleUnderline"/>
          <w:highlight w:val="yellow"/>
        </w:rPr>
        <w:t>r</w:t>
      </w:r>
      <w:r w:rsidRPr="00D84921">
        <w:rPr>
          <w:rStyle w:val="StyleUnderline"/>
        </w:rPr>
        <w:t xml:space="preserve">esearch </w:t>
      </w:r>
      <w:r w:rsidRPr="00D84921">
        <w:rPr>
          <w:rStyle w:val="StyleUnderline"/>
          <w:highlight w:val="yellow"/>
        </w:rPr>
        <w:t>and d</w:t>
      </w:r>
      <w:r w:rsidRPr="00D84921">
        <w:rPr>
          <w:rStyle w:val="StyleUnderline"/>
        </w:rPr>
        <w:t>evelopment</w:t>
      </w:r>
      <w:r w:rsidRPr="00635373">
        <w:rPr>
          <w:sz w:val="16"/>
        </w:rPr>
        <w:t xml:space="preserve">, and such technologies </w:t>
      </w:r>
      <w:r w:rsidRPr="00D84921">
        <w:rPr>
          <w:rStyle w:val="StyleUnderline"/>
          <w:highlight w:val="yellow"/>
        </w:rPr>
        <w:t>were</w:t>
      </w:r>
      <w:r w:rsidRPr="00D84921">
        <w:rPr>
          <w:rStyle w:val="StyleUnderline"/>
        </w:rPr>
        <w:t xml:space="preserve"> all </w:t>
      </w:r>
      <w:r w:rsidRPr="00D84921">
        <w:rPr>
          <w:rStyle w:val="StyleUnderline"/>
          <w:highlight w:val="yellow"/>
        </w:rPr>
        <w:t>made possible because of the</w:t>
      </w:r>
      <w:r w:rsidRPr="00D84921">
        <w:rPr>
          <w:rStyle w:val="StyleUnderline"/>
        </w:rPr>
        <w:t xml:space="preserve"> structure of the American </w:t>
      </w:r>
      <w:r w:rsidRPr="00D84921">
        <w:rPr>
          <w:rStyle w:val="StyleUnderline"/>
          <w:highlight w:val="yellow"/>
        </w:rPr>
        <w:t>free-market</w:t>
      </w:r>
      <w:r w:rsidRPr="00635373">
        <w:rPr>
          <w:sz w:val="16"/>
        </w:rPr>
        <w:t xml:space="preserve"> system. The biggest challenge for the IC will be to balance President Dwight Eisenhower’s vision with Sun Tzu’s battlefield strategies. Eisenhower understood in 1958 that “through [space] exploration, man hopes to broaden his horizons, add to his knowledge, [and] improve his way of living on earth.”66 Sun Tzu knew that “all warfare is based on deception,” “the highest form of generalship is to balk the enemy's plans,” and the greatest fighters “put themselves beyond the possibility of defeat” to achieve victory.67 </w:t>
      </w:r>
      <w:r w:rsidRPr="00D84921">
        <w:rPr>
          <w:rStyle w:val="StyleUnderline"/>
          <w:highlight w:val="yellow"/>
        </w:rPr>
        <w:t>American leaders</w:t>
      </w:r>
      <w:r w:rsidRPr="00D84921">
        <w:rPr>
          <w:rStyle w:val="StyleUnderline"/>
        </w:rPr>
        <w:t xml:space="preserve"> participating </w:t>
      </w:r>
      <w:r w:rsidRPr="00D84921">
        <w:rPr>
          <w:rStyle w:val="StyleUnderline"/>
          <w:highlight w:val="yellow"/>
        </w:rPr>
        <w:t>in</w:t>
      </w:r>
      <w:r w:rsidRPr="00D84921">
        <w:rPr>
          <w:rStyle w:val="StyleUnderline"/>
        </w:rPr>
        <w:t xml:space="preserve"> seizing and </w:t>
      </w:r>
      <w:r w:rsidRPr="00D84921">
        <w:rPr>
          <w:rStyle w:val="StyleUnderline"/>
          <w:highlight w:val="yellow"/>
        </w:rPr>
        <w:t>maintaining US space superiority</w:t>
      </w:r>
      <w:r w:rsidRPr="00D84921">
        <w:rPr>
          <w:rStyle w:val="StyleUnderline"/>
        </w:rPr>
        <w:t xml:space="preserve"> shoulder this responsibility and </w:t>
      </w:r>
      <w:r w:rsidRPr="00D84921">
        <w:rPr>
          <w:rStyle w:val="StyleUnderline"/>
          <w:highlight w:val="yellow"/>
        </w:rPr>
        <w:t>must</w:t>
      </w:r>
      <w:r w:rsidRPr="00D84921">
        <w:rPr>
          <w:rStyle w:val="StyleUnderline"/>
        </w:rPr>
        <w:t xml:space="preserve"> forge a new path forward that enhances human life on Earth, </w:t>
      </w:r>
      <w:r w:rsidRPr="00D84921">
        <w:rPr>
          <w:rStyle w:val="StyleUnderline"/>
          <w:highlight w:val="yellow"/>
        </w:rPr>
        <w:t>deni</w:t>
      </w:r>
      <w:r w:rsidRPr="00D84921">
        <w:rPr>
          <w:rStyle w:val="StyleUnderline"/>
        </w:rPr>
        <w:t xml:space="preserve">es </w:t>
      </w:r>
      <w:r w:rsidRPr="00D84921">
        <w:rPr>
          <w:rStyle w:val="StyleUnderline"/>
          <w:highlight w:val="yellow"/>
        </w:rPr>
        <w:t>the possibility of victory to US adversaries</w:t>
      </w:r>
      <w:r w:rsidRPr="00635373">
        <w:rPr>
          <w:sz w:val="16"/>
        </w:rPr>
        <w:t>, and ensures the integrity and security of American assets in the space domain as the world moves forward together into the future.</w:t>
      </w:r>
    </w:p>
    <w:p w14:paraId="40F2B963" w14:textId="77777777" w:rsidR="00936C63" w:rsidRDefault="00936C63" w:rsidP="00936C63">
      <w:pPr>
        <w:pStyle w:val="Heading4"/>
      </w:pPr>
      <w:r>
        <w:t xml:space="preserve">Private Sector asteroid mining is the </w:t>
      </w:r>
      <w:r w:rsidRPr="00DD0C14">
        <w:rPr>
          <w:u w:val="single"/>
        </w:rPr>
        <w:t>major profit motive</w:t>
      </w:r>
      <w:r>
        <w:t xml:space="preserve"> for further space exploration</w:t>
      </w:r>
    </w:p>
    <w:p w14:paraId="3ABEE52E" w14:textId="77777777" w:rsidR="00936C63" w:rsidRDefault="00936C63" w:rsidP="00936C63">
      <w:r w:rsidRPr="00DD0C14">
        <w:t xml:space="preserve">Martin </w:t>
      </w:r>
      <w:proofErr w:type="spellStart"/>
      <w:r w:rsidRPr="00DD0C14">
        <w:rPr>
          <w:b/>
          <w:bCs/>
          <w:sz w:val="26"/>
          <w:szCs w:val="26"/>
        </w:rPr>
        <w:t>Elvisis</w:t>
      </w:r>
      <w:proofErr w:type="spellEnd"/>
      <w:r w:rsidRPr="00DD0C14">
        <w:rPr>
          <w:b/>
          <w:bCs/>
          <w:sz w:val="26"/>
          <w:szCs w:val="26"/>
        </w:rPr>
        <w:t xml:space="preserve"> 7/21</w:t>
      </w:r>
      <w:r w:rsidRPr="00DD0C14">
        <w:t xml:space="preserve"> a senior astrophysicist at the Center for Astrophysics | Harvard &amp; Smithsonian. He is the author of Asteroids: How Love, Fear, and Greed Will Determine Our Future in Space (2021)., "Asteroid mining could pay for space exploration and adventure," Aeon, </w:t>
      </w:r>
      <w:hyperlink r:id="rId11" w:history="1">
        <w:r w:rsidRPr="008774C4">
          <w:rPr>
            <w:rStyle w:val="Hyperlink"/>
          </w:rPr>
          <w:t>https://aeon.co/essays/asteroid-mining-could-pay-for-space-exploration-and-adventure</w:t>
        </w:r>
      </w:hyperlink>
      <w:r>
        <w:t xml:space="preserve">  </w:t>
      </w:r>
    </w:p>
    <w:p w14:paraId="486AE3DC" w14:textId="77777777" w:rsidR="00936C63" w:rsidRDefault="00936C63" w:rsidP="00936C63">
      <w:pPr>
        <w:rPr>
          <w:sz w:val="16"/>
        </w:rPr>
      </w:pPr>
      <w:r w:rsidRPr="002A3A55">
        <w:rPr>
          <w:sz w:val="16"/>
        </w:rPr>
        <w:t xml:space="preserve">Perhaps 10,000 asteroids the size of sports stadiums are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w:t>
      </w:r>
      <w:proofErr w:type="gramStart"/>
      <w:r w:rsidRPr="002A3A55">
        <w:rPr>
          <w:sz w:val="16"/>
        </w:rPr>
        <w:t>and,</w:t>
      </w:r>
      <w:proofErr w:type="gramEnd"/>
      <w:r w:rsidRPr="002A3A55">
        <w:rPr>
          <w:sz w:val="16"/>
        </w:rPr>
        <w:t xml:space="preserve"> as recently found, components of proteins and sugars. Learning more about asteroids means learning more about our origins. What can we </w:t>
      </w:r>
      <w:proofErr w:type="gramStart"/>
      <w:r w:rsidRPr="002A3A55">
        <w:rPr>
          <w:sz w:val="16"/>
        </w:rPr>
        <w:t>actually do</w:t>
      </w:r>
      <w:proofErr w:type="gramEnd"/>
      <w:r w:rsidRPr="002A3A55">
        <w:rPr>
          <w:sz w:val="16"/>
        </w:rPr>
        <w:t xml:space="preserve"> with </w:t>
      </w:r>
      <w:r w:rsidRPr="002A3A55">
        <w:rPr>
          <w:rStyle w:val="StyleUnderline"/>
        </w:rPr>
        <w:t>asteroids</w:t>
      </w:r>
      <w:r w:rsidRPr="002A3A55">
        <w:rPr>
          <w:sz w:val="16"/>
        </w:rPr>
        <w:t xml:space="preserve">? That brings us to my </w:t>
      </w:r>
      <w:proofErr w:type="spellStart"/>
      <w:r w:rsidRPr="002A3A55">
        <w:rPr>
          <w:sz w:val="16"/>
        </w:rPr>
        <w:t>favourite</w:t>
      </w:r>
      <w:proofErr w:type="spellEnd"/>
      <w:r w:rsidRPr="002A3A55">
        <w:rPr>
          <w:sz w:val="16"/>
        </w:rPr>
        <w:t xml:space="preserve"> thing about them: their </w:t>
      </w:r>
      <w:r w:rsidRPr="002A3A55">
        <w:rPr>
          <w:rStyle w:val="StyleUnderline"/>
        </w:rPr>
        <w:t>resources</w:t>
      </w:r>
      <w:r w:rsidRPr="002A3A55">
        <w:rPr>
          <w:sz w:val="16"/>
        </w:rPr>
        <w:t xml:space="preserve">. Being an idealistic astrophysicist, my interest is in the money to be made from them. That really is idealistic because, </w:t>
      </w:r>
      <w:r w:rsidRPr="002A3A55">
        <w:rPr>
          <w:rStyle w:val="StyleUnderline"/>
          <w:highlight w:val="yellow"/>
        </w:rPr>
        <w:t>if we can make a profit mining</w:t>
      </w:r>
      <w:r w:rsidRPr="002A3A55">
        <w:rPr>
          <w:sz w:val="16"/>
        </w:rPr>
        <w:t xml:space="preserve"> the </w:t>
      </w:r>
      <w:r w:rsidRPr="002A3A55">
        <w:rPr>
          <w:rStyle w:val="StyleUnderline"/>
          <w:highlight w:val="yellow"/>
        </w:rPr>
        <w:t>asteroids</w:t>
      </w:r>
      <w:r w:rsidRPr="002A3A55">
        <w:rPr>
          <w:sz w:val="16"/>
        </w:rPr>
        <w:t xml:space="preserve">, then </w:t>
      </w:r>
      <w:r w:rsidRPr="002A3A55">
        <w:rPr>
          <w:rStyle w:val="StyleUnderline"/>
          <w:highlight w:val="yellow"/>
        </w:rPr>
        <w:t xml:space="preserve">doing bigger things in space will become </w:t>
      </w:r>
      <w:r w:rsidRPr="00AC2CAB">
        <w:rPr>
          <w:rStyle w:val="StyleUnderline"/>
        </w:rPr>
        <w:t xml:space="preserve">a lot </w:t>
      </w:r>
      <w:r w:rsidRPr="002A3A55">
        <w:rPr>
          <w:rStyle w:val="StyleUnderline"/>
          <w:highlight w:val="yellow"/>
        </w:rPr>
        <w:t>cheaper</w:t>
      </w:r>
      <w:r w:rsidRPr="002A3A55">
        <w:rPr>
          <w:sz w:val="16"/>
        </w:rPr>
        <w:t xml:space="preserve">. Capitalism has its faults, but one thing it does well is to make things cheaper. I want to use it as a tool so that we can build </w:t>
      </w:r>
      <w:r w:rsidRPr="00AC2CAB">
        <w:rPr>
          <w:rStyle w:val="StyleUnderline"/>
        </w:rPr>
        <w:t xml:space="preserve">far </w:t>
      </w:r>
      <w:r w:rsidRPr="002A3A55">
        <w:rPr>
          <w:rStyle w:val="StyleUnderline"/>
          <w:highlight w:val="yellow"/>
        </w:rPr>
        <w:t>bigger telescopes</w:t>
      </w:r>
      <w:r w:rsidRPr="002A3A55">
        <w:rPr>
          <w:sz w:val="16"/>
        </w:rPr>
        <w:t xml:space="preserve"> than we could practically </w:t>
      </w:r>
      <w:proofErr w:type="spellStart"/>
      <w:r w:rsidRPr="002A3A55">
        <w:rPr>
          <w:sz w:val="16"/>
        </w:rPr>
        <w:t>realise</w:t>
      </w:r>
      <w:proofErr w:type="spellEnd"/>
      <w:r w:rsidRPr="002A3A55">
        <w:rPr>
          <w:sz w:val="16"/>
        </w:rPr>
        <w:t xml:space="preserve"> today. What do astronomers want? </w:t>
      </w:r>
      <w:r w:rsidRPr="002A3A55">
        <w:rPr>
          <w:rStyle w:val="StyleUnderline"/>
          <w:highlight w:val="yellow"/>
        </w:rPr>
        <w:t>More light</w:t>
      </w:r>
      <w:r w:rsidRPr="002A3A55">
        <w:rPr>
          <w:sz w:val="16"/>
        </w:rPr>
        <w:t xml:space="preserve">! Bigger telescopes! Asteroid mining could make that dream a reality. The siren call of asteroids for miners is that the Main Belt </w:t>
      </w:r>
      <w:r w:rsidRPr="002A3A55">
        <w:rPr>
          <w:rStyle w:val="StyleUnderline"/>
          <w:highlight w:val="yellow"/>
        </w:rPr>
        <w:t>asteroids contain vast amounts of</w:t>
      </w:r>
      <w:r w:rsidRPr="002A3A55">
        <w:rPr>
          <w:sz w:val="16"/>
        </w:rPr>
        <w:t xml:space="preserve"> resources. The </w:t>
      </w:r>
      <w:r w:rsidRPr="002A3A55">
        <w:rPr>
          <w:rStyle w:val="StyleUnderline"/>
          <w:highlight w:val="yellow"/>
        </w:rPr>
        <w:t>iron</w:t>
      </w:r>
      <w:r w:rsidRPr="002A3A55">
        <w:rPr>
          <w:sz w:val="16"/>
        </w:rPr>
        <w:t xml:space="preserve"> found in asteroids adds up to some 10 million times the iron that we have in proven reserves on Earth. That’s a lot. It’s enough to build many rings of iron girders all the way around Earth’s orbit, </w:t>
      </w:r>
      <w:proofErr w:type="gramStart"/>
      <w:r w:rsidRPr="002A3A55">
        <w:rPr>
          <w:sz w:val="16"/>
        </w:rPr>
        <w:t>along the lines of</w:t>
      </w:r>
      <w:proofErr w:type="gramEnd"/>
      <w:r w:rsidRPr="002A3A55">
        <w:rPr>
          <w:sz w:val="16"/>
        </w:rPr>
        <w:t xml:space="preserve"> the science fiction novel Ringworld (1970) by Larry Niven. Not that a ringworld is a sensible thing to make, but it is a </w:t>
      </w:r>
      <w:proofErr w:type="gramStart"/>
      <w:r w:rsidRPr="002A3A55">
        <w:rPr>
          <w:sz w:val="16"/>
        </w:rPr>
        <w:t>really big</w:t>
      </w:r>
      <w:proofErr w:type="gramEnd"/>
      <w:r w:rsidRPr="002A3A55">
        <w:rPr>
          <w:sz w:val="16"/>
        </w:rPr>
        <w:t xml:space="preserve"> ring. More plausibly, with that much iron we could build </w:t>
      </w:r>
      <w:r w:rsidRPr="002A3A55">
        <w:rPr>
          <w:rStyle w:val="StyleUnderline"/>
          <w:highlight w:val="yellow"/>
        </w:rPr>
        <w:t>cities in space</w:t>
      </w:r>
      <w:r w:rsidRPr="002A3A55">
        <w:rPr>
          <w:sz w:val="16"/>
        </w:rPr>
        <w:t xml:space="preserve">,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That’s the scale of resources we’re talking about. These vast material supplies could </w:t>
      </w:r>
      <w:r w:rsidRPr="002A3A55">
        <w:rPr>
          <w:rStyle w:val="StyleUnderline"/>
        </w:rPr>
        <w:t>make for a</w:t>
      </w:r>
      <w:r w:rsidRPr="002A3A55">
        <w:rPr>
          <w:sz w:val="16"/>
        </w:rPr>
        <w:t>n era that people call ‘</w:t>
      </w:r>
      <w:r w:rsidRPr="002A3A55">
        <w:rPr>
          <w:rStyle w:val="StyleUnderline"/>
        </w:rPr>
        <w:t>post-scarcity’</w:t>
      </w:r>
      <w:r w:rsidRPr="002A3A55">
        <w:rPr>
          <w:sz w:val="16"/>
        </w:rPr>
        <w:t xml:space="preserve">, </w:t>
      </w:r>
      <w:r w:rsidRPr="002A3A55">
        <w:rPr>
          <w:rStyle w:val="StyleUnderline"/>
        </w:rPr>
        <w:t>where there’s plenty for everyone</w:t>
      </w:r>
      <w:r w:rsidRPr="002A3A55">
        <w:rPr>
          <w:sz w:val="16"/>
        </w:rPr>
        <w:t xml:space="preserv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 The problem is how to get started. Iron in space is not going to make for giant profits in the short run. On the ground, it sells for less than $200 a ton. It would be worth more in space, but unfortunately </w:t>
      </w:r>
      <w:r w:rsidRPr="002A3A55">
        <w:rPr>
          <w:rStyle w:val="StyleUnderline"/>
          <w:highlight w:val="yellow"/>
        </w:rPr>
        <w:t>there’s no one to buy huge tonnages of iron in space</w:t>
      </w:r>
      <w:r w:rsidRPr="002A3A55">
        <w:rPr>
          <w:sz w:val="16"/>
        </w:rPr>
        <w:t xml:space="preserve">. To adapt the tagline from the Alien movies – ‘In space, no one can hear you sell.’ It certainly isn’t worth </w:t>
      </w:r>
      <w:r w:rsidRPr="002A3A55">
        <w:rPr>
          <w:rStyle w:val="StyleUnderline"/>
          <w:highlight w:val="yellow"/>
        </w:rPr>
        <w:t xml:space="preserve">bringing </w:t>
      </w:r>
      <w:r w:rsidRPr="002A3A55">
        <w:rPr>
          <w:rStyle w:val="StyleUnderline"/>
          <w:highlight w:val="yellow"/>
        </w:rPr>
        <w:lastRenderedPageBreak/>
        <w:t>space iron back to Earth</w:t>
      </w:r>
      <w:r w:rsidRPr="002A3A55">
        <w:rPr>
          <w:sz w:val="16"/>
        </w:rPr>
        <w:t xml:space="preserve"> since the </w:t>
      </w:r>
      <w:r w:rsidRPr="002A3A55">
        <w:rPr>
          <w:rStyle w:val="StyleUnderline"/>
          <w:highlight w:val="yellow"/>
        </w:rPr>
        <w:t>cost</w:t>
      </w:r>
      <w:r w:rsidRPr="002A3A55">
        <w:rPr>
          <w:sz w:val="16"/>
        </w:rPr>
        <w:t xml:space="preserve"> of doing so </w:t>
      </w:r>
      <w:r w:rsidRPr="002A3A55">
        <w:rPr>
          <w:rStyle w:val="StyleUnderline"/>
          <w:highlight w:val="yellow"/>
        </w:rPr>
        <w:t>would</w:t>
      </w:r>
      <w:r w:rsidRPr="002A3A55">
        <w:rPr>
          <w:sz w:val="16"/>
        </w:rPr>
        <w:t xml:space="preserve"> far </w:t>
      </w:r>
      <w:r w:rsidRPr="002A3A55">
        <w:rPr>
          <w:rStyle w:val="StyleUnderline"/>
          <w:highlight w:val="yellow"/>
        </w:rPr>
        <w:t>exceed the price it could command</w:t>
      </w:r>
      <w:r w:rsidRPr="002A3A55">
        <w:rPr>
          <w:sz w:val="16"/>
        </w:rPr>
        <w:t xml:space="preserve">. </w:t>
      </w:r>
      <w:r w:rsidRPr="002A3A55">
        <w:rPr>
          <w:rStyle w:val="StyleUnderline"/>
          <w:highlight w:val="yellow"/>
        </w:rPr>
        <w:t>Starting to mine space for resources will have to begin with something so valuable that the cost of obtaining it in space is small by comparison</w:t>
      </w:r>
      <w:r w:rsidRPr="002A3A55">
        <w:rPr>
          <w:sz w:val="16"/>
        </w:rPr>
        <w:t xml:space="preserve">. For now, the best bets are precious metals and – surprise – water. </w:t>
      </w:r>
      <w:r w:rsidRPr="002A3A55">
        <w:rPr>
          <w:rStyle w:val="StyleUnderline"/>
          <w:highlight w:val="yellow"/>
        </w:rPr>
        <w:t>Precious metals</w:t>
      </w:r>
      <w:r w:rsidRPr="002A3A55">
        <w:rPr>
          <w:sz w:val="16"/>
        </w:rPr>
        <w:t xml:space="preserve"> are obvious.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w:t>
      </w:r>
      <w:proofErr w:type="gramStart"/>
      <w:r w:rsidRPr="002A3A55">
        <w:rPr>
          <w:sz w:val="16"/>
        </w:rPr>
        <w:t>have to</w:t>
      </w:r>
      <w:proofErr w:type="gramEnd"/>
      <w:r w:rsidRPr="002A3A55">
        <w:rPr>
          <w:sz w:val="16"/>
        </w:rPr>
        <w:t xml:space="preserve"> carry exponentially more fuel; unlike airplanes, they don’t get the oxygen for free from their surroundings, they have to pull it along with them. Any refining of platinum will have to be done robotically out in the native orbit of the asteroid. That’s quite a challenge. </w:t>
      </w:r>
      <w:r w:rsidRPr="002A3A55">
        <w:rPr>
          <w:rStyle w:val="StyleUnderline"/>
          <w:highlight w:val="yellow"/>
        </w:rPr>
        <w:t>Water</w:t>
      </w:r>
      <w:r w:rsidRPr="002A3A55">
        <w:rPr>
          <w:sz w:val="16"/>
        </w:rPr>
        <w:t xml:space="preserve"> is a less obvious money-maker. The surprise is that water is also worth millions per ton – if it’s sold in space. Water in space is </w:t>
      </w:r>
      <w:proofErr w:type="gramStart"/>
      <w:r w:rsidRPr="002A3A55">
        <w:rPr>
          <w:sz w:val="16"/>
        </w:rPr>
        <w:t>really useful</w:t>
      </w:r>
      <w:proofErr w:type="gramEnd"/>
      <w:r w:rsidRPr="002A3A55">
        <w:rPr>
          <w:sz w:val="16"/>
        </w:rPr>
        <w:t xml:space="preserve">. It’s good for </w:t>
      </w:r>
      <w:r w:rsidRPr="002A3A55">
        <w:rPr>
          <w:sz w:val="8"/>
          <w:szCs w:val="16"/>
        </w:rPr>
        <w:t xml:space="preserve">drinking, and the oxygen in it is good for breathing. You can split the hydrogen from the oxygen in H2O and you’ve got rocket fuel, and water is good at absorbing radiation to protect people from cancer-causing cosmic rays. So, in principle, water in orbit is </w:t>
      </w:r>
      <w:proofErr w:type="gramStart"/>
      <w:r w:rsidRPr="002A3A55">
        <w:rPr>
          <w:sz w:val="8"/>
          <w:szCs w:val="16"/>
        </w:rPr>
        <w:t>pretty valuable</w:t>
      </w:r>
      <w:proofErr w:type="gramEnd"/>
      <w:r w:rsidRPr="002A3A55">
        <w:rPr>
          <w:sz w:val="8"/>
          <w:szCs w:val="16"/>
        </w:rPr>
        <w:t xml:space="preserve">. The good news is that up to 10 per cent of a water-rich asteroid can be water. It won’t be simple ice, most likely, but will be bound into clays and other rocks. Even better, water is much easier to extract than precious metals. Simply heating up the rock will release water that can then be captured. How much is space water worth? Until recently, it cost $20 million to get a ton of water into even a low orbit – </w:t>
      </w:r>
      <w:proofErr w:type="gramStart"/>
      <w:r w:rsidRPr="002A3A55">
        <w:rPr>
          <w:sz w:val="8"/>
          <w:szCs w:val="16"/>
        </w:rPr>
        <w:t>say,</w:t>
      </w:r>
      <w:proofErr w:type="gramEnd"/>
      <w:r w:rsidRPr="002A3A55">
        <w:rPr>
          <w:sz w:val="8"/>
          <w:szCs w:val="16"/>
        </w:rPr>
        <w:t xml:space="preserve"> to the International Space Station (ISS). To get a ton of water to a high orbit, like the 24-hour orbit of TV transmitting satellites, would cost about three times as much. SpaceX has started to cut that cost; for now, it’s charging about $3 million a ton to a low orbit on a Falcon 9 rocket. Water from asteroids might be able to compete with those prices and still return a nice profit. But the bad news is that, right now, there’s no one in space who wants to buy water. At least not yet. That might be about to change. We won’t get to build cities in space unless we can build simpler space stations </w:t>
      </w:r>
      <w:proofErr w:type="gramStart"/>
      <w:r w:rsidRPr="002A3A55">
        <w:rPr>
          <w:sz w:val="8"/>
          <w:szCs w:val="16"/>
        </w:rPr>
        <w:t>first, and</w:t>
      </w:r>
      <w:proofErr w:type="gramEnd"/>
      <w:r w:rsidRPr="002A3A55">
        <w:rPr>
          <w:sz w:val="8"/>
          <w:szCs w:val="16"/>
        </w:rPr>
        <w:t xml:space="preserve"> do so at an affordable cost that can scale. If we have space stations, they will need supplies, especially of water and perhaps construction materials. That demand could create a business delivering these supplies from space instead of from Earth. In this case, the asteroids would have the most to offer. </w:t>
      </w:r>
      <w:proofErr w:type="gramStart"/>
      <w:r w:rsidRPr="002A3A55">
        <w:rPr>
          <w:sz w:val="8"/>
          <w:szCs w:val="16"/>
        </w:rPr>
        <w:t>So</w:t>
      </w:r>
      <w:proofErr w:type="gramEnd"/>
      <w:r w:rsidRPr="002A3A55">
        <w:rPr>
          <w:sz w:val="8"/>
          <w:szCs w:val="16"/>
        </w:rPr>
        <w:t xml:space="preserve"> space stations – particularly commercial space stations – are the key to acquiring asteroid resources. Why build space stations? There are three primary uses: research, </w:t>
      </w:r>
      <w:proofErr w:type="gramStart"/>
      <w:r w:rsidRPr="002A3A55">
        <w:rPr>
          <w:sz w:val="8"/>
          <w:szCs w:val="16"/>
        </w:rPr>
        <w:t>manufacturing</w:t>
      </w:r>
      <w:proofErr w:type="gramEnd"/>
      <w:r w:rsidRPr="002A3A55">
        <w:rPr>
          <w:sz w:val="8"/>
          <w:szCs w:val="16"/>
        </w:rPr>
        <w:t xml:space="preserve"> and tourism. Research has always been done on the ISS, but facilities and time have been in short supply. In recent years, the equipment has improved a lot, but astronaut time is still scarce. Each astronaut </w:t>
      </w:r>
      <w:proofErr w:type="gramStart"/>
      <w:r w:rsidRPr="002A3A55">
        <w:rPr>
          <w:sz w:val="8"/>
          <w:szCs w:val="16"/>
        </w:rPr>
        <w:t>has to</w:t>
      </w:r>
      <w:proofErr w:type="gramEnd"/>
      <w:r w:rsidRPr="002A3A55">
        <w:rPr>
          <w:sz w:val="8"/>
          <w:szCs w:val="16"/>
        </w:rPr>
        <w:t xml:space="preserve">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their years of experience could be put to good use operating and watching over their studies. Spotting subtle anomalies that could be a sign of a failure, or of a discovery, is much better done in person by experts. 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 Fortunately, the new commercial stations will be much easier to train for, taking a couple of months or so, because they’ll have a single manufacturer with consistent, uniform interfaces, and a separate professional crew to deal with maintenance and emergencies. The companies with advanced plans so far are all US-based, so English will be the language used. As English is the lingua franca of science, it poses little challenge to scientists worldwide. The transport cost of bringing a new heart down to Earth is going to be far less than it’s worth to the recipient Manufacturing in space has always seemed like a fool’s errand. Whatever you make out there would have to be worth outrageous amounts to cover the shipping costs back to Earth. Now, though, those costs have come down almost 10-fold, with more reductions promised. As a result, a few items do pass that test. Already, there are first tests taking place on the ISS to see if the advantages of manufacturing in almost zero gravity (‘micro-gravity’) are </w:t>
      </w:r>
      <w:proofErr w:type="gramStart"/>
      <w:r w:rsidRPr="002A3A55">
        <w:rPr>
          <w:sz w:val="8"/>
          <w:szCs w:val="16"/>
        </w:rPr>
        <w:t>really as</w:t>
      </w:r>
      <w:proofErr w:type="gramEnd"/>
      <w:r w:rsidRPr="002A3A55">
        <w:rPr>
          <w:sz w:val="8"/>
          <w:szCs w:val="16"/>
        </w:rPr>
        <w:t xml:space="preserve"> great as some have suggested. The most popular idea is to make super-powerful optical </w:t>
      </w:r>
      <w:proofErr w:type="spellStart"/>
      <w:r w:rsidRPr="002A3A55">
        <w:rPr>
          <w:sz w:val="8"/>
          <w:szCs w:val="16"/>
        </w:rPr>
        <w:t>fibres</w:t>
      </w:r>
      <w:proofErr w:type="spellEnd"/>
      <w:r w:rsidRPr="002A3A55">
        <w:rPr>
          <w:sz w:val="8"/>
          <w:szCs w:val="16"/>
        </w:rPr>
        <w:t xml:space="preserve"> that could carry far more data traffic than current transoceanic </w:t>
      </w:r>
      <w:proofErr w:type="spellStart"/>
      <w:r w:rsidRPr="002A3A55">
        <w:rPr>
          <w:sz w:val="8"/>
          <w:szCs w:val="16"/>
        </w:rPr>
        <w:t>fibres</w:t>
      </w:r>
      <w:proofErr w:type="spellEnd"/>
      <w:r w:rsidRPr="002A3A55">
        <w:rPr>
          <w:sz w:val="8"/>
          <w:szCs w:val="16"/>
        </w:rPr>
        <w:t xml:space="preserve"> can. They could potentially do so more cheaply because they would be simpler: they wouldn’t need repeater stations. Certainly, the demand is there, since there’s no limit to the number of cat videos we must share. These ‘ZBLAN’ optical </w:t>
      </w:r>
      <w:proofErr w:type="spellStart"/>
      <w:r w:rsidRPr="002A3A55">
        <w:rPr>
          <w:sz w:val="8"/>
          <w:szCs w:val="16"/>
        </w:rPr>
        <w:t>fibres</w:t>
      </w:r>
      <w:proofErr w:type="spellEnd"/>
      <w:r w:rsidRPr="002A3A55">
        <w:rPr>
          <w:sz w:val="8"/>
          <w:szCs w:val="16"/>
        </w:rPr>
        <w:t xml:space="preserve"> showed dramatic improvements when small amounts were made during brief, half-minute long intervals of weightlessness on a parabolic flight. There are a few companies already trying to make ZBLAN </w:t>
      </w:r>
      <w:proofErr w:type="spellStart"/>
      <w:r w:rsidRPr="002A3A55">
        <w:rPr>
          <w:sz w:val="8"/>
          <w:szCs w:val="16"/>
        </w:rPr>
        <w:t>fibres</w:t>
      </w:r>
      <w:proofErr w:type="spellEnd"/>
      <w:r w:rsidRPr="002A3A55">
        <w:rPr>
          <w:sz w:val="8"/>
          <w:szCs w:val="16"/>
        </w:rPr>
        <w:t xml:space="preserve"> on the ISS. The results must be promising because they went back after their first attempt. A kilogram of fancy optical </w:t>
      </w:r>
      <w:proofErr w:type="spellStart"/>
      <w:r w:rsidRPr="002A3A55">
        <w:rPr>
          <w:sz w:val="8"/>
          <w:szCs w:val="16"/>
        </w:rPr>
        <w:t>fibres</w:t>
      </w:r>
      <w:proofErr w:type="spellEnd"/>
      <w:r w:rsidRPr="002A3A55">
        <w:rPr>
          <w:sz w:val="8"/>
          <w:szCs w:val="16"/>
        </w:rPr>
        <w:t xml:space="preserve"> already sells for about $1 million to $20 million. That will pay for the postage and still give you change! Another idea is to 3D-print human organs in space. Why? Printing ears on Earth has been done, using a scaffolding that later dissolves away. But some organs are trickier, and scaffolds don’t always work. Without that support, the layers of cells tend to slip and slide out of position, which is not the desired effect for something meant to keep you alive. In micro-gravity, the slipping and sliding should be much smaller. The goal is eventually to be able to print a human heart. A heart weighs less than a kilogram. Even with packaging to keep it healthy, the transport cost of bringing a new heart down to Earth is going to be far less than it’s worth to the recipient. Again, first experiments toward this goal are underway on the ISS. A finger splint produced by the ISS’s onboard 3D printer. Courtesy of NASA Tourism in space </w:t>
      </w:r>
      <w:proofErr w:type="gramStart"/>
      <w:r w:rsidRPr="002A3A55">
        <w:rPr>
          <w:sz w:val="8"/>
          <w:szCs w:val="16"/>
        </w:rPr>
        <w:t>actually goes</w:t>
      </w:r>
      <w:proofErr w:type="gramEnd"/>
      <w:r w:rsidRPr="002A3A55">
        <w:rPr>
          <w:sz w:val="8"/>
          <w:szCs w:val="16"/>
        </w:rPr>
        <w:t xml:space="preserve"> back quite a way. The first space tourist was Dennis Tito, a US engineer and entrepreneur, who spent a week or so on board the ISS 20 years ago, in 2001. His ride on a Russian Soyuz spaceship was arranged by Space Adventures Inc, a company set up to get private individuals into space. Since then, there have been six others who flew to space with Space Adventures, though their seats weren’t cheap: each ticket cost tens of millions of US dollars. That price limits the ridership </w:t>
      </w:r>
      <w:proofErr w:type="gramStart"/>
      <w:r w:rsidRPr="002A3A55">
        <w:rPr>
          <w:sz w:val="8"/>
          <w:szCs w:val="16"/>
        </w:rPr>
        <w:t>pretty strongly</w:t>
      </w:r>
      <w:proofErr w:type="gramEnd"/>
      <w:r w:rsidRPr="002A3A55">
        <w:rPr>
          <w:sz w:val="8"/>
          <w:szCs w:val="16"/>
        </w:rPr>
        <w:t xml:space="preserve">. The hope is that the new spaceships will drop the price to something a little more reasonable, say the price of a nice house. At that price, people – still highly affluent – will start to fill up the commercial space stations. The first few might put up with arduous ways of conserving water that the astronauts on the ISS endure, but if one enterprising space station offers showers and a good toilet, they’ll be able to charge a premium. That in turn will produce a demand for a lot more water, where asteroids might come in handy. And there could be unexpected and subtler benefits of space tourism. More people will experience the ‘overview effect’, in which seeing our planet as one borderless, delicate biosphere increases awareness of the fragility and beauty of life. As many of these space tourists will be wealthy, perhaps a shift in their perspective will have outsized influence. Axiom Space has had the interiors of their space station curated by the luxury designer Philippe </w:t>
      </w:r>
      <w:proofErr w:type="spellStart"/>
      <w:r w:rsidRPr="002A3A55">
        <w:rPr>
          <w:sz w:val="8"/>
          <w:szCs w:val="16"/>
        </w:rPr>
        <w:t>Starck</w:t>
      </w:r>
      <w:proofErr w:type="spellEnd"/>
      <w:r w:rsidRPr="002A3A55">
        <w:rPr>
          <w:sz w:val="8"/>
          <w:szCs w:val="16"/>
        </w:rPr>
        <w:t xml:space="preserve"> Space stations have always been extremely expensive items that only governments could afford. The ISS is the leading example. It has been called the most expensive building project ever, at about $100 billion. There are now at least four companies trying to make space stations cheaper with the idea of operating them commercially. COVID-19 shut down one of these ventures, Bigelow Aerospace, but the Sierra Nevada Corporation is a new entrant to the space station game. In addition, there’s United Launch Alliance and, the present leader of the pack, Axiom Space. Axiom Space will start off attaching the first part of its space station to the ISS in late 2024. Over several years, it will add more pieces until it has enough to stand alone, then it will detach itself and fly as an independent, Axiom-owned space station. In recognition that some of their clientele will be used to five-star hotels, Axiom Space has had the interiors of their space station curated by the luxury designer Philippe </w:t>
      </w:r>
      <w:proofErr w:type="spellStart"/>
      <w:r w:rsidRPr="002A3A55">
        <w:rPr>
          <w:sz w:val="8"/>
          <w:szCs w:val="16"/>
        </w:rPr>
        <w:t>Starck</w:t>
      </w:r>
      <w:proofErr w:type="spellEnd"/>
      <w:r w:rsidRPr="002A3A55">
        <w:rPr>
          <w:sz w:val="8"/>
          <w:szCs w:val="16"/>
        </w:rPr>
        <w:t xml:space="preserve">. Axiom plans to cut the cost of their station at least 10-fold compared with the ISS. There are many countries that want a human space </w:t>
      </w:r>
      <w:proofErr w:type="spellStart"/>
      <w:r w:rsidRPr="002A3A55">
        <w:rPr>
          <w:sz w:val="8"/>
          <w:szCs w:val="16"/>
        </w:rPr>
        <w:t>programme</w:t>
      </w:r>
      <w:proofErr w:type="spellEnd"/>
      <w:r w:rsidRPr="002A3A55">
        <w:rPr>
          <w:sz w:val="8"/>
          <w:szCs w:val="16"/>
        </w:rPr>
        <w:t xml:space="preserve"> but couldn’t previously afford it. Soon they can. Axiom says that they already have </w:t>
      </w:r>
      <w:r w:rsidRPr="002A3A55">
        <w:rPr>
          <w:sz w:val="16"/>
        </w:rPr>
        <w:t xml:space="preserve">more than 20 countries signed up. All three of these new for-profit uses for space – research, </w:t>
      </w:r>
      <w:proofErr w:type="gramStart"/>
      <w:r w:rsidRPr="002A3A55">
        <w:rPr>
          <w:sz w:val="16"/>
        </w:rPr>
        <w:t>manufacturing</w:t>
      </w:r>
      <w:proofErr w:type="gramEnd"/>
      <w:r w:rsidRPr="002A3A55">
        <w:rPr>
          <w:sz w:val="16"/>
        </w:rPr>
        <w:t xml:space="preserve"> and tourism – will lead to a demand for more material in space. Water is needed for all of them, as well as a lot of construction materials. Will all that material come from Earth? Or will our growing capabilities in space mean that it becomes cheaper to bring some of it from the asteroids? Getting resources from space profitably is not a slam dunk. The physics makes sense – the energy needed is far less than to bring them up from Earth – but the economics aren’t obvious. </w:t>
      </w:r>
      <w:r w:rsidRPr="002A3A55">
        <w:rPr>
          <w:rStyle w:val="StyleUnderline"/>
          <w:highlight w:val="yellow"/>
        </w:rPr>
        <w:t>Getting entrepreneurs and venture capitalists interested in a new enterprise always depends on increasing the reward and diminishing the risk</w:t>
      </w:r>
      <w:r w:rsidRPr="002A3A55">
        <w:rPr>
          <w:sz w:val="16"/>
        </w:rPr>
        <w:t xml:space="preserve"> until they reach a threshold where it’s worth taking the leap. Then again, they can’t wait too long or someone else will beat them to it. Historically, governments have done the high-risk, long-term investment needed to seed new markets. And they’re doing so today for space resources. It seems a safe bet that a decade from now there will be a bunch of commercial space stations orbiting Earth, and that they will house a growing number of people working and vacationing in space. For many, this will constitute our first step in creating a beyond-Earth society.</w:t>
      </w:r>
    </w:p>
    <w:p w14:paraId="26E2DFCE" w14:textId="77777777" w:rsidR="00936C63" w:rsidRDefault="00936C63" w:rsidP="00936C63">
      <w:pPr>
        <w:pStyle w:val="Heading4"/>
      </w:pPr>
      <w:r>
        <w:t>Primacy solves arms races and great power war – unipolarity is sustainable, and prevents power vacuums and global escalation</w:t>
      </w:r>
    </w:p>
    <w:p w14:paraId="68B0B3E1" w14:textId="77777777" w:rsidR="00936C63" w:rsidRDefault="00936C63" w:rsidP="00936C63">
      <w:r w:rsidRPr="00DD0C14">
        <w:rPr>
          <w:rStyle w:val="StyleUnderline"/>
          <w:szCs w:val="26"/>
        </w:rPr>
        <w:t>Brands 18</w:t>
      </w:r>
      <w:r>
        <w:t xml:space="preserve"> [(Hal, Henry Kissinger Distinguished Professor at Johns Hopkins University's School of Advanced International </w:t>
      </w:r>
      <w:proofErr w:type="gramStart"/>
      <w:r>
        <w:t>Studies</w:t>
      </w:r>
      <w:proofErr w:type="gramEnd"/>
      <w:r>
        <w:t xml:space="preserve"> and a senior fellow at the Center for Strategic and Budgetary Assessments) "American Grand Strategy in the Age of Trump," Page 129-133] </w:t>
      </w:r>
    </w:p>
    <w:p w14:paraId="5DF1BAF8" w14:textId="77777777" w:rsidR="00936C63" w:rsidRDefault="00936C63" w:rsidP="00936C63">
      <w:r>
        <w:rPr>
          <w:rStyle w:val="StyleUnderline"/>
        </w:rPr>
        <w:t xml:space="preserve">Since World War II, the United States has had a military </w:t>
      </w:r>
      <w:r>
        <w:rPr>
          <w:rStyle w:val="Emphasis"/>
        </w:rPr>
        <w:t>second to none</w:t>
      </w:r>
      <w:r>
        <w:t xml:space="preserve">. Since the Cold War, </w:t>
      </w:r>
      <w:r w:rsidRPr="003806C9">
        <w:rPr>
          <w:rStyle w:val="StyleUnderline"/>
          <w:highlight w:val="yellow"/>
        </w:rPr>
        <w:t xml:space="preserve">America has </w:t>
      </w:r>
      <w:r w:rsidRPr="003806C9">
        <w:rPr>
          <w:rStyle w:val="Emphasis"/>
          <w:highlight w:val="yellow"/>
        </w:rPr>
        <w:t>committed</w:t>
      </w:r>
      <w:r w:rsidRPr="003806C9">
        <w:rPr>
          <w:rStyle w:val="StyleUnderline"/>
          <w:highlight w:val="yellow"/>
        </w:rPr>
        <w:t xml:space="preserve"> to</w:t>
      </w:r>
      <w:r>
        <w:rPr>
          <w:rStyle w:val="StyleUnderline"/>
        </w:rPr>
        <w:t xml:space="preserve"> having</w:t>
      </w:r>
      <w:r>
        <w:t xml:space="preserve"> </w:t>
      </w:r>
      <w:r w:rsidRPr="003806C9">
        <w:rPr>
          <w:rStyle w:val="Emphasis"/>
          <w:highlight w:val="yellow"/>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1D9E9C14" w14:textId="77777777" w:rsidR="00936C63" w:rsidRDefault="00936C63" w:rsidP="00936C63">
      <w:pPr>
        <w:rPr>
          <w:rStyle w:val="Emphasis"/>
        </w:rPr>
      </w:pPr>
      <w:r w:rsidRPr="003806C9">
        <w:rPr>
          <w:rStyle w:val="StyleUnderline"/>
          <w:highlight w:val="yellow"/>
        </w:rPr>
        <w:t>From the early</w:t>
      </w:r>
      <w:r>
        <w:rPr>
          <w:rStyle w:val="StyleUnderline"/>
        </w:rPr>
        <w:t xml:space="preserve"> 19</w:t>
      </w:r>
      <w:r w:rsidRPr="003806C9">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3806C9">
        <w:rPr>
          <w:rStyle w:val="StyleUnderline"/>
          <w:highlight w:val="yellow"/>
        </w:rPr>
        <w:t>primacy was</w:t>
      </w:r>
      <w:r>
        <w:rPr>
          <w:rStyle w:val="StyleUnderline"/>
        </w:rPr>
        <w:t xml:space="preserve"> also </w:t>
      </w:r>
      <w:r w:rsidRPr="003806C9">
        <w:rPr>
          <w:rStyle w:val="StyleUnderline"/>
          <w:highlight w:val="yellow"/>
        </w:rPr>
        <w:t xml:space="preserve">unrivaled in key overseas </w:t>
      </w:r>
      <w:r w:rsidRPr="003806C9">
        <w:rPr>
          <w:rStyle w:val="Emphasis"/>
          <w:highlight w:val="yellow"/>
        </w:rPr>
        <w:t>strategic regions</w:t>
      </w:r>
      <w:r>
        <w:t>—</w:t>
      </w:r>
      <w:r w:rsidRPr="003806C9">
        <w:rPr>
          <w:rStyle w:val="Emphasis"/>
          <w:highlight w:val="yellow"/>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w:t>
      </w:r>
      <w:r>
        <w:rPr>
          <w:rStyle w:val="StyleUnderline"/>
        </w:rPr>
        <w:lastRenderedPageBreak/>
        <w:t xml:space="preserve">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68D678E4" w14:textId="77777777" w:rsidR="00936C63" w:rsidRDefault="00936C63" w:rsidP="00936C63">
      <w:r>
        <w:t xml:space="preserve">This </w:t>
      </w:r>
      <w:r>
        <w:rPr>
          <w:rStyle w:val="Emphasis"/>
        </w:rPr>
        <w:t xml:space="preserve">military </w:t>
      </w:r>
      <w:r w:rsidRPr="003806C9">
        <w:rPr>
          <w:rStyle w:val="Emphasis"/>
          <w:highlight w:val="yellow"/>
        </w:rPr>
        <w:t>dominance</w:t>
      </w:r>
      <w:r w:rsidRPr="003806C9">
        <w:rPr>
          <w:highlight w:val="yellow"/>
        </w:rPr>
        <w:t xml:space="preserve"> </w:t>
      </w:r>
      <w:r w:rsidRPr="003806C9">
        <w:rPr>
          <w:rStyle w:val="StyleUnderline"/>
          <w:highlight w:val="yellow"/>
        </w:rPr>
        <w:t>has constituted the</w:t>
      </w:r>
      <w:r w:rsidRPr="003806C9">
        <w:rPr>
          <w:highlight w:val="yellow"/>
        </w:rPr>
        <w:t xml:space="preserve"> </w:t>
      </w:r>
      <w:r w:rsidRPr="003806C9">
        <w:rPr>
          <w:rStyle w:val="Emphasis"/>
          <w:highlight w:val="yellow"/>
        </w:rPr>
        <w:t xml:space="preserve">hard-power backbone </w:t>
      </w:r>
      <w:r w:rsidRPr="003806C9">
        <w:rPr>
          <w:rStyle w:val="StyleUnderline"/>
          <w:highlight w:val="yellow"/>
        </w:rPr>
        <w:t>of an ambitious global strategy</w:t>
      </w:r>
      <w:r>
        <w:rPr>
          <w:rStyle w:val="StyleUnderline"/>
        </w:rPr>
        <w:t xml:space="preserve">. </w:t>
      </w:r>
      <w:r>
        <w:t>After the Cold War, U.S.</w:t>
      </w:r>
      <w:r>
        <w:rPr>
          <w:rStyle w:val="StyleUnderline"/>
        </w:rPr>
        <w:t xml:space="preserve"> policymakers committed to </w:t>
      </w:r>
      <w:r w:rsidRPr="003806C9">
        <w:rPr>
          <w:rStyle w:val="StyleUnderline"/>
          <w:highlight w:val="yellow"/>
        </w:rPr>
        <w:t>averting a return to</w:t>
      </w:r>
      <w:r>
        <w:rPr>
          <w:rStyle w:val="StyleUnderline"/>
        </w:rPr>
        <w:t xml:space="preserve"> the </w:t>
      </w:r>
      <w:r w:rsidRPr="003806C9">
        <w:rPr>
          <w:rStyle w:val="Emphasis"/>
          <w:highlight w:val="yellow"/>
        </w:rPr>
        <w:t>unstable multipolarity</w:t>
      </w:r>
      <w:r w:rsidRPr="003806C9">
        <w:rPr>
          <w:rStyle w:val="StyleUnderline"/>
          <w:highlight w:val="yellow"/>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3806C9">
        <w:rPr>
          <w:rStyle w:val="StyleUnderline"/>
          <w:highlight w:val="yellow"/>
        </w:rPr>
        <w:t xml:space="preserve">advancing </w:t>
      </w:r>
      <w:r w:rsidRPr="003806C9">
        <w:rPr>
          <w:rStyle w:val="Emphasis"/>
          <w:highlight w:val="yellow"/>
        </w:rPr>
        <w:t>liberal political values</w:t>
      </w:r>
      <w:r w:rsidRPr="003806C9">
        <w:rPr>
          <w:rStyle w:val="StyleUnderline"/>
          <w:highlight w:val="yellow"/>
        </w:rPr>
        <w:t xml:space="preserve"> and an open</w:t>
      </w:r>
      <w:r>
        <w:rPr>
          <w:rStyle w:val="StyleUnderline"/>
        </w:rPr>
        <w:t xml:space="preserve"> international </w:t>
      </w:r>
      <w:r w:rsidRPr="003806C9">
        <w:rPr>
          <w:rStyle w:val="Emphasis"/>
          <w:highlight w:val="yellow"/>
        </w:rPr>
        <w:t>economy</w:t>
      </w:r>
      <w:r w:rsidRPr="003806C9">
        <w:rPr>
          <w:rStyle w:val="StyleUnderline"/>
          <w:highlight w:val="yellow"/>
        </w:rPr>
        <w:t>,</w:t>
      </w:r>
      <w:r>
        <w:rPr>
          <w:rStyle w:val="StyleUnderline"/>
        </w:rPr>
        <w:t xml:space="preserve"> and to </w:t>
      </w:r>
      <w:r w:rsidRPr="003806C9">
        <w:rPr>
          <w:rStyle w:val="Emphasis"/>
          <w:highlight w:val="yellow"/>
        </w:rPr>
        <w:t>suppressing</w:t>
      </w:r>
      <w:r>
        <w:rPr>
          <w:rStyle w:val="StyleUnderline"/>
        </w:rPr>
        <w:t xml:space="preserve"> international scourges such as </w:t>
      </w:r>
      <w:r w:rsidRPr="003806C9">
        <w:rPr>
          <w:rStyle w:val="Emphasis"/>
          <w:highlight w:val="yellow"/>
        </w:rPr>
        <w:t>rogue states</w:t>
      </w:r>
      <w:r w:rsidRPr="003806C9">
        <w:rPr>
          <w:rStyle w:val="StyleUnderline"/>
          <w:highlight w:val="yellow"/>
        </w:rPr>
        <w:t xml:space="preserve">, </w:t>
      </w:r>
      <w:r w:rsidRPr="003806C9">
        <w:rPr>
          <w:rStyle w:val="Emphasis"/>
          <w:highlight w:val="yellow"/>
        </w:rPr>
        <w:t>nuclear proliferation</w:t>
      </w:r>
      <w:r w:rsidRPr="003806C9">
        <w:rPr>
          <w:rStyle w:val="StyleUnderline"/>
          <w:highlight w:val="yellow"/>
        </w:rPr>
        <w:t>, and</w:t>
      </w:r>
      <w:r>
        <w:rPr>
          <w:rStyle w:val="StyleUnderline"/>
        </w:rPr>
        <w:t xml:space="preserve"> catastrophic </w:t>
      </w:r>
      <w:r w:rsidRPr="003806C9">
        <w:rPr>
          <w:rStyle w:val="Emphasis"/>
          <w:highlight w:val="yellow"/>
        </w:rPr>
        <w:t>terrorism</w:t>
      </w:r>
      <w:r>
        <w:rPr>
          <w:rStyle w:val="StyleUnderline"/>
        </w:rPr>
        <w:t xml:space="preserve">. </w:t>
      </w:r>
      <w:r>
        <w:t xml:space="preserve">And because they recognized that military force remained the ultima ratio </w:t>
      </w:r>
      <w:proofErr w:type="spellStart"/>
      <w:r>
        <w:t>regum</w:t>
      </w:r>
      <w:proofErr w:type="spellEnd"/>
      <w:r>
        <w:t xml:space="preserve">,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06E8A390" w14:textId="77777777" w:rsidR="00936C63" w:rsidRDefault="00936C63" w:rsidP="00936C63">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3806C9">
        <w:rPr>
          <w:rStyle w:val="StyleUnderline"/>
          <w:highlight w:val="yellow"/>
        </w:rPr>
        <w:t xml:space="preserve">prevailing global </w:t>
      </w:r>
      <w:r w:rsidRPr="003806C9">
        <w:rPr>
          <w:rStyle w:val="Emphasis"/>
          <w:highlight w:val="yellow"/>
        </w:rPr>
        <w:t>norms</w:t>
      </w:r>
      <w:r>
        <w:rPr>
          <w:rStyle w:val="StyleUnderline"/>
        </w:rPr>
        <w:t xml:space="preserve"> generally </w:t>
      </w:r>
      <w:r w:rsidRPr="003806C9">
        <w:rPr>
          <w:rStyle w:val="StyleUnderline"/>
          <w:highlight w:val="yellow"/>
        </w:rPr>
        <w:t xml:space="preserve">reflect </w:t>
      </w:r>
      <w:r w:rsidRPr="003806C9">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3806C9">
        <w:rPr>
          <w:rStyle w:val="StyleUnderline"/>
          <w:highlight w:val="yellow"/>
        </w:rPr>
        <w:t>the international order</w:t>
      </w:r>
      <w:r>
        <w:rPr>
          <w:rStyle w:val="StyleUnderline"/>
        </w:rPr>
        <w:t xml:space="preserve"> </w:t>
      </w:r>
      <w:r w:rsidRPr="003806C9">
        <w:rPr>
          <w:rStyle w:val="StyleUnderline"/>
          <w:highlight w:val="yellow"/>
        </w:rPr>
        <w:t>required “</w:t>
      </w:r>
      <w:r w:rsidRPr="003806C9">
        <w:rPr>
          <w:rStyle w:val="Emphasis"/>
          <w:highlight w:val="yellow"/>
        </w:rPr>
        <w:t>strengths beyond challenge</w:t>
      </w:r>
      <w:r>
        <w:rPr>
          <w:rStyle w:val="StyleUnderline"/>
        </w:rPr>
        <w:t>,” but it was not at all inaccurate.</w:t>
      </w:r>
    </w:p>
    <w:p w14:paraId="25D791E6" w14:textId="77777777" w:rsidR="00936C63" w:rsidRDefault="00936C63" w:rsidP="00936C63">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A04DC13" w14:textId="77777777" w:rsidR="00936C63" w:rsidRDefault="00936C63" w:rsidP="00936C63">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3806C9">
        <w:rPr>
          <w:rStyle w:val="StyleUnderline"/>
          <w:highlight w:val="yellow"/>
        </w:rPr>
        <w:t>if Washington cut back too far</w:t>
      </w:r>
      <w:r>
        <w:rPr>
          <w:rStyle w:val="StyleUnderline"/>
        </w:rPr>
        <w:t>, its primacy would erode to a point where it ceased to deliver its geopolitical benefits</w:t>
      </w:r>
      <w:r>
        <w:t xml:space="preserve">. </w:t>
      </w:r>
      <w:r w:rsidRPr="003806C9">
        <w:rPr>
          <w:rStyle w:val="Emphasis"/>
          <w:highlight w:val="yellow"/>
        </w:rPr>
        <w:t>Alliances</w:t>
      </w:r>
      <w:r>
        <w:t xml:space="preserve"> </w:t>
      </w:r>
      <w:r>
        <w:rPr>
          <w:rStyle w:val="StyleUnderline"/>
        </w:rPr>
        <w:t>would</w:t>
      </w:r>
      <w:r>
        <w:t xml:space="preserve"> </w:t>
      </w:r>
      <w:r w:rsidRPr="003806C9">
        <w:rPr>
          <w:rStyle w:val="Emphasis"/>
          <w:highlight w:val="yellow"/>
        </w:rPr>
        <w:t>lose credibility</w:t>
      </w:r>
      <w:r>
        <w:t xml:space="preserve">; </w:t>
      </w:r>
      <w:r>
        <w:rPr>
          <w:rStyle w:val="StyleUnderline"/>
        </w:rPr>
        <w:t>the</w:t>
      </w:r>
      <w:r>
        <w:t xml:space="preserve"> </w:t>
      </w:r>
      <w:r w:rsidRPr="003806C9">
        <w:rPr>
          <w:rStyle w:val="StyleUnderline"/>
          <w:highlight w:val="yellow"/>
        </w:rPr>
        <w:t>stability</w:t>
      </w:r>
      <w:r>
        <w:rPr>
          <w:rStyle w:val="StyleUnderline"/>
        </w:rPr>
        <w:t xml:space="preserve"> of key </w:t>
      </w:r>
      <w:r>
        <w:rPr>
          <w:rStyle w:val="Emphasis"/>
        </w:rPr>
        <w:t>regions</w:t>
      </w:r>
      <w:r>
        <w:rPr>
          <w:rStyle w:val="StyleUnderline"/>
        </w:rPr>
        <w:t xml:space="preserve"> </w:t>
      </w:r>
      <w:r w:rsidRPr="003806C9">
        <w:rPr>
          <w:rStyle w:val="StyleUnderline"/>
          <w:highlight w:val="yellow"/>
        </w:rPr>
        <w:t>would</w:t>
      </w:r>
      <w:r>
        <w:rPr>
          <w:rStyle w:val="StyleUnderline"/>
        </w:rPr>
        <w:t xml:space="preserve"> be </w:t>
      </w:r>
      <w:r w:rsidRPr="003806C9">
        <w:rPr>
          <w:rStyle w:val="Emphasis"/>
          <w:highlight w:val="yellow"/>
        </w:rPr>
        <w:t>erode</w:t>
      </w:r>
      <w:r>
        <w:rPr>
          <w:rStyle w:val="Emphasis"/>
        </w:rPr>
        <w:t>d</w:t>
      </w:r>
      <w:r>
        <w:t xml:space="preserve">; </w:t>
      </w:r>
      <w:r>
        <w:rPr>
          <w:rStyle w:val="Emphasis"/>
        </w:rPr>
        <w:t>rivals would be emboldened</w:t>
      </w:r>
      <w:r>
        <w:t xml:space="preserve">; </w:t>
      </w:r>
      <w:r>
        <w:rPr>
          <w:rStyle w:val="Emphasis"/>
        </w:rPr>
        <w:t xml:space="preserve">international </w:t>
      </w:r>
      <w:r w:rsidRPr="003806C9">
        <w:rPr>
          <w:rStyle w:val="Emphasis"/>
          <w:highlight w:val="yellow"/>
        </w:rPr>
        <w:t>crises would go unaddressed</w:t>
      </w:r>
      <w:r>
        <w:t xml:space="preserve">. American </w:t>
      </w:r>
      <w:r w:rsidRPr="003806C9">
        <w:rPr>
          <w:rStyle w:val="StyleUnderline"/>
          <w:highlight w:val="yellow"/>
        </w:rPr>
        <w:t>primacy was</w:t>
      </w:r>
      <w:r>
        <w:rPr>
          <w:rStyle w:val="StyleUnderline"/>
        </w:rPr>
        <w:t xml:space="preserve"> thus like </w:t>
      </w:r>
      <w:r w:rsidRPr="003806C9">
        <w:rPr>
          <w:rStyle w:val="StyleUnderline"/>
          <w:highlight w:val="yellow"/>
        </w:rPr>
        <w:t xml:space="preserve">a </w:t>
      </w:r>
      <w:r w:rsidRPr="003806C9">
        <w:rPr>
          <w:rStyle w:val="Emphasis"/>
          <w:highlight w:val="yellow"/>
        </w:rPr>
        <w:t>reasonably priced insurance policy</w:t>
      </w: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077BB599" w14:textId="77777777" w:rsidR="00936C63" w:rsidRDefault="00936C63" w:rsidP="00936C63">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2FF26941" w14:textId="77777777" w:rsidR="00936C63" w:rsidRDefault="00936C63" w:rsidP="00936C63">
      <w:pPr>
        <w:rPr>
          <w:rStyle w:val="Emphasis"/>
        </w:rPr>
      </w:pPr>
      <w:r>
        <w:t xml:space="preserve">First, </w:t>
      </w:r>
      <w:r w:rsidRPr="003806C9">
        <w:rPr>
          <w:rStyle w:val="Emphasis"/>
          <w:highlight w:val="yellow"/>
        </w:rPr>
        <w:t>great-power</w:t>
      </w:r>
      <w:r>
        <w:rPr>
          <w:rStyle w:val="Emphasis"/>
        </w:rPr>
        <w:t xml:space="preserve"> military </w:t>
      </w:r>
      <w:r w:rsidRPr="003806C9">
        <w:rPr>
          <w:rStyle w:val="Emphasis"/>
          <w:highlight w:val="yellow"/>
        </w:rPr>
        <w:t>competition is back</w:t>
      </w:r>
      <w:r>
        <w:t xml:space="preserve">. </w:t>
      </w:r>
      <w:r>
        <w:rPr>
          <w:rStyle w:val="StyleUnderline"/>
        </w:rPr>
        <w:t>The world’s two leading authoritarian powers</w:t>
      </w:r>
      <w:r>
        <w:t>—</w:t>
      </w:r>
      <w:r w:rsidRPr="003806C9">
        <w:rPr>
          <w:rStyle w:val="Emphasis"/>
          <w:highlight w:val="yellow"/>
        </w:rPr>
        <w:t>China</w:t>
      </w:r>
      <w:r w:rsidRPr="003806C9">
        <w:rPr>
          <w:highlight w:val="yellow"/>
        </w:rPr>
        <w:t xml:space="preserve"> </w:t>
      </w:r>
      <w:r w:rsidRPr="003806C9">
        <w:rPr>
          <w:rStyle w:val="StyleUnderline"/>
          <w:highlight w:val="yellow"/>
        </w:rPr>
        <w:t>and</w:t>
      </w:r>
      <w:r w:rsidRPr="003806C9">
        <w:rPr>
          <w:highlight w:val="yellow"/>
        </w:rPr>
        <w:t xml:space="preserve"> </w:t>
      </w:r>
      <w:r w:rsidRPr="003806C9">
        <w:rPr>
          <w:rStyle w:val="Emphasis"/>
          <w:highlight w:val="yellow"/>
        </w:rPr>
        <w:t>Russia</w:t>
      </w:r>
      <w:r>
        <w:t>—</w:t>
      </w:r>
      <w:r w:rsidRPr="003806C9">
        <w:rPr>
          <w:rStyle w:val="StyleUnderline"/>
          <w:highlight w:val="yellow"/>
        </w:rPr>
        <w:t xml:space="preserve">are seeking </w:t>
      </w:r>
      <w:r w:rsidRPr="003806C9">
        <w:rPr>
          <w:rStyle w:val="Emphasis"/>
          <w:highlight w:val="yellow"/>
        </w:rPr>
        <w:t>regional hegemony</w:t>
      </w:r>
      <w:r>
        <w:t xml:space="preserve">, </w:t>
      </w:r>
      <w:r w:rsidRPr="003806C9">
        <w:rPr>
          <w:rStyle w:val="StyleUnderline"/>
          <w:highlight w:val="yellow"/>
        </w:rPr>
        <w:t>contesting</w:t>
      </w:r>
      <w:r>
        <w:rPr>
          <w:rStyle w:val="StyleUnderline"/>
        </w:rPr>
        <w:t xml:space="preserve"> global norms such as nonaggression and </w:t>
      </w:r>
      <w:r w:rsidRPr="003806C9">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3806C9">
        <w:rPr>
          <w:rStyle w:val="StyleUnderline"/>
          <w:highlight w:val="yellow"/>
        </w:rPr>
        <w:t xml:space="preserve">a major military </w:t>
      </w:r>
      <w:r w:rsidRPr="003806C9">
        <w:rPr>
          <w:rStyle w:val="Emphasis"/>
          <w:highlight w:val="yellow"/>
        </w:rPr>
        <w:lastRenderedPageBreak/>
        <w:t>modernization</w:t>
      </w:r>
      <w:r w:rsidRPr="003806C9">
        <w:rPr>
          <w:rStyle w:val="StyleUnderline"/>
          <w:highlight w:val="yellow"/>
        </w:rPr>
        <w:t xml:space="preserve"> emphasizing </w:t>
      </w:r>
      <w:r w:rsidRPr="003806C9">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40ABBC41" w14:textId="77777777" w:rsidR="00936C63" w:rsidRPr="00936C63" w:rsidRDefault="00936C63" w:rsidP="00936C63"/>
    <w:p w14:paraId="38C53E86" w14:textId="77777777" w:rsidR="00F6580F" w:rsidRDefault="00F6580F" w:rsidP="00F6580F">
      <w:pPr>
        <w:pStyle w:val="Heading3"/>
      </w:pPr>
      <w:r>
        <w:lastRenderedPageBreak/>
        <w:t>Case</w:t>
      </w:r>
    </w:p>
    <w:p w14:paraId="7020EF12" w14:textId="77777777" w:rsidR="00D204AE" w:rsidRPr="0089747E" w:rsidRDefault="00D204AE" w:rsidP="00D204AE">
      <w:pPr>
        <w:keepNext/>
        <w:keepLines/>
        <w:spacing w:before="200"/>
        <w:outlineLvl w:val="3"/>
        <w:rPr>
          <w:rFonts w:eastAsiaTheme="majorEastAsia" w:cstheme="majorBidi"/>
          <w:b/>
          <w:iCs/>
          <w:sz w:val="26"/>
        </w:rPr>
      </w:pPr>
      <w:r>
        <w:rPr>
          <w:rFonts w:eastAsiaTheme="majorEastAsia" w:cstheme="majorBidi"/>
          <w:b/>
          <w:iCs/>
          <w:sz w:val="26"/>
        </w:rPr>
        <w:t xml:space="preserve">1] </w:t>
      </w:r>
      <w:r w:rsidRPr="0089747E">
        <w:rPr>
          <w:rFonts w:eastAsiaTheme="majorEastAsia" w:cstheme="majorBidi"/>
          <w:b/>
          <w:iCs/>
          <w:sz w:val="26"/>
        </w:rPr>
        <w:t xml:space="preserve">No space war. Insurmountable barriers </w:t>
      </w:r>
      <w:r>
        <w:rPr>
          <w:rFonts w:eastAsiaTheme="majorEastAsia" w:cstheme="majorBidi"/>
          <w:b/>
          <w:iCs/>
          <w:sz w:val="26"/>
        </w:rPr>
        <w:t>and common interests</w:t>
      </w:r>
    </w:p>
    <w:p w14:paraId="3A8074F5" w14:textId="77777777" w:rsidR="00D204AE" w:rsidRPr="0089747E" w:rsidRDefault="00D204AE" w:rsidP="00D204AE">
      <w:proofErr w:type="spellStart"/>
      <w:r w:rsidRPr="0089747E">
        <w:t>Bohumil</w:t>
      </w:r>
      <w:proofErr w:type="spellEnd"/>
      <w:r w:rsidRPr="0089747E">
        <w:t xml:space="preserve"> </w:t>
      </w:r>
      <w:proofErr w:type="spellStart"/>
      <w:r w:rsidRPr="0089747E">
        <w:rPr>
          <w:b/>
          <w:bCs/>
          <w:sz w:val="26"/>
          <w:u w:val="single"/>
        </w:rPr>
        <w:t>Doboš</w:t>
      </w:r>
      <w:proofErr w:type="spellEnd"/>
      <w:r w:rsidRPr="0089747E">
        <w:t xml:space="preserve">, scholar at the Institute of Political Studies, Faculty of Social Sciences, Charles University in Prague, Czech Republic, and a coordinator of the Geopolitical Studies Research Centre, </w:t>
      </w:r>
      <w:r w:rsidRPr="0089747E">
        <w:rPr>
          <w:b/>
          <w:bCs/>
          <w:sz w:val="26"/>
          <w:u w:val="single"/>
        </w:rPr>
        <w:t>’19</w:t>
      </w:r>
      <w:r w:rsidRPr="0089747E">
        <w:t xml:space="preserve">, Geopolitics of the Outer Space, Chapter 3: Outer Space as a Military-Diplomatic Field, Pgs. 48-49) </w:t>
      </w:r>
    </w:p>
    <w:p w14:paraId="6D13B8BD" w14:textId="77777777" w:rsidR="00D204AE" w:rsidRDefault="00D204AE" w:rsidP="00D204AE">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 </w:t>
      </w:r>
      <w:r w:rsidRPr="000578F6">
        <w:rPr>
          <w:b/>
          <w:u w:val="single"/>
        </w:rPr>
        <w:t>In current global international 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xml:space="preserve">, even if we accept that the ultimate high ground presents the potential to get a decisive tangible military advantage (which is unclear). </w:t>
      </w:r>
      <w:r w:rsidRPr="0089747E">
        <w:rPr>
          <w:u w:val="single"/>
        </w:rPr>
        <w:t>This stands among the reasons for the lack of their utilization so far</w:t>
      </w:r>
      <w:r w:rsidRPr="000578F6">
        <w:rPr>
          <w:sz w:val="16"/>
        </w:rPr>
        <w:t xml:space="preserve">. 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 </w:t>
      </w:r>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r w:rsidRPr="0089747E">
        <w:rPr>
          <w:u w:val="single"/>
        </w:rPr>
        <w:t>.</w:t>
      </w:r>
      <w:r w:rsidRPr="000578F6">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0578F6">
        <w:rPr>
          <w:sz w:val="16"/>
        </w:rPr>
        <w:t>Moltz</w:t>
      </w:r>
      <w:proofErr w:type="spellEnd"/>
      <w:r w:rsidRPr="000578F6">
        <w:rPr>
          <w:sz w:val="16"/>
        </w:rPr>
        <w:t xml:space="preserve"> 2014, p. 31). </w:t>
      </w:r>
      <w:r w:rsidRPr="0089747E">
        <w:rPr>
          <w:u w:val="single"/>
        </w:rPr>
        <w:t xml:space="preserve">Finally, we must look at the main obstacles of connection of the outer space and warfare. 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r w:rsidRPr="000578F6">
        <w:rPr>
          <w:sz w:val="16"/>
        </w:rPr>
        <w:t xml:space="preserve">. 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to operate in</w:t>
      </w:r>
      <w:r w:rsidRPr="0089747E">
        <w:rPr>
          <w:u w:val="single"/>
        </w:rPr>
        <w:t>. Environmental factors still present the largest threat to any space military capabilities if compared to any man-made threats</w:t>
      </w:r>
      <w:r w:rsidRPr="000578F6">
        <w:rPr>
          <w:sz w:val="16"/>
        </w:rPr>
        <w:t xml:space="preserve"> (</w:t>
      </w:r>
      <w:proofErr w:type="spellStart"/>
      <w:r w:rsidRPr="000578F6">
        <w:rPr>
          <w:sz w:val="16"/>
        </w:rPr>
        <w:t>Rendleman</w:t>
      </w:r>
      <w:proofErr w:type="spellEnd"/>
      <w:r w:rsidRPr="000578F6">
        <w:rPr>
          <w:sz w:val="16"/>
        </w:rPr>
        <w:t xml:space="preserve"> 2013, p. 79). </w:t>
      </w:r>
      <w:r w:rsidRPr="0089747E">
        <w:rPr>
          <w:u w:val="single"/>
        </w:rPr>
        <w:t>A following issue that hinders military operations in the outer space is the predictability of orbital movemen</w:t>
      </w:r>
      <w:r w:rsidRPr="000578F6">
        <w:rPr>
          <w:sz w:val="16"/>
        </w:rPr>
        <w:t xml:space="preserve">t. </w:t>
      </w:r>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r w:rsidRPr="000578F6">
        <w:rPr>
          <w:sz w:val="16"/>
        </w:rPr>
        <w:t xml:space="preserve"> 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r w:rsidRPr="000578F6">
        <w:rPr>
          <w:sz w:val="16"/>
        </w:rPr>
        <w:t xml:space="preserve"> </w:t>
      </w:r>
      <w:r w:rsidRPr="0089747E">
        <w:rPr>
          <w:u w:val="single"/>
        </w:rPr>
        <w:t>Another possibility is to attempt to destroy the weapon in orbit. Given the level of development for the ASAT technology, it seems that they will prevail over any possible weapon system for the time to come.</w:t>
      </w:r>
      <w:r w:rsidRPr="000578F6">
        <w:rPr>
          <w:sz w:val="16"/>
        </w:rPr>
        <w:t xml:space="preserve"> </w:t>
      </w:r>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r w:rsidRPr="000578F6">
        <w:rPr>
          <w:sz w:val="16"/>
        </w:rPr>
        <w:t xml:space="preserve">. This means that their protection against ASAT weapons is very limited, and, </w:t>
      </w:r>
      <w:r w:rsidRPr="0089747E">
        <w:rPr>
          <w:u w:val="single"/>
        </w:rPr>
        <w:t>whereas some avoidance techniques are being discussed, they are of limited use in case of ASAT attac</w:t>
      </w:r>
      <w:r w:rsidRPr="000578F6">
        <w:rPr>
          <w:sz w:val="16"/>
        </w:rPr>
        <w:t xml:space="preserve">k. </w:t>
      </w:r>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of space weapons and other military hardware </w:t>
      </w:r>
      <w:r w:rsidRPr="000578F6">
        <w:rPr>
          <w:sz w:val="16"/>
        </w:rPr>
        <w:t xml:space="preserve">(Dolman 2005, p. 40; </w:t>
      </w:r>
      <w:proofErr w:type="spellStart"/>
      <w:r w:rsidRPr="000578F6">
        <w:rPr>
          <w:sz w:val="16"/>
        </w:rPr>
        <w:t>Anantatmula</w:t>
      </w:r>
      <w:proofErr w:type="spellEnd"/>
      <w:r w:rsidRPr="000578F6">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w:t>
      </w:r>
      <w:proofErr w:type="spellStart"/>
      <w:r w:rsidRPr="000578F6">
        <w:rPr>
          <w:sz w:val="16"/>
        </w:rPr>
        <w:t>Rendleman</w:t>
      </w:r>
      <w:proofErr w:type="spellEnd"/>
      <w:r w:rsidRPr="000578F6">
        <w:rPr>
          <w:sz w:val="16"/>
        </w:rPr>
        <w:t xml:space="preserve"> 2013, p. 81). This issue might be overcome by the establishment of a base controlling these assets outside the Earth-on Moon or lunar orbit, at lunar L-points, etc.-but </w:t>
      </w:r>
      <w:r w:rsidRPr="0089747E">
        <w:rPr>
          <w:u w:val="single"/>
        </w:rPr>
        <w:t xml:space="preserve">this perspective remains, for now, unrealistic. </w:t>
      </w:r>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r w:rsidRPr="0089747E">
        <w:rPr>
          <w:highlight w:val="yellow"/>
          <w:u w:val="single"/>
        </w:rPr>
        <w:t xml:space="preserve"> </w:t>
      </w:r>
      <w:r w:rsidRPr="004631E7">
        <w:rPr>
          <w:u w:val="single"/>
        </w:rPr>
        <w:t>No actor is dominant enough to prevent others to challenge any possible attempts to dominate the domain</w:t>
      </w:r>
      <w:r w:rsidRPr="0089747E">
        <w:rPr>
          <w:u w:val="single"/>
        </w:rPr>
        <w:t xml:space="preserve"> by military means</w:t>
      </w:r>
      <w:r w:rsidRPr="000578F6">
        <w:rPr>
          <w:sz w:val="16"/>
        </w:rPr>
        <w:t xml:space="preserve">. To quote 2016 Stratfor </w:t>
      </w:r>
      <w:r w:rsidRPr="000578F6">
        <w:rPr>
          <w:sz w:val="16"/>
        </w:rPr>
        <w:lastRenderedPageBreak/>
        <w:t>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will </w:t>
      </w:r>
      <w:r w:rsidRPr="004631E7">
        <w:rPr>
          <w:rStyle w:val="StyleUnderline"/>
        </w:rPr>
        <w:t xml:space="preserve">likely </w:t>
      </w:r>
      <w:r w:rsidRPr="000578F6">
        <w:rPr>
          <w:rStyle w:val="StyleUnderline"/>
          <w:highlight w:val="yellow"/>
        </w:rPr>
        <w:t>remain the goal</w:t>
      </w:r>
      <w:r w:rsidRPr="000578F6">
        <w:rPr>
          <w:sz w:val="16"/>
        </w:rPr>
        <w:t>" (</w:t>
      </w:r>
      <w:proofErr w:type="spellStart"/>
      <w:r w:rsidRPr="000578F6">
        <w:rPr>
          <w:sz w:val="16"/>
        </w:rPr>
        <w:t>Larnrani</w:t>
      </w:r>
      <w:proofErr w:type="spellEnd"/>
      <w:r w:rsidRPr="000578F6">
        <w:rPr>
          <w:sz w:val="16"/>
        </w:rPr>
        <w:t xml:space="preserve"> 20 16). This stands true unless some space actor finds a utility in disrupting the arena for others.</w:t>
      </w:r>
    </w:p>
    <w:p w14:paraId="4FE5C29D" w14:textId="77777777" w:rsidR="00F6580F" w:rsidRPr="001673B5" w:rsidRDefault="00F6580F" w:rsidP="00F6580F">
      <w:pPr>
        <w:pStyle w:val="Heading4"/>
      </w:pPr>
      <w:r w:rsidRPr="001673B5">
        <w:t xml:space="preserve">Asteroid mining solves </w:t>
      </w:r>
      <w:r>
        <w:t>rare earth mineral shortages, resource conflicts,</w:t>
      </w:r>
      <w:r w:rsidRPr="001673B5">
        <w:t xml:space="preserve"> </w:t>
      </w:r>
      <w:r>
        <w:t>and toxic waste</w:t>
      </w:r>
    </w:p>
    <w:p w14:paraId="3C67E0DE" w14:textId="77777777" w:rsidR="00F6580F" w:rsidRDefault="00F6580F" w:rsidP="00F6580F">
      <w:r>
        <w:t xml:space="preserve">Kevin </w:t>
      </w:r>
      <w:proofErr w:type="spellStart"/>
      <w:r w:rsidRPr="00377F26">
        <w:rPr>
          <w:rStyle w:val="Style13ptBold"/>
        </w:rPr>
        <w:t>MacWhorter</w:t>
      </w:r>
      <w:proofErr w:type="spellEnd"/>
      <w:r w:rsidRPr="00377F26">
        <w:rPr>
          <w:rStyle w:val="Style13ptBold"/>
        </w:rPr>
        <w:t xml:space="preserve">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782A8AB3" w14:textId="77777777" w:rsidR="00F6580F" w:rsidRPr="005239C9" w:rsidRDefault="00F6580F" w:rsidP="00F6580F">
      <w:pPr>
        <w:rPr>
          <w:sz w:val="16"/>
          <w:szCs w:val="16"/>
        </w:rPr>
      </w:pPr>
      <w:r w:rsidRPr="005239C9">
        <w:rPr>
          <w:sz w:val="16"/>
          <w:szCs w:val="16"/>
        </w:rPr>
        <w:t>A. Rare Element Mining on Earth</w:t>
      </w:r>
    </w:p>
    <w:p w14:paraId="1317DE01" w14:textId="77777777" w:rsidR="00F6580F" w:rsidRPr="005239C9" w:rsidRDefault="00F6580F" w:rsidP="00F6580F">
      <w:pPr>
        <w:rPr>
          <w:sz w:val="16"/>
        </w:rPr>
      </w:pPr>
      <w:r w:rsidRPr="00ED50C9">
        <w:rPr>
          <w:rStyle w:val="StyleUnderline"/>
          <w:highlight w:val="yellow"/>
        </w:rPr>
        <w:t>In</w:t>
      </w:r>
      <w:r w:rsidRPr="00377F26">
        <w:rPr>
          <w:rStyle w:val="StyleUnderline"/>
        </w:rPr>
        <w:t xml:space="preserve"> the next </w:t>
      </w:r>
      <w:r w:rsidRPr="00ED50C9">
        <w:rPr>
          <w:rStyle w:val="StyleUnderline"/>
          <w:highlight w:val="yellow"/>
        </w:rPr>
        <w:t>sixty years</w:t>
      </w:r>
      <w:r w:rsidRPr="00377F26">
        <w:rPr>
          <w:rStyle w:val="StyleUnderline"/>
        </w:rPr>
        <w:t xml:space="preserve">, scientists predict that certain </w:t>
      </w:r>
      <w:r w:rsidRPr="00ED50C9">
        <w:rPr>
          <w:rStyle w:val="Emphasis"/>
          <w:highlight w:val="yellow"/>
        </w:rPr>
        <w:t>elements crucial to modern industry</w:t>
      </w:r>
      <w:r w:rsidRPr="00377F26">
        <w:rPr>
          <w:rStyle w:val="StyleUnderline"/>
        </w:rPr>
        <w:t xml:space="preserve"> such as platinum, zinc, copper, phosphorous, lead, gold, and indium </w:t>
      </w:r>
      <w:r w:rsidRPr="00ED50C9">
        <w:rPr>
          <w:rStyle w:val="StyleUnderline"/>
          <w:highlight w:val="yellow"/>
        </w:rPr>
        <w:t xml:space="preserve">could be </w:t>
      </w:r>
      <w:r w:rsidRPr="00ED50C9">
        <w:rPr>
          <w:rStyle w:val="Emphasis"/>
          <w:highlight w:val="yellow"/>
        </w:rPr>
        <w:t>exhausted</w:t>
      </w:r>
      <w:r w:rsidRPr="00377F26">
        <w:rPr>
          <w:rStyle w:val="StyleUnderline"/>
        </w:rPr>
        <w:t xml:space="preserve"> on Earth</w:t>
      </w:r>
      <w:r w:rsidRPr="005239C9">
        <w:rPr>
          <w:sz w:val="16"/>
        </w:rPr>
        <w:t xml:space="preserve">. 12 </w:t>
      </w:r>
      <w:r w:rsidRPr="00ED50C9">
        <w:rPr>
          <w:rStyle w:val="StyleUnderline"/>
          <w:highlight w:val="yellow"/>
        </w:rPr>
        <w:t>Many</w:t>
      </w:r>
      <w:r w:rsidRPr="00377F26">
        <w:rPr>
          <w:rStyle w:val="StyleUnderline"/>
        </w:rPr>
        <w:t xml:space="preserve"> of these </w:t>
      </w:r>
      <w:r w:rsidRPr="00ED50C9">
        <w:rPr>
          <w:rStyle w:val="StyleUnderline"/>
          <w:highlight w:val="yellow"/>
        </w:rPr>
        <w:t>have no</w:t>
      </w:r>
      <w:r w:rsidRPr="001537A2">
        <w:rPr>
          <w:rStyle w:val="StyleUnderline"/>
        </w:rPr>
        <w:t xml:space="preserve"> </w:t>
      </w:r>
      <w:r w:rsidRPr="00D93FE9">
        <w:rPr>
          <w:rStyle w:val="StyleUnderline"/>
        </w:rPr>
        <w:t xml:space="preserve">synthetic </w:t>
      </w:r>
      <w:r w:rsidRPr="00ED50C9">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ED50C9">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ED50C9">
        <w:rPr>
          <w:rStyle w:val="StyleUnderline"/>
          <w:highlight w:val="yellow"/>
        </w:rPr>
        <w:t xml:space="preserve">require </w:t>
      </w:r>
      <w:r w:rsidRPr="005239C9">
        <w:rPr>
          <w:rStyle w:val="StyleUnderline"/>
        </w:rPr>
        <w:t xml:space="preserve">these </w:t>
      </w:r>
      <w:r w:rsidRPr="00ED50C9">
        <w:rPr>
          <w:rStyle w:val="StyleUnderline"/>
          <w:highlight w:val="yellow"/>
        </w:rPr>
        <w:t>rare elements</w:t>
      </w:r>
      <w:r w:rsidRPr="005239C9">
        <w:rPr>
          <w:sz w:val="16"/>
        </w:rPr>
        <w:t xml:space="preserve">. 15 </w:t>
      </w:r>
      <w:r w:rsidRPr="00ED50C9">
        <w:rPr>
          <w:rStyle w:val="StyleUnderline"/>
          <w:highlight w:val="yellow"/>
        </w:rPr>
        <w:t>As demand rises</w:t>
      </w:r>
      <w:r w:rsidRPr="00A326CB">
        <w:rPr>
          <w:rStyle w:val="StyleUnderline"/>
        </w:rPr>
        <w:t xml:space="preserve"> for both types of technologies, </w:t>
      </w:r>
      <w:r w:rsidRPr="00ED50C9">
        <w:rPr>
          <w:rStyle w:val="StyleUnderline"/>
          <w:highlight w:val="yellow"/>
        </w:rPr>
        <w:t>and</w:t>
      </w:r>
      <w:r w:rsidRPr="00A326CB">
        <w:rPr>
          <w:rStyle w:val="StyleUnderline"/>
        </w:rPr>
        <w:t xml:space="preserve"> as </w:t>
      </w:r>
      <w:r w:rsidRPr="00ED50C9">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ED50C9">
        <w:rPr>
          <w:rStyle w:val="StyleUnderline"/>
          <w:highlight w:val="yellow"/>
        </w:rPr>
        <w:t>fall, prices skyrocket</w:t>
      </w:r>
      <w:r w:rsidRPr="005239C9">
        <w:rPr>
          <w:sz w:val="16"/>
        </w:rPr>
        <w:t xml:space="preserve">.16 </w:t>
      </w:r>
      <w:r w:rsidRPr="00ED50C9">
        <w:rPr>
          <w:rStyle w:val="StyleUnderline"/>
          <w:highlight w:val="yellow"/>
        </w:rPr>
        <w:t>Demand</w:t>
      </w:r>
      <w:r w:rsidRPr="00A326CB">
        <w:rPr>
          <w:rStyle w:val="StyleUnderline"/>
        </w:rPr>
        <w:t xml:space="preserve"> for nonrenewable resources </w:t>
      </w:r>
      <w:r w:rsidRPr="00ED50C9">
        <w:rPr>
          <w:rStyle w:val="StyleUnderline"/>
          <w:highlight w:val="yellow"/>
        </w:rPr>
        <w:t xml:space="preserve">creates </w:t>
      </w:r>
      <w:r w:rsidRPr="00ED50C9">
        <w:rPr>
          <w:rStyle w:val="Emphasis"/>
          <w:highlight w:val="yellow"/>
        </w:rPr>
        <w:t>conflict</w:t>
      </w:r>
      <w:r w:rsidRPr="005239C9">
        <w:rPr>
          <w:sz w:val="16"/>
        </w:rPr>
        <w:t>, and consumerism in rich countries results in harsh labor treatment for poorer countries.17</w:t>
      </w:r>
    </w:p>
    <w:p w14:paraId="15AC9246" w14:textId="77777777" w:rsidR="00F6580F" w:rsidRPr="005239C9" w:rsidRDefault="00F6580F" w:rsidP="00F6580F">
      <w:pPr>
        <w:rPr>
          <w:sz w:val="16"/>
        </w:rPr>
      </w:pPr>
      <w:r w:rsidRPr="005239C9">
        <w:rPr>
          <w:sz w:val="16"/>
        </w:rPr>
        <w:t xml:space="preserve">In general, </w:t>
      </w:r>
      <w:r w:rsidRPr="00F74C05">
        <w:rPr>
          <w:rStyle w:val="Emphasis"/>
        </w:rPr>
        <w:t xml:space="preserve">the </w:t>
      </w:r>
      <w:r w:rsidRPr="00ED50C9">
        <w:rPr>
          <w:rStyle w:val="Emphasis"/>
          <w:highlight w:val="yellow"/>
        </w:rPr>
        <w:t>mining</w:t>
      </w:r>
      <w:r w:rsidRPr="00F74C05">
        <w:rPr>
          <w:rStyle w:val="Emphasis"/>
        </w:rPr>
        <w:t xml:space="preserve"> industry </w:t>
      </w:r>
      <w:r w:rsidRPr="00ED50C9">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ED50C9">
        <w:rPr>
          <w:rStyle w:val="StyleUnderline"/>
          <w:highlight w:val="yellow"/>
        </w:rPr>
        <w:t xml:space="preserve">can destroy </w:t>
      </w:r>
      <w:r w:rsidRPr="00ED50C9">
        <w:rPr>
          <w:rStyle w:val="Emphasis"/>
          <w:highlight w:val="yellow"/>
        </w:rPr>
        <w:t>entire ecosystems</w:t>
      </w:r>
      <w:r w:rsidRPr="00ED50C9">
        <w:rPr>
          <w:rStyle w:val="StyleUnderline"/>
          <w:highlight w:val="yellow"/>
        </w:rPr>
        <w:t xml:space="preserve"> by </w:t>
      </w:r>
      <w:r w:rsidRPr="00ED50C9">
        <w:rPr>
          <w:rStyle w:val="Emphasis"/>
          <w:highlight w:val="yellow"/>
        </w:rPr>
        <w:t>polluting water</w:t>
      </w:r>
      <w:r w:rsidRPr="00A326CB">
        <w:rPr>
          <w:rStyle w:val="StyleUnderline"/>
        </w:rPr>
        <w:t xml:space="preserve"> sources </w:t>
      </w:r>
      <w:r w:rsidRPr="00ED50C9">
        <w:rPr>
          <w:rStyle w:val="StyleUnderline"/>
          <w:highlight w:val="yellow"/>
        </w:rPr>
        <w:t>and</w:t>
      </w:r>
      <w:r w:rsidRPr="00A326CB">
        <w:rPr>
          <w:rStyle w:val="StyleUnderline"/>
        </w:rPr>
        <w:t xml:space="preserve"> contributing to </w:t>
      </w:r>
      <w:r w:rsidRPr="00ED50C9">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ED50C9">
        <w:rPr>
          <w:rStyle w:val="StyleUnderline"/>
          <w:highlight w:val="yellow"/>
        </w:rPr>
        <w:t xml:space="preserve">mining </w:t>
      </w:r>
      <w:r w:rsidRPr="005239C9">
        <w:rPr>
          <w:rStyle w:val="StyleUnderline"/>
        </w:rPr>
        <w:t xml:space="preserve">industry </w:t>
      </w:r>
      <w:r w:rsidRPr="00ED50C9">
        <w:rPr>
          <w:rStyle w:val="StyleUnderline"/>
          <w:highlight w:val="yellow"/>
        </w:rPr>
        <w:t xml:space="preserve">contributes the </w:t>
      </w:r>
      <w:r w:rsidRPr="00ED50C9">
        <w:rPr>
          <w:rStyle w:val="Emphasis"/>
          <w:highlight w:val="yellow"/>
        </w:rPr>
        <w:t>largest portion</w:t>
      </w:r>
      <w:r w:rsidRPr="00ED50C9">
        <w:rPr>
          <w:rStyle w:val="StyleUnderline"/>
          <w:highlight w:val="yellow"/>
        </w:rPr>
        <w:t xml:space="preserve"> of </w:t>
      </w:r>
      <w:r w:rsidRPr="00B34E46">
        <w:rPr>
          <w:rStyle w:val="StyleUnderline"/>
        </w:rPr>
        <w:t xml:space="preserve">solid </w:t>
      </w:r>
      <w:r w:rsidRPr="00ED50C9">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ED50C9">
        <w:rPr>
          <w:rStyle w:val="StyleUnderline"/>
          <w:highlight w:val="yellow"/>
        </w:rPr>
        <w:t xml:space="preserve">the source of </w:t>
      </w:r>
      <w:r w:rsidRPr="00ED50C9">
        <w:rPr>
          <w:rStyle w:val="Emphasis"/>
          <w:highlight w:val="yellow"/>
        </w:rPr>
        <w:t xml:space="preserve">more toxic </w:t>
      </w:r>
      <w:r w:rsidRPr="00F74C05">
        <w:rPr>
          <w:rStyle w:val="Emphasis"/>
        </w:rPr>
        <w:t xml:space="preserve">and hazardous </w:t>
      </w:r>
      <w:r w:rsidRPr="00ED50C9">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 xml:space="preserve">Poor regulations and oxymoronic corporate definitions of sustainability, however, make it unclear as to just how much waste the industry </w:t>
      </w:r>
      <w:proofErr w:type="gramStart"/>
      <w:r w:rsidRPr="00A326CB">
        <w:rPr>
          <w:rStyle w:val="StyleUnderline"/>
        </w:rPr>
        <w:t>actually produces</w:t>
      </w:r>
      <w:proofErr w:type="gramEnd"/>
      <w:r w:rsidRPr="00A326CB">
        <w:rPr>
          <w:rStyle w:val="StyleUnderline"/>
        </w:rPr>
        <w:t>.</w:t>
      </w:r>
      <w:r w:rsidRPr="005239C9">
        <w:rPr>
          <w:sz w:val="16"/>
        </w:rPr>
        <w:t>23</w:t>
      </w:r>
    </w:p>
    <w:p w14:paraId="18744CF7" w14:textId="77777777" w:rsidR="00F6580F" w:rsidRPr="005239C9" w:rsidRDefault="00F6580F" w:rsidP="00F6580F">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ED50C9">
        <w:rPr>
          <w:rStyle w:val="Emphasis"/>
          <w:highlight w:val="yellow"/>
        </w:rPr>
        <w:t>[one] of [four]</w:t>
      </w:r>
      <w:r w:rsidRPr="00ED50C9">
        <w:rPr>
          <w:rStyle w:val="StyleUnderline"/>
          <w:highlight w:val="yellow"/>
        </w:rPr>
        <w:t xml:space="preserve"> industrial goods</w:t>
      </w:r>
      <w:r w:rsidRPr="005239C9">
        <w:rPr>
          <w:rStyle w:val="StyleUnderline"/>
        </w:rPr>
        <w:t xml:space="preserve"> on Earth </w:t>
      </w:r>
      <w:r w:rsidRPr="00ED50C9">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ED50C9">
        <w:rPr>
          <w:rStyle w:val="StyleUnderline"/>
          <w:highlight w:val="yellow"/>
        </w:rPr>
        <w:t>platinum</w:t>
      </w:r>
      <w:r w:rsidRPr="005239C9">
        <w:rPr>
          <w:rStyle w:val="StyleUnderline"/>
        </w:rPr>
        <w:t xml:space="preserve"> in products such as catalytic converters, jewelry production, various catalysts for chemical processing, and hydrogen fuel 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ED50C9">
        <w:rPr>
          <w:rStyle w:val="StyleUnderline"/>
          <w:highlight w:val="yellow"/>
        </w:rPr>
        <w:t>will deplete in a</w:t>
      </w:r>
      <w:r w:rsidRPr="005239C9">
        <w:rPr>
          <w:rStyle w:val="StyleUnderline"/>
        </w:rPr>
        <w:t xml:space="preserve"> relatively </w:t>
      </w:r>
      <w:r w:rsidRPr="00ED50C9">
        <w:rPr>
          <w:rStyle w:val="Emphasis"/>
          <w:highlight w:val="yellow"/>
        </w:rPr>
        <w:t>short</w:t>
      </w:r>
      <w:r w:rsidRPr="00F74C05">
        <w:rPr>
          <w:rStyle w:val="Emphasis"/>
        </w:rPr>
        <w:t xml:space="preserve"> amount of </w:t>
      </w:r>
      <w:r w:rsidRPr="00ED50C9">
        <w:rPr>
          <w:rStyle w:val="Emphasis"/>
          <w:highlight w:val="yellow"/>
        </w:rPr>
        <w:t>time</w:t>
      </w:r>
      <w:r w:rsidRPr="005239C9">
        <w:rPr>
          <w:sz w:val="16"/>
        </w:rPr>
        <w:t>.29</w:t>
      </w:r>
    </w:p>
    <w:p w14:paraId="40B968C9" w14:textId="77777777" w:rsidR="00F6580F" w:rsidRPr="005239C9" w:rsidRDefault="00F6580F" w:rsidP="00F6580F">
      <w:pPr>
        <w:rPr>
          <w:sz w:val="16"/>
        </w:rPr>
      </w:pPr>
      <w:r w:rsidRPr="005239C9">
        <w:rPr>
          <w:sz w:val="16"/>
        </w:rPr>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 xml:space="preserve">The platinum mining industry, however, has a strong incentive to increase its rate of extraction as profits grow with the rate of demand. Without any alternative, this destructive practice will </w:t>
      </w:r>
      <w:proofErr w:type="gramStart"/>
      <w:r w:rsidRPr="005239C9">
        <w:rPr>
          <w:rStyle w:val="StyleUnderline"/>
        </w:rPr>
        <w:t>continue</w:t>
      </w:r>
      <w:r w:rsidRPr="005239C9">
        <w:rPr>
          <w:sz w:val="16"/>
        </w:rPr>
        <w:t xml:space="preserve"> into the future</w:t>
      </w:r>
      <w:proofErr w:type="gramEnd"/>
      <w:r w:rsidRPr="005239C9">
        <w:rPr>
          <w:sz w:val="16"/>
        </w:rPr>
        <w:t>.32</w:t>
      </w:r>
    </w:p>
    <w:p w14:paraId="23F5C4AF" w14:textId="77777777" w:rsidR="00F6580F" w:rsidRPr="005239C9" w:rsidRDefault="00F6580F" w:rsidP="00F6580F">
      <w:pPr>
        <w:rPr>
          <w:sz w:val="16"/>
        </w:rPr>
      </w:pPr>
      <w:r w:rsidRPr="005239C9">
        <w:rPr>
          <w:sz w:val="16"/>
        </w:rPr>
        <w:lastRenderedPageBreak/>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r w:rsidRPr="005239C9">
        <w:rPr>
          <w:rStyle w:val="StyleUnderline"/>
        </w:rPr>
        <w:t>The environmental consequences of platinum production are thus quite significant, but like the mining industry in general, the amount of waste is typically under-reported</w:t>
      </w:r>
      <w:r w:rsidRPr="005239C9">
        <w:rPr>
          <w:sz w:val="16"/>
        </w:rPr>
        <w:t>.35</w:t>
      </w:r>
    </w:p>
    <w:p w14:paraId="26872300" w14:textId="77777777" w:rsidR="00F6580F" w:rsidRDefault="00F6580F" w:rsidP="00F6580F">
      <w:pPr>
        <w:rPr>
          <w:sz w:val="16"/>
        </w:rPr>
      </w:pPr>
      <w:r w:rsidRPr="005239C9">
        <w:rPr>
          <w:sz w:val="16"/>
        </w:rPr>
        <w:t xml:space="preserve">While this is due to </w:t>
      </w:r>
      <w:r w:rsidRPr="005239C9">
        <w:rPr>
          <w:rStyle w:val="StyleUnderline"/>
        </w:rPr>
        <w:t xml:space="preserve">high production levels </w:t>
      </w:r>
      <w:proofErr w:type="gramStart"/>
      <w:r w:rsidRPr="005239C9">
        <w:rPr>
          <w:sz w:val="16"/>
        </w:rPr>
        <w:t>at the moment</w:t>
      </w:r>
      <w:proofErr w:type="gramEnd"/>
      <w:r w:rsidRPr="005239C9">
        <w:rPr>
          <w:sz w:val="16"/>
        </w:rPr>
        <w:t xml:space="preserve">,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r w:rsidRPr="005239C9">
        <w:rPr>
          <w:rStyle w:val="StyleUnderline"/>
        </w:rPr>
        <w:t xml:space="preserve">The future environmental costs provide a major challenge in creating a sustainable system. </w:t>
      </w:r>
      <w:r w:rsidRPr="00ED50C9">
        <w:rPr>
          <w:rStyle w:val="Emphasis"/>
          <w:highlight w:val="yellow"/>
        </w:rPr>
        <w:t>Relegating</w:t>
      </w:r>
      <w:r w:rsidRPr="00F74C05">
        <w:rPr>
          <w:rStyle w:val="Emphasis"/>
        </w:rPr>
        <w:t xml:space="preserve"> at least some </w:t>
      </w:r>
      <w:r w:rsidRPr="00ED50C9">
        <w:rPr>
          <w:rStyle w:val="Emphasis"/>
          <w:highlight w:val="yellow"/>
        </w:rPr>
        <w:t>mining</w:t>
      </w:r>
      <w:r w:rsidRPr="00F74C05">
        <w:rPr>
          <w:rStyle w:val="Emphasis"/>
        </w:rPr>
        <w:t xml:space="preserve"> companies </w:t>
      </w:r>
      <w:r w:rsidRPr="00ED50C9">
        <w:rPr>
          <w:rStyle w:val="Emphasis"/>
          <w:highlight w:val="yellow"/>
        </w:rPr>
        <w:t>to</w:t>
      </w:r>
      <w:r w:rsidRPr="00F74C05">
        <w:rPr>
          <w:rStyle w:val="Emphasis"/>
        </w:rPr>
        <w:t xml:space="preserve"> </w:t>
      </w:r>
      <w:r w:rsidRPr="00ED50C9">
        <w:rPr>
          <w:rStyle w:val="Emphasis"/>
          <w:highlight w:val="yellow"/>
        </w:rPr>
        <w:t>n</w:t>
      </w:r>
      <w:r w:rsidRPr="00F74C05">
        <w:rPr>
          <w:rStyle w:val="Emphasis"/>
        </w:rPr>
        <w:t>ear-</w:t>
      </w:r>
      <w:r w:rsidRPr="00ED50C9">
        <w:rPr>
          <w:rStyle w:val="Emphasis"/>
          <w:highlight w:val="yellow"/>
        </w:rPr>
        <w:t>E</w:t>
      </w:r>
      <w:r w:rsidRPr="00F74C05">
        <w:rPr>
          <w:rStyle w:val="Emphasis"/>
        </w:rPr>
        <w:t xml:space="preserve">arth </w:t>
      </w:r>
      <w:r w:rsidRPr="00ED50C9">
        <w:rPr>
          <w:rStyle w:val="Emphasis"/>
          <w:highlight w:val="yellow"/>
        </w:rPr>
        <w:t>a</w:t>
      </w:r>
      <w:r w:rsidRPr="00F74C05">
        <w:rPr>
          <w:rStyle w:val="Emphasis"/>
        </w:rPr>
        <w:t xml:space="preserve">steroids </w:t>
      </w:r>
      <w:r w:rsidRPr="00ED50C9">
        <w:rPr>
          <w:rStyle w:val="Emphasis"/>
          <w:highlight w:val="yellow"/>
        </w:rPr>
        <w:t xml:space="preserve">would reduce the negative effects of </w:t>
      </w:r>
      <w:r w:rsidRPr="00F74C05">
        <w:rPr>
          <w:rStyle w:val="Emphasis"/>
        </w:rPr>
        <w:t xml:space="preserve">future </w:t>
      </w:r>
      <w:r w:rsidRPr="00ED50C9">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14:paraId="6B6513D9" w14:textId="77777777" w:rsidR="00F6580F" w:rsidRDefault="00F6580F" w:rsidP="00F6580F">
      <w:pPr>
        <w:pStyle w:val="Heading4"/>
      </w:pPr>
      <w:r>
        <w:t>Warming causes extinction</w:t>
      </w:r>
    </w:p>
    <w:p w14:paraId="1FB75303" w14:textId="77777777" w:rsidR="00F6580F" w:rsidRPr="00630038" w:rsidRDefault="00F6580F" w:rsidP="00F6580F">
      <w:r>
        <w:t xml:space="preserve">Peter </w:t>
      </w:r>
      <w:proofErr w:type="spellStart"/>
      <w:r w:rsidRPr="003A5BBF">
        <w:rPr>
          <w:rStyle w:val="Style13ptBold"/>
        </w:rPr>
        <w:t>Kareiva</w:t>
      </w:r>
      <w:proofErr w:type="spellEnd"/>
      <w:r w:rsidRPr="003A5BBF">
        <w:rPr>
          <w:rStyle w:val="Style13ptBold"/>
        </w:rPr>
        <w:t xml:space="preserve"> 18</w:t>
      </w:r>
      <w: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56F85236" w14:textId="77777777" w:rsidR="00F6580F" w:rsidRDefault="00F6580F" w:rsidP="00F6580F">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ED50C9">
        <w:rPr>
          <w:rStyle w:val="StyleUnderline"/>
          <w:highlight w:val="yellow"/>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ED50C9">
        <w:rPr>
          <w:rStyle w:val="StyleUnderline"/>
          <w:highlight w:val="yellow"/>
        </w:rPr>
        <w:t xml:space="preserve">pose </w:t>
      </w:r>
      <w:r w:rsidRPr="00ED50C9">
        <w:rPr>
          <w:rStyle w:val="Emphasis"/>
          <w:highlight w:val="yellow"/>
        </w:rPr>
        <w:t>existential risks</w:t>
      </w:r>
      <w:r w:rsidRPr="00E317EA">
        <w:rPr>
          <w:sz w:val="16"/>
        </w:rPr>
        <w:t xml:space="preserve">. </w:t>
      </w:r>
      <w:r w:rsidRPr="00713CCB">
        <w:rPr>
          <w:rStyle w:val="StyleUnderline"/>
        </w:rPr>
        <w:t xml:space="preserve">This is </w:t>
      </w:r>
      <w:r w:rsidRPr="00ED50C9">
        <w:rPr>
          <w:rStyle w:val="StyleUnderline"/>
          <w:highlight w:val="yellow"/>
        </w:rPr>
        <w:t>because of</w:t>
      </w:r>
      <w:r w:rsidRPr="00713CCB">
        <w:rPr>
          <w:rStyle w:val="StyleUnderline"/>
        </w:rPr>
        <w:t xml:space="preserve"> intrinsic </w:t>
      </w:r>
      <w:r w:rsidRPr="00ED50C9">
        <w:rPr>
          <w:rStyle w:val="Emphasis"/>
          <w:highlight w:val="yellow"/>
        </w:rPr>
        <w:t>positive feedback loops</w:t>
      </w:r>
      <w:r w:rsidRPr="00713CCB">
        <w:rPr>
          <w:rStyle w:val="StyleUnderline"/>
        </w:rPr>
        <w:t xml:space="preserve">, substantial </w:t>
      </w:r>
      <w:r w:rsidRPr="00ED50C9">
        <w:rPr>
          <w:rStyle w:val="Emphasis"/>
          <w:highlight w:val="yellow"/>
        </w:rPr>
        <w:t>lag times</w:t>
      </w:r>
      <w:r w:rsidRPr="00E317EA">
        <w:rPr>
          <w:sz w:val="16"/>
        </w:rPr>
        <w:t xml:space="preserve"> </w:t>
      </w:r>
      <w:r w:rsidRPr="00713CCB">
        <w:rPr>
          <w:rStyle w:val="StyleUnderline"/>
        </w:rPr>
        <w:t xml:space="preserve">between system change and experiencing the consequences of that change, </w:t>
      </w:r>
      <w:r w:rsidRPr="00ED50C9">
        <w:rPr>
          <w:rStyle w:val="StyleUnderline"/>
          <w:highlight w:val="yellow"/>
        </w:rPr>
        <w:t>and</w:t>
      </w:r>
      <w:r w:rsidRPr="00713CCB">
        <w:rPr>
          <w:rStyle w:val="StyleUnderline"/>
        </w:rPr>
        <w:t xml:space="preserve"> the fact these different boundaries interact with one another in ways that yield </w:t>
      </w:r>
      <w:r w:rsidRPr="00ED50C9">
        <w:rPr>
          <w:rStyle w:val="Emphasis"/>
          <w:highlight w:val="yellow"/>
        </w:rPr>
        <w:t>surprises</w:t>
      </w:r>
      <w:r w:rsidRPr="00E317EA">
        <w:rPr>
          <w:sz w:val="16"/>
        </w:rPr>
        <w:t xml:space="preserve">. In addition, </w:t>
      </w:r>
      <w:r w:rsidRPr="00713CCB">
        <w:rPr>
          <w:rStyle w:val="StyleUnderline"/>
        </w:rPr>
        <w:t xml:space="preserve">climate, freshwater, </w:t>
      </w:r>
      <w:r w:rsidRPr="00ED50C9">
        <w:rPr>
          <w:rStyle w:val="StyleUnderline"/>
          <w:highlight w:val="yellow"/>
        </w:rPr>
        <w:t>and</w:t>
      </w:r>
      <w:r w:rsidRPr="00713CCB">
        <w:rPr>
          <w:rStyle w:val="StyleUnderline"/>
        </w:rPr>
        <w:t xml:space="preserve"> ocean acidification are all directly </w:t>
      </w:r>
      <w:r w:rsidRPr="00ED50C9">
        <w:rPr>
          <w:rStyle w:val="StyleUnderline"/>
          <w:highlight w:val="yellow"/>
        </w:rPr>
        <w:t>connected to</w:t>
      </w:r>
      <w:r w:rsidRPr="00713CCB">
        <w:rPr>
          <w:rStyle w:val="StyleUnderline"/>
        </w:rPr>
        <w:t xml:space="preserve"> the provision of </w:t>
      </w:r>
      <w:r w:rsidRPr="00ED50C9">
        <w:rPr>
          <w:rStyle w:val="Emphasis"/>
          <w:highlight w:val="yellow"/>
        </w:rPr>
        <w:t>food</w:t>
      </w:r>
      <w:r w:rsidRPr="00ED50C9">
        <w:rPr>
          <w:rStyle w:val="StyleUnderline"/>
          <w:highlight w:val="yellow"/>
        </w:rPr>
        <w:t xml:space="preserve"> and </w:t>
      </w:r>
      <w:r w:rsidRPr="00ED50C9">
        <w:rPr>
          <w:rStyle w:val="Emphasis"/>
          <w:highlight w:val="yellow"/>
        </w:rPr>
        <w:t>water</w:t>
      </w:r>
      <w:r w:rsidRPr="00713CCB">
        <w:rPr>
          <w:rStyle w:val="StyleUnderline"/>
        </w:rPr>
        <w:t xml:space="preserve">, and </w:t>
      </w:r>
      <w:r w:rsidRPr="00ED50C9">
        <w:rPr>
          <w:rStyle w:val="StyleUnderline"/>
          <w:highlight w:val="yellow"/>
        </w:rPr>
        <w:t>shortages</w:t>
      </w:r>
      <w:r w:rsidRPr="00E317EA">
        <w:rPr>
          <w:sz w:val="16"/>
        </w:rPr>
        <w:t xml:space="preserve"> of food and water can </w:t>
      </w:r>
      <w:r w:rsidRPr="00ED50C9">
        <w:rPr>
          <w:rStyle w:val="StyleUnderline"/>
          <w:highlight w:val="yellow"/>
        </w:rPr>
        <w:t xml:space="preserve">create </w:t>
      </w:r>
      <w:r w:rsidRPr="00ED50C9">
        <w:rPr>
          <w:rStyle w:val="Emphasis"/>
          <w:highlight w:val="yellow"/>
        </w:rPr>
        <w:t>conflict</w:t>
      </w:r>
      <w:r w:rsidRPr="00713CCB">
        <w:rPr>
          <w:rStyle w:val="StyleUnderline"/>
        </w:rPr>
        <w:t xml:space="preserve"> and social unrest</w:t>
      </w:r>
      <w:r w:rsidRPr="00E317EA">
        <w:rPr>
          <w:sz w:val="16"/>
        </w:rPr>
        <w:t>.</w:t>
      </w:r>
    </w:p>
    <w:p w14:paraId="0F76BD55" w14:textId="77777777" w:rsidR="00F6580F" w:rsidRDefault="00F6580F" w:rsidP="00F6580F">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594A25F1" w14:textId="77777777" w:rsidR="00F6580F" w:rsidRDefault="00F6580F" w:rsidP="00F6580F">
      <w:pPr>
        <w:rPr>
          <w:sz w:val="12"/>
        </w:rPr>
      </w:pPr>
      <w:r w:rsidRPr="00220A5B">
        <w:rPr>
          <w:sz w:val="16"/>
        </w:rPr>
        <w:t xml:space="preserve"> </w:t>
      </w:r>
      <w:r w:rsidRPr="00220A5B">
        <w:rPr>
          <w:rStyle w:val="StyleUnderline"/>
        </w:rPr>
        <w:t xml:space="preserve">Climate change intersects with freshwater resources because it is expected to </w:t>
      </w:r>
      <w:r w:rsidRPr="00220A5B">
        <w:rPr>
          <w:rStyle w:val="Emphasis"/>
        </w:rPr>
        <w:t>exacerbate drought</w:t>
      </w:r>
      <w:r w:rsidRPr="00220A5B">
        <w:rPr>
          <w:rStyle w:val="StyleUnderline"/>
        </w:rPr>
        <w:t xml:space="preserve"> and</w:t>
      </w:r>
      <w:r w:rsidRPr="00220A5B">
        <w:rPr>
          <w:sz w:val="16"/>
        </w:rPr>
        <w:t xml:space="preserve"> </w:t>
      </w:r>
      <w:r w:rsidRPr="00220A5B">
        <w:rPr>
          <w:rStyle w:val="Emphasis"/>
        </w:rPr>
        <w:t>water scarcity</w:t>
      </w:r>
      <w:r w:rsidRPr="00220A5B">
        <w:rPr>
          <w:rStyle w:val="StyleUnderline"/>
        </w:rPr>
        <w:t>, as well a</w:t>
      </w:r>
      <w:r w:rsidRPr="00091366">
        <w:rPr>
          <w:rStyle w:val="StyleUnderline"/>
        </w:rPr>
        <w:t xml:space="preserve">s </w:t>
      </w:r>
      <w:r w:rsidRPr="00ED50C9">
        <w:rPr>
          <w:rStyle w:val="Emphasis"/>
          <w:highlight w:val="yellow"/>
        </w:rPr>
        <w:t>flooding</w:t>
      </w:r>
      <w:r w:rsidRPr="00E317EA">
        <w:rPr>
          <w:sz w:val="16"/>
        </w:rPr>
        <w:t xml:space="preserve">. </w:t>
      </w:r>
      <w:r w:rsidRPr="00091366">
        <w:rPr>
          <w:rStyle w:val="StyleUnderline"/>
        </w:rPr>
        <w:t xml:space="preserve">Climate change </w:t>
      </w:r>
      <w:r w:rsidRPr="00ED50C9">
        <w:rPr>
          <w:rStyle w:val="StyleUnderline"/>
          <w:highlight w:val="yellow"/>
        </w:rPr>
        <w:t>can</w:t>
      </w:r>
      <w:r w:rsidRPr="00091366">
        <w:rPr>
          <w:rStyle w:val="StyleUnderline"/>
        </w:rPr>
        <w:t xml:space="preserve"> even impair water quality because it is associated with heavy rains that </w:t>
      </w:r>
      <w:r w:rsidRPr="00ED50C9">
        <w:rPr>
          <w:rStyle w:val="StyleUnderline"/>
          <w:highlight w:val="yellow"/>
        </w:rPr>
        <w:t>overwhelm sewage treatment</w:t>
      </w:r>
      <w:r w:rsidRPr="00091366">
        <w:rPr>
          <w:rStyle w:val="StyleUnderline"/>
        </w:rPr>
        <w:t xml:space="preserve"> facilities, or because it results in higher concentrations of pollutants</w:t>
      </w:r>
      <w:r w:rsidRPr="00E317EA">
        <w:rPr>
          <w:sz w:val="16"/>
        </w:rPr>
        <w:t xml:space="preserve"> in groundwater </w:t>
      </w:r>
      <w:proofErr w:type="gramStart"/>
      <w:r w:rsidRPr="00E317EA">
        <w:rPr>
          <w:sz w:val="16"/>
        </w:rPr>
        <w:t>as a result of</w:t>
      </w:r>
      <w:proofErr w:type="gramEnd"/>
      <w:r w:rsidRPr="00E317EA">
        <w:rPr>
          <w:sz w:val="16"/>
        </w:rPr>
        <w:t xml:space="preserve">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ED50C9">
        <w:rPr>
          <w:rStyle w:val="StyleUnderline"/>
          <w:highlight w:val="yellow"/>
        </w:rPr>
        <w:t>nations</w:t>
      </w:r>
      <w:r w:rsidRPr="00091366">
        <w:rPr>
          <w:rStyle w:val="StyleUnderline"/>
        </w:rPr>
        <w:t xml:space="preserve"> that lack clean freshwater </w:t>
      </w:r>
      <w:r w:rsidRPr="00ED50C9">
        <w:rPr>
          <w:rStyle w:val="StyleUnderline"/>
          <w:highlight w:val="yellow"/>
        </w:rPr>
        <w:t>are vulnerable to</w:t>
      </w:r>
      <w:r w:rsidRPr="00091366">
        <w:rPr>
          <w:rStyle w:val="StyleUnderline"/>
        </w:rPr>
        <w:t xml:space="preserve"> social disruption and </w:t>
      </w:r>
      <w:r w:rsidRPr="00ED50C9">
        <w:rPr>
          <w:rStyle w:val="Emphasis"/>
          <w:highlight w:val="yellow"/>
        </w:rPr>
        <w:t>disease</w:t>
      </w:r>
      <w:r w:rsidRPr="00E317EA">
        <w:rPr>
          <w:sz w:val="16"/>
        </w:rPr>
        <w:t>.</w:t>
      </w:r>
    </w:p>
    <w:p w14:paraId="0C9E7402" w14:textId="77777777" w:rsidR="00F6580F" w:rsidRDefault="00F6580F" w:rsidP="00F6580F">
      <w:pPr>
        <w:rPr>
          <w:sz w:val="12"/>
        </w:rPr>
      </w:pPr>
      <w:r w:rsidRPr="00E317EA">
        <w:rPr>
          <w:sz w:val="16"/>
        </w:rPr>
        <w:t xml:space="preserve"> Finally, </w:t>
      </w:r>
      <w:r w:rsidRPr="00F9645B">
        <w:rPr>
          <w:rStyle w:val="StyleUnderline"/>
        </w:rPr>
        <w:t>ocean acidification is linked to climate change because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ED50C9">
        <w:rPr>
          <w:rStyle w:val="StyleUnderline"/>
          <w:highlight w:val="yellow"/>
        </w:rPr>
        <w:t>Acidification</w:t>
      </w:r>
      <w:r w:rsidRPr="00F9645B">
        <w:rPr>
          <w:rStyle w:val="StyleUnderline"/>
        </w:rPr>
        <w:t xml:space="preserve"> is known to </w:t>
      </w:r>
      <w:r w:rsidRPr="00ED50C9">
        <w:rPr>
          <w:rStyle w:val="StyleUnderline"/>
          <w:highlight w:val="yellow"/>
        </w:rPr>
        <w:t>interfere with</w:t>
      </w:r>
      <w:r w:rsidRPr="00F9645B">
        <w:rPr>
          <w:rStyle w:val="StyleUnderline"/>
        </w:rPr>
        <w:t xml:space="preserve"> oyster reef building and </w:t>
      </w:r>
      <w:r w:rsidRPr="00F9645B">
        <w:rPr>
          <w:rStyle w:val="Emphasis"/>
        </w:rPr>
        <w:t xml:space="preserve">coral </w:t>
      </w:r>
      <w:r w:rsidRPr="00ED50C9">
        <w:rPr>
          <w:rStyle w:val="Emphasis"/>
          <w:highlight w:val="yellow"/>
        </w:rPr>
        <w:t>reefs</w:t>
      </w:r>
      <w:r w:rsidRPr="00E317EA">
        <w:rPr>
          <w:sz w:val="16"/>
        </w:rPr>
        <w:t xml:space="preserve">. </w:t>
      </w:r>
      <w:r w:rsidRPr="00220A5B">
        <w:rPr>
          <w:rStyle w:val="StyleUnderline"/>
        </w:rPr>
        <w:t xml:space="preserve">Climate change also increases </w:t>
      </w:r>
      <w:r w:rsidRPr="00220A5B">
        <w:rPr>
          <w:rStyle w:val="Emphasis"/>
        </w:rPr>
        <w:t>storm frequency</w:t>
      </w:r>
      <w:r w:rsidRPr="00220A5B">
        <w:rPr>
          <w:rStyle w:val="StyleUnderline"/>
        </w:rPr>
        <w:t xml:space="preserve"> and severity. Coral reefs and oyster reefs provide protection from storm surge because they reduce wave energy</w:t>
      </w:r>
      <w:r w:rsidRPr="00220A5B">
        <w:rPr>
          <w:sz w:val="16"/>
        </w:rPr>
        <w:t xml:space="preserve"> (Spalding et al., 2014). </w:t>
      </w:r>
      <w:r w:rsidRPr="00220A5B">
        <w:rPr>
          <w:rStyle w:val="StyleUnderline"/>
        </w:rPr>
        <w:t xml:space="preserve">If these reefs </w:t>
      </w:r>
      <w:r w:rsidRPr="00220A5B">
        <w:rPr>
          <w:rStyle w:val="StyleUnderline"/>
        </w:rPr>
        <w:lastRenderedPageBreak/>
        <w:t>are lost due to acidification at the same time as storms become more severe and sea level rises</w:t>
      </w:r>
      <w:r w:rsidRPr="00220A5B">
        <w:rPr>
          <w:sz w:val="16"/>
        </w:rPr>
        <w:t xml:space="preserve">, </w:t>
      </w:r>
      <w:r w:rsidRPr="00220A5B">
        <w:rPr>
          <w:rStyle w:val="Emphasis"/>
        </w:rPr>
        <w:t>coastal communities will be exposed to unprecedented storm surge</w:t>
      </w:r>
      <w:r w:rsidRPr="00220A5B">
        <w:rPr>
          <w:sz w:val="16"/>
        </w:rPr>
        <w:t>—</w:t>
      </w:r>
      <w:r w:rsidRPr="00220A5B">
        <w:rPr>
          <w:rStyle w:val="StyleUnderline"/>
        </w:rPr>
        <w:t>and may be ravaged by recurrent storms</w:t>
      </w:r>
      <w:r w:rsidRPr="00220A5B">
        <w:rPr>
          <w:sz w:val="16"/>
        </w:rPr>
        <w:t>.</w:t>
      </w:r>
    </w:p>
    <w:p w14:paraId="35D521F5" w14:textId="77777777" w:rsidR="00F6580F" w:rsidRDefault="00F6580F" w:rsidP="00F6580F">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w:t>
      </w:r>
      <w:proofErr w:type="gramStart"/>
      <w:r w:rsidRPr="00E317EA">
        <w:rPr>
          <w:sz w:val="16"/>
        </w:rPr>
        <w:t>rarity, but</w:t>
      </w:r>
      <w:proofErr w:type="gramEnd"/>
      <w:r w:rsidRPr="00E317EA">
        <w:rPr>
          <w:sz w:val="16"/>
        </w:rPr>
        <w:t xml:space="preserve"> are exactly the manifestations of climate change that we must get better at anticipating (</w:t>
      </w:r>
      <w:proofErr w:type="spellStart"/>
      <w:r w:rsidRPr="00E317EA">
        <w:rPr>
          <w:sz w:val="16"/>
        </w:rPr>
        <w:t>Diffenbaugh</w:t>
      </w:r>
      <w:proofErr w:type="spellEnd"/>
      <w:r w:rsidRPr="00E317EA">
        <w:rPr>
          <w:sz w:val="16"/>
        </w:rPr>
        <w:t xml:space="preserve"> et al., 2017). </w:t>
      </w:r>
      <w:r w:rsidRPr="00ED50C9">
        <w:rPr>
          <w:rStyle w:val="StyleUnderline"/>
          <w:highlight w:val="yellow"/>
        </w:rPr>
        <w:t>Society will have a hard time responding to</w:t>
      </w:r>
      <w:r w:rsidRPr="00F9645B">
        <w:rPr>
          <w:rStyle w:val="StyleUnderline"/>
        </w:rPr>
        <w:t xml:space="preserve"> shorter intervals between </w:t>
      </w:r>
      <w:r w:rsidRPr="00ED50C9">
        <w:rPr>
          <w:rStyle w:val="StyleUnderline"/>
          <w:highlight w:val="yellow"/>
        </w:rPr>
        <w:t>rare</w:t>
      </w:r>
      <w:r w:rsidRPr="00F9645B">
        <w:rPr>
          <w:rStyle w:val="StyleUnderline"/>
        </w:rPr>
        <w:t xml:space="preserve"> extreme </w:t>
      </w:r>
      <w:r w:rsidRPr="00ED50C9">
        <w:rPr>
          <w:rStyle w:val="StyleUnderline"/>
          <w:highlight w:val="yellow"/>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4C847471" w14:textId="77777777" w:rsidR="00F6580F" w:rsidRDefault="00F6580F" w:rsidP="00F6580F">
      <w:pPr>
        <w:rPr>
          <w:sz w:val="12"/>
        </w:rPr>
      </w:pPr>
      <w:r w:rsidRPr="00E317EA">
        <w:rPr>
          <w:sz w:val="16"/>
        </w:rPr>
        <w:t xml:space="preserve"> 4. The combination of positive feedback loops and societal inertia is fertile ground for global environmental catastrophes</w:t>
      </w:r>
    </w:p>
    <w:p w14:paraId="1073F4FC" w14:textId="77777777" w:rsidR="00F6580F" w:rsidRDefault="00F6580F" w:rsidP="00F6580F">
      <w:pPr>
        <w:rPr>
          <w:sz w:val="12"/>
        </w:rPr>
      </w:pPr>
      <w:r w:rsidRPr="00E317EA">
        <w:rPr>
          <w:sz w:val="16"/>
        </w:rPr>
        <w:t xml:space="preserve"> </w:t>
      </w:r>
      <w:r w:rsidRPr="00ED50C9">
        <w:rPr>
          <w:rStyle w:val="StyleUnderline"/>
          <w:highlight w:val="yellow"/>
        </w:rPr>
        <w:t>Humans</w:t>
      </w:r>
      <w:r w:rsidRPr="005E43F4">
        <w:rPr>
          <w:rStyle w:val="StyleUnderline"/>
        </w:rPr>
        <w:t xml:space="preserve"> are remarkably </w:t>
      </w:r>
      <w:proofErr w:type="gramStart"/>
      <w:r w:rsidRPr="005E43F4">
        <w:rPr>
          <w:rStyle w:val="StyleUnderline"/>
        </w:rPr>
        <w:t>ingenious, and</w:t>
      </w:r>
      <w:proofErr w:type="gramEnd"/>
      <w:r w:rsidRPr="005E43F4">
        <w:rPr>
          <w:rStyle w:val="StyleUnderline"/>
        </w:rPr>
        <w:t xml:space="preserve"> </w:t>
      </w:r>
      <w:r w:rsidRPr="00ED50C9">
        <w:rPr>
          <w:rStyle w:val="StyleUnderline"/>
          <w:highlight w:val="yellow"/>
        </w:rPr>
        <w:t xml:space="preserve">have </w:t>
      </w:r>
      <w:r w:rsidRPr="00ED50C9">
        <w:rPr>
          <w:rStyle w:val="Emphasis"/>
          <w:highlight w:val="yellow"/>
        </w:rPr>
        <w:t>adapted</w:t>
      </w:r>
      <w:r w:rsidRPr="005E43F4">
        <w:rPr>
          <w:rStyle w:val="StyleUnderline"/>
        </w:rPr>
        <w:t xml:space="preserve"> to crises </w:t>
      </w:r>
      <w:r w:rsidRPr="00ED50C9">
        <w:rPr>
          <w:rStyle w:val="StyleUnderline"/>
          <w:highlight w:val="yellow"/>
        </w:rPr>
        <w:t>throughout</w:t>
      </w:r>
      <w:r w:rsidRPr="005E43F4">
        <w:rPr>
          <w:rStyle w:val="StyleUnderline"/>
        </w:rPr>
        <w:t xml:space="preserve"> their </w:t>
      </w:r>
      <w:r w:rsidRPr="00ED50C9">
        <w:rPr>
          <w:rStyle w:val="StyleUnderline"/>
          <w:highlight w:val="yellow"/>
        </w:rPr>
        <w:t>history</w:t>
      </w:r>
      <w:r w:rsidRPr="00E317EA">
        <w:rPr>
          <w:sz w:val="16"/>
        </w:rPr>
        <w:t xml:space="preserve">. Our doom has been repeatedly predicted, only to be averted by innovation (Ridley, 2011). </w:t>
      </w:r>
      <w:r w:rsidRPr="00ED50C9">
        <w:rPr>
          <w:rStyle w:val="StyleUnderline"/>
          <w:highlight w:val="yellow"/>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E317EA">
        <w:rPr>
          <w:sz w:val="16"/>
        </w:rPr>
        <w:t>fact</w:t>
      </w:r>
      <w:proofErr w:type="gramEnd"/>
      <w:r w:rsidRPr="00E317EA">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E317EA">
        <w:rPr>
          <w:sz w:val="16"/>
        </w:rPr>
        <w:t>a negative feedback of society</w:t>
      </w:r>
      <w:proofErr w:type="gramEnd"/>
      <w:r w:rsidRPr="00E317EA">
        <w:rPr>
          <w:sz w:val="16"/>
        </w:rPr>
        <w:t xml:space="preserve"> seeking to reduce the harm.</w:t>
      </w:r>
    </w:p>
    <w:p w14:paraId="4B8A2A88" w14:textId="77777777" w:rsidR="00F6580F" w:rsidRDefault="00F6580F" w:rsidP="00F6580F">
      <w:pPr>
        <w:rPr>
          <w:sz w:val="12"/>
        </w:rPr>
      </w:pPr>
      <w:r w:rsidRPr="00E317EA">
        <w:rPr>
          <w:sz w:val="16"/>
        </w:rPr>
        <w:t xml:space="preserve"> </w:t>
      </w:r>
      <w:r w:rsidRPr="005E43F4">
        <w:rPr>
          <w:rStyle w:val="StyleUnderline"/>
        </w:rPr>
        <w:t xml:space="preserve">In contrast, </w:t>
      </w:r>
      <w:r w:rsidRPr="00ED50C9">
        <w:rPr>
          <w:rStyle w:val="StyleUnderline"/>
          <w:highlight w:val="yellow"/>
        </w:rPr>
        <w:t>today’s</w:t>
      </w:r>
      <w:r w:rsidRPr="005E43F4">
        <w:rPr>
          <w:rStyle w:val="StyleUnderline"/>
        </w:rPr>
        <w:t xml:space="preserve"> great environmental </w:t>
      </w:r>
      <w:r w:rsidRPr="00ED50C9">
        <w:rPr>
          <w:rStyle w:val="StyleUnderline"/>
          <w:highlight w:val="yellow"/>
        </w:rPr>
        <w:t>crisis</w:t>
      </w:r>
      <w:r w:rsidRPr="005E43F4">
        <w:rPr>
          <w:rStyle w:val="StyleUnderline"/>
        </w:rPr>
        <w:t xml:space="preserve"> of climate change may cause some harm but there </w:t>
      </w:r>
      <w:r w:rsidRPr="00ED50C9">
        <w:rPr>
          <w:rStyle w:val="StyleUnderline"/>
          <w:highlight w:val="yellow"/>
        </w:rPr>
        <w:t>are</w:t>
      </w:r>
      <w:r w:rsidRPr="005E43F4">
        <w:rPr>
          <w:rStyle w:val="StyleUnderline"/>
        </w:rPr>
        <w:t xml:space="preserve"> generally </w:t>
      </w:r>
      <w:proofErr w:type="gramStart"/>
      <w:r w:rsidRPr="00ED50C9">
        <w:rPr>
          <w:rStyle w:val="Emphasis"/>
          <w:highlight w:val="yellow"/>
        </w:rPr>
        <w:t>long time</w:t>
      </w:r>
      <w:proofErr w:type="gramEnd"/>
      <w:r w:rsidRPr="00ED50C9">
        <w:rPr>
          <w:rStyle w:val="Emphasis"/>
          <w:highlight w:val="yellow"/>
        </w:rPr>
        <w:t xml:space="preserve"> delays</w:t>
      </w:r>
      <w:r w:rsidRPr="00E317EA">
        <w:rPr>
          <w:sz w:val="16"/>
        </w:rPr>
        <w:t xml:space="preserve"> </w:t>
      </w:r>
      <w:r w:rsidRPr="005E43F4">
        <w:rPr>
          <w:rStyle w:val="StyleUnderline"/>
        </w:rPr>
        <w:t>between rising CO2 concentrations and damage to humans</w:t>
      </w:r>
      <w:r w:rsidRPr="00E317EA">
        <w:rPr>
          <w:sz w:val="16"/>
        </w:rPr>
        <w:t xml:space="preserve">. </w:t>
      </w:r>
      <w:r w:rsidRPr="00ED50C9">
        <w:rPr>
          <w:rStyle w:val="StyleUnderline"/>
          <w:highlight w:val="yellow"/>
        </w:rPr>
        <w:t>The consequence</w:t>
      </w:r>
      <w:r w:rsidRPr="005E43F4">
        <w:rPr>
          <w:rStyle w:val="StyleUnderline"/>
        </w:rPr>
        <w:t xml:space="preserve"> of these delays </w:t>
      </w:r>
      <w:proofErr w:type="gramStart"/>
      <w:r w:rsidRPr="005E43F4">
        <w:rPr>
          <w:rStyle w:val="StyleUnderline"/>
        </w:rPr>
        <w:t>are</w:t>
      </w:r>
      <w:proofErr w:type="gramEnd"/>
      <w:r w:rsidRPr="005E43F4">
        <w:rPr>
          <w:rStyle w:val="StyleUnderline"/>
        </w:rPr>
        <w:t xml:space="preserve"> an </w:t>
      </w:r>
      <w:r w:rsidRPr="00ED50C9">
        <w:rPr>
          <w:rStyle w:val="Emphasis"/>
          <w:highlight w:val="yellow"/>
        </w:rPr>
        <w:t>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 xml:space="preserve">unlike past environmental challenges, </w:t>
      </w:r>
      <w:r w:rsidRPr="00ED50C9">
        <w:rPr>
          <w:rStyle w:val="Emphasis"/>
          <w:highlight w:val="yellow"/>
        </w:rPr>
        <w:t>the</w:t>
      </w:r>
      <w:r w:rsidRPr="005E43F4">
        <w:rPr>
          <w:rStyle w:val="Emphasis"/>
        </w:rPr>
        <w:t xml:space="preserve"> Earth’s </w:t>
      </w:r>
      <w:r w:rsidRPr="00ED50C9">
        <w:rPr>
          <w:rStyle w:val="Emphasis"/>
          <w:highlight w:val="yellow"/>
        </w:rPr>
        <w:t>climate system is rife with positive feedback loops</w:t>
      </w:r>
      <w:r w:rsidRPr="00E317EA">
        <w:rPr>
          <w:sz w:val="16"/>
        </w:rPr>
        <w:t xml:space="preserve">. </w:t>
      </w:r>
      <w:proofErr w:type="gramStart"/>
      <w:r w:rsidRPr="005E43F4">
        <w:rPr>
          <w:rStyle w:val="StyleUnderline"/>
        </w:rPr>
        <w:t>In particular, as</w:t>
      </w:r>
      <w:proofErr w:type="gramEnd"/>
      <w:r w:rsidRPr="005E43F4">
        <w:rPr>
          <w:rStyle w:val="StyleUnderline"/>
        </w:rPr>
        <w:t xml:space="preserve">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proofErr w:type="spellStart"/>
      <w:r w:rsidRPr="005E43F4">
        <w:rPr>
          <w:rStyle w:val="Emphasis"/>
        </w:rPr>
        <w:t>biogeophysical</w:t>
      </w:r>
      <w:proofErr w:type="spellEnd"/>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E317EA">
        <w:rPr>
          <w:sz w:val="16"/>
        </w:rPr>
        <w:t>Totterdell</w:t>
      </w:r>
      <w:proofErr w:type="spellEnd"/>
      <w:r w:rsidRPr="00E317EA">
        <w:rPr>
          <w:sz w:val="16"/>
        </w:rPr>
        <w:t xml:space="preserve">, 2000; </w:t>
      </w:r>
      <w:proofErr w:type="spellStart"/>
      <w:r w:rsidRPr="00E317EA">
        <w:rPr>
          <w:sz w:val="16"/>
        </w:rPr>
        <w:t>Hajima</w:t>
      </w:r>
      <w:proofErr w:type="spellEnd"/>
      <w:r w:rsidRPr="00E317EA">
        <w:rPr>
          <w:sz w:val="16"/>
        </w:rPr>
        <w:t xml:space="preserve">, </w:t>
      </w:r>
      <w:proofErr w:type="spellStart"/>
      <w:r w:rsidRPr="00E317EA">
        <w:rPr>
          <w:sz w:val="16"/>
        </w:rPr>
        <w:t>Tachiiri</w:t>
      </w:r>
      <w:proofErr w:type="spellEnd"/>
      <w:r w:rsidRPr="00E317EA">
        <w:rPr>
          <w:sz w:val="16"/>
        </w:rPr>
        <w:t xml:space="preserve">, Ito, &amp; </w:t>
      </w:r>
      <w:proofErr w:type="spellStart"/>
      <w:r w:rsidRPr="00E317EA">
        <w:rPr>
          <w:sz w:val="16"/>
        </w:rPr>
        <w:t>Kawamiya</w:t>
      </w:r>
      <w:proofErr w:type="spellEnd"/>
      <w:r w:rsidRPr="00E317EA">
        <w:rPr>
          <w:sz w:val="16"/>
        </w:rPr>
        <w:t xml:space="preserve">, 2014; </w:t>
      </w:r>
      <w:proofErr w:type="spellStart"/>
      <w:r w:rsidRPr="00E317EA">
        <w:rPr>
          <w:sz w:val="16"/>
        </w:rPr>
        <w:t>Knutti</w:t>
      </w:r>
      <w:proofErr w:type="spellEnd"/>
      <w:r w:rsidRPr="00E317EA">
        <w:rPr>
          <w:sz w:val="16"/>
        </w:rPr>
        <w:t xml:space="preserve"> &amp; </w:t>
      </w:r>
      <w:proofErr w:type="spellStart"/>
      <w:r w:rsidRPr="00E317EA">
        <w:rPr>
          <w:sz w:val="16"/>
        </w:rPr>
        <w:t>Rugenstein</w:t>
      </w:r>
      <w:proofErr w:type="spellEnd"/>
      <w:r w:rsidRPr="00E317EA">
        <w:rPr>
          <w:sz w:val="16"/>
        </w:rPr>
        <w:t>, 2015; Rosenfeld, Sherwood, Wood, &amp; Donner, 2014). This produces a wide range of future scenarios.</w:t>
      </w:r>
    </w:p>
    <w:p w14:paraId="0E8E8C16" w14:textId="77777777" w:rsidR="00F6580F" w:rsidRDefault="00F6580F" w:rsidP="00F6580F">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w:t>
      </w:r>
      <w:proofErr w:type="spellStart"/>
      <w:r w:rsidRPr="00E317EA">
        <w:rPr>
          <w:sz w:val="16"/>
        </w:rPr>
        <w:t>Friedlingstein</w:t>
      </w:r>
      <w:proofErr w:type="spellEnd"/>
      <w:r w:rsidRPr="00E317EA">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E317EA">
        <w:rPr>
          <w:sz w:val="16"/>
        </w:rPr>
        <w:t>biogeophysical</w:t>
      </w:r>
      <w:proofErr w:type="spellEnd"/>
      <w:r w:rsidRPr="00E317EA">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E317EA">
        <w:rPr>
          <w:sz w:val="16"/>
        </w:rPr>
        <w:t>Chamey</w:t>
      </w:r>
      <w:proofErr w:type="spellEnd"/>
      <w:r w:rsidRPr="00E317EA">
        <w:rPr>
          <w:sz w:val="16"/>
        </w:rPr>
        <w:t xml:space="preserve">,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w:t>
      </w:r>
      <w:proofErr w:type="spellStart"/>
      <w:r w:rsidRPr="00E317EA">
        <w:rPr>
          <w:sz w:val="16"/>
        </w:rPr>
        <w:t>Anderies</w:t>
      </w:r>
      <w:proofErr w:type="spellEnd"/>
      <w:r w:rsidRPr="00E317EA">
        <w:rPr>
          <w:sz w:val="16"/>
        </w:rPr>
        <w:t>, Janssen, &amp; Walker, 2002).</w:t>
      </w:r>
    </w:p>
    <w:p w14:paraId="0DA0D1F5" w14:textId="77777777" w:rsidR="00F6580F" w:rsidRDefault="00F6580F" w:rsidP="00F6580F">
      <w:pPr>
        <w:rPr>
          <w:sz w:val="12"/>
        </w:rPr>
      </w:pPr>
      <w:r w:rsidRPr="00E317EA">
        <w:rPr>
          <w:sz w:val="16"/>
        </w:rPr>
        <w:lastRenderedPageBreak/>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w:t>
      </w:r>
      <w:proofErr w:type="gramStart"/>
      <w:r w:rsidRPr="00E317EA">
        <w:rPr>
          <w:sz w:val="16"/>
        </w:rPr>
        <w:t>as a result of</w:t>
      </w:r>
      <w:proofErr w:type="gramEnd"/>
      <w:r w:rsidRPr="00E317EA">
        <w:rPr>
          <w:sz w:val="16"/>
        </w:rPr>
        <w:t xml:space="preserve">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w:t>
      </w:r>
      <w:proofErr w:type="spellStart"/>
      <w:r w:rsidRPr="00E317EA">
        <w:rPr>
          <w:sz w:val="16"/>
        </w:rPr>
        <w:t>Scholze</w:t>
      </w:r>
      <w:proofErr w:type="spellEnd"/>
      <w:r w:rsidRPr="00E317EA">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E317EA">
        <w:rPr>
          <w:sz w:val="16"/>
        </w:rPr>
        <w:t>Jin</w:t>
      </w:r>
      <w:proofErr w:type="spellEnd"/>
      <w:r w:rsidRPr="00E317EA">
        <w:rPr>
          <w:sz w:val="16"/>
        </w:rPr>
        <w:t xml:space="preserve">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ED50C9">
        <w:rPr>
          <w:rStyle w:val="StyleUnderline"/>
          <w:highlight w:val="yellow"/>
        </w:rPr>
        <w:t xml:space="preserve">that could </w:t>
      </w:r>
      <w:r w:rsidRPr="00ED50C9">
        <w:rPr>
          <w:rStyle w:val="Emphasis"/>
          <w:highlight w:val="yellow"/>
        </w:rPr>
        <w:t>catch humanity off-guard</w:t>
      </w:r>
      <w:r w:rsidRPr="00ED50C9">
        <w:rPr>
          <w:sz w:val="16"/>
          <w:highlight w:val="yellow"/>
        </w:rPr>
        <w:t xml:space="preserve"> </w:t>
      </w:r>
      <w:r w:rsidRPr="00ED50C9">
        <w:rPr>
          <w:rStyle w:val="StyleUnderline"/>
          <w:highlight w:val="yellow"/>
        </w:rPr>
        <w:t>and produce</w:t>
      </w:r>
      <w:r w:rsidRPr="005E43F4">
        <w:rPr>
          <w:rStyle w:val="StyleUnderline"/>
        </w:rPr>
        <w:t xml:space="preserve"> a true </w:t>
      </w:r>
      <w:r w:rsidRPr="00ED50C9">
        <w:rPr>
          <w:rStyle w:val="Emphasis"/>
          <w:highlight w:val="yellow"/>
        </w:rPr>
        <w:t>apocalyptic event</w:t>
      </w:r>
      <w:r w:rsidRPr="00E317EA">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E317EA">
        <w:rPr>
          <w:sz w:val="16"/>
        </w:rPr>
        <w:t>Of course</w:t>
      </w:r>
      <w:proofErr w:type="gramEnd"/>
      <w:r w:rsidRPr="00E317EA">
        <w:rPr>
          <w:sz w:val="16"/>
        </w:rPr>
        <w:t xml:space="preserve"> the record-fire released CO2 into the atmosphere, thereby contributing to future warming.</w:t>
      </w:r>
    </w:p>
    <w:p w14:paraId="6DA34CB0" w14:textId="77777777" w:rsidR="00F6580F" w:rsidRDefault="00F6580F" w:rsidP="00F6580F">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E317EA">
        <w:rPr>
          <w:sz w:val="16"/>
        </w:rPr>
        <w:t>as a consequence of</w:t>
      </w:r>
      <w:proofErr w:type="gramEnd"/>
      <w:r w:rsidRPr="00E317EA">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E317EA">
        <w:rPr>
          <w:sz w:val="16"/>
        </w:rPr>
        <w:t>Wetherald</w:t>
      </w:r>
      <w:proofErr w:type="spellEnd"/>
      <w:r w:rsidRPr="00E317EA">
        <w:rPr>
          <w:sz w:val="16"/>
        </w:rPr>
        <w:t>, 1967).</w:t>
      </w:r>
    </w:p>
    <w:p w14:paraId="2CC1EDFB" w14:textId="77777777" w:rsidR="00F6580F" w:rsidRDefault="00F6580F" w:rsidP="00F6580F">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E317EA">
        <w:rPr>
          <w:sz w:val="16"/>
        </w:rPr>
        <w:t>Lashof</w:t>
      </w:r>
      <w:proofErr w:type="spellEnd"/>
      <w:r w:rsidRPr="00E317EA">
        <w:rPr>
          <w:sz w:val="16"/>
        </w:rPr>
        <w:t xml:space="preserve">, DeAngelo, </w:t>
      </w:r>
      <w:proofErr w:type="spellStart"/>
      <w:r w:rsidRPr="00E317EA">
        <w:rPr>
          <w:sz w:val="16"/>
        </w:rPr>
        <w:t>Saleska</w:t>
      </w:r>
      <w:proofErr w:type="spellEnd"/>
      <w:r w:rsidRPr="00E317EA">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E317EA">
        <w:rPr>
          <w:sz w:val="16"/>
        </w:rPr>
        <w:t>Burgman</w:t>
      </w:r>
      <w:proofErr w:type="spellEnd"/>
      <w:r w:rsidRPr="00E317EA">
        <w:rPr>
          <w:sz w:val="16"/>
        </w:rPr>
        <w:t>, &amp; Norris, 2009).</w:t>
      </w:r>
    </w:p>
    <w:p w14:paraId="26D37B58" w14:textId="77777777" w:rsidR="00F6580F" w:rsidRDefault="00F6580F" w:rsidP="00F6580F">
      <w:pPr>
        <w:rPr>
          <w:rStyle w:val="StyleUnderline"/>
        </w:rPr>
      </w:pPr>
      <w:r w:rsidRPr="00E317EA">
        <w:rPr>
          <w:sz w:val="16"/>
        </w:rPr>
        <w:t xml:space="preserve"> </w:t>
      </w:r>
      <w:r w:rsidRPr="005E43F4">
        <w:rPr>
          <w:rStyle w:val="StyleUnderline"/>
        </w:rPr>
        <w:t>The key lesson from the long list of potentially positive feedbacks and their interactions is that</w:t>
      </w:r>
      <w:r w:rsidRPr="00E317EA">
        <w:rPr>
          <w:sz w:val="16"/>
        </w:rPr>
        <w:t xml:space="preserve"> </w:t>
      </w:r>
      <w:r w:rsidRPr="00ED50C9">
        <w:rPr>
          <w:rStyle w:val="Emphasis"/>
          <w:highlight w:val="yellow"/>
        </w:rPr>
        <w:t>runaway climate change</w:t>
      </w:r>
      <w:r w:rsidRPr="005E43F4">
        <w:rPr>
          <w:rStyle w:val="StyleUnderline"/>
        </w:rPr>
        <w:t xml:space="preserve">, and runaway perturbations </w:t>
      </w:r>
      <w:proofErr w:type="gramStart"/>
      <w:r w:rsidRPr="00405FDE">
        <w:rPr>
          <w:rStyle w:val="StyleUnderline"/>
        </w:rPr>
        <w:t>have to</w:t>
      </w:r>
      <w:proofErr w:type="gramEnd"/>
      <w:r w:rsidRPr="00405FDE">
        <w:rPr>
          <w:rStyle w:val="StyleUnderline"/>
        </w:rPr>
        <w:t xml:space="preserve"> be </w:t>
      </w:r>
      <w:r w:rsidRPr="00ED50C9">
        <w:rPr>
          <w:rStyle w:val="StyleUnderline"/>
          <w:highlight w:val="yellow"/>
        </w:rPr>
        <w:t>take</w:t>
      </w:r>
      <w:r w:rsidRPr="00405FDE">
        <w:rPr>
          <w:rStyle w:val="StyleUnderline"/>
        </w:rPr>
        <w:t xml:space="preserve">n </w:t>
      </w:r>
      <w:r w:rsidRPr="00ED50C9">
        <w:rPr>
          <w:rStyle w:val="StyleUnderline"/>
          <w:highlight w:val="yellow"/>
        </w:rPr>
        <w:t>as a serious possibility</w:t>
      </w:r>
      <w:r w:rsidRPr="00E317EA">
        <w:rPr>
          <w:sz w:val="16"/>
        </w:rPr>
        <w:t xml:space="preserve">. Table 2 is just a snapshot of the type of feedbacks that have been identified (see Supplementary material for a more thorough explanation of positive feedback loops). However, </w:t>
      </w:r>
      <w:r w:rsidRPr="005E43F4">
        <w:rPr>
          <w:rStyle w:val="StyleUnderline"/>
        </w:rPr>
        <w:t xml:space="preserve">this list is not </w:t>
      </w:r>
      <w:proofErr w:type="gramStart"/>
      <w:r w:rsidRPr="005E43F4">
        <w:rPr>
          <w:rStyle w:val="StyleUnderline"/>
        </w:rPr>
        <w:t>exhaustive</w:t>
      </w:r>
      <w:proofErr w:type="gramEnd"/>
      <w:r w:rsidRPr="005E43F4">
        <w:rPr>
          <w:rStyle w:val="StyleUnderline"/>
        </w:rPr>
        <w:t xml:space="preserve"> and the </w:t>
      </w:r>
      <w:r w:rsidRPr="00ED50C9">
        <w:rPr>
          <w:rStyle w:val="StyleUnderline"/>
          <w:highlight w:val="yellow"/>
        </w:rPr>
        <w:t>possibility of undiscovered</w:t>
      </w:r>
      <w:r w:rsidRPr="005E43F4">
        <w:rPr>
          <w:rStyle w:val="StyleUnderline"/>
        </w:rPr>
        <w:t xml:space="preserve"> positive </w:t>
      </w:r>
      <w:r w:rsidRPr="00ED50C9">
        <w:rPr>
          <w:rStyle w:val="StyleUnderline"/>
          <w:highlight w:val="yellow"/>
        </w:rPr>
        <w:t xml:space="preserve">feedbacks portends </w:t>
      </w:r>
      <w:r w:rsidRPr="00ED50C9">
        <w:rPr>
          <w:rStyle w:val="Emphasis"/>
          <w:highlight w:val="yellow"/>
        </w:rPr>
        <w:t>even greater existential risks</w:t>
      </w:r>
      <w:r w:rsidRPr="00E317EA">
        <w:rPr>
          <w:sz w:val="16"/>
        </w:rPr>
        <w:t xml:space="preserve">. </w:t>
      </w:r>
      <w:r w:rsidRPr="003E2797">
        <w:rPr>
          <w:rStyle w:val="StyleUnderline"/>
        </w:rPr>
        <w:t>The many environmental crises humankind has previously averted</w:t>
      </w:r>
      <w:r w:rsidRPr="00E317EA">
        <w:rPr>
          <w:sz w:val="16"/>
        </w:rPr>
        <w:t xml:space="preserve"> (famine, ozone depletion, London fog, water pollution, etc.) </w:t>
      </w:r>
      <w:r w:rsidRPr="003E2797">
        <w:rPr>
          <w:rStyle w:val="StyleUnderline"/>
        </w:rPr>
        <w:t>were averted because of political will based on solid scientific understanding.</w:t>
      </w:r>
      <w:r w:rsidRPr="00E317EA">
        <w:rPr>
          <w:sz w:val="16"/>
        </w:rPr>
        <w:t xml:space="preserve"> </w:t>
      </w:r>
      <w:r w:rsidRPr="003E2797">
        <w:rPr>
          <w:rStyle w:val="StyleUnderline"/>
        </w:rPr>
        <w:t>We cannot count on complete scientific understanding when it comes to positive feedback loops and climate change</w:t>
      </w:r>
      <w:r>
        <w:rPr>
          <w:rStyle w:val="StyleUnderline"/>
        </w:rPr>
        <w:t>.</w:t>
      </w:r>
    </w:p>
    <w:p w14:paraId="75371A3B" w14:textId="77777777" w:rsidR="00F05FCD" w:rsidRDefault="00F05FCD" w:rsidP="00F05FCD">
      <w:pPr>
        <w:pStyle w:val="Heading4"/>
      </w:pPr>
      <w:r>
        <w:t xml:space="preserve">NASA rock relocations thump the </w:t>
      </w:r>
      <w:proofErr w:type="spellStart"/>
      <w:r>
        <w:t>aff</w:t>
      </w:r>
      <w:proofErr w:type="spellEnd"/>
      <w:r>
        <w:t xml:space="preserve"> --- plan doesn’t affect, and there’s other methods of mining</w:t>
      </w:r>
    </w:p>
    <w:p w14:paraId="5DF63089" w14:textId="77777777" w:rsidR="00F05FCD" w:rsidRDefault="00F05FCD" w:rsidP="00F05FCD">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48B0CF36" w14:textId="77777777" w:rsidR="00F05FCD" w:rsidRPr="00DE5888" w:rsidRDefault="00F05FCD" w:rsidP="00F05FCD">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w:t>
      </w:r>
      <w:r w:rsidRPr="00364AB4">
        <w:rPr>
          <w:rStyle w:val="StyleUnderline"/>
        </w:rPr>
        <w:lastRenderedPageBreak/>
        <w:t xml:space="preserve">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0DB97E02" w14:textId="77777777" w:rsidR="00F05FCD" w:rsidRPr="00B036CD" w:rsidRDefault="00F05FCD" w:rsidP="00F05FCD">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2023BEA3" w14:textId="77777777" w:rsidR="00F05FCD" w:rsidRPr="00FE4F08" w:rsidRDefault="00F05FCD" w:rsidP="00F05FCD">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165537A1" w14:textId="77777777" w:rsidR="00F05FCD" w:rsidRPr="00FE4F08" w:rsidRDefault="00F05FCD" w:rsidP="00F05FCD">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32D57860" w14:textId="77777777" w:rsidR="00F05FCD" w:rsidRDefault="00F05FCD" w:rsidP="00F05FCD">
      <w:pPr>
        <w:pStyle w:val="Heading4"/>
      </w:pPr>
      <w:r>
        <w:t xml:space="preserve">Lack of attribution means no </w:t>
      </w:r>
      <w:proofErr w:type="spellStart"/>
      <w:r>
        <w:t>retal</w:t>
      </w:r>
      <w:proofErr w:type="spellEnd"/>
      <w:r>
        <w:t xml:space="preserve"> </w:t>
      </w:r>
    </w:p>
    <w:p w14:paraId="4277D936" w14:textId="77777777" w:rsidR="00F05FCD" w:rsidRPr="003C4E87" w:rsidRDefault="00F05FCD" w:rsidP="00F05FCD">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2" w:history="1">
        <w:r w:rsidRPr="00245BC5">
          <w:rPr>
            <w:rStyle w:val="Hyperlink"/>
          </w:rPr>
          <w:t>https://www.ssoar.info/ssoar/bitstream/handle/document/63288/ssoar-2019-schutz-Technology_and_Strategy_the_Changing.pdf</w:t>
        </w:r>
      </w:hyperlink>
      <w:r w:rsidRPr="00245BC5">
        <w:t>;</w:t>
      </w:r>
      <w:r>
        <w:t xml:space="preserve">] </w:t>
      </w:r>
    </w:p>
    <w:p w14:paraId="0AD4BA65" w14:textId="77777777" w:rsidR="00F05FCD" w:rsidRDefault="00F05FCD" w:rsidP="00F05FCD">
      <w:pPr>
        <w:rPr>
          <w:rStyle w:val="StyleUnderline"/>
        </w:rPr>
      </w:pPr>
      <w:r>
        <w:lastRenderedPageBreak/>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1DFF7D00" w14:textId="77777777" w:rsidR="00F05FCD" w:rsidRDefault="00F05FCD" w:rsidP="00F05FCD"/>
    <w:p w14:paraId="36C9500D" w14:textId="77777777" w:rsidR="00F05FCD" w:rsidRPr="00821F8C" w:rsidRDefault="00F05FCD" w:rsidP="00F05FCD">
      <w:pPr>
        <w:pStyle w:val="Heading4"/>
        <w:rPr>
          <w:rFonts w:eastAsia="Calibri"/>
        </w:rPr>
      </w:pPr>
      <w:r>
        <w:rPr>
          <w:rFonts w:eastAsia="Calibri"/>
        </w:rPr>
        <w:t xml:space="preserve">Data </w:t>
      </w:r>
      <w:proofErr w:type="gramStart"/>
      <w:r>
        <w:rPr>
          <w:rFonts w:eastAsia="Calibri"/>
        </w:rPr>
        <w:t>not key</w:t>
      </w:r>
      <w:proofErr w:type="gramEnd"/>
      <w:r>
        <w:rPr>
          <w:rFonts w:eastAsia="Calibri"/>
        </w:rPr>
        <w:t xml:space="preserve"> to solve warming – and it’s not used </w:t>
      </w:r>
      <w:proofErr w:type="spellStart"/>
      <w:r>
        <w:rPr>
          <w:rFonts w:eastAsia="Calibri"/>
        </w:rPr>
        <w:t>anwyays</w:t>
      </w:r>
      <w:proofErr w:type="spellEnd"/>
    </w:p>
    <w:p w14:paraId="6410D49E" w14:textId="77777777" w:rsidR="00F05FCD" w:rsidRPr="00821F8C" w:rsidRDefault="00F05FCD" w:rsidP="00F05FCD">
      <w:pPr>
        <w:rPr>
          <w:rFonts w:eastAsia="Calibri"/>
        </w:rPr>
      </w:pPr>
      <w:r w:rsidRPr="00864675">
        <w:rPr>
          <w:rStyle w:val="Style13ptBold"/>
        </w:rPr>
        <w:t>Starr 14</w:t>
      </w:r>
      <w:r w:rsidRPr="00821F8C">
        <w:rPr>
          <w:rFonts w:eastAsia="Calibri"/>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74B99FB1" w14:textId="77777777" w:rsidR="00F05FCD" w:rsidRDefault="00F05FCD" w:rsidP="00F05FCD">
      <w:pPr>
        <w:rPr>
          <w:rFonts w:eastAsia="Calibri"/>
          <w:u w:val="single"/>
        </w:rPr>
      </w:pPr>
      <w:r w:rsidRPr="00821F8C">
        <w:rPr>
          <w:rFonts w:eastAsia="Calibri"/>
          <w:u w:val="single"/>
        </w:rPr>
        <w:t xml:space="preserve">After an eighteen-month investigation, </w:t>
      </w:r>
      <w:r w:rsidRPr="008A3291">
        <w:rPr>
          <w:rFonts w:eastAsia="Calibri"/>
          <w:highlight w:val="green"/>
          <w:u w:val="single"/>
        </w:rPr>
        <w:t>the Commission</w:t>
      </w:r>
      <w:r w:rsidRPr="00821F8C">
        <w:rPr>
          <w:rFonts w:eastAsia="Calibri"/>
          <w:u w:val="single"/>
        </w:rPr>
        <w:t xml:space="preserve">, made up of former heads of state, government officials, and prominent business leaders concluded that our </w:t>
      </w:r>
      <w:r w:rsidRPr="008A3291">
        <w:rPr>
          <w:rFonts w:eastAsia="Calibri"/>
          <w:highlight w:val="green"/>
          <w:u w:val="single"/>
        </w:rPr>
        <w:t>oceans are dying from climate change, pollution, and over-fishing</w:t>
      </w:r>
      <w:r w:rsidRPr="00821F8C">
        <w:rPr>
          <w:rFonts w:eastAsia="Calibri"/>
          <w:u w:val="single"/>
        </w:rPr>
        <w:t xml:space="preserve">. </w:t>
      </w:r>
      <w:r w:rsidRPr="00821F8C">
        <w:rPr>
          <w:rFonts w:eastAsia="Calibri"/>
          <w:sz w:val="10"/>
        </w:rPr>
        <w:t xml:space="preserve">The Commission proposes an </w:t>
      </w:r>
      <w:proofErr w:type="gramStart"/>
      <w:r w:rsidRPr="00821F8C">
        <w:rPr>
          <w:rFonts w:eastAsia="Calibri"/>
          <w:sz w:val="10"/>
        </w:rPr>
        <w:t>eight point</w:t>
      </w:r>
      <w:proofErr w:type="gramEnd"/>
      <w:r w:rsidRPr="00821F8C">
        <w:rPr>
          <w:rFonts w:eastAsia="Calibri"/>
          <w:sz w:val="10"/>
        </w:rPr>
        <w:t xml:space="preserve">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821F8C">
        <w:rPr>
          <w:rFonts w:eastAsia="Calibri"/>
          <w:u w:val="single"/>
        </w:rPr>
        <w:t xml:space="preserve"> Miliband, </w:t>
      </w:r>
      <w:r w:rsidRPr="00821F8C">
        <w:rPr>
          <w:rFonts w:eastAsia="Calibri"/>
          <w:sz w:val="10"/>
        </w:rPr>
        <w:t>also co-chair of the Ocean Commission and former UK Foreign Secretary,</w:t>
      </w:r>
      <w:r w:rsidRPr="00821F8C">
        <w:rPr>
          <w:rFonts w:eastAsia="Calibri"/>
          <w:u w:val="single"/>
        </w:rPr>
        <w:t xml:space="preserve"> </w:t>
      </w:r>
      <w:r w:rsidRPr="008A3291">
        <w:rPr>
          <w:rFonts w:eastAsia="Calibri"/>
          <w:highlight w:val="green"/>
          <w:u w:val="single"/>
        </w:rPr>
        <w:t>urged politicians</w:t>
      </w:r>
      <w:r w:rsidRPr="00821F8C">
        <w:rPr>
          <w:rFonts w:eastAsia="Calibri"/>
          <w:u w:val="single"/>
        </w:rPr>
        <w:t xml:space="preserve">, scientists, journalists, and ordinary citizens to rally behind the salvation of our oceans and the planet -- and </w:t>
      </w:r>
      <w:r w:rsidRPr="008A3291">
        <w:rPr>
          <w:rFonts w:eastAsia="Calibri"/>
          <w:highlight w:val="green"/>
          <w:u w:val="single"/>
        </w:rPr>
        <w:t xml:space="preserve">to get the message </w:t>
      </w:r>
      <w:r w:rsidRPr="00821F8C">
        <w:rPr>
          <w:rFonts w:eastAsia="Calibri"/>
          <w:u w:val="single"/>
        </w:rPr>
        <w:t xml:space="preserve">out to others. Will getting the message out turn the tide in the battle to save the planet? I doubt it. </w:t>
      </w:r>
      <w:r w:rsidRPr="008A3291">
        <w:rPr>
          <w:rFonts w:eastAsia="Calibri"/>
          <w:b/>
          <w:iCs/>
          <w:sz w:val="24"/>
          <w:highlight w:val="green"/>
          <w:u w:val="single"/>
        </w:rPr>
        <w:t xml:space="preserve">We are swimming in information </w:t>
      </w:r>
      <w:r w:rsidRPr="00821F8C">
        <w:rPr>
          <w:rFonts w:eastAsia="Calibri"/>
          <w:b/>
          <w:iCs/>
          <w:sz w:val="24"/>
          <w:u w:val="single"/>
        </w:rPr>
        <w:t>and messages</w:t>
      </w:r>
      <w:r w:rsidRPr="00821F8C">
        <w:rPr>
          <w:rFonts w:eastAsia="Calibri"/>
          <w:sz w:val="10"/>
        </w:rPr>
        <w:t xml:space="preserve">. </w:t>
      </w:r>
      <w:r w:rsidRPr="00821F8C">
        <w:rPr>
          <w:rFonts w:eastAsia="Calibri"/>
          <w:u w:val="single"/>
        </w:rPr>
        <w:t xml:space="preserve">Earlier </w:t>
      </w:r>
      <w:proofErr w:type="gramStart"/>
      <w:r w:rsidRPr="00821F8C">
        <w:rPr>
          <w:rFonts w:eastAsia="Calibri"/>
          <w:u w:val="single"/>
        </w:rPr>
        <w:t>the this</w:t>
      </w:r>
      <w:proofErr w:type="gramEnd"/>
      <w:r w:rsidRPr="00821F8C">
        <w:rPr>
          <w:rFonts w:eastAsia="Calibri"/>
          <w:u w:val="single"/>
        </w:rPr>
        <w:t xml:space="preserve"> year leading </w:t>
      </w:r>
      <w:r w:rsidRPr="008A3291">
        <w:rPr>
          <w:rFonts w:eastAsia="Calibri"/>
          <w:highlight w:val="green"/>
          <w:u w:val="single"/>
        </w:rPr>
        <w:t>scientists declared</w:t>
      </w:r>
      <w:r w:rsidRPr="00821F8C">
        <w:rPr>
          <w:rFonts w:eastAsia="Calibri"/>
          <w:u w:val="single"/>
        </w:rPr>
        <w:t xml:space="preserve"> that we are fast approaching the critical point of no return for climate change -- a point with </w:t>
      </w:r>
      <w:r w:rsidRPr="008A3291">
        <w:rPr>
          <w:rFonts w:eastAsia="Calibri"/>
          <w:highlight w:val="green"/>
          <w:u w:val="single"/>
        </w:rPr>
        <w:t>predictable</w:t>
      </w:r>
      <w:r w:rsidRPr="00821F8C">
        <w:rPr>
          <w:rFonts w:eastAsia="Calibri"/>
          <w:u w:val="single"/>
        </w:rPr>
        <w:t xml:space="preserve"> devastating </w:t>
      </w:r>
      <w:r w:rsidRPr="008A3291">
        <w:rPr>
          <w:rFonts w:eastAsia="Calibri"/>
          <w:highlight w:val="green"/>
          <w:u w:val="single"/>
        </w:rPr>
        <w:t>consequences</w:t>
      </w:r>
      <w:r w:rsidRPr="00821F8C">
        <w:rPr>
          <w:rFonts w:eastAsia="Calibri"/>
          <w:u w:val="single"/>
        </w:rPr>
        <w:t xml:space="preserve">. But </w:t>
      </w:r>
      <w:r w:rsidRPr="008A3291">
        <w:rPr>
          <w:rFonts w:eastAsia="Calibri"/>
          <w:b/>
          <w:iCs/>
          <w:sz w:val="24"/>
          <w:highlight w:val="green"/>
          <w:u w:val="single"/>
        </w:rPr>
        <w:t>who is listening?</w:t>
      </w:r>
      <w:r w:rsidRPr="008A3291">
        <w:rPr>
          <w:rFonts w:eastAsia="Calibri"/>
          <w:highlight w:val="green"/>
          <w:u w:val="single"/>
        </w:rPr>
        <w:t xml:space="preserve"> The public continues to be </w:t>
      </w:r>
      <w:r w:rsidRPr="008A3291">
        <w:rPr>
          <w:rFonts w:eastAsia="Calibri"/>
          <w:b/>
          <w:iCs/>
          <w:sz w:val="24"/>
          <w:highlight w:val="green"/>
          <w:u w:val="single"/>
        </w:rPr>
        <w:t>frighteningly indifferent</w:t>
      </w:r>
      <w:r w:rsidRPr="008A3291">
        <w:rPr>
          <w:rFonts w:eastAsia="Calibri"/>
          <w:highlight w:val="green"/>
          <w:u w:val="single"/>
        </w:rPr>
        <w:t>.</w:t>
      </w:r>
      <w:r w:rsidRPr="00821F8C">
        <w:rPr>
          <w:rFonts w:eastAsia="Calibri"/>
          <w:u w:val="single"/>
        </w:rPr>
        <w:t xml:space="preserve"> Who among the public is willing to place the salvation of the planet over immediate personal concerns?</w:t>
      </w:r>
      <w:r w:rsidRPr="00821F8C">
        <w:rPr>
          <w:rFonts w:eastAsia="Calibri"/>
          <w:sz w:val="10"/>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about to screen a documentary on the melting of icebergs. Perhaps I should not have been surprised. </w:t>
      </w:r>
      <w:r w:rsidRPr="00821F8C">
        <w:rPr>
          <w:rFonts w:eastAsia="Calibri"/>
          <w:u w:val="single"/>
        </w:rPr>
        <w:t>Politicians avoid talking about environmental issues for fear of losing favor with their constituents</w:t>
      </w:r>
      <w:r w:rsidRPr="00821F8C">
        <w:rPr>
          <w:rFonts w:eastAsia="Calibri"/>
          <w:sz w:val="10"/>
        </w:rPr>
        <w:t xml:space="preserve">, who are clamoring for jobs, mortgage relief, and financial security. During the 2012 presidential debates between Barack Obama and Mitt Romney environmental issues took a far </w:t>
      </w:r>
      <w:r w:rsidRPr="00821F8C">
        <w:rPr>
          <w:rFonts w:eastAsia="Calibri"/>
          <w:b/>
          <w:bCs/>
          <w:sz w:val="10"/>
        </w:rPr>
        <w:t>back</w:t>
      </w:r>
      <w:r w:rsidRPr="00821F8C">
        <w:rPr>
          <w:rFonts w:eastAsia="Calibri"/>
          <w:sz w:val="10"/>
        </w:rPr>
        <w:t xml:space="preserve"> seat; in fact, they were barely mentioned. Both candidates knew instinctively that </w:t>
      </w:r>
      <w:r w:rsidRPr="00821F8C">
        <w:rPr>
          <w:rFonts w:eastAsia="Calibri"/>
          <w:u w:val="single"/>
        </w:rPr>
        <w:t xml:space="preserve">in the throes of an economic crisis placing the salvation of the planet high on the national agenda would not generate votes. It might even take away votes from people who feared the candidate would be indifferent to their personal struggles. </w:t>
      </w:r>
      <w:r w:rsidRPr="00821F8C">
        <w:rPr>
          <w:rFonts w:eastAsia="Calibri"/>
          <w:sz w:val="10"/>
        </w:rPr>
        <w:t xml:space="preserve">So where does this leave us? </w:t>
      </w:r>
      <w:r w:rsidRPr="00821F8C">
        <w:rPr>
          <w:rFonts w:eastAsia="Calibri"/>
          <w:u w:val="single"/>
        </w:rPr>
        <w:t xml:space="preserve">If more </w:t>
      </w:r>
      <w:r w:rsidRPr="008A3291">
        <w:rPr>
          <w:rFonts w:eastAsia="Calibri"/>
          <w:highlight w:val="green"/>
          <w:u w:val="single"/>
        </w:rPr>
        <w:t xml:space="preserve">environmental studies </w:t>
      </w:r>
      <w:r w:rsidRPr="00821F8C">
        <w:rPr>
          <w:rFonts w:eastAsia="Calibri"/>
          <w:u w:val="single"/>
        </w:rPr>
        <w:t xml:space="preserve">and more alarming news </w:t>
      </w:r>
      <w:r w:rsidRPr="008A3291">
        <w:rPr>
          <w:rFonts w:eastAsia="Calibri"/>
          <w:highlight w:val="green"/>
          <w:u w:val="single"/>
        </w:rPr>
        <w:t xml:space="preserve">will not mobilize leaders and the public </w:t>
      </w:r>
      <w:r w:rsidRPr="00821F8C">
        <w:rPr>
          <w:rFonts w:eastAsia="Calibri"/>
          <w:u w:val="single"/>
        </w:rPr>
        <w:t>for an all-out commitment to the preservation of our small vulnerable corner of the universe, what will?</w:t>
      </w:r>
      <w:r w:rsidRPr="00821F8C">
        <w:rPr>
          <w:rFonts w:eastAsia="Calibri"/>
          <w:sz w:val="10"/>
        </w:rPr>
        <w:t xml:space="preserve"> Perhaps </w:t>
      </w:r>
      <w:r w:rsidRPr="00821F8C">
        <w:rPr>
          <w:rFonts w:eastAsia="Calibri"/>
          <w:u w:val="single"/>
        </w:rPr>
        <w:t>we need to shift our focus from information to changing human behavior</w:t>
      </w:r>
      <w:r w:rsidRPr="00821F8C">
        <w:rPr>
          <w:rFonts w:eastAsia="Calibri"/>
          <w:sz w:val="10"/>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821F8C">
        <w:rPr>
          <w:rFonts w:eastAsia="Calibri"/>
          <w:u w:val="single"/>
        </w:rPr>
        <w:t xml:space="preserve"> </w:t>
      </w:r>
    </w:p>
    <w:p w14:paraId="128B85FE" w14:textId="77777777" w:rsidR="00F05FCD" w:rsidRDefault="00F05FCD" w:rsidP="00F05FCD">
      <w:pPr>
        <w:pStyle w:val="Heading4"/>
      </w:pPr>
      <w:r>
        <w:lastRenderedPageBreak/>
        <w:t xml:space="preserve">No Astro-terror – no one will use deflection technology. </w:t>
      </w:r>
    </w:p>
    <w:p w14:paraId="0DA02A2F" w14:textId="77777777" w:rsidR="00F05FCD" w:rsidRPr="00801594" w:rsidRDefault="00F05FCD" w:rsidP="00F05FCD">
      <w:pPr>
        <w:rPr>
          <w:b/>
          <w:bCs/>
          <w:sz w:val="26"/>
        </w:rPr>
      </w:pPr>
      <w:r w:rsidRPr="00801594">
        <w:rPr>
          <w:rStyle w:val="Style13ptBold"/>
        </w:rPr>
        <w:t>Wall 11</w:t>
      </w:r>
      <w:r>
        <w:t xml:space="preserve"> Mike Wall 11-4-2011 “Why Asteroids Make Lousy Space Weapons” </w:t>
      </w:r>
      <w:hyperlink r:id="rId13" w:history="1">
        <w:r>
          <w:rPr>
            <w:rStyle w:val="Hyperlink"/>
          </w:rPr>
          <w:t>https://www.space.com/13515-asteroid-deflection-space-weapons.html</w:t>
        </w:r>
      </w:hyperlink>
      <w:r>
        <w:rPr>
          <w:rStyle w:val="Hyperlink"/>
        </w:rPr>
        <w:t xml:space="preserve"> (</w:t>
      </w:r>
      <w:r w:rsidRPr="00885695">
        <w:t>Ph.D. in evolutionary biology from the University of Sydney, Australi</w:t>
      </w:r>
      <w:r>
        <w:t xml:space="preserve">a)//Elmer </w:t>
      </w:r>
    </w:p>
    <w:p w14:paraId="547EF66F" w14:textId="77777777" w:rsidR="00F05FCD" w:rsidRDefault="00F05FCD" w:rsidP="00F05FCD">
      <w:pPr>
        <w:rPr>
          <w:sz w:val="16"/>
        </w:rPr>
      </w:pPr>
      <w:r w:rsidRPr="00885695">
        <w:rPr>
          <w:sz w:val="16"/>
        </w:rPr>
        <w:t>I</w:t>
      </w:r>
      <w:r w:rsidRPr="0004466C">
        <w:rPr>
          <w:rStyle w:val="StyleUnderline"/>
        </w:rPr>
        <w:t xml:space="preserve">f you lie awake at night worrying about </w:t>
      </w:r>
      <w:r w:rsidRPr="00801594">
        <w:rPr>
          <w:rStyle w:val="StyleUnderline"/>
          <w:highlight w:val="green"/>
        </w:rPr>
        <w:t>some supervillain steering giant asteroids</w:t>
      </w:r>
      <w:r w:rsidRPr="0004466C">
        <w:rPr>
          <w:rStyle w:val="StyleUnderline"/>
        </w:rPr>
        <w:t xml:space="preserve"> toward your hometown, you really should relax, experts say</w:t>
      </w:r>
      <w:r w:rsidRPr="00885695">
        <w:rPr>
          <w:sz w:val="16"/>
        </w:rPr>
        <w:t xml:space="preserve">. </w:t>
      </w:r>
      <w:r w:rsidRPr="0004466C">
        <w:rPr>
          <w:rStyle w:val="StyleUnderline"/>
        </w:rPr>
        <w:t xml:space="preserve">It's </w:t>
      </w:r>
      <w:r w:rsidRPr="00801594">
        <w:rPr>
          <w:rStyle w:val="StyleUnderline"/>
          <w:highlight w:val="green"/>
        </w:rPr>
        <w:t>not going to happen</w:t>
      </w:r>
      <w:r w:rsidRPr="0004466C">
        <w:rPr>
          <w:rStyle w:val="StyleUnderline"/>
        </w:rPr>
        <w:t xml:space="preserve"> anytime soon.</w:t>
      </w:r>
      <w:r>
        <w:rPr>
          <w:rStyle w:val="StyleUnderline"/>
        </w:rPr>
        <w:t xml:space="preserve"> </w:t>
      </w:r>
      <w:r w:rsidRPr="00885695">
        <w:rPr>
          <w:sz w:val="16"/>
        </w:rPr>
        <w:t xml:space="preserve">Humanity does indeed have the technical skills to move space rocks around, and we may employ this </w:t>
      </w:r>
      <w:proofErr w:type="gramStart"/>
      <w:r w:rsidRPr="00885695">
        <w:rPr>
          <w:sz w:val="16"/>
        </w:rPr>
        <w:t>know-how</w:t>
      </w:r>
      <w:proofErr w:type="gramEnd"/>
      <w:r w:rsidRPr="00885695">
        <w:rPr>
          <w:sz w:val="16"/>
        </w:rPr>
        <w:t xml:space="preserve"> at some point to avoid a catastrophic impact like the one that killed the dinosaurs 65 million years ago. But </w:t>
      </w:r>
      <w:r w:rsidRPr="00801594">
        <w:rPr>
          <w:rStyle w:val="Emphasis"/>
          <w:highlight w:val="green"/>
        </w:rPr>
        <w:t>the odds of any rogue state using asteroids</w:t>
      </w:r>
      <w:r w:rsidRPr="0004466C">
        <w:rPr>
          <w:rStyle w:val="Emphasis"/>
        </w:rPr>
        <w:t xml:space="preserve"> to rain death down on its enemies </w:t>
      </w:r>
      <w:r w:rsidRPr="00801594">
        <w:rPr>
          <w:rStyle w:val="Emphasis"/>
          <w:highlight w:val="green"/>
        </w:rPr>
        <w:t>are minuscule</w:t>
      </w:r>
      <w:r w:rsidRPr="00885695">
        <w:rPr>
          <w:sz w:val="16"/>
        </w:rPr>
        <w:t xml:space="preserve">, </w:t>
      </w:r>
      <w:r w:rsidRPr="0004466C">
        <w:rPr>
          <w:rStyle w:val="StyleUnderline"/>
        </w:rPr>
        <w:t>experts say.</w:t>
      </w:r>
      <w:r>
        <w:rPr>
          <w:sz w:val="16"/>
        </w:rPr>
        <w:t xml:space="preserve"> </w:t>
      </w:r>
      <w:r w:rsidRPr="00885695">
        <w:rPr>
          <w:sz w:val="16"/>
        </w:rPr>
        <w:t>"</w:t>
      </w:r>
      <w:r w:rsidRPr="00801594">
        <w:rPr>
          <w:rStyle w:val="Emphasis"/>
          <w:highlight w:val="green"/>
        </w:rPr>
        <w:t>It's a lousy weapon</w:t>
      </w:r>
      <w:r w:rsidRPr="00885695">
        <w:rPr>
          <w:sz w:val="16"/>
        </w:rPr>
        <w:t xml:space="preserve">," said former astronaut Rusty </w:t>
      </w:r>
      <w:proofErr w:type="spellStart"/>
      <w:r w:rsidRPr="00885695">
        <w:rPr>
          <w:sz w:val="16"/>
        </w:rPr>
        <w:t>Schweickart</w:t>
      </w:r>
      <w:proofErr w:type="spellEnd"/>
      <w:r w:rsidRPr="00885695">
        <w:rPr>
          <w:sz w:val="16"/>
        </w:rPr>
        <w:t>, chairman of the B612 Foundation, a group dedicated to predicting and preventing cataclysmic asteroid impacts on Earth.</w:t>
      </w:r>
      <w:r>
        <w:rPr>
          <w:sz w:val="16"/>
        </w:rPr>
        <w:t xml:space="preserve"> </w:t>
      </w:r>
      <w:r w:rsidRPr="00885695">
        <w:rPr>
          <w:sz w:val="16"/>
        </w:rPr>
        <w:t>"</w:t>
      </w:r>
      <w:r w:rsidRPr="00801594">
        <w:rPr>
          <w:rStyle w:val="Emphasis"/>
          <w:highlight w:val="green"/>
        </w:rPr>
        <w:t xml:space="preserve">You get a chance to use one </w:t>
      </w:r>
      <w:r w:rsidRPr="00801594">
        <w:rPr>
          <w:rStyle w:val="Emphasis"/>
          <w:highlight w:val="green"/>
          <w:bdr w:val="single" w:sz="18" w:space="0" w:color="auto"/>
        </w:rPr>
        <w:t>once every several hundred years</w:t>
      </w:r>
      <w:r w:rsidRPr="0004466C">
        <w:rPr>
          <w:rStyle w:val="StyleUnderline"/>
        </w:rPr>
        <w:t>,"</w:t>
      </w:r>
      <w:r w:rsidRPr="00885695">
        <w:rPr>
          <w:sz w:val="16"/>
        </w:rPr>
        <w:t xml:space="preserve"> </w:t>
      </w:r>
      <w:proofErr w:type="spellStart"/>
      <w:r w:rsidRPr="00885695">
        <w:rPr>
          <w:sz w:val="16"/>
        </w:rPr>
        <w:t>Schweickart</w:t>
      </w:r>
      <w:proofErr w:type="spellEnd"/>
      <w:r w:rsidRPr="00885695">
        <w:rPr>
          <w:sz w:val="16"/>
        </w:rPr>
        <w:t xml:space="preserve"> said during a recent panel discussion called "Moving an Asteroid" at the California Institute of Technology in Pasadena. "And </w:t>
      </w:r>
      <w:r w:rsidRPr="00801594">
        <w:rPr>
          <w:rStyle w:val="Emphasis"/>
          <w:highlight w:val="green"/>
        </w:rPr>
        <w:t>even then, you can only deflect it to hit someplace along a sort of arbitrary line</w:t>
      </w:r>
      <w:r w:rsidRPr="00801594">
        <w:rPr>
          <w:rStyle w:val="StyleUnderline"/>
          <w:highlight w:val="green"/>
        </w:rPr>
        <w:t xml:space="preserve"> </w:t>
      </w:r>
      <w:r w:rsidRPr="0004466C">
        <w:rPr>
          <w:rStyle w:val="StyleUnderline"/>
        </w:rPr>
        <w:t>across the Earth</w:t>
      </w:r>
      <w:r w:rsidRPr="00885695">
        <w:rPr>
          <w:sz w:val="16"/>
        </w:rPr>
        <w:t>." [Top 10 Space Weapons]</w:t>
      </w:r>
      <w:r>
        <w:rPr>
          <w:sz w:val="16"/>
        </w:rPr>
        <w:t xml:space="preserve"> </w:t>
      </w:r>
      <w:r w:rsidRPr="00885695">
        <w:rPr>
          <w:sz w:val="16"/>
        </w:rPr>
        <w:t>Serious spaceflight skills</w:t>
      </w:r>
      <w:r>
        <w:rPr>
          <w:sz w:val="16"/>
        </w:rPr>
        <w:t xml:space="preserve"> </w:t>
      </w:r>
      <w:r w:rsidRPr="00885695">
        <w:rPr>
          <w:sz w:val="16"/>
        </w:rPr>
        <w:t>Changing the orbit of a massive asteroid hurtling through deep space sounds like a daunting task, but our species knows how to do it.</w:t>
      </w:r>
      <w:r>
        <w:rPr>
          <w:sz w:val="16"/>
        </w:rPr>
        <w:t xml:space="preserve"> </w:t>
      </w:r>
      <w:r w:rsidRPr="00885695">
        <w:rPr>
          <w:sz w:val="16"/>
        </w:rPr>
        <w:t xml:space="preserve">For example, we could launch a spacecraft that would rendezvous with an asteroid, then travel alongside it for months or years. Over time, the probe's modest gravity would tug on the space rock, pulling it into a different orbit, </w:t>
      </w:r>
      <w:proofErr w:type="spellStart"/>
      <w:r w:rsidRPr="00885695">
        <w:rPr>
          <w:sz w:val="16"/>
        </w:rPr>
        <w:t>Schweickart</w:t>
      </w:r>
      <w:proofErr w:type="spellEnd"/>
      <w:r w:rsidRPr="00885695">
        <w:rPr>
          <w:sz w:val="16"/>
        </w:rPr>
        <w:t xml:space="preserve"> said.</w:t>
      </w:r>
      <w:r>
        <w:rPr>
          <w:sz w:val="16"/>
        </w:rPr>
        <w:t xml:space="preserve"> </w:t>
      </w:r>
      <w:r w:rsidRPr="00885695">
        <w:rPr>
          <w:sz w:val="16"/>
        </w:rPr>
        <w:t>Given enough time to act, this so-called "gravity tractor" method could work in quite precise and predictable ways. And we've demonstrated the skills necessary to make it happen.</w:t>
      </w:r>
      <w:r>
        <w:rPr>
          <w:sz w:val="16"/>
        </w:rPr>
        <w:t xml:space="preserve"> </w:t>
      </w:r>
      <w:r w:rsidRPr="00885695">
        <w:rPr>
          <w:sz w:val="16"/>
        </w:rPr>
        <w:t>Multiple missions have met up with asteroids in deep space. For example, NASA's Dawn spacecraft is currently in orbit around Vesta, the second-largest object in the main asteroid belt between Mars and Jupiter.</w:t>
      </w:r>
      <w:r>
        <w:rPr>
          <w:sz w:val="16"/>
        </w:rPr>
        <w:t xml:space="preserve"> </w:t>
      </w:r>
      <w:r w:rsidRPr="00885695">
        <w:rPr>
          <w:sz w:val="16"/>
        </w:rPr>
        <w:t>And in 2005, Japan's Hayabusa probe rendezvoused with a space rock called Itokawa. The craft even scraped some samples off Itokawa and sent them back to Earth for analysis.</w:t>
      </w:r>
      <w:r>
        <w:rPr>
          <w:sz w:val="16"/>
        </w:rPr>
        <w:t xml:space="preserve"> </w:t>
      </w:r>
      <w:r w:rsidRPr="00885695">
        <w:rPr>
          <w:sz w:val="16"/>
        </w:rPr>
        <w:t xml:space="preserve">It's a good thing we possess these potential asteroid-moving skills, </w:t>
      </w:r>
      <w:proofErr w:type="spellStart"/>
      <w:r w:rsidRPr="00885695">
        <w:rPr>
          <w:sz w:val="16"/>
        </w:rPr>
        <w:t>Schweickart</w:t>
      </w:r>
      <w:proofErr w:type="spellEnd"/>
      <w:r w:rsidRPr="00885695">
        <w:rPr>
          <w:sz w:val="16"/>
        </w:rPr>
        <w:t xml:space="preserve"> said, for they may save our bacon someday.</w:t>
      </w:r>
      <w:r>
        <w:rPr>
          <w:sz w:val="16"/>
        </w:rPr>
        <w:t xml:space="preserve"> </w:t>
      </w:r>
      <w:r w:rsidRPr="00885695">
        <w:rPr>
          <w:sz w:val="16"/>
        </w:rPr>
        <w:t xml:space="preserve">Earth has been pummeled by many dangerous asteroids throughout its history, and </w:t>
      </w:r>
      <w:r w:rsidRPr="0004466C">
        <w:rPr>
          <w:rStyle w:val="StyleUnderline"/>
        </w:rPr>
        <w:t>there's no reason to think the barrage will stop in the future. Space rocks big enough to cause major damage and disruption to the global economy and society</w:t>
      </w:r>
      <w:r w:rsidRPr="00885695">
        <w:rPr>
          <w:sz w:val="16"/>
        </w:rPr>
        <w:t xml:space="preserve"> (were they to strike a populated area today) </w:t>
      </w:r>
      <w:r w:rsidRPr="0004466C">
        <w:rPr>
          <w:rStyle w:val="StyleUnderline"/>
        </w:rPr>
        <w:t>have hit Earth</w:t>
      </w:r>
      <w:r w:rsidRPr="00885695">
        <w:rPr>
          <w:sz w:val="16"/>
        </w:rPr>
        <w:t xml:space="preserve">, on average, </w:t>
      </w:r>
      <w:r w:rsidRPr="0004466C">
        <w:rPr>
          <w:rStyle w:val="StyleUnderline"/>
        </w:rPr>
        <w:t xml:space="preserve">every 200 or 300 years, </w:t>
      </w:r>
      <w:proofErr w:type="spellStart"/>
      <w:r w:rsidRPr="0004466C">
        <w:rPr>
          <w:rStyle w:val="StyleUnderline"/>
        </w:rPr>
        <w:t>S</w:t>
      </w:r>
      <w:r w:rsidRPr="00885695">
        <w:rPr>
          <w:sz w:val="16"/>
        </w:rPr>
        <w:t>chweickart</w:t>
      </w:r>
      <w:proofErr w:type="spellEnd"/>
      <w:r w:rsidRPr="00885695">
        <w:rPr>
          <w:sz w:val="16"/>
        </w:rPr>
        <w:t xml:space="preserve"> said.</w:t>
      </w:r>
      <w:r>
        <w:rPr>
          <w:sz w:val="16"/>
        </w:rPr>
        <w:t xml:space="preserve"> </w:t>
      </w:r>
      <w:r w:rsidRPr="00885695">
        <w:rPr>
          <w:sz w:val="16"/>
        </w:rPr>
        <w:t>Firing a weapon once every 300 years</w:t>
      </w:r>
      <w:r>
        <w:rPr>
          <w:sz w:val="16"/>
        </w:rPr>
        <w:t xml:space="preserve"> </w:t>
      </w:r>
      <w:r w:rsidRPr="00885695">
        <w:rPr>
          <w:sz w:val="16"/>
        </w:rPr>
        <w:t xml:space="preserve">That bombardment rate is scarily frequent to anyone worried about the long-term survival of human civilization. But </w:t>
      </w:r>
      <w:r w:rsidRPr="00801594">
        <w:rPr>
          <w:rStyle w:val="Emphasis"/>
          <w:highlight w:val="green"/>
          <w:bdr w:val="single" w:sz="18" w:space="0" w:color="auto"/>
        </w:rPr>
        <w:t>it's not nearly frequent enough</w:t>
      </w:r>
      <w:r w:rsidRPr="00801594">
        <w:rPr>
          <w:rStyle w:val="Emphasis"/>
          <w:highlight w:val="green"/>
        </w:rPr>
        <w:t xml:space="preserve"> </w:t>
      </w:r>
      <w:r w:rsidRPr="00801594">
        <w:rPr>
          <w:rStyle w:val="Emphasis"/>
        </w:rPr>
        <w:t>to make asteroids good weapons</w:t>
      </w:r>
      <w:r w:rsidRPr="00801594">
        <w:rPr>
          <w:rStyle w:val="StyleUnderline"/>
        </w:rPr>
        <w:t xml:space="preserve"> of mass destruction, </w:t>
      </w:r>
      <w:r w:rsidRPr="00801594">
        <w:rPr>
          <w:sz w:val="16"/>
        </w:rPr>
        <w:t xml:space="preserve">according to </w:t>
      </w:r>
      <w:proofErr w:type="spellStart"/>
      <w:r w:rsidRPr="00801594">
        <w:rPr>
          <w:sz w:val="16"/>
        </w:rPr>
        <w:t>Schweickart</w:t>
      </w:r>
      <w:proofErr w:type="spellEnd"/>
      <w:r w:rsidRPr="00801594">
        <w:rPr>
          <w:sz w:val="16"/>
        </w:rPr>
        <w:t>. [5 Reasons to Care About Asteroids] "</w:t>
      </w:r>
      <w:r w:rsidRPr="00801594">
        <w:rPr>
          <w:rStyle w:val="StyleUnderline"/>
        </w:rPr>
        <w:t>You're going to have an opportunity once every two or three hundred years to go up and have a weapon to hit Baghdad</w:t>
      </w:r>
      <w:r w:rsidRPr="00801594">
        <w:rPr>
          <w:sz w:val="16"/>
        </w:rPr>
        <w:t xml:space="preserve">," </w:t>
      </w:r>
      <w:proofErr w:type="spellStart"/>
      <w:r w:rsidRPr="00801594">
        <w:rPr>
          <w:sz w:val="16"/>
        </w:rPr>
        <w:t>Schweickart</w:t>
      </w:r>
      <w:proofErr w:type="spellEnd"/>
      <w:r w:rsidRPr="00801594">
        <w:rPr>
          <w:sz w:val="16"/>
        </w:rPr>
        <w:t xml:space="preserve"> said. "</w:t>
      </w:r>
      <w:r w:rsidRPr="00801594">
        <w:rPr>
          <w:rStyle w:val="StyleUnderline"/>
        </w:rPr>
        <w:t>Of course</w:t>
      </w:r>
      <w:r w:rsidRPr="00801594">
        <w:rPr>
          <w:sz w:val="16"/>
        </w:rPr>
        <w:t xml:space="preserve">, the problem is that </w:t>
      </w:r>
      <w:r w:rsidRPr="00801594">
        <w:rPr>
          <w:rStyle w:val="StyleUnderline"/>
        </w:rPr>
        <w:t>by that time, the Zambian space program is the world's premier space program, and Baghdad is a buddy of yours</w:t>
      </w:r>
      <w:r w:rsidRPr="00801594">
        <w:rPr>
          <w:sz w:val="16"/>
        </w:rPr>
        <w:t xml:space="preserve">." </w:t>
      </w:r>
      <w:r w:rsidRPr="00801594">
        <w:rPr>
          <w:rStyle w:val="StyleUnderline"/>
        </w:rPr>
        <w:t>Potential asteroid wranglers</w:t>
      </w:r>
      <w:r w:rsidRPr="00801594">
        <w:rPr>
          <w:sz w:val="16"/>
        </w:rPr>
        <w:t xml:space="preserve"> also</w:t>
      </w:r>
      <w:r w:rsidRPr="00885695">
        <w:rPr>
          <w:sz w:val="16"/>
        </w:rPr>
        <w:t xml:space="preserve"> </w:t>
      </w:r>
      <w:r w:rsidRPr="00801594">
        <w:rPr>
          <w:rStyle w:val="Emphasis"/>
          <w:highlight w:val="green"/>
        </w:rPr>
        <w:t>wouldn't be able to direct a space rock just anywhere</w:t>
      </w:r>
      <w:r w:rsidRPr="00885695">
        <w:rPr>
          <w:rStyle w:val="StyleUnderline"/>
        </w:rPr>
        <w:t xml:space="preserve"> on Eart</w:t>
      </w:r>
      <w:r w:rsidRPr="00885695">
        <w:rPr>
          <w:sz w:val="16"/>
        </w:rPr>
        <w:t xml:space="preserve">h, he added. For the </w:t>
      </w:r>
      <w:proofErr w:type="gramStart"/>
      <w:r w:rsidRPr="00885695">
        <w:rPr>
          <w:sz w:val="16"/>
        </w:rPr>
        <w:t>foreseeable future</w:t>
      </w:r>
      <w:proofErr w:type="gramEnd"/>
      <w:r w:rsidRPr="00885695">
        <w:rPr>
          <w:sz w:val="16"/>
        </w:rPr>
        <w:t xml:space="preserve">, </w:t>
      </w:r>
      <w:r w:rsidRPr="0046649F">
        <w:rPr>
          <w:rStyle w:val="StyleUnderline"/>
        </w:rPr>
        <w:t>we'll be able only to speed up or slow down an asteroid, moving it in an "east-west" direction</w:t>
      </w:r>
      <w:r w:rsidRPr="0046649F">
        <w:rPr>
          <w:sz w:val="16"/>
        </w:rPr>
        <w:t xml:space="preserve"> along its trajectory</w:t>
      </w:r>
      <w:r w:rsidRPr="00885695">
        <w:rPr>
          <w:sz w:val="16"/>
        </w:rPr>
        <w:t xml:space="preserve">. </w:t>
      </w:r>
      <w:r w:rsidRPr="00801594">
        <w:rPr>
          <w:rStyle w:val="Emphasis"/>
          <w:highlight w:val="green"/>
        </w:rPr>
        <w:t>Moving it in the "north-south" plane is not an option.</w:t>
      </w:r>
      <w:r>
        <w:rPr>
          <w:rStyle w:val="Emphasis"/>
        </w:rPr>
        <w:t xml:space="preserve"> </w:t>
      </w:r>
      <w:r w:rsidRPr="00885695">
        <w:rPr>
          <w:sz w:val="16"/>
        </w:rPr>
        <w:t>"</w:t>
      </w:r>
      <w:r w:rsidRPr="00801594">
        <w:rPr>
          <w:rStyle w:val="Emphasis"/>
          <w:highlight w:val="green"/>
        </w:rPr>
        <w:t>If you do anything other than speed up or slow down the asteroid, it has almost no effect</w:t>
      </w:r>
      <w:r w:rsidRPr="00885695">
        <w:rPr>
          <w:sz w:val="16"/>
        </w:rPr>
        <w:t xml:space="preserve">," </w:t>
      </w:r>
      <w:proofErr w:type="spellStart"/>
      <w:r w:rsidRPr="00885695">
        <w:rPr>
          <w:sz w:val="16"/>
        </w:rPr>
        <w:t>Schweickart</w:t>
      </w:r>
      <w:proofErr w:type="spellEnd"/>
      <w:r w:rsidRPr="00885695">
        <w:rPr>
          <w:sz w:val="16"/>
        </w:rPr>
        <w:t xml:space="preserve"> said. "</w:t>
      </w:r>
      <w:r w:rsidRPr="00885695">
        <w:rPr>
          <w:rStyle w:val="StyleUnderline"/>
        </w:rPr>
        <w:t>You've got to go along that line; it's the only way physics lets you do i</w:t>
      </w:r>
      <w:r w:rsidRPr="00885695">
        <w:rPr>
          <w:sz w:val="16"/>
        </w:rPr>
        <w:t>t."</w:t>
      </w:r>
      <w:r>
        <w:rPr>
          <w:sz w:val="16"/>
        </w:rPr>
        <w:t xml:space="preserve"> </w:t>
      </w:r>
      <w:proofErr w:type="gramStart"/>
      <w:r w:rsidRPr="00885695">
        <w:rPr>
          <w:sz w:val="16"/>
        </w:rPr>
        <w:t>So</w:t>
      </w:r>
      <w:proofErr w:type="gramEnd"/>
      <w:r w:rsidRPr="00885695">
        <w:rPr>
          <w:sz w:val="16"/>
        </w:rPr>
        <w:t xml:space="preserve"> anyone wishing to asteroid-bomb the United States would have to manipulate a space rock whose trajectory already crossed American territory. The trick would be tweaking its velocity enough to ensure an impact on American soil.</w:t>
      </w:r>
      <w:r>
        <w:rPr>
          <w:sz w:val="16"/>
        </w:rPr>
        <w:t xml:space="preserve"> </w:t>
      </w:r>
      <w:r w:rsidRPr="00885695">
        <w:rPr>
          <w:sz w:val="16"/>
        </w:rPr>
        <w:t xml:space="preserve">In practice, </w:t>
      </w:r>
      <w:r w:rsidRPr="00801594">
        <w:rPr>
          <w:sz w:val="16"/>
        </w:rPr>
        <w:t xml:space="preserve">therefore, </w:t>
      </w:r>
      <w:r w:rsidRPr="00801594">
        <w:rPr>
          <w:rStyle w:val="Emphasis"/>
        </w:rPr>
        <w:t xml:space="preserve">the wait for a suitable asteroid weapon could be considerably longer than 200 or 300 years. </w:t>
      </w:r>
      <w:r w:rsidRPr="00801594">
        <w:rPr>
          <w:sz w:val="16"/>
        </w:rPr>
        <w:t xml:space="preserve">Protecting Earth </w:t>
      </w:r>
      <w:proofErr w:type="spellStart"/>
      <w:r w:rsidRPr="00801594">
        <w:rPr>
          <w:sz w:val="16"/>
        </w:rPr>
        <w:t>Schweickart</w:t>
      </w:r>
      <w:proofErr w:type="spellEnd"/>
      <w:r w:rsidRPr="00801594">
        <w:rPr>
          <w:sz w:val="16"/>
        </w:rPr>
        <w:t xml:space="preserve"> and other panelists argued that </w:t>
      </w:r>
      <w:r w:rsidRPr="00801594">
        <w:rPr>
          <w:rStyle w:val="StyleUnderline"/>
        </w:rPr>
        <w:t xml:space="preserve">humanity will need to deflect a killer asteroid away from Earth someday. </w:t>
      </w:r>
      <w:r w:rsidRPr="00801594">
        <w:rPr>
          <w:rStyle w:val="Emphasis"/>
        </w:rPr>
        <w:t>It would be a shame</w:t>
      </w:r>
      <w:r w:rsidRPr="00801594">
        <w:rPr>
          <w:sz w:val="16"/>
        </w:rPr>
        <w:t xml:space="preserve">, they said, </w:t>
      </w:r>
      <w:r w:rsidRPr="00801594">
        <w:rPr>
          <w:rStyle w:val="Emphasis"/>
        </w:rPr>
        <w:t>if unfounded fears</w:t>
      </w:r>
      <w:r w:rsidRPr="00801594">
        <w:rPr>
          <w:rStyle w:val="StyleUnderline"/>
        </w:rPr>
        <w:t xml:space="preserve"> about possible nefarious uses of asteroid-moving technology </w:t>
      </w:r>
      <w:r w:rsidRPr="00801594">
        <w:rPr>
          <w:rStyle w:val="Emphasis"/>
        </w:rPr>
        <w:t>impeded its development</w:t>
      </w:r>
      <w:r w:rsidRPr="00801594">
        <w:rPr>
          <w:sz w:val="16"/>
        </w:rPr>
        <w:t xml:space="preserve">. "The public perception of asteroids can be pretty scary," </w:t>
      </w:r>
      <w:proofErr w:type="spellStart"/>
      <w:r w:rsidRPr="00801594">
        <w:rPr>
          <w:sz w:val="16"/>
        </w:rPr>
        <w:t>Schweickart</w:t>
      </w:r>
      <w:proofErr w:type="spellEnd"/>
      <w:r w:rsidRPr="00801594">
        <w:rPr>
          <w:sz w:val="16"/>
        </w:rPr>
        <w:t xml:space="preserve">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w:t>
      </w:r>
      <w:r w:rsidRPr="00801594">
        <w:rPr>
          <w:rStyle w:val="StyleUnderline"/>
        </w:rPr>
        <w:t>There are plenty</w:t>
      </w:r>
      <w:r w:rsidRPr="00885695">
        <w:rPr>
          <w:rStyle w:val="StyleUnderline"/>
        </w:rPr>
        <w:t xml:space="preserve"> of much more viable space weapons than asteroids</w:t>
      </w:r>
      <w:r w:rsidRPr="00885695">
        <w:rPr>
          <w:sz w:val="16"/>
        </w:rPr>
        <w:t xml:space="preserve"> already up there.</w:t>
      </w:r>
      <w:r>
        <w:rPr>
          <w:sz w:val="16"/>
        </w:rPr>
        <w:t xml:space="preserve"> </w:t>
      </w:r>
      <w:r w:rsidRPr="00885695">
        <w:rPr>
          <w:sz w:val="16"/>
        </w:rPr>
        <w:t xml:space="preserve">"Space is already pretty weaponized," said Nye, executive director of the Planetary Society and former host of the science-themed TV show "Bill Nye the Science Guy." "The global positioning system that we all </w:t>
      </w:r>
      <w:proofErr w:type="gramStart"/>
      <w:r w:rsidRPr="00885695">
        <w:rPr>
          <w:sz w:val="16"/>
        </w:rPr>
        <w:t>know</w:t>
      </w:r>
      <w:proofErr w:type="gramEnd"/>
      <w:r w:rsidRPr="00885695">
        <w:rPr>
          <w:sz w:val="16"/>
        </w:rPr>
        <w:t xml:space="preserve"> and love was designed to guide weapons. </w:t>
      </w:r>
      <w:proofErr w:type="gramStart"/>
      <w:r w:rsidRPr="00885695">
        <w:rPr>
          <w:sz w:val="16"/>
        </w:rPr>
        <w:t>So</w:t>
      </w:r>
      <w:proofErr w:type="gramEnd"/>
      <w:r w:rsidRPr="00885695">
        <w:rPr>
          <w:sz w:val="16"/>
        </w:rPr>
        <w:t xml:space="preserve"> using an asteroid as a weapon is sort of coming late to the party."</w:t>
      </w:r>
    </w:p>
    <w:p w14:paraId="25C0E45B" w14:textId="77777777" w:rsidR="00F05FCD" w:rsidRDefault="00F05FCD" w:rsidP="00F05FCD">
      <w:pPr>
        <w:rPr>
          <w:sz w:val="16"/>
        </w:rPr>
      </w:pPr>
    </w:p>
    <w:p w14:paraId="0CC1C041" w14:textId="77777777" w:rsidR="00F05FCD" w:rsidRPr="00C435A1" w:rsidRDefault="00F05FCD" w:rsidP="00F05FCD">
      <w:pPr>
        <w:pStyle w:val="Heading4"/>
        <w:rPr>
          <w:rFonts w:cs="Arial"/>
        </w:rPr>
      </w:pPr>
      <w:r w:rsidRPr="00C435A1">
        <w:rPr>
          <w:rFonts w:cs="Arial"/>
        </w:rPr>
        <w:lastRenderedPageBreak/>
        <w:t>Resource scarcity coming now and causes extinction—asteroid mining is the only way to solve</w:t>
      </w:r>
    </w:p>
    <w:p w14:paraId="7FF92BFE" w14:textId="77777777" w:rsidR="00F05FCD" w:rsidRPr="00C435A1" w:rsidRDefault="00F05FCD" w:rsidP="00F05FCD">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4" w:history="1">
        <w:r w:rsidRPr="00C435A1">
          <w:rPr>
            <w:rStyle w:val="Hyperlink"/>
          </w:rPr>
          <w:t>https://www.linkedin.com/pulse/asteroid-mining-necessary-answer-mineral-scarcity-de-crombrugghe</w:t>
        </w:r>
      </w:hyperlink>
    </w:p>
    <w:p w14:paraId="151999D3" w14:textId="77777777" w:rsidR="00F05FCD" w:rsidRPr="00C435A1" w:rsidRDefault="00F05FCD" w:rsidP="00F05FCD">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w:t>
      </w:r>
      <w:proofErr w:type="gramStart"/>
      <w:r w:rsidRPr="00C435A1">
        <w:rPr>
          <w:sz w:val="14"/>
        </w:rPr>
        <w:t>sooner or later</w:t>
      </w:r>
      <w:proofErr w:type="gramEnd"/>
      <w:r w:rsidRPr="00C435A1">
        <w:rPr>
          <w:sz w:val="14"/>
        </w:rPr>
        <w:t xml:space="preserve">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w:t>
      </w:r>
      <w:proofErr w:type="gramStart"/>
      <w:r w:rsidRPr="00C435A1">
        <w:rPr>
          <w:sz w:val="14"/>
        </w:rPr>
        <w:t>first and foremost</w:t>
      </w:r>
      <w:proofErr w:type="gramEnd"/>
      <w:r w:rsidRPr="00C435A1">
        <w:rPr>
          <w:sz w:val="14"/>
        </w:rPr>
        <w:t xml:space="preserve">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w:t>
      </w:r>
      <w:r w:rsidRPr="00C435A1">
        <w:rPr>
          <w:sz w:val="14"/>
        </w:rPr>
        <w:lastRenderedPageBreak/>
        <w:t xml:space="preserve">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EA25922" w14:textId="77777777" w:rsidR="00F6580F" w:rsidRPr="000C74F7" w:rsidRDefault="00F6580F" w:rsidP="00F6580F">
      <w:pPr>
        <w:pStyle w:val="Heading3"/>
        <w:jc w:val="left"/>
      </w:pPr>
    </w:p>
    <w:p w14:paraId="154266F7" w14:textId="77777777" w:rsidR="00F6580F" w:rsidRPr="00B55AD5" w:rsidRDefault="00F6580F" w:rsidP="00F6580F"/>
    <w:p w14:paraId="2F74BDA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776DD6"/>
    <w:multiLevelType w:val="hybridMultilevel"/>
    <w:tmpl w:val="B2E212A6"/>
    <w:lvl w:ilvl="0" w:tplc="D9C058D8">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5700"/>
    <w:rsid w:val="000139A3"/>
    <w:rsid w:val="000A1A2D"/>
    <w:rsid w:val="00100833"/>
    <w:rsid w:val="00104529"/>
    <w:rsid w:val="00105942"/>
    <w:rsid w:val="00107396"/>
    <w:rsid w:val="00144A4C"/>
    <w:rsid w:val="00176AB0"/>
    <w:rsid w:val="00177B7D"/>
    <w:rsid w:val="0018322D"/>
    <w:rsid w:val="001B5776"/>
    <w:rsid w:val="001E527A"/>
    <w:rsid w:val="001F78CE"/>
    <w:rsid w:val="00251FC7"/>
    <w:rsid w:val="00275700"/>
    <w:rsid w:val="002855A7"/>
    <w:rsid w:val="002B146A"/>
    <w:rsid w:val="002B5E17"/>
    <w:rsid w:val="00315690"/>
    <w:rsid w:val="003160B0"/>
    <w:rsid w:val="00316B75"/>
    <w:rsid w:val="00325646"/>
    <w:rsid w:val="003460F2"/>
    <w:rsid w:val="0038158C"/>
    <w:rsid w:val="003902BA"/>
    <w:rsid w:val="003A09E2"/>
    <w:rsid w:val="00407037"/>
    <w:rsid w:val="004605D6"/>
    <w:rsid w:val="004C60E8"/>
    <w:rsid w:val="004E3579"/>
    <w:rsid w:val="004E728B"/>
    <w:rsid w:val="004F39E0"/>
    <w:rsid w:val="00514FFE"/>
    <w:rsid w:val="00537BD5"/>
    <w:rsid w:val="0057268A"/>
    <w:rsid w:val="005D2912"/>
    <w:rsid w:val="006065BD"/>
    <w:rsid w:val="00645FA9"/>
    <w:rsid w:val="00647866"/>
    <w:rsid w:val="006617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088E"/>
    <w:rsid w:val="0091627E"/>
    <w:rsid w:val="00936C63"/>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4AE"/>
    <w:rsid w:val="00D325A9"/>
    <w:rsid w:val="00D36A8A"/>
    <w:rsid w:val="00D61409"/>
    <w:rsid w:val="00D6691E"/>
    <w:rsid w:val="00D71170"/>
    <w:rsid w:val="00DA1C92"/>
    <w:rsid w:val="00DA25D4"/>
    <w:rsid w:val="00DA6538"/>
    <w:rsid w:val="00E15E75"/>
    <w:rsid w:val="00E5262C"/>
    <w:rsid w:val="00EC7DC4"/>
    <w:rsid w:val="00ED30CF"/>
    <w:rsid w:val="00F05FCD"/>
    <w:rsid w:val="00F176EF"/>
    <w:rsid w:val="00F45E10"/>
    <w:rsid w:val="00F6364A"/>
    <w:rsid w:val="00F6580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218D6"/>
  <w15:chartTrackingRefBased/>
  <w15:docId w15:val="{4FC4B935-9F67-49A7-BD56-B00381D41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5700"/>
    <w:rPr>
      <w:rFonts w:ascii="Calibri" w:hAnsi="Calibri"/>
    </w:rPr>
  </w:style>
  <w:style w:type="paragraph" w:styleId="Heading1">
    <w:name w:val="heading 1"/>
    <w:aliases w:val="Pocket"/>
    <w:basedOn w:val="Normal"/>
    <w:next w:val="Normal"/>
    <w:link w:val="Heading1Char"/>
    <w:qFormat/>
    <w:rsid w:val="002757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57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757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27570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F6580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F6580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2757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700"/>
  </w:style>
  <w:style w:type="character" w:customStyle="1" w:styleId="Heading1Char">
    <w:name w:val="Heading 1 Char"/>
    <w:aliases w:val="Pocket Char"/>
    <w:basedOn w:val="DefaultParagraphFont"/>
    <w:link w:val="Heading1"/>
    <w:rsid w:val="002757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5700"/>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27570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75700"/>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7"/>
    <w:qFormat/>
    <w:rsid w:val="0027570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570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75700"/>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275700"/>
    <w:rPr>
      <w:color w:val="auto"/>
      <w:u w:val="none"/>
    </w:rPr>
  </w:style>
  <w:style w:type="character" w:styleId="FollowedHyperlink">
    <w:name w:val="FollowedHyperlink"/>
    <w:basedOn w:val="DefaultParagraphFont"/>
    <w:uiPriority w:val="99"/>
    <w:semiHidden/>
    <w:unhideWhenUsed/>
    <w:rsid w:val="00275700"/>
    <w:rPr>
      <w:color w:val="auto"/>
      <w:u w:val="none"/>
    </w:rPr>
  </w:style>
  <w:style w:type="character" w:customStyle="1" w:styleId="Heading5Char">
    <w:name w:val="Heading 5 Char"/>
    <w:basedOn w:val="DefaultParagraphFont"/>
    <w:link w:val="Heading5"/>
    <w:uiPriority w:val="99"/>
    <w:semiHidden/>
    <w:rsid w:val="00F6580F"/>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F6580F"/>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F6580F"/>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UnderlinePara">
    <w:name w:val="Underline Para"/>
    <w:basedOn w:val="Normal"/>
    <w:uiPriority w:val="6"/>
    <w:qFormat/>
    <w:rsid w:val="00F6580F"/>
    <w:pPr>
      <w:widowControl w:val="0"/>
      <w:suppressAutoHyphens/>
      <w:spacing w:after="200"/>
      <w:contextualSpacing/>
    </w:pPr>
    <w:rPr>
      <w:rFonts w:asciiTheme="minorHAnsi" w:hAnsiTheme="minorHAnsi"/>
      <w:b/>
      <w:sz w:val="26"/>
      <w:u w:val="singl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Card Format"/>
    <w:basedOn w:val="Heading1"/>
    <w:link w:val="Hyperlink"/>
    <w:autoRedefine/>
    <w:uiPriority w:val="99"/>
    <w:qFormat/>
    <w:rsid w:val="00F6580F"/>
    <w:pPr>
      <w:spacing w:before="480" w:line="240" w:lineRule="auto"/>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F6580F"/>
    <w:pPr>
      <w:pBdr>
        <w:top w:val="single" w:sz="4" w:space="1" w:color="auto"/>
        <w:left w:val="single" w:sz="4" w:space="4" w:color="auto"/>
        <w:bottom w:val="single" w:sz="4" w:space="1" w:color="auto"/>
        <w:right w:val="single" w:sz="4" w:space="4" w:color="auto"/>
      </w:pBdr>
      <w:ind w:left="720"/>
      <w:jc w:val="both"/>
    </w:pPr>
    <w:rPr>
      <w:rFonts w:eastAsia="SimSun"/>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astrogeo/article/56/5/5.15/235650" TargetMode="External"/><Relationship Id="rId13" Type="http://schemas.openxmlformats.org/officeDocument/2006/relationships/hyperlink" Target="https://www.space.com/13515-asteroid-deflection-space-weapons.html" TargetMode="External"/><Relationship Id="rId3" Type="http://schemas.openxmlformats.org/officeDocument/2006/relationships/styles" Target="styles.xml"/><Relationship Id="rId7" Type="http://schemas.openxmlformats.org/officeDocument/2006/relationships/hyperlink" Target="https://scholarlycommons.law.case.edu/cgi/viewcontent.cgi?article=1238&amp;context=jil" TargetMode="External"/><Relationship Id="rId12"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ictionary.cambridge.org/us/dictionary/english/restrict" TargetMode="External"/><Relationship Id="rId11" Type="http://schemas.openxmlformats.org/officeDocument/2006/relationships/hyperlink" Target="https://aeon.co/essays/asteroid-mining-could-pay-for-space-exploration-and-adventu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iruniversity.af.edu/Wild-Blue-Yonder/Article-Display/Article/2362296/conflict-and-controversy-in-the-space-domain-legalities-lethalities-and-celesti/" TargetMode="External"/><Relationship Id="rId4" Type="http://schemas.openxmlformats.org/officeDocument/2006/relationships/settings" Target="settings.xml"/><Relationship Id="rId9" Type="http://schemas.openxmlformats.org/officeDocument/2006/relationships/hyperlink" Target="https://academic.oup.com/astrogeo/article/56/5/5.15/235650" TargetMode="External"/><Relationship Id="rId14" Type="http://schemas.openxmlformats.org/officeDocument/2006/relationships/hyperlink" Target="https://www.linkedin.com/pulse/asteroid-mining-necessary-answer-mineral-scarcity-de-crombrugg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27</Pages>
  <Words>18068</Words>
  <Characters>102994</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Aarav Billore</dc:creator>
  <cp:keywords>5.1.1</cp:keywords>
  <dc:description/>
  <cp:lastModifiedBy>Aarav Billore</cp:lastModifiedBy>
  <cp:revision>8</cp:revision>
  <dcterms:created xsi:type="dcterms:W3CDTF">2022-02-19T18:57:00Z</dcterms:created>
  <dcterms:modified xsi:type="dcterms:W3CDTF">2022-02-19T20:14:00Z</dcterms:modified>
</cp:coreProperties>
</file>