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19334" w14:textId="77777777" w:rsidR="0014576E" w:rsidRDefault="0014576E" w:rsidP="0014576E">
      <w:pPr>
        <w:pStyle w:val="Heading2"/>
      </w:pPr>
      <w:r>
        <w:t>1AC – Public Trust</w:t>
      </w:r>
    </w:p>
    <w:p w14:paraId="4A68EB96" w14:textId="77777777" w:rsidR="0014576E" w:rsidRDefault="0014576E" w:rsidP="0014576E">
      <w:pPr>
        <w:pStyle w:val="Heading3"/>
      </w:pPr>
      <w:r>
        <w:lastRenderedPageBreak/>
        <w:t>1AC – Heritage</w:t>
      </w:r>
    </w:p>
    <w:p w14:paraId="3622AE16" w14:textId="77777777" w:rsidR="0014576E" w:rsidRPr="00F750DE" w:rsidRDefault="0014576E" w:rsidP="0014576E">
      <w:pPr>
        <w:pStyle w:val="Heading4"/>
        <w:rPr>
          <w:u w:val="single"/>
        </w:rPr>
      </w:pPr>
      <w:r>
        <w:t xml:space="preserve">Advantage 1 is </w:t>
      </w:r>
      <w:r>
        <w:rPr>
          <w:u w:val="single"/>
        </w:rPr>
        <w:t>Heritage:</w:t>
      </w:r>
    </w:p>
    <w:p w14:paraId="6B7D5E9A" w14:textId="77777777" w:rsidR="0014576E" w:rsidRPr="001322D6" w:rsidRDefault="0014576E" w:rsidP="0014576E">
      <w:pPr>
        <w:pStyle w:val="Heading4"/>
        <w:rPr>
          <w:rFonts w:eastAsia="Microsoft YaHei" w:cs="Pridi Light"/>
          <w:u w:val="single"/>
        </w:rPr>
      </w:pPr>
      <w:r w:rsidRPr="001322D6">
        <w:rPr>
          <w:rFonts w:eastAsia="Microsoft YaHei" w:cs="Pridi Light"/>
        </w:rPr>
        <w:t xml:space="preserve">Absent </w:t>
      </w:r>
      <w:r w:rsidRPr="001322D6">
        <w:rPr>
          <w:rFonts w:eastAsia="Microsoft YaHei" w:cs="Pridi Light"/>
          <w:u w:val="single"/>
        </w:rPr>
        <w:t>agreement</w:t>
      </w:r>
      <w:r w:rsidRPr="001322D6">
        <w:rPr>
          <w:rFonts w:eastAsia="Microsoft YaHei" w:cs="Pridi Light"/>
        </w:rPr>
        <w:t xml:space="preserve"> on </w:t>
      </w:r>
      <w:r w:rsidRPr="001322D6">
        <w:rPr>
          <w:rFonts w:eastAsia="Microsoft YaHei" w:cs="Pridi Light"/>
          <w:u w:val="single"/>
        </w:rPr>
        <w:t>property</w:t>
      </w:r>
      <w:r w:rsidRPr="001322D6">
        <w:rPr>
          <w:rFonts w:eastAsia="Microsoft YaHei" w:cs="Pridi Light"/>
        </w:rPr>
        <w:t xml:space="preserve"> and </w:t>
      </w:r>
      <w:r w:rsidRPr="001322D6">
        <w:rPr>
          <w:rFonts w:eastAsia="Microsoft YaHei" w:cs="Pridi Light"/>
          <w:u w:val="single"/>
        </w:rPr>
        <w:t>mining</w:t>
      </w:r>
      <w:r w:rsidRPr="001322D6">
        <w:rPr>
          <w:rFonts w:eastAsia="Microsoft YaHei" w:cs="Pridi Light"/>
        </w:rPr>
        <w:t xml:space="preserve"> rights---conflict over </w:t>
      </w:r>
      <w:r w:rsidRPr="001322D6">
        <w:rPr>
          <w:rFonts w:eastAsia="Microsoft YaHei" w:cs="Pridi Light"/>
          <w:u w:val="single"/>
        </w:rPr>
        <w:t>resources</w:t>
      </w:r>
      <w:r w:rsidRPr="001322D6">
        <w:rPr>
          <w:rFonts w:eastAsia="Microsoft YaHei" w:cs="Pridi Light"/>
        </w:rPr>
        <w:t xml:space="preserve"> is </w:t>
      </w:r>
      <w:r w:rsidRPr="001322D6">
        <w:rPr>
          <w:rFonts w:eastAsia="Microsoft YaHei" w:cs="Pridi Light"/>
          <w:u w:val="single"/>
        </w:rPr>
        <w:t>inevitable</w:t>
      </w:r>
    </w:p>
    <w:p w14:paraId="43A32744" w14:textId="77777777" w:rsidR="0014576E" w:rsidRPr="001322D6" w:rsidRDefault="0014576E" w:rsidP="0014576E">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65263624" w14:textId="77777777" w:rsidR="0014576E" w:rsidRDefault="0014576E" w:rsidP="0014576E">
      <w:pPr>
        <w:rPr>
          <w:sz w:val="16"/>
        </w:rPr>
      </w:pPr>
      <w:r w:rsidRPr="001322D6">
        <w:rPr>
          <w:rStyle w:val="StyleUnderline"/>
        </w:rPr>
        <w:t xml:space="preserve">The doctrine of </w:t>
      </w:r>
      <w:r w:rsidRPr="001322D6">
        <w:rPr>
          <w:rStyle w:val="Emphasis"/>
        </w:rPr>
        <w:t>discovery</w:t>
      </w:r>
      <w:r w:rsidRPr="00BD40D1">
        <w:rPr>
          <w:sz w:val="16"/>
        </w:rPr>
        <w:t xml:space="preserve"> </w:t>
      </w:r>
      <w:r w:rsidRPr="001322D6">
        <w:rPr>
          <w:rStyle w:val="StyleUnderline"/>
        </w:rPr>
        <w:t xml:space="preserve">is a </w:t>
      </w:r>
      <w:r w:rsidRPr="001322D6">
        <w:rPr>
          <w:rStyle w:val="Emphasis"/>
        </w:rPr>
        <w:t>“top-down” approach</w:t>
      </w:r>
      <w:r w:rsidRPr="001322D6">
        <w:rPr>
          <w:rStyle w:val="StyleUnderline"/>
        </w:rPr>
        <w:t xml:space="preserve"> to the </w:t>
      </w:r>
      <w:r w:rsidRPr="001322D6">
        <w:rPr>
          <w:rStyle w:val="Emphasis"/>
        </w:rPr>
        <w:t>acquisition</w:t>
      </w:r>
      <w:r w:rsidRPr="001322D6">
        <w:rPr>
          <w:rStyle w:val="StyleUnderline"/>
        </w:rPr>
        <w:t xml:space="preserve"> of </w:t>
      </w:r>
      <w:r w:rsidRPr="001322D6">
        <w:rPr>
          <w:rStyle w:val="Emphasis"/>
        </w:rPr>
        <w:t>property</w:t>
      </w:r>
      <w:r w:rsidRPr="001322D6">
        <w:rPr>
          <w:rStyle w:val="StyleUnderline"/>
        </w:rPr>
        <w:t xml:space="preserve">: sovereignty and property are </w:t>
      </w:r>
      <w:r w:rsidRPr="001322D6">
        <w:rPr>
          <w:rStyle w:val="Emphasis"/>
        </w:rPr>
        <w:t>inherently intertwined</w:t>
      </w:r>
      <w:r w:rsidRPr="001322D6">
        <w:rPr>
          <w:rStyle w:val="StyleUnderline"/>
        </w:rPr>
        <w:t>.</w:t>
      </w:r>
      <w:r w:rsidRPr="00BD40D1">
        <w:rPr>
          <w:sz w:val="16"/>
        </w:rPr>
        <w:t xml:space="preserve"> The </w:t>
      </w:r>
      <w:proofErr w:type="spellStart"/>
      <w:r w:rsidRPr="00BD40D1">
        <w:rPr>
          <w:sz w:val="16"/>
        </w:rPr>
        <w:t>topdown</w:t>
      </w:r>
      <w:proofErr w:type="spellEnd"/>
      <w:r w:rsidRPr="00BD40D1">
        <w:rPr>
          <w:sz w:val="16"/>
        </w:rPr>
        <w:t xml:space="preserve">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1322D6">
        <w:rPr>
          <w:rStyle w:val="StyleUnderline"/>
        </w:rPr>
        <w:t xml:space="preserve">property today is </w:t>
      </w:r>
      <w:r w:rsidRPr="001322D6">
        <w:rPr>
          <w:rStyle w:val="Emphasis"/>
        </w:rPr>
        <w:t>largely viewed</w:t>
      </w:r>
      <w:r w:rsidRPr="00BD40D1">
        <w:rPr>
          <w:sz w:val="16"/>
        </w:rPr>
        <w:t xml:space="preserve"> </w:t>
      </w:r>
      <w:r w:rsidRPr="001322D6">
        <w:rPr>
          <w:rStyle w:val="StyleUnderline"/>
        </w:rPr>
        <w:t xml:space="preserve">as a </w:t>
      </w:r>
      <w:r w:rsidRPr="001322D6">
        <w:rPr>
          <w:rStyle w:val="Emphasis"/>
        </w:rPr>
        <w:t>bundle of rights</w:t>
      </w:r>
      <w:r w:rsidRPr="001322D6">
        <w:rPr>
          <w:rStyle w:val="StyleUnderline"/>
        </w:rPr>
        <w:t xml:space="preserve"> that include the rights to </w:t>
      </w:r>
      <w:r w:rsidRPr="001322D6">
        <w:rPr>
          <w:rStyle w:val="Emphasis"/>
        </w:rPr>
        <w:t>possess, use, exclude</w:t>
      </w:r>
      <w:r w:rsidRPr="001322D6">
        <w:rPr>
          <w:rStyle w:val="StyleUnderline"/>
        </w:rPr>
        <w:t xml:space="preserve">, and </w:t>
      </w:r>
      <w:r w:rsidRPr="001322D6">
        <w:rPr>
          <w:rStyle w:val="Emphasis"/>
        </w:rPr>
        <w:t>transfer</w:t>
      </w:r>
      <w:r w:rsidRPr="001322D6">
        <w:rPr>
          <w:rStyle w:val="StyleUnderline"/>
        </w:rPr>
        <w:t xml:space="preserve">. This bundle of rights is </w:t>
      </w:r>
      <w:r w:rsidRPr="001322D6">
        <w:rPr>
          <w:rStyle w:val="Emphasis"/>
        </w:rPr>
        <w:t>subject to reconfiguration</w:t>
      </w:r>
      <w:r w:rsidRPr="00BD40D1">
        <w:rPr>
          <w:sz w:val="16"/>
        </w:rPr>
        <w:t xml:space="preserve"> </w:t>
      </w:r>
      <w:r w:rsidRPr="001322D6">
        <w:rPr>
          <w:rStyle w:val="StyleUnderline"/>
        </w:rPr>
        <w:t xml:space="preserve">depending on the </w:t>
      </w:r>
      <w:r w:rsidRPr="001322D6">
        <w:rPr>
          <w:rStyle w:val="Emphasis"/>
        </w:rPr>
        <w:t>form of property</w:t>
      </w:r>
      <w:r w:rsidRPr="001322D6">
        <w:rPr>
          <w:rStyle w:val="StyleUnderline"/>
        </w:rPr>
        <w:t xml:space="preserve">. </w:t>
      </w:r>
      <w:r w:rsidRPr="004D3663">
        <w:rPr>
          <w:rStyle w:val="StyleUnderline"/>
          <w:highlight w:val="yellow"/>
        </w:rPr>
        <w:t xml:space="preserve">Property </w:t>
      </w:r>
      <w:r w:rsidRPr="004D3663">
        <w:rPr>
          <w:rStyle w:val="Emphasis"/>
          <w:highlight w:val="yellow"/>
        </w:rPr>
        <w:t>rights in space</w:t>
      </w:r>
      <w:r w:rsidRPr="004D3663">
        <w:rPr>
          <w:sz w:val="16"/>
          <w:highlight w:val="yellow"/>
        </w:rPr>
        <w:t xml:space="preserve"> </w:t>
      </w:r>
      <w:r w:rsidRPr="004D3663">
        <w:rPr>
          <w:rStyle w:val="StyleUnderline"/>
          <w:highlight w:val="yellow"/>
        </w:rPr>
        <w:t>are novel and</w:t>
      </w:r>
      <w:r w:rsidRPr="001322D6">
        <w:rPr>
          <w:rStyle w:val="StyleUnderline"/>
        </w:rPr>
        <w:t xml:space="preserve"> therefore </w:t>
      </w:r>
      <w:r w:rsidRPr="004D3663">
        <w:rPr>
          <w:rStyle w:val="Emphasis"/>
          <w:highlight w:val="yellow"/>
        </w:rPr>
        <w:t>require a new configuration</w:t>
      </w:r>
      <w:r w:rsidRPr="001537A2">
        <w:rPr>
          <w:sz w:val="16"/>
        </w:rPr>
        <w:t xml:space="preserve"> </w:t>
      </w:r>
      <w:r w:rsidRPr="001537A2">
        <w:rPr>
          <w:rStyle w:val="StyleUnderline"/>
        </w:rPr>
        <w:t>in</w:t>
      </w:r>
      <w:r w:rsidRPr="001322D6">
        <w:rPr>
          <w:rStyle w:val="StyleUnderline"/>
        </w:rPr>
        <w:t xml:space="preserve"> the bundle of </w:t>
      </w:r>
      <w:r w:rsidRPr="001537A2">
        <w:rPr>
          <w:rStyle w:val="Emphasis"/>
        </w:rPr>
        <w:t>rights associated</w:t>
      </w:r>
      <w:r w:rsidRPr="001537A2">
        <w:rPr>
          <w:rStyle w:val="StyleUnderline"/>
        </w:rPr>
        <w:t xml:space="preserve"> with</w:t>
      </w:r>
      <w:r w:rsidRPr="001322D6">
        <w:rPr>
          <w:rStyle w:val="StyleUnderline"/>
        </w:rPr>
        <w:t xml:space="preserve"> that </w:t>
      </w:r>
      <w:r w:rsidRPr="001537A2">
        <w:rPr>
          <w:rStyle w:val="Emphasis"/>
        </w:rPr>
        <w:t>property</w:t>
      </w:r>
      <w:r w:rsidRPr="001322D6">
        <w:rPr>
          <w:rStyle w:val="StyleUnderline"/>
        </w:rPr>
        <w:t xml:space="preserve">. </w:t>
      </w:r>
      <w:r w:rsidRPr="00BD40D1">
        <w:rPr>
          <w:sz w:val="16"/>
        </w:rPr>
        <w:t xml:space="preserve">Moreover, the grant of property rights in space will prevent both the Tragedy of the Commons and the Tragedy of the </w:t>
      </w:r>
      <w:proofErr w:type="spellStart"/>
      <w:r w:rsidRPr="00BD40D1">
        <w:rPr>
          <w:sz w:val="16"/>
        </w:rPr>
        <w:t>Anticommons</w:t>
      </w:r>
      <w:proofErr w:type="spellEnd"/>
      <w:r w:rsidRPr="00BD40D1">
        <w:rPr>
          <w:sz w:val="16"/>
        </w:rPr>
        <w:t xml:space="preserve">. In the first case, </w:t>
      </w:r>
      <w:r w:rsidRPr="004D3663">
        <w:rPr>
          <w:rStyle w:val="StyleUnderline"/>
          <w:highlight w:val="yellow"/>
        </w:rPr>
        <w:t xml:space="preserve">if </w:t>
      </w:r>
      <w:r w:rsidRPr="004D3663">
        <w:rPr>
          <w:rStyle w:val="Emphasis"/>
          <w:highlight w:val="yellow"/>
        </w:rPr>
        <w:t>property rights</w:t>
      </w:r>
      <w:r w:rsidRPr="004D3663">
        <w:rPr>
          <w:rStyle w:val="StyleUnderline"/>
          <w:highlight w:val="yellow"/>
        </w:rPr>
        <w:t xml:space="preserve"> are </w:t>
      </w:r>
      <w:r w:rsidRPr="004D3663">
        <w:rPr>
          <w:rStyle w:val="Emphasis"/>
          <w:highlight w:val="yellow"/>
        </w:rPr>
        <w:t>not granted</w:t>
      </w:r>
      <w:r w:rsidRPr="002F7144">
        <w:rPr>
          <w:rStyle w:val="Emphasis"/>
        </w:rPr>
        <w:t xml:space="preserve"> in space</w:t>
      </w:r>
      <w:r w:rsidRPr="001322D6">
        <w:rPr>
          <w:rStyle w:val="StyleUnderline"/>
        </w:rPr>
        <w:t xml:space="preserve">, </w:t>
      </w:r>
      <w:r w:rsidRPr="004D3663">
        <w:rPr>
          <w:rStyle w:val="StyleUnderline"/>
          <w:highlight w:val="yellow"/>
        </w:rPr>
        <w:t>it is foreseeable</w:t>
      </w:r>
      <w:r w:rsidRPr="001322D6">
        <w:rPr>
          <w:rStyle w:val="StyleUnderline"/>
        </w:rPr>
        <w:t xml:space="preserve"> </w:t>
      </w:r>
      <w:r w:rsidRPr="002F7144">
        <w:rPr>
          <w:rStyle w:val="Emphasis"/>
        </w:rPr>
        <w:t xml:space="preserve">that </w:t>
      </w:r>
      <w:r w:rsidRPr="004D3663">
        <w:rPr>
          <w:rStyle w:val="Emphasis"/>
          <w:highlight w:val="yellow"/>
        </w:rPr>
        <w:t>conflicts will arise</w:t>
      </w:r>
      <w:r w:rsidRPr="001322D6">
        <w:rPr>
          <w:rStyle w:val="StyleUnderline"/>
        </w:rPr>
        <w:t xml:space="preserve"> because multiple corporations could land on the </w:t>
      </w:r>
      <w:r w:rsidRPr="001322D6">
        <w:rPr>
          <w:rStyle w:val="Emphasis"/>
        </w:rPr>
        <w:t>same asteroid</w:t>
      </w:r>
      <w:r w:rsidRPr="001322D6">
        <w:rPr>
          <w:rStyle w:val="StyleUnderline"/>
        </w:rPr>
        <w:t>.</w:t>
      </w:r>
      <w:r w:rsidRPr="00BD40D1">
        <w:rPr>
          <w:sz w:val="16"/>
        </w:rPr>
        <w:t xml:space="preserve"> Hypothetically, </w:t>
      </w:r>
      <w:r w:rsidRPr="004D3663">
        <w:rPr>
          <w:rStyle w:val="StyleUnderline"/>
          <w:highlight w:val="yellow"/>
        </w:rPr>
        <w:t>if a</w:t>
      </w:r>
      <w:r w:rsidRPr="001322D6">
        <w:rPr>
          <w:rStyle w:val="StyleUnderline"/>
        </w:rPr>
        <w:t xml:space="preserve"> particularly </w:t>
      </w:r>
      <w:r w:rsidRPr="004D3663">
        <w:rPr>
          <w:rStyle w:val="Emphasis"/>
          <w:highlight w:val="yellow"/>
        </w:rPr>
        <w:t>resource-rich asteroid</w:t>
      </w:r>
      <w:r w:rsidRPr="001537A2">
        <w:rPr>
          <w:rStyle w:val="StyleUnderline"/>
        </w:rPr>
        <w:t xml:space="preserve"> that would be </w:t>
      </w:r>
      <w:r w:rsidRPr="001537A2">
        <w:rPr>
          <w:rStyle w:val="Emphasis"/>
        </w:rPr>
        <w:t>easy</w:t>
      </w:r>
      <w:r w:rsidRPr="001322D6">
        <w:rPr>
          <w:rStyle w:val="Emphasis"/>
        </w:rPr>
        <w:t xml:space="preserve"> to land on</w:t>
      </w:r>
      <w:r w:rsidRPr="00BD40D1">
        <w:rPr>
          <w:sz w:val="16"/>
        </w:rPr>
        <w:t xml:space="preserve"> </w:t>
      </w:r>
      <w:r w:rsidRPr="001322D6">
        <w:rPr>
          <w:rStyle w:val="StyleUnderline"/>
        </w:rPr>
        <w:t xml:space="preserve">and </w:t>
      </w:r>
      <w:r w:rsidRPr="001322D6">
        <w:rPr>
          <w:rStyle w:val="Emphasis"/>
        </w:rPr>
        <w:t xml:space="preserve">mine </w:t>
      </w:r>
      <w:r w:rsidRPr="004D3663">
        <w:rPr>
          <w:rStyle w:val="Emphasis"/>
          <w:highlight w:val="yellow"/>
        </w:rPr>
        <w:t>is discovered</w:t>
      </w:r>
      <w:r w:rsidRPr="004D3663">
        <w:rPr>
          <w:rStyle w:val="StyleUnderline"/>
          <w:highlight w:val="yellow"/>
        </w:rPr>
        <w:t>, both an American</w:t>
      </w:r>
      <w:r w:rsidRPr="00BD40D1">
        <w:rPr>
          <w:sz w:val="16"/>
        </w:rPr>
        <w:t xml:space="preserve"> corporation </w:t>
      </w:r>
      <w:r w:rsidRPr="004D3663">
        <w:rPr>
          <w:rStyle w:val="StyleUnderline"/>
          <w:highlight w:val="yellow"/>
        </w:rPr>
        <w:t>and</w:t>
      </w:r>
      <w:r w:rsidRPr="001322D6">
        <w:rPr>
          <w:rStyle w:val="StyleUnderline"/>
        </w:rPr>
        <w:t xml:space="preserve"> a </w:t>
      </w:r>
      <w:r w:rsidRPr="004D3663">
        <w:rPr>
          <w:rStyle w:val="StyleUnderline"/>
          <w:highlight w:val="yellow"/>
        </w:rPr>
        <w:t xml:space="preserve">Chinese </w:t>
      </w:r>
      <w:r w:rsidRPr="004D3663">
        <w:rPr>
          <w:rStyle w:val="Emphasis"/>
          <w:highlight w:val="yellow"/>
        </w:rPr>
        <w:t>corporation</w:t>
      </w:r>
      <w:r w:rsidRPr="004D3663">
        <w:rPr>
          <w:sz w:val="16"/>
          <w:highlight w:val="yellow"/>
        </w:rPr>
        <w:t xml:space="preserve"> </w:t>
      </w:r>
      <w:r w:rsidRPr="004D3663">
        <w:rPr>
          <w:rStyle w:val="StyleUnderline"/>
          <w:highlight w:val="yellow"/>
        </w:rPr>
        <w:t>could land</w:t>
      </w:r>
      <w:r w:rsidRPr="001322D6">
        <w:rPr>
          <w:rStyle w:val="StyleUnderline"/>
        </w:rPr>
        <w:t xml:space="preserve"> on it </w:t>
      </w:r>
      <w:r w:rsidRPr="004D3663">
        <w:rPr>
          <w:rStyle w:val="StyleUnderline"/>
          <w:highlight w:val="yellow"/>
        </w:rPr>
        <w:t xml:space="preserve">and this would </w:t>
      </w:r>
      <w:r w:rsidRPr="004D3663">
        <w:rPr>
          <w:rStyle w:val="Emphasis"/>
          <w:highlight w:val="yellow"/>
        </w:rPr>
        <w:t>result in issues</w:t>
      </w:r>
      <w:r w:rsidRPr="001322D6">
        <w:rPr>
          <w:rStyle w:val="StyleUnderline"/>
        </w:rPr>
        <w:t xml:space="preserve"> both </w:t>
      </w:r>
      <w:r w:rsidRPr="004D3663">
        <w:rPr>
          <w:rStyle w:val="StyleUnderline"/>
          <w:highlight w:val="yellow"/>
        </w:rPr>
        <w:t xml:space="preserve">in </w:t>
      </w:r>
      <w:r w:rsidRPr="004D3663">
        <w:rPr>
          <w:rStyle w:val="Emphasis"/>
          <w:highlight w:val="yellow"/>
        </w:rPr>
        <w:t>space</w:t>
      </w:r>
      <w:r w:rsidRPr="004D3663">
        <w:rPr>
          <w:rStyle w:val="StyleUnderline"/>
          <w:highlight w:val="yellow"/>
        </w:rPr>
        <w:t xml:space="preserve"> and</w:t>
      </w:r>
      <w:r w:rsidRPr="001322D6">
        <w:rPr>
          <w:rStyle w:val="StyleUnderline"/>
        </w:rPr>
        <w:t xml:space="preserve"> on </w:t>
      </w:r>
      <w:r w:rsidRPr="004D3663">
        <w:rPr>
          <w:rStyle w:val="Emphasis"/>
          <w:highlight w:val="yellow"/>
        </w:rPr>
        <w:t>Earth</w:t>
      </w:r>
      <w:r w:rsidRPr="001322D6">
        <w:rPr>
          <w:rStyle w:val="StyleUnderline"/>
        </w:rPr>
        <w:t>.</w:t>
      </w:r>
      <w:r w:rsidRPr="00BD40D1">
        <w:rPr>
          <w:sz w:val="16"/>
        </w:rPr>
        <w:t xml:space="preserve"> In the second case, if property rights are not granted in space, it is as likely foreseeable that corporations will not invest in space and the resources of space will go underexploited. </w:t>
      </w:r>
      <w:r w:rsidRPr="001322D6">
        <w:rPr>
          <w:rStyle w:val="StyleUnderline"/>
        </w:rPr>
        <w:t xml:space="preserve">Currently there are </w:t>
      </w:r>
      <w:r w:rsidRPr="001322D6">
        <w:rPr>
          <w:rStyle w:val="Emphasis"/>
        </w:rPr>
        <w:t>analogous situations</w:t>
      </w:r>
      <w:r w:rsidRPr="00BD40D1">
        <w:rPr>
          <w:sz w:val="16"/>
        </w:rPr>
        <w:t xml:space="preserve"> </w:t>
      </w:r>
      <w:r w:rsidRPr="001322D6">
        <w:rPr>
          <w:rStyle w:val="StyleUnderline"/>
        </w:rPr>
        <w:t xml:space="preserve">on Earth that </w:t>
      </w:r>
      <w:r w:rsidRPr="001322D6">
        <w:rPr>
          <w:rStyle w:val="Emphasis"/>
        </w:rPr>
        <w:t>the recognition of property rights</w:t>
      </w:r>
      <w:r w:rsidRPr="00BD40D1">
        <w:rPr>
          <w:sz w:val="16"/>
        </w:rPr>
        <w:t xml:space="preserve"> </w:t>
      </w:r>
      <w:r w:rsidRPr="001322D6">
        <w:rPr>
          <w:rStyle w:val="StyleUnderline"/>
        </w:rPr>
        <w:t xml:space="preserve">in space will either </w:t>
      </w:r>
      <w:r w:rsidRPr="001322D6">
        <w:rPr>
          <w:rStyle w:val="Emphasis"/>
        </w:rPr>
        <w:t>avoid or emulate</w:t>
      </w:r>
      <w:r w:rsidRPr="001322D6">
        <w:rPr>
          <w:rStyle w:val="StyleUnderline"/>
        </w:rPr>
        <w:t xml:space="preserve">. </w:t>
      </w:r>
      <w:r w:rsidRPr="004D3663">
        <w:rPr>
          <w:rStyle w:val="StyleUnderline"/>
          <w:highlight w:val="yellow"/>
        </w:rPr>
        <w:t>In the case of</w:t>
      </w:r>
      <w:r w:rsidRPr="001322D6">
        <w:rPr>
          <w:rStyle w:val="StyleUnderline"/>
        </w:rPr>
        <w:t xml:space="preserve"> African </w:t>
      </w:r>
      <w:r w:rsidRPr="004D3663">
        <w:rPr>
          <w:rStyle w:val="Emphasis"/>
          <w:highlight w:val="yellow"/>
        </w:rPr>
        <w:t>land grabs</w:t>
      </w:r>
      <w:r w:rsidRPr="004D3663">
        <w:rPr>
          <w:rStyle w:val="StyleUnderline"/>
          <w:highlight w:val="yellow"/>
        </w:rPr>
        <w:t>, there is</w:t>
      </w:r>
      <w:r w:rsidRPr="001322D6">
        <w:rPr>
          <w:rStyle w:val="StyleUnderline"/>
        </w:rPr>
        <w:t xml:space="preserve"> virtually </w:t>
      </w:r>
      <w:r w:rsidRPr="004D3663">
        <w:rPr>
          <w:rStyle w:val="Emphasis"/>
          <w:highlight w:val="yellow"/>
        </w:rPr>
        <w:t>no</w:t>
      </w:r>
      <w:r w:rsidRPr="001322D6">
        <w:rPr>
          <w:rStyle w:val="Emphasis"/>
        </w:rPr>
        <w:t xml:space="preserve"> government </w:t>
      </w:r>
      <w:r w:rsidRPr="004D3663">
        <w:rPr>
          <w:rStyle w:val="Emphasis"/>
          <w:highlight w:val="yellow"/>
        </w:rPr>
        <w:t>oversight</w:t>
      </w:r>
      <w:r w:rsidRPr="004D3663">
        <w:rPr>
          <w:sz w:val="16"/>
          <w:highlight w:val="yellow"/>
        </w:rPr>
        <w:t xml:space="preserve"> </w:t>
      </w:r>
      <w:r w:rsidRPr="004D3663">
        <w:rPr>
          <w:rStyle w:val="StyleUnderline"/>
          <w:highlight w:val="yellow"/>
        </w:rPr>
        <w:t>and</w:t>
      </w:r>
      <w:r w:rsidRPr="001322D6">
        <w:rPr>
          <w:rStyle w:val="StyleUnderline"/>
        </w:rPr>
        <w:t xml:space="preserve"> therefore </w:t>
      </w:r>
      <w:r w:rsidRPr="004D3663">
        <w:rPr>
          <w:rStyle w:val="StyleUnderline"/>
          <w:highlight w:val="yellow"/>
        </w:rPr>
        <w:t xml:space="preserve">resources are being </w:t>
      </w:r>
      <w:r w:rsidRPr="004D3663">
        <w:rPr>
          <w:rStyle w:val="Emphasis"/>
          <w:highlight w:val="yellow"/>
        </w:rPr>
        <w:t>overexploited</w:t>
      </w:r>
      <w:r w:rsidRPr="001322D6">
        <w:rPr>
          <w:rStyle w:val="StyleUnderline"/>
        </w:rPr>
        <w:t>.</w:t>
      </w:r>
      <w:r w:rsidRPr="00BD40D1">
        <w:rPr>
          <w:sz w:val="16"/>
        </w:rPr>
        <w:t xml:space="preserve"> On the other hand, </w:t>
      </w:r>
      <w:r w:rsidRPr="001322D6">
        <w:rPr>
          <w:rStyle w:val="StyleUnderline"/>
        </w:rPr>
        <w:t xml:space="preserve">in the East and </w:t>
      </w:r>
      <w:r w:rsidRPr="001322D6">
        <w:rPr>
          <w:rStyle w:val="Emphasis"/>
        </w:rPr>
        <w:t>S</w:t>
      </w:r>
      <w:r w:rsidRPr="00BD40D1">
        <w:rPr>
          <w:sz w:val="16"/>
        </w:rPr>
        <w:t xml:space="preserve">outh </w:t>
      </w:r>
      <w:r w:rsidRPr="001322D6">
        <w:rPr>
          <w:rStyle w:val="Emphasis"/>
        </w:rPr>
        <w:t>C</w:t>
      </w:r>
      <w:r w:rsidRPr="00BD40D1">
        <w:rPr>
          <w:sz w:val="16"/>
        </w:rPr>
        <w:t xml:space="preserve">hina </w:t>
      </w:r>
      <w:r w:rsidRPr="001322D6">
        <w:rPr>
          <w:rStyle w:val="Emphasis"/>
        </w:rPr>
        <w:t>S</w:t>
      </w:r>
      <w:r w:rsidRPr="001537A2">
        <w:rPr>
          <w:sz w:val="16"/>
        </w:rPr>
        <w:t xml:space="preserve">eas, </w:t>
      </w:r>
      <w:r w:rsidRPr="001537A2">
        <w:rPr>
          <w:rStyle w:val="StyleUnderline"/>
        </w:rPr>
        <w:t>there are</w:t>
      </w:r>
      <w:r w:rsidRPr="001322D6">
        <w:rPr>
          <w:rStyle w:val="StyleUnderline"/>
        </w:rPr>
        <w:t xml:space="preserve"> several </w:t>
      </w:r>
      <w:r w:rsidRPr="001537A2">
        <w:rPr>
          <w:rStyle w:val="StyleUnderline"/>
        </w:rPr>
        <w:t>governments claiming</w:t>
      </w:r>
      <w:r w:rsidRPr="001322D6">
        <w:rPr>
          <w:rStyle w:val="StyleUnderline"/>
        </w:rPr>
        <w:t xml:space="preserve"> </w:t>
      </w:r>
      <w:r w:rsidRPr="001322D6">
        <w:rPr>
          <w:rStyle w:val="Emphasis"/>
        </w:rPr>
        <w:t xml:space="preserve">a number of </w:t>
      </w:r>
      <w:r w:rsidRPr="001537A2">
        <w:rPr>
          <w:rStyle w:val="Emphasis"/>
        </w:rPr>
        <w:t>islands</w:t>
      </w:r>
      <w:r w:rsidRPr="001537A2">
        <w:rPr>
          <w:sz w:val="16"/>
        </w:rPr>
        <w:t xml:space="preserve"> </w:t>
      </w:r>
      <w:r w:rsidRPr="001322D6">
        <w:rPr>
          <w:rStyle w:val="StyleUnderline"/>
        </w:rPr>
        <w:t xml:space="preserve">and </w:t>
      </w:r>
      <w:r w:rsidRPr="001322D6">
        <w:rPr>
          <w:rStyle w:val="Emphasis"/>
        </w:rPr>
        <w:t>island groups</w:t>
      </w:r>
      <w:r w:rsidRPr="001537A2">
        <w:rPr>
          <w:sz w:val="16"/>
        </w:rPr>
        <w:t xml:space="preserve"> </w:t>
      </w:r>
      <w:r w:rsidRPr="001537A2">
        <w:rPr>
          <w:rStyle w:val="StyleUnderline"/>
        </w:rPr>
        <w:t xml:space="preserve">leading to </w:t>
      </w:r>
      <w:r w:rsidRPr="001537A2">
        <w:rPr>
          <w:rStyle w:val="Emphasis"/>
        </w:rPr>
        <w:t>under-utilization</w:t>
      </w:r>
      <w:r w:rsidRPr="001537A2">
        <w:rPr>
          <w:rStyle w:val="StyleUnderline"/>
        </w:rPr>
        <w:t xml:space="preserve"> of </w:t>
      </w:r>
      <w:r w:rsidRPr="001537A2">
        <w:rPr>
          <w:rStyle w:val="Emphasis"/>
        </w:rPr>
        <w:t>resources</w:t>
      </w:r>
      <w:r w:rsidRPr="001537A2">
        <w:rPr>
          <w:rStyle w:val="StyleUnderline"/>
        </w:rPr>
        <w:t xml:space="preserve">. </w:t>
      </w:r>
      <w:r w:rsidRPr="004D3663">
        <w:rPr>
          <w:rStyle w:val="StyleUnderline"/>
          <w:highlight w:val="yellow"/>
        </w:rPr>
        <w:t>Space offers</w:t>
      </w:r>
      <w:r w:rsidRPr="001322D6">
        <w:rPr>
          <w:rStyle w:val="StyleUnderline"/>
        </w:rPr>
        <w:t xml:space="preserve"> an opportunity for </w:t>
      </w:r>
      <w:r w:rsidRPr="004D3663">
        <w:rPr>
          <w:rStyle w:val="StyleUnderline"/>
          <w:highlight w:val="yellow"/>
        </w:rPr>
        <w:t xml:space="preserve">a </w:t>
      </w:r>
      <w:r w:rsidRPr="004D3663">
        <w:rPr>
          <w:rStyle w:val="Emphasis"/>
          <w:highlight w:val="yellow"/>
        </w:rPr>
        <w:t>blank slate</w:t>
      </w:r>
      <w:r w:rsidRPr="004D3663">
        <w:rPr>
          <w:rStyle w:val="StyleUnderline"/>
          <w:highlight w:val="yellow"/>
        </w:rPr>
        <w:t>, provided</w:t>
      </w:r>
      <w:r w:rsidRPr="001322D6">
        <w:rPr>
          <w:rStyle w:val="StyleUnderline"/>
        </w:rPr>
        <w:t xml:space="preserve"> the </w:t>
      </w:r>
      <w:r w:rsidRPr="004D3663">
        <w:rPr>
          <w:rStyle w:val="Emphasis"/>
          <w:highlight w:val="yellow"/>
        </w:rPr>
        <w:t>rights</w:t>
      </w:r>
      <w:r w:rsidRPr="001322D6">
        <w:rPr>
          <w:rStyle w:val="StyleUnderline"/>
        </w:rPr>
        <w:t xml:space="preserve"> and </w:t>
      </w:r>
      <w:r w:rsidRPr="001322D6">
        <w:rPr>
          <w:rStyle w:val="Emphasis"/>
        </w:rPr>
        <w:t>obligations</w:t>
      </w:r>
      <w:r w:rsidRPr="00BD40D1">
        <w:rPr>
          <w:sz w:val="16"/>
        </w:rPr>
        <w:t xml:space="preserve"> </w:t>
      </w:r>
      <w:r w:rsidRPr="001322D6">
        <w:rPr>
          <w:rStyle w:val="StyleUnderline"/>
        </w:rPr>
        <w:t xml:space="preserve">of nations </w:t>
      </w:r>
      <w:r w:rsidRPr="004D3663">
        <w:rPr>
          <w:rStyle w:val="StyleUnderline"/>
          <w:highlight w:val="yellow"/>
        </w:rPr>
        <w:t xml:space="preserve">are </w:t>
      </w:r>
      <w:r w:rsidRPr="004D3663">
        <w:rPr>
          <w:rStyle w:val="Emphasis"/>
          <w:highlight w:val="yellow"/>
        </w:rPr>
        <w:t>clear</w:t>
      </w:r>
      <w:r w:rsidRPr="001322D6">
        <w:rPr>
          <w:rStyle w:val="Emphasis"/>
        </w:rPr>
        <w:t xml:space="preserve"> from the beginning</w:t>
      </w:r>
      <w:r w:rsidRPr="001322D6">
        <w:rPr>
          <w:rStyle w:val="StyleUnderline"/>
        </w:rPr>
        <w:t xml:space="preserve">. </w:t>
      </w:r>
      <w:r w:rsidRPr="004D3663">
        <w:rPr>
          <w:rStyle w:val="StyleUnderline"/>
          <w:highlight w:val="yellow"/>
        </w:rPr>
        <w:t>The</w:t>
      </w:r>
      <w:r w:rsidRPr="001322D6">
        <w:rPr>
          <w:rStyle w:val="StyleUnderline"/>
        </w:rPr>
        <w:t xml:space="preserve"> </w:t>
      </w:r>
      <w:r w:rsidRPr="001322D6">
        <w:rPr>
          <w:rStyle w:val="Emphasis"/>
        </w:rPr>
        <w:t xml:space="preserve">deep </w:t>
      </w:r>
      <w:r w:rsidRPr="004D3663">
        <w:rPr>
          <w:rStyle w:val="Emphasis"/>
          <w:highlight w:val="yellow"/>
        </w:rPr>
        <w:t>seabed</w:t>
      </w:r>
      <w:r w:rsidRPr="004D3663">
        <w:rPr>
          <w:sz w:val="16"/>
          <w:highlight w:val="yellow"/>
        </w:rPr>
        <w:t xml:space="preserve"> </w:t>
      </w:r>
      <w:r w:rsidRPr="004D3663">
        <w:rPr>
          <w:rStyle w:val="StyleUnderline"/>
          <w:highlight w:val="yellow"/>
        </w:rPr>
        <w:t>is</w:t>
      </w:r>
      <w:r w:rsidRPr="00BD40D1">
        <w:rPr>
          <w:sz w:val="16"/>
        </w:rPr>
        <w:t xml:space="preserve"> perhaps </w:t>
      </w:r>
      <w:r w:rsidRPr="001322D6">
        <w:rPr>
          <w:rStyle w:val="StyleUnderline"/>
        </w:rPr>
        <w:t xml:space="preserve">the most closely </w:t>
      </w:r>
      <w:r w:rsidRPr="004D3663">
        <w:rPr>
          <w:rStyle w:val="Emphasis"/>
          <w:highlight w:val="yellow"/>
        </w:rPr>
        <w:t>analogous</w:t>
      </w:r>
      <w:r w:rsidRPr="001322D6">
        <w:rPr>
          <w:rStyle w:val="Emphasis"/>
        </w:rPr>
        <w:t xml:space="preserve"> situation</w:t>
      </w:r>
      <w:r w:rsidRPr="00BD40D1">
        <w:rPr>
          <w:sz w:val="16"/>
        </w:rPr>
        <w:t xml:space="preserve"> </w:t>
      </w:r>
      <w:r w:rsidRPr="001322D6">
        <w:rPr>
          <w:rStyle w:val="StyleUnderline"/>
        </w:rPr>
        <w:t xml:space="preserve">on Earth. Like </w:t>
      </w:r>
      <w:r w:rsidRPr="001322D6">
        <w:rPr>
          <w:rStyle w:val="Emphasis"/>
        </w:rPr>
        <w:t>outer space</w:t>
      </w:r>
      <w:r w:rsidRPr="001322D6">
        <w:rPr>
          <w:rStyle w:val="StyleUnderline"/>
        </w:rPr>
        <w:t xml:space="preserve">, the deep seabed is </w:t>
      </w:r>
      <w:r w:rsidRPr="001322D6">
        <w:rPr>
          <w:rStyle w:val="Emphasis"/>
        </w:rPr>
        <w:t>considered</w:t>
      </w:r>
      <w:r w:rsidRPr="00BD40D1">
        <w:rPr>
          <w:sz w:val="16"/>
        </w:rPr>
        <w:t xml:space="preserve"> the “Common </w:t>
      </w:r>
      <w:r w:rsidRPr="001322D6">
        <w:rPr>
          <w:rStyle w:val="Emphasis"/>
        </w:rPr>
        <w:t>Heritage</w:t>
      </w:r>
      <w:r w:rsidRPr="00BD40D1">
        <w:rPr>
          <w:sz w:val="16"/>
        </w:rPr>
        <w:t xml:space="preserve"> of </w:t>
      </w:r>
      <w:r w:rsidRPr="0014576E">
        <w:rPr>
          <w:strike/>
          <w:sz w:val="16"/>
        </w:rPr>
        <w:t>Mankind</w:t>
      </w:r>
      <w:r w:rsidRPr="00BD40D1">
        <w:rPr>
          <w:sz w:val="16"/>
        </w:rPr>
        <w:t>.”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w:t>
      </w:r>
      <w:r w:rsidRPr="001537A2">
        <w:rPr>
          <w:sz w:val="16"/>
        </w:rPr>
        <w:t xml:space="preserve">horizes U.S. citizens to explore and exploit deep seabed resources. This Act further asserts that the United States is not exerting sovereignty over the deep seabed and recognizes the rights of other nations to engage in the same activities. Most importantly, </w:t>
      </w:r>
      <w:r w:rsidRPr="001537A2">
        <w:rPr>
          <w:rStyle w:val="StyleUnderline"/>
        </w:rPr>
        <w:t xml:space="preserve">the </w:t>
      </w:r>
      <w:r w:rsidRPr="001537A2">
        <w:rPr>
          <w:rStyle w:val="Emphasis"/>
        </w:rPr>
        <w:t>U</w:t>
      </w:r>
      <w:r w:rsidRPr="001537A2">
        <w:rPr>
          <w:sz w:val="16"/>
        </w:rPr>
        <w:t xml:space="preserve">nited </w:t>
      </w:r>
      <w:r w:rsidRPr="001537A2">
        <w:rPr>
          <w:rStyle w:val="Emphasis"/>
        </w:rPr>
        <w:t>S</w:t>
      </w:r>
      <w:r w:rsidRPr="001537A2">
        <w:rPr>
          <w:sz w:val="16"/>
        </w:rPr>
        <w:t xml:space="preserve">tates </w:t>
      </w:r>
      <w:r w:rsidRPr="001322D6">
        <w:rPr>
          <w:rStyle w:val="StyleUnderline"/>
        </w:rPr>
        <w:t xml:space="preserve">currently </w:t>
      </w:r>
      <w:r w:rsidRPr="001537A2">
        <w:rPr>
          <w:rStyle w:val="StyleUnderline"/>
        </w:rPr>
        <w:t xml:space="preserve">has </w:t>
      </w:r>
      <w:r w:rsidRPr="001537A2">
        <w:rPr>
          <w:rStyle w:val="Emphasis"/>
        </w:rPr>
        <w:t>bilateral</w:t>
      </w:r>
      <w:r w:rsidRPr="001322D6">
        <w:rPr>
          <w:rStyle w:val="StyleUnderline"/>
        </w:rPr>
        <w:t xml:space="preserve"> and</w:t>
      </w:r>
      <w:r w:rsidRPr="001537A2">
        <w:rPr>
          <w:sz w:val="16"/>
        </w:rPr>
        <w:t xml:space="preserve"> multilateral </w:t>
      </w:r>
      <w:r w:rsidRPr="001537A2">
        <w:rPr>
          <w:rStyle w:val="StyleUnderline"/>
        </w:rPr>
        <w:t>agreements with</w:t>
      </w:r>
      <w:r w:rsidRPr="001322D6">
        <w:rPr>
          <w:rStyle w:val="StyleUnderline"/>
        </w:rPr>
        <w:t xml:space="preserve"> almost </w:t>
      </w:r>
      <w:r w:rsidRPr="001537A2">
        <w:rPr>
          <w:rStyle w:val="Emphasis"/>
        </w:rPr>
        <w:t>every nation capable</w:t>
      </w:r>
      <w:r w:rsidRPr="001537A2">
        <w:rPr>
          <w:sz w:val="16"/>
        </w:rPr>
        <w:t xml:space="preserve"> </w:t>
      </w:r>
      <w:r w:rsidRPr="001322D6">
        <w:rPr>
          <w:rStyle w:val="StyleUnderline"/>
        </w:rPr>
        <w:t>of exploiting the</w:t>
      </w:r>
      <w:r w:rsidRPr="001537A2">
        <w:rPr>
          <w:sz w:val="16"/>
        </w:rPr>
        <w:t xml:space="preserve"> deep </w:t>
      </w:r>
      <w:r w:rsidRPr="001322D6">
        <w:rPr>
          <w:rStyle w:val="Emphasis"/>
        </w:rPr>
        <w:t>seabed</w:t>
      </w:r>
      <w:r w:rsidRPr="001537A2">
        <w:rPr>
          <w:sz w:val="16"/>
        </w:rPr>
        <w:t>.</w:t>
      </w:r>
      <w:r w:rsidRPr="00BD40D1">
        <w:rPr>
          <w:sz w:val="16"/>
        </w:rPr>
        <w:t xml:space="preserve"> </w:t>
      </w:r>
    </w:p>
    <w:p w14:paraId="05F7E623" w14:textId="77777777" w:rsidR="0014576E" w:rsidRPr="001322D6" w:rsidRDefault="0014576E" w:rsidP="0014576E">
      <w:pPr>
        <w:pStyle w:val="Heading4"/>
        <w:rPr>
          <w:rFonts w:cs="Pridi Light"/>
        </w:rPr>
      </w:pPr>
      <w:r w:rsidRPr="001322D6">
        <w:rPr>
          <w:rFonts w:cs="Pridi Light"/>
        </w:rPr>
        <w:t xml:space="preserve">Preservation based </w:t>
      </w:r>
      <w:r w:rsidRPr="001322D6">
        <w:rPr>
          <w:rFonts w:cs="Pridi Light"/>
          <w:u w:val="single"/>
        </w:rPr>
        <w:t>approach</w:t>
      </w:r>
      <w:r w:rsidRPr="001322D6">
        <w:rPr>
          <w:rFonts w:cs="Pridi Light"/>
        </w:rPr>
        <w:t xml:space="preserve"> to </w:t>
      </w:r>
      <w:r w:rsidRPr="001322D6">
        <w:rPr>
          <w:rFonts w:cs="Pridi Light"/>
          <w:u w:val="single"/>
        </w:rPr>
        <w:t>property</w:t>
      </w:r>
      <w:r w:rsidRPr="001322D6">
        <w:rPr>
          <w:rFonts w:cs="Pridi Light"/>
        </w:rPr>
        <w:t xml:space="preserve"> that </w:t>
      </w:r>
      <w:r w:rsidRPr="001322D6">
        <w:rPr>
          <w:rFonts w:cs="Pridi Light"/>
          <w:u w:val="single"/>
        </w:rPr>
        <w:t>decouples</w:t>
      </w:r>
      <w:r w:rsidRPr="001322D6">
        <w:rPr>
          <w:rFonts w:cs="Pridi Light"/>
        </w:rPr>
        <w:t xml:space="preserve"> commercial space </w:t>
      </w:r>
      <w:r w:rsidRPr="001322D6">
        <w:rPr>
          <w:rFonts w:cs="Pridi Light"/>
          <w:u w:val="single"/>
        </w:rPr>
        <w:t>mining</w:t>
      </w:r>
      <w:r w:rsidRPr="001322D6">
        <w:rPr>
          <w:rFonts w:cs="Pridi Light"/>
        </w:rPr>
        <w:t xml:space="preserve"> from </w:t>
      </w:r>
      <w:r w:rsidRPr="001322D6">
        <w:rPr>
          <w:rFonts w:cs="Pridi Light"/>
          <w:u w:val="single"/>
        </w:rPr>
        <w:t>research</w:t>
      </w:r>
      <w:r w:rsidRPr="001322D6">
        <w:rPr>
          <w:rFonts w:cs="Pridi Light"/>
        </w:rPr>
        <w:t xml:space="preserve"> is key to </w:t>
      </w:r>
      <w:r w:rsidRPr="001322D6">
        <w:rPr>
          <w:rFonts w:cs="Pridi Light"/>
          <w:u w:val="single"/>
        </w:rPr>
        <w:t>prevent</w:t>
      </w:r>
      <w:r w:rsidRPr="001322D6">
        <w:rPr>
          <w:rFonts w:cs="Pridi Light"/>
        </w:rPr>
        <w:t xml:space="preserve"> conflict</w:t>
      </w:r>
      <w:r>
        <w:rPr>
          <w:rFonts w:cs="Pridi Light"/>
        </w:rPr>
        <w:t xml:space="preserve"> and create </w:t>
      </w:r>
      <w:r w:rsidRPr="00ED50C9">
        <w:rPr>
          <w:rFonts w:cs="Pridi Light"/>
          <w:u w:val="single"/>
        </w:rPr>
        <w:t>sustainable</w:t>
      </w:r>
      <w:r>
        <w:rPr>
          <w:rFonts w:cs="Pridi Light"/>
        </w:rPr>
        <w:t xml:space="preserve"> mining</w:t>
      </w:r>
    </w:p>
    <w:p w14:paraId="12448524" w14:textId="77777777" w:rsidR="0014576E" w:rsidRPr="001322D6" w:rsidRDefault="0014576E" w:rsidP="0014576E">
      <w:r w:rsidRPr="001322D6">
        <w:t xml:space="preserve">Ramin </w:t>
      </w:r>
      <w:r w:rsidRPr="001322D6">
        <w:rPr>
          <w:rStyle w:val="Style13ptBold"/>
        </w:rPr>
        <w:t>Skibba 16</w:t>
      </w:r>
      <w:r w:rsidRPr="001322D6">
        <w:t xml:space="preserve">, Formerly Assistant Project Scientist and Lecturer at the Center for Astrophysics and Space Sciences at the University of California, San Diego, Journalist, 4-19-2016, Mining in Space Could Lead to Conflicts on Earth, Nautilus, </w:t>
      </w:r>
      <w:hyperlink r:id="rId9" w:history="1">
        <w:r w:rsidRPr="001322D6">
          <w:rPr>
            <w:rStyle w:val="Hyperlink"/>
          </w:rPr>
          <w:t>http://nautil.us/blog/mining-in-space-could-lead-to-conflicts-on-earth</w:t>
        </w:r>
      </w:hyperlink>
    </w:p>
    <w:p w14:paraId="69B460EF" w14:textId="77777777" w:rsidR="0014576E" w:rsidRPr="00F750DE" w:rsidRDefault="0014576E" w:rsidP="0014576E">
      <w:pPr>
        <w:rPr>
          <w:u w:val="single"/>
        </w:rPr>
      </w:pPr>
      <w:r w:rsidRPr="0082525E">
        <w:rPr>
          <w:sz w:val="16"/>
        </w:rPr>
        <w:lastRenderedPageBreak/>
        <w:t xml:space="preserve">For one thing, it appears to violate international law, according to Congressional testimony by Joanne </w:t>
      </w:r>
      <w:proofErr w:type="spellStart"/>
      <w:r w:rsidRPr="0082525E">
        <w:rPr>
          <w:sz w:val="16"/>
        </w:rPr>
        <w:t>Gabrynowicz</w:t>
      </w:r>
      <w:proofErr w:type="spellEnd"/>
      <w:r w:rsidRPr="0082525E">
        <w:rPr>
          <w:sz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896BD0">
        <w:rPr>
          <w:rStyle w:val="StyleUnderline"/>
        </w:rPr>
        <w:t xml:space="preserve">Moon Agreement went </w:t>
      </w:r>
      <w:r w:rsidRPr="00896BD0">
        <w:rPr>
          <w:rStyle w:val="Emphasis"/>
        </w:rPr>
        <w:t>further</w:t>
      </w:r>
      <w:r w:rsidRPr="00896BD0">
        <w:rPr>
          <w:rStyle w:val="StyleUnderline"/>
        </w:rPr>
        <w:t>, declaring</w:t>
      </w:r>
      <w:r w:rsidRPr="0082525E">
        <w:rPr>
          <w:sz w:val="16"/>
        </w:rPr>
        <w:t xml:space="preserve"> outer space to be the </w:t>
      </w:r>
      <w:r w:rsidRPr="001322D6">
        <w:rPr>
          <w:rStyle w:val="StyleUnderline"/>
        </w:rPr>
        <w:t xml:space="preserve">“common </w:t>
      </w:r>
      <w:r w:rsidRPr="004D3663">
        <w:rPr>
          <w:rStyle w:val="Emphasis"/>
          <w:highlight w:val="yellow"/>
        </w:rPr>
        <w:t>heritage</w:t>
      </w:r>
      <w:r w:rsidRPr="004D3663">
        <w:rPr>
          <w:sz w:val="16"/>
          <w:highlight w:val="yellow"/>
        </w:rPr>
        <w:t xml:space="preserve"> </w:t>
      </w:r>
      <w:r w:rsidRPr="004D3663">
        <w:rPr>
          <w:rStyle w:val="StyleUnderline"/>
          <w:highlight w:val="yellow"/>
        </w:rPr>
        <w:t xml:space="preserve">of </w:t>
      </w:r>
      <w:r>
        <w:rPr>
          <w:rStyle w:val="StyleUnderline"/>
          <w:highlight w:val="yellow"/>
        </w:rPr>
        <w:t>[hu]</w:t>
      </w:r>
      <w:r w:rsidRPr="004D3663">
        <w:rPr>
          <w:rStyle w:val="Emphasis"/>
          <w:highlight w:val="yellow"/>
        </w:rPr>
        <w:t>mankind</w:t>
      </w:r>
      <w:r w:rsidRPr="001322D6">
        <w:rPr>
          <w:rStyle w:val="StyleUnderline"/>
        </w:rPr>
        <w:t xml:space="preserve">” and </w:t>
      </w:r>
      <w:r w:rsidRPr="004D3663">
        <w:rPr>
          <w:rStyle w:val="Emphasis"/>
          <w:highlight w:val="yellow"/>
        </w:rPr>
        <w:t>explicitly forbid</w:t>
      </w:r>
      <w:r w:rsidRPr="0082525E">
        <w:rPr>
          <w:sz w:val="16"/>
        </w:rPr>
        <w:t xml:space="preserve">ding any </w:t>
      </w:r>
      <w:r w:rsidRPr="001322D6">
        <w:rPr>
          <w:rStyle w:val="StyleUnderline"/>
        </w:rPr>
        <w:t xml:space="preserve">state or organization from </w:t>
      </w:r>
      <w:r w:rsidRPr="004D3663">
        <w:rPr>
          <w:rStyle w:val="Emphasis"/>
          <w:highlight w:val="yellow"/>
        </w:rPr>
        <w:t>annexing</w:t>
      </w:r>
      <w:r w:rsidRPr="0082525E">
        <w:rPr>
          <w:sz w:val="16"/>
        </w:rPr>
        <w:t xml:space="preserve"> (non-Earth) </w:t>
      </w:r>
      <w:r w:rsidRPr="004D3663">
        <w:rPr>
          <w:rStyle w:val="Emphasis"/>
          <w:highlight w:val="yellow"/>
        </w:rPr>
        <w:t>natural resources</w:t>
      </w:r>
      <w:r w:rsidRPr="001322D6">
        <w:rPr>
          <w:rStyle w:val="StyleUnderline"/>
        </w:rPr>
        <w:t xml:space="preserve"> in the solar system.</w:t>
      </w:r>
      <w:r w:rsidRPr="001322D6">
        <w:rPr>
          <w:sz w:val="20"/>
          <w:u w:val="single"/>
        </w:rPr>
        <w:t xml:space="preserve"> </w:t>
      </w:r>
      <w:r w:rsidRPr="001322D6">
        <w:rPr>
          <w:rStyle w:val="StyleUnderline"/>
        </w:rPr>
        <w:t xml:space="preserve">Major </w:t>
      </w:r>
      <w:r w:rsidRPr="001322D6">
        <w:rPr>
          <w:rStyle w:val="Emphasis"/>
        </w:rPr>
        <w:t xml:space="preserve">space-faring </w:t>
      </w:r>
      <w:r w:rsidRPr="004D3663">
        <w:rPr>
          <w:rStyle w:val="Emphasis"/>
          <w:highlight w:val="yellow"/>
        </w:rPr>
        <w:t>nations</w:t>
      </w:r>
      <w:r w:rsidRPr="0082525E">
        <w:rPr>
          <w:sz w:val="16"/>
        </w:rPr>
        <w:t xml:space="preserve"> are not among the 16 countries party to the treaty, but they </w:t>
      </w:r>
      <w:r w:rsidRPr="004D3663">
        <w:rPr>
          <w:rStyle w:val="StyleUnderline"/>
          <w:highlight w:val="yellow"/>
        </w:rPr>
        <w:t>should</w:t>
      </w:r>
      <w:r w:rsidRPr="0082525E">
        <w:rPr>
          <w:sz w:val="16"/>
        </w:rPr>
        <w:t xml:space="preserve"> arguably </w:t>
      </w:r>
      <w:r w:rsidRPr="004D3663">
        <w:rPr>
          <w:rStyle w:val="StyleUnderline"/>
          <w:highlight w:val="yellow"/>
        </w:rPr>
        <w:t>come to</w:t>
      </w:r>
      <w:r w:rsidRPr="0082525E">
        <w:rPr>
          <w:sz w:val="16"/>
        </w:rPr>
        <w:t xml:space="preserve"> some equitable </w:t>
      </w:r>
      <w:r w:rsidRPr="004D3663">
        <w:rPr>
          <w:rStyle w:val="Emphasis"/>
          <w:highlight w:val="yellow"/>
        </w:rPr>
        <w:t>agreement</w:t>
      </w:r>
      <w:r w:rsidRPr="004D3663">
        <w:rPr>
          <w:rStyle w:val="StyleUnderline"/>
          <w:highlight w:val="yellow"/>
        </w:rPr>
        <w:t xml:space="preserve">, since </w:t>
      </w:r>
      <w:r w:rsidRPr="004D3663">
        <w:rPr>
          <w:rStyle w:val="Emphasis"/>
          <w:highlight w:val="yellow"/>
        </w:rPr>
        <w:t>international</w:t>
      </w:r>
      <w:r w:rsidRPr="001322D6">
        <w:rPr>
          <w:rStyle w:val="Emphasis"/>
        </w:rPr>
        <w:t xml:space="preserve"> </w:t>
      </w:r>
      <w:r w:rsidRPr="004D3663">
        <w:rPr>
          <w:rStyle w:val="Emphasis"/>
          <w:highlight w:val="yellow"/>
        </w:rPr>
        <w:t>competition</w:t>
      </w:r>
      <w:r w:rsidRPr="004D3663">
        <w:rPr>
          <w:sz w:val="16"/>
          <w:highlight w:val="yellow"/>
        </w:rPr>
        <w:t xml:space="preserve"> </w:t>
      </w:r>
      <w:r w:rsidRPr="004D3663">
        <w:rPr>
          <w:rStyle w:val="StyleUnderline"/>
          <w:highlight w:val="yellow"/>
        </w:rPr>
        <w:t>over</w:t>
      </w:r>
      <w:r w:rsidRPr="001322D6">
        <w:rPr>
          <w:rStyle w:val="StyleUnderline"/>
        </w:rPr>
        <w:t xml:space="preserve"> </w:t>
      </w:r>
      <w:r w:rsidRPr="001322D6">
        <w:rPr>
          <w:rStyle w:val="Emphasis"/>
        </w:rPr>
        <w:t xml:space="preserve">natural </w:t>
      </w:r>
      <w:r w:rsidRPr="004D3663">
        <w:rPr>
          <w:rStyle w:val="Emphasis"/>
          <w:highlight w:val="yellow"/>
        </w:rPr>
        <w:t>resources</w:t>
      </w:r>
      <w:r w:rsidRPr="004D3663">
        <w:rPr>
          <w:sz w:val="16"/>
          <w:highlight w:val="yellow"/>
        </w:rPr>
        <w:t xml:space="preserve"> </w:t>
      </w:r>
      <w:r w:rsidRPr="004D3663">
        <w:rPr>
          <w:rStyle w:val="StyleUnderline"/>
          <w:highlight w:val="yellow"/>
        </w:rPr>
        <w:t xml:space="preserve">in space </w:t>
      </w:r>
      <w:r w:rsidRPr="00ED50C9">
        <w:rPr>
          <w:rStyle w:val="StyleUnderline"/>
        </w:rPr>
        <w:t>may</w:t>
      </w:r>
      <w:r w:rsidRPr="001322D6">
        <w:rPr>
          <w:rStyle w:val="StyleUnderline"/>
        </w:rPr>
        <w:t xml:space="preserve"> very well </w:t>
      </w:r>
      <w:r w:rsidRPr="004D3663">
        <w:rPr>
          <w:rStyle w:val="Emphasis"/>
          <w:highlight w:val="yellow"/>
        </w:rPr>
        <w:t>transform into conflict</w:t>
      </w:r>
      <w:r w:rsidRPr="001322D6">
        <w:rPr>
          <w:rStyle w:val="StyleUnderline"/>
        </w:rPr>
        <w:t>.</w:t>
      </w:r>
      <w:r w:rsidRPr="0082525E">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1322D6">
        <w:rPr>
          <w:rStyle w:val="Emphasis"/>
        </w:rPr>
        <w:t>Palladium</w:t>
      </w:r>
      <w:r w:rsidRPr="0082525E">
        <w:rPr>
          <w:sz w:val="16"/>
        </w:rPr>
        <w:t xml:space="preserve">, for example, valued for its conductive properties and chemical stability, is used in hundreds of millions of electronic devices sold annually for electrodes and connector </w:t>
      </w:r>
      <w:proofErr w:type="spellStart"/>
      <w:r w:rsidRPr="0082525E">
        <w:rPr>
          <w:sz w:val="16"/>
        </w:rPr>
        <w:t>platings</w:t>
      </w:r>
      <w:proofErr w:type="spellEnd"/>
      <w:r w:rsidRPr="0082525E">
        <w:rPr>
          <w:sz w:val="16"/>
        </w:rPr>
        <w:t xml:space="preserve">, but </w:t>
      </w:r>
      <w:r w:rsidRPr="001322D6">
        <w:rPr>
          <w:rStyle w:val="StyleUnderline"/>
        </w:rPr>
        <w:t xml:space="preserve">it’s </w:t>
      </w:r>
      <w:r w:rsidRPr="001322D6">
        <w:rPr>
          <w:rStyle w:val="Emphasis"/>
        </w:rPr>
        <w:t>relatively scarce</w:t>
      </w:r>
      <w:r w:rsidRPr="001322D6">
        <w:rPr>
          <w:rStyle w:val="StyleUnderline"/>
        </w:rPr>
        <w:t xml:space="preserve"> on Earth. </w:t>
      </w:r>
      <w:r w:rsidRPr="004D3663">
        <w:rPr>
          <w:rStyle w:val="StyleUnderline"/>
          <w:highlight w:val="yellow"/>
        </w:rPr>
        <w:t xml:space="preserve">A </w:t>
      </w:r>
      <w:r w:rsidRPr="004D3663">
        <w:rPr>
          <w:rStyle w:val="Emphasis"/>
          <w:highlight w:val="yellow"/>
        </w:rPr>
        <w:t>single giant</w:t>
      </w:r>
      <w:r w:rsidRPr="0082525E">
        <w:rPr>
          <w:sz w:val="16"/>
        </w:rPr>
        <w:t>, platinum-</w:t>
      </w:r>
      <w:r w:rsidRPr="004D3663">
        <w:rPr>
          <w:rStyle w:val="Emphasis"/>
          <w:highlight w:val="yellow"/>
        </w:rPr>
        <w:t>rich asteroid</w:t>
      </w:r>
      <w:r w:rsidRPr="0082525E">
        <w:rPr>
          <w:sz w:val="16"/>
        </w:rPr>
        <w:t xml:space="preserve"> </w:t>
      </w:r>
      <w:r w:rsidRPr="004D3663">
        <w:rPr>
          <w:rStyle w:val="StyleUnderline"/>
          <w:highlight w:val="yellow"/>
        </w:rPr>
        <w:t xml:space="preserve">could contain as </w:t>
      </w:r>
      <w:r w:rsidRPr="004D3663">
        <w:rPr>
          <w:rStyle w:val="Emphasis"/>
          <w:highlight w:val="yellow"/>
        </w:rPr>
        <w:t>much</w:t>
      </w:r>
      <w:r w:rsidRPr="001322D6">
        <w:rPr>
          <w:rStyle w:val="Emphasis"/>
        </w:rPr>
        <w:t xml:space="preserve"> </w:t>
      </w:r>
      <w:r w:rsidRPr="004D3663">
        <w:rPr>
          <w:rStyle w:val="Emphasis"/>
          <w:highlight w:val="yellow"/>
        </w:rPr>
        <w:t>platinum</w:t>
      </w:r>
      <w:r w:rsidRPr="0082525E">
        <w:rPr>
          <w:sz w:val="16"/>
        </w:rPr>
        <w:t xml:space="preserve">-group </w:t>
      </w:r>
      <w:r w:rsidRPr="004D3663">
        <w:rPr>
          <w:rStyle w:val="StyleUnderline"/>
          <w:highlight w:val="yellow"/>
        </w:rPr>
        <w:t xml:space="preserve">metals </w:t>
      </w:r>
      <w:r w:rsidRPr="004D3663">
        <w:rPr>
          <w:rStyle w:val="Emphasis"/>
          <w:highlight w:val="yellow"/>
        </w:rPr>
        <w:t>as all reserves</w:t>
      </w:r>
      <w:r w:rsidRPr="004D3663">
        <w:rPr>
          <w:rStyle w:val="StyleUnderline"/>
          <w:highlight w:val="yellow"/>
        </w:rPr>
        <w:t xml:space="preserve"> on Earth</w:t>
      </w:r>
      <w:r w:rsidRPr="0082525E">
        <w:rPr>
          <w:sz w:val="16"/>
        </w:rPr>
        <w:t xml:space="preserve">, the Google-backed Planetary Resources claims. </w:t>
      </w:r>
      <w:r w:rsidRPr="001322D6">
        <w:rPr>
          <w:rStyle w:val="StyleUnderline"/>
        </w:rPr>
        <w:t xml:space="preserve">That’s a </w:t>
      </w:r>
      <w:r w:rsidRPr="001322D6">
        <w:rPr>
          <w:rStyle w:val="Emphasis"/>
        </w:rPr>
        <w:t>massive bounty</w:t>
      </w:r>
      <w:r w:rsidRPr="001322D6">
        <w:rPr>
          <w:rStyle w:val="StyleUnderline"/>
        </w:rPr>
        <w:t>.</w:t>
      </w:r>
      <w:r w:rsidRPr="0082525E">
        <w:rPr>
          <w:sz w:val="16"/>
        </w:rPr>
        <w:t xml:space="preserve"> As Planetary Resources and other U.S. and foreign companies scramble for control over these valuable space minerals, </w:t>
      </w:r>
      <w:r w:rsidRPr="001322D6">
        <w:rPr>
          <w:rStyle w:val="StyleUnderline"/>
        </w:rPr>
        <w:t xml:space="preserve">competing </w:t>
      </w:r>
      <w:r w:rsidRPr="004D3663">
        <w:rPr>
          <w:rStyle w:val="StyleUnderline"/>
          <w:highlight w:val="yellow"/>
        </w:rPr>
        <w:t xml:space="preserve">“land grabs” </w:t>
      </w:r>
      <w:r w:rsidRPr="004D3663">
        <w:rPr>
          <w:rStyle w:val="Emphasis"/>
          <w:highlight w:val="yellow"/>
        </w:rPr>
        <w:t>by armed satellites</w:t>
      </w:r>
      <w:r w:rsidRPr="004D3663">
        <w:rPr>
          <w:rStyle w:val="StyleUnderline"/>
          <w:highlight w:val="yellow"/>
        </w:rPr>
        <w:t xml:space="preserve"> may come</w:t>
      </w:r>
      <w:r w:rsidRPr="001322D6">
        <w:rPr>
          <w:rStyle w:val="StyleUnderline"/>
        </w:rPr>
        <w:t xml:space="preserve"> next. </w:t>
      </w:r>
      <w:r w:rsidRPr="004D3663">
        <w:rPr>
          <w:rStyle w:val="Emphasis"/>
          <w:highlight w:val="yellow"/>
        </w:rPr>
        <w:t>Platinum</w:t>
      </w:r>
      <w:r w:rsidRPr="0082525E">
        <w:rPr>
          <w:sz w:val="16"/>
        </w:rPr>
        <w:t xml:space="preserve">-group </w:t>
      </w:r>
      <w:r w:rsidRPr="004D3663">
        <w:rPr>
          <w:rStyle w:val="StyleUnderline"/>
          <w:highlight w:val="yellow"/>
        </w:rPr>
        <w:t>metals</w:t>
      </w:r>
      <w:r w:rsidRPr="001322D6">
        <w:rPr>
          <w:rStyle w:val="StyleUnderline"/>
        </w:rPr>
        <w:t xml:space="preserve"> in space </w:t>
      </w:r>
      <w:r w:rsidRPr="004D3663">
        <w:rPr>
          <w:rStyle w:val="StyleUnderline"/>
          <w:highlight w:val="yellow"/>
        </w:rPr>
        <w:t xml:space="preserve">may </w:t>
      </w:r>
      <w:r w:rsidRPr="001322D6">
        <w:rPr>
          <w:rStyle w:val="StyleUnderline"/>
        </w:rPr>
        <w:t xml:space="preserve">serve </w:t>
      </w:r>
      <w:r w:rsidRPr="001322D6">
        <w:rPr>
          <w:rStyle w:val="Emphasis"/>
        </w:rPr>
        <w:t>the same role</w:t>
      </w:r>
      <w:r w:rsidRPr="0082525E">
        <w:rPr>
          <w:sz w:val="16"/>
        </w:rPr>
        <w:t xml:space="preserve"> </w:t>
      </w:r>
      <w:r w:rsidRPr="001322D6">
        <w:rPr>
          <w:rStyle w:val="StyleUnderline"/>
        </w:rPr>
        <w:t xml:space="preserve">as oil has on Earth, threatening to </w:t>
      </w:r>
      <w:r w:rsidRPr="004D3663">
        <w:rPr>
          <w:rStyle w:val="StyleUnderline"/>
          <w:highlight w:val="yellow"/>
        </w:rPr>
        <w:t xml:space="preserve">extend </w:t>
      </w:r>
      <w:r w:rsidRPr="004D3663">
        <w:rPr>
          <w:rStyle w:val="Emphasis"/>
          <w:highlight w:val="yellow"/>
        </w:rPr>
        <w:t>geopolitical struggles</w:t>
      </w:r>
      <w:r w:rsidRPr="004D3663">
        <w:rPr>
          <w:sz w:val="16"/>
          <w:highlight w:val="yellow"/>
        </w:rPr>
        <w:t xml:space="preserve"> </w:t>
      </w:r>
      <w:r w:rsidRPr="004D3663">
        <w:rPr>
          <w:rStyle w:val="StyleUnderline"/>
          <w:highlight w:val="yellow"/>
        </w:rPr>
        <w:t xml:space="preserve">into </w:t>
      </w:r>
      <w:r w:rsidRPr="004D3663">
        <w:rPr>
          <w:rStyle w:val="Emphasis"/>
          <w:highlight w:val="yellow"/>
        </w:rPr>
        <w:t>astropolitical ones</w:t>
      </w:r>
      <w:r w:rsidRPr="001322D6">
        <w:rPr>
          <w:rStyle w:val="StyleUnderline"/>
        </w:rPr>
        <w:t xml:space="preserve">. </w:t>
      </w:r>
      <w:r w:rsidRPr="0082525E">
        <w:rPr>
          <w:sz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1322D6">
        <w:rPr>
          <w:rStyle w:val="StyleUnderline"/>
        </w:rPr>
        <w:t xml:space="preserve">If </w:t>
      </w:r>
      <w:r w:rsidRPr="001322D6">
        <w:rPr>
          <w:rStyle w:val="Emphasis"/>
        </w:rPr>
        <w:t>space-mining</w:t>
      </w:r>
      <w:r w:rsidRPr="001322D6">
        <w:rPr>
          <w:rStyle w:val="StyleUnderline"/>
        </w:rPr>
        <w:t xml:space="preserve"> activities break up </w:t>
      </w:r>
      <w:r w:rsidRPr="001322D6">
        <w:rPr>
          <w:rStyle w:val="Emphasis"/>
        </w:rPr>
        <w:t>asteroids</w:t>
      </w:r>
      <w:r w:rsidRPr="001322D6">
        <w:rPr>
          <w:rStyle w:val="StyleUnderline"/>
        </w:rPr>
        <w:t xml:space="preserve">, the resulting debris could be </w:t>
      </w:r>
      <w:r w:rsidRPr="001322D6">
        <w:rPr>
          <w:rStyle w:val="Emphasis"/>
        </w:rPr>
        <w:t>hazardous for satellites</w:t>
      </w:r>
      <w:r w:rsidRPr="0082525E">
        <w:rPr>
          <w:sz w:val="16"/>
        </w:rPr>
        <w:t xml:space="preserve">, other spacecraft, and astronauts nearby. On the other hand, </w:t>
      </w:r>
      <w:r w:rsidRPr="001322D6">
        <w:rPr>
          <w:rStyle w:val="StyleUnderline"/>
        </w:rPr>
        <w:t xml:space="preserve">in a </w:t>
      </w:r>
      <w:r w:rsidRPr="001322D6">
        <w:rPr>
          <w:rStyle w:val="Emphasis"/>
        </w:rPr>
        <w:t>best-case</w:t>
      </w:r>
      <w:r w:rsidRPr="001322D6">
        <w:rPr>
          <w:rStyle w:val="StyleUnderline"/>
        </w:rPr>
        <w:t xml:space="preserve"> scenario, space mining could be </w:t>
      </w:r>
      <w:r w:rsidRPr="001322D6">
        <w:rPr>
          <w:rStyle w:val="Emphasis"/>
        </w:rPr>
        <w:t>environmentally safe</w:t>
      </w:r>
      <w:r w:rsidRPr="001322D6">
        <w:rPr>
          <w:rStyle w:val="StyleUnderline"/>
        </w:rPr>
        <w:t xml:space="preserve">, capture only necessary </w:t>
      </w:r>
      <w:r w:rsidRPr="001322D6">
        <w:rPr>
          <w:rStyle w:val="Emphasis"/>
        </w:rPr>
        <w:t>minerals</w:t>
      </w:r>
      <w:r w:rsidRPr="0082525E">
        <w:rPr>
          <w:sz w:val="16"/>
        </w:rPr>
        <w:t xml:space="preserve"> </w:t>
      </w:r>
      <w:r w:rsidRPr="001322D6">
        <w:rPr>
          <w:rStyle w:val="StyleUnderline"/>
        </w:rPr>
        <w:t xml:space="preserve">and </w:t>
      </w:r>
      <w:r w:rsidRPr="001322D6">
        <w:rPr>
          <w:rStyle w:val="Emphasis"/>
        </w:rPr>
        <w:t>water</w:t>
      </w:r>
      <w:r w:rsidRPr="0082525E">
        <w:rPr>
          <w:sz w:val="16"/>
        </w:rPr>
        <w:t xml:space="preserve">, and, in the more distant future even </w:t>
      </w:r>
      <w:proofErr w:type="gramStart"/>
      <w:r w:rsidRPr="0082525E">
        <w:rPr>
          <w:sz w:val="16"/>
        </w:rPr>
        <w:t>lead</w:t>
      </w:r>
      <w:proofErr w:type="gramEnd"/>
      <w:r w:rsidRPr="0082525E">
        <w:rPr>
          <w:sz w:val="16"/>
        </w:rPr>
        <w:t xml:space="preserve">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1322D6">
        <w:rPr>
          <w:rStyle w:val="StyleUnderline"/>
        </w:rPr>
        <w:t xml:space="preserve">increasing </w:t>
      </w:r>
      <w:r w:rsidRPr="001322D6">
        <w:rPr>
          <w:rStyle w:val="Emphasis"/>
        </w:rPr>
        <w:t>collaboration</w:t>
      </w:r>
      <w:r w:rsidRPr="0082525E">
        <w:rPr>
          <w:sz w:val="16"/>
        </w:rPr>
        <w:t xml:space="preserve"> </w:t>
      </w:r>
      <w:r w:rsidRPr="001322D6">
        <w:rPr>
          <w:rStyle w:val="StyleUnderline"/>
        </w:rPr>
        <w:t>with</w:t>
      </w:r>
      <w:r w:rsidRPr="0082525E">
        <w:rPr>
          <w:sz w:val="16"/>
        </w:rPr>
        <w:t xml:space="preserve"> space </w:t>
      </w:r>
      <w:r w:rsidRPr="001322D6">
        <w:rPr>
          <w:rStyle w:val="StyleUnderline"/>
        </w:rPr>
        <w:t xml:space="preserve">mining </w:t>
      </w:r>
      <w:r w:rsidRPr="001322D6">
        <w:rPr>
          <w:rStyle w:val="Emphasis"/>
        </w:rPr>
        <w:t>companies</w:t>
      </w:r>
      <w:r w:rsidRPr="0082525E">
        <w:rPr>
          <w:sz w:val="16"/>
        </w:rPr>
        <w:t xml:space="preserve"> </w:t>
      </w:r>
      <w:r w:rsidRPr="001322D6">
        <w:rPr>
          <w:rStyle w:val="StyleUnderline"/>
        </w:rPr>
        <w:t xml:space="preserve">could </w:t>
      </w:r>
      <w:r w:rsidRPr="001322D6">
        <w:rPr>
          <w:rStyle w:val="Emphasis"/>
        </w:rPr>
        <w:t>distort</w:t>
      </w:r>
      <w:r w:rsidRPr="001322D6">
        <w:rPr>
          <w:rStyle w:val="StyleUnderline"/>
        </w:rPr>
        <w:t xml:space="preserve"> and </w:t>
      </w:r>
      <w:r w:rsidRPr="001322D6">
        <w:rPr>
          <w:rStyle w:val="Emphasis"/>
        </w:rPr>
        <w:t>divert</w:t>
      </w:r>
      <w:r w:rsidRPr="0082525E">
        <w:rPr>
          <w:sz w:val="16"/>
        </w:rPr>
        <w:t xml:space="preserve"> </w:t>
      </w:r>
      <w:r w:rsidRPr="001322D6">
        <w:rPr>
          <w:rStyle w:val="StyleUnderline"/>
        </w:rPr>
        <w:t xml:space="preserve">efforts previously </w:t>
      </w:r>
      <w:r w:rsidRPr="001322D6">
        <w:rPr>
          <w:rStyle w:val="Emphasis"/>
        </w:rPr>
        <w:t>focused</w:t>
      </w:r>
      <w:r w:rsidRPr="0082525E">
        <w:rPr>
          <w:sz w:val="16"/>
        </w:rPr>
        <w:t xml:space="preserve"> </w:t>
      </w:r>
      <w:r w:rsidRPr="001322D6">
        <w:rPr>
          <w:rStyle w:val="StyleUnderline"/>
        </w:rPr>
        <w:t xml:space="preserve">on space </w:t>
      </w:r>
      <w:r w:rsidRPr="001322D6">
        <w:rPr>
          <w:rStyle w:val="Emphasis"/>
        </w:rPr>
        <w:t>exploration</w:t>
      </w:r>
      <w:r w:rsidRPr="0082525E">
        <w:rPr>
          <w:sz w:val="16"/>
        </w:rPr>
        <w:t xml:space="preserve"> </w:t>
      </w:r>
      <w:r w:rsidRPr="001322D6">
        <w:rPr>
          <w:rStyle w:val="StyleUnderline"/>
        </w:rPr>
        <w:t xml:space="preserve">and basic </w:t>
      </w:r>
      <w:r w:rsidRPr="001322D6">
        <w:rPr>
          <w:rStyle w:val="Emphasis"/>
        </w:rPr>
        <w:t>research</w:t>
      </w:r>
      <w:r w:rsidRPr="001322D6">
        <w:rPr>
          <w:rStyle w:val="StyleUnderline"/>
        </w:rPr>
        <w:t xml:space="preserve"> and discourage </w:t>
      </w:r>
      <w:r w:rsidRPr="001322D6">
        <w:rPr>
          <w:rStyle w:val="Emphasis"/>
        </w:rPr>
        <w:t>public interest</w:t>
      </w:r>
      <w:r w:rsidRPr="001322D6">
        <w:rPr>
          <w:rStyle w:val="StyleUnderline"/>
        </w:rPr>
        <w:t xml:space="preserve"> and </w:t>
      </w:r>
      <w:r w:rsidRPr="001322D6">
        <w:rPr>
          <w:rStyle w:val="Emphasis"/>
        </w:rPr>
        <w:t>engagement</w:t>
      </w:r>
      <w:r w:rsidRPr="001322D6">
        <w:rPr>
          <w:rStyle w:val="StyleUnderline"/>
        </w:rPr>
        <w:t xml:space="preserve"> in </w:t>
      </w:r>
      <w:r w:rsidRPr="001322D6">
        <w:rPr>
          <w:rStyle w:val="Emphasis"/>
        </w:rPr>
        <w:t>astronomy</w:t>
      </w:r>
      <w:r w:rsidRPr="001322D6">
        <w:rPr>
          <w:rStyle w:val="StyleUnderline"/>
        </w:rPr>
        <w:t>.</w:t>
      </w:r>
      <w:r w:rsidRPr="001322D6">
        <w:rPr>
          <w:sz w:val="20"/>
          <w:u w:val="single"/>
        </w:rPr>
        <w:t xml:space="preserve"> </w:t>
      </w:r>
      <w:r w:rsidRPr="0082525E">
        <w:rPr>
          <w:sz w:val="16"/>
        </w:rPr>
        <w:t xml:space="preserve">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w:t>
      </w:r>
      <w:r w:rsidRPr="004D3663">
        <w:rPr>
          <w:rStyle w:val="StyleUnderline"/>
          <w:highlight w:val="yellow"/>
        </w:rPr>
        <w:t>Commercial</w:t>
      </w:r>
      <w:r w:rsidRPr="001322D6">
        <w:rPr>
          <w:rStyle w:val="StyleUnderline"/>
        </w:rPr>
        <w:t xml:space="preserve"> </w:t>
      </w:r>
      <w:r w:rsidRPr="001322D6">
        <w:rPr>
          <w:rStyle w:val="Emphasis"/>
        </w:rPr>
        <w:t xml:space="preserve">space </w:t>
      </w:r>
      <w:r w:rsidRPr="004D3663">
        <w:rPr>
          <w:rStyle w:val="Emphasis"/>
          <w:highlight w:val="yellow"/>
        </w:rPr>
        <w:t>mining</w:t>
      </w:r>
      <w:r w:rsidRPr="004D3663">
        <w:rPr>
          <w:rStyle w:val="StyleUnderline"/>
          <w:highlight w:val="yellow"/>
        </w:rPr>
        <w:t xml:space="preserve"> and </w:t>
      </w:r>
      <w:r w:rsidRPr="004D3663">
        <w:rPr>
          <w:rStyle w:val="Emphasis"/>
          <w:highlight w:val="yellow"/>
        </w:rPr>
        <w:t>science</w:t>
      </w:r>
      <w:r w:rsidRPr="004D3663">
        <w:rPr>
          <w:sz w:val="16"/>
          <w:highlight w:val="yellow"/>
        </w:rPr>
        <w:t xml:space="preserve"> </w:t>
      </w:r>
      <w:r w:rsidRPr="004D3663">
        <w:rPr>
          <w:rStyle w:val="StyleUnderline"/>
          <w:highlight w:val="yellow"/>
        </w:rPr>
        <w:t>would both be served</w:t>
      </w:r>
      <w:r w:rsidRPr="001322D6">
        <w:rPr>
          <w:rStyle w:val="StyleUnderline"/>
        </w:rPr>
        <w:t xml:space="preserve"> </w:t>
      </w:r>
      <w:r w:rsidRPr="001322D6">
        <w:rPr>
          <w:rStyle w:val="Emphasis"/>
        </w:rPr>
        <w:t xml:space="preserve">well </w:t>
      </w:r>
      <w:r w:rsidRPr="004D3663">
        <w:rPr>
          <w:rStyle w:val="Emphasis"/>
          <w:highlight w:val="yellow"/>
        </w:rPr>
        <w:t>by decoupling</w:t>
      </w:r>
      <w:r w:rsidRPr="0082525E">
        <w:rPr>
          <w:sz w:val="16"/>
        </w:rPr>
        <w:t xml:space="preserve"> </w:t>
      </w:r>
      <w:r w:rsidRPr="001322D6">
        <w:rPr>
          <w:rStyle w:val="StyleUnderline"/>
        </w:rPr>
        <w:t xml:space="preserve">from each other. </w:t>
      </w:r>
      <w:r w:rsidRPr="004D3663">
        <w:rPr>
          <w:rStyle w:val="StyleUnderline"/>
          <w:highlight w:val="yellow"/>
        </w:rPr>
        <w:t xml:space="preserve">We should treat </w:t>
      </w:r>
      <w:r w:rsidRPr="004D3663">
        <w:rPr>
          <w:rStyle w:val="Emphasis"/>
          <w:highlight w:val="yellow"/>
        </w:rPr>
        <w:t>outer space</w:t>
      </w:r>
      <w:r w:rsidRPr="004D3663">
        <w:rPr>
          <w:sz w:val="16"/>
          <w:highlight w:val="yellow"/>
        </w:rPr>
        <w:t xml:space="preserve"> </w:t>
      </w:r>
      <w:r w:rsidRPr="004D3663">
        <w:rPr>
          <w:rStyle w:val="StyleUnderline"/>
          <w:highlight w:val="yellow"/>
        </w:rPr>
        <w:t>like</w:t>
      </w:r>
      <w:r w:rsidRPr="001322D6">
        <w:rPr>
          <w:rStyle w:val="StyleUnderline"/>
        </w:rPr>
        <w:t xml:space="preserve"> we do </w:t>
      </w:r>
      <w:r w:rsidRPr="004D3663">
        <w:rPr>
          <w:rStyle w:val="Emphasis"/>
          <w:highlight w:val="yellow"/>
        </w:rPr>
        <w:t>Antarctica</w:t>
      </w:r>
      <w:r w:rsidRPr="004D3663">
        <w:rPr>
          <w:rStyle w:val="StyleUnderline"/>
          <w:highlight w:val="yellow"/>
        </w:rPr>
        <w:t>. That</w:t>
      </w:r>
      <w:r w:rsidRPr="001322D6">
        <w:rPr>
          <w:rStyle w:val="StyleUnderline"/>
        </w:rPr>
        <w:t xml:space="preserve"> icy </w:t>
      </w:r>
      <w:r w:rsidRPr="004D3663">
        <w:rPr>
          <w:rStyle w:val="StyleUnderline"/>
          <w:highlight w:val="yellow"/>
        </w:rPr>
        <w:t>landscape is</w:t>
      </w:r>
      <w:r w:rsidRPr="001322D6">
        <w:rPr>
          <w:rStyle w:val="StyleUnderline"/>
        </w:rPr>
        <w:t xml:space="preserve"> humankind’s </w:t>
      </w:r>
      <w:r w:rsidRPr="001322D6">
        <w:rPr>
          <w:rStyle w:val="Emphasis"/>
        </w:rPr>
        <w:lastRenderedPageBreak/>
        <w:t xml:space="preserve">common </w:t>
      </w:r>
      <w:r w:rsidRPr="004D3663">
        <w:rPr>
          <w:rStyle w:val="Emphasis"/>
          <w:highlight w:val="yellow"/>
        </w:rPr>
        <w:t>heritage</w:t>
      </w:r>
      <w:r w:rsidRPr="004D3663">
        <w:rPr>
          <w:rStyle w:val="StyleUnderline"/>
          <w:highlight w:val="yellow"/>
        </w:rPr>
        <w:t>, where we encourage</w:t>
      </w:r>
      <w:r w:rsidRPr="001322D6">
        <w:rPr>
          <w:rStyle w:val="StyleUnderline"/>
        </w:rPr>
        <w:t xml:space="preserve"> </w:t>
      </w:r>
      <w:r w:rsidRPr="001322D6">
        <w:rPr>
          <w:rStyle w:val="Emphasis"/>
        </w:rPr>
        <w:t xml:space="preserve">scientific </w:t>
      </w:r>
      <w:r w:rsidRPr="004D3663">
        <w:rPr>
          <w:rStyle w:val="Emphasis"/>
          <w:highlight w:val="yellow"/>
        </w:rPr>
        <w:t>investigations</w:t>
      </w:r>
      <w:r w:rsidRPr="004D3663">
        <w:rPr>
          <w:rStyle w:val="StyleUnderline"/>
          <w:highlight w:val="yellow"/>
        </w:rPr>
        <w:t xml:space="preserve"> and </w:t>
      </w:r>
      <w:r w:rsidRPr="004D3663">
        <w:rPr>
          <w:rStyle w:val="Emphasis"/>
          <w:highlight w:val="yellow"/>
        </w:rPr>
        <w:t>conservation</w:t>
      </w:r>
      <w:r w:rsidRPr="0082525E">
        <w:rPr>
          <w:sz w:val="16"/>
        </w:rPr>
        <w:t xml:space="preserve"> </w:t>
      </w:r>
      <w:r w:rsidRPr="001322D6">
        <w:rPr>
          <w:rStyle w:val="StyleUnderline"/>
        </w:rPr>
        <w:t xml:space="preserve">and forbid </w:t>
      </w:r>
      <w:r w:rsidRPr="001322D6">
        <w:rPr>
          <w:rStyle w:val="Emphasis"/>
        </w:rPr>
        <w:t>territorial claims</w:t>
      </w:r>
      <w:r w:rsidRPr="001322D6">
        <w:rPr>
          <w:rStyle w:val="StyleUnderline"/>
        </w:rPr>
        <w:t xml:space="preserve">. </w:t>
      </w:r>
      <w:r w:rsidRPr="004D3663">
        <w:rPr>
          <w:rStyle w:val="StyleUnderline"/>
          <w:highlight w:val="yellow"/>
        </w:rPr>
        <w:t>If</w:t>
      </w:r>
      <w:r w:rsidRPr="001322D6">
        <w:rPr>
          <w:rStyle w:val="StyleUnderline"/>
        </w:rPr>
        <w:t xml:space="preserve"> some </w:t>
      </w:r>
      <w:r w:rsidRPr="004D3663">
        <w:rPr>
          <w:rStyle w:val="Emphasis"/>
          <w:highlight w:val="yellow"/>
        </w:rPr>
        <w:t>organizations</w:t>
      </w:r>
      <w:r w:rsidRPr="004D3663">
        <w:rPr>
          <w:sz w:val="16"/>
          <w:highlight w:val="yellow"/>
        </w:rPr>
        <w:t xml:space="preserve"> </w:t>
      </w:r>
      <w:r w:rsidRPr="004D3663">
        <w:rPr>
          <w:rStyle w:val="StyleUnderline"/>
          <w:highlight w:val="yellow"/>
        </w:rPr>
        <w:t xml:space="preserve">want to </w:t>
      </w:r>
      <w:r w:rsidRPr="004D3663">
        <w:rPr>
          <w:rStyle w:val="Emphasis"/>
          <w:highlight w:val="yellow"/>
        </w:rPr>
        <w:t>mine</w:t>
      </w:r>
      <w:r w:rsidRPr="001322D6">
        <w:rPr>
          <w:rStyle w:val="Emphasis"/>
        </w:rPr>
        <w:t xml:space="preserve"> asteroids</w:t>
      </w:r>
      <w:r w:rsidRPr="001322D6">
        <w:rPr>
          <w:rStyle w:val="StyleUnderline"/>
        </w:rPr>
        <w:t xml:space="preserve">, </w:t>
      </w:r>
      <w:r w:rsidRPr="004D3663">
        <w:rPr>
          <w:rStyle w:val="StyleUnderline"/>
          <w:highlight w:val="yellow"/>
        </w:rPr>
        <w:t xml:space="preserve">then we </w:t>
      </w:r>
      <w:r w:rsidRPr="004D3663">
        <w:rPr>
          <w:rStyle w:val="Emphasis"/>
          <w:highlight w:val="yellow"/>
        </w:rPr>
        <w:t>should</w:t>
      </w:r>
      <w:r w:rsidRPr="001322D6">
        <w:rPr>
          <w:rStyle w:val="Emphasis"/>
        </w:rPr>
        <w:t xml:space="preserve"> take the time</w:t>
      </w:r>
      <w:r w:rsidRPr="001322D6">
        <w:rPr>
          <w:rStyle w:val="StyleUnderline"/>
        </w:rPr>
        <w:t xml:space="preserve"> to develop and establish </w:t>
      </w:r>
      <w:r w:rsidRPr="001322D6">
        <w:rPr>
          <w:rStyle w:val="Emphasis"/>
        </w:rPr>
        <w:t>an international framework</w:t>
      </w:r>
      <w:r w:rsidRPr="0082525E">
        <w:rPr>
          <w:sz w:val="16"/>
        </w:rPr>
        <w:t xml:space="preserve"> </w:t>
      </w:r>
      <w:r w:rsidRPr="001322D6">
        <w:rPr>
          <w:rStyle w:val="StyleUnderline"/>
        </w:rPr>
        <w:t xml:space="preserve">to </w:t>
      </w:r>
      <w:r w:rsidRPr="004D3663">
        <w:rPr>
          <w:rStyle w:val="StyleUnderline"/>
          <w:highlight w:val="yellow"/>
        </w:rPr>
        <w:t xml:space="preserve">regulate it </w:t>
      </w:r>
      <w:r w:rsidRPr="004D3663">
        <w:rPr>
          <w:rStyle w:val="Emphasis"/>
          <w:highlight w:val="yellow"/>
        </w:rPr>
        <w:t>properly</w:t>
      </w:r>
      <w:r w:rsidRPr="004D3663">
        <w:rPr>
          <w:rStyle w:val="StyleUnderline"/>
          <w:highlight w:val="yellow"/>
        </w:rPr>
        <w:t>.</w:t>
      </w:r>
      <w:r w:rsidRPr="004D3663">
        <w:rPr>
          <w:sz w:val="20"/>
          <w:highlight w:val="yellow"/>
          <w:u w:val="single"/>
        </w:rPr>
        <w:t xml:space="preserve"> </w:t>
      </w:r>
      <w:r w:rsidRPr="008E5797">
        <w:rPr>
          <w:rStyle w:val="StyleUnderline"/>
        </w:rPr>
        <w:t>Space-mining</w:t>
      </w:r>
      <w:r w:rsidRPr="001322D6">
        <w:rPr>
          <w:rStyle w:val="StyleUnderline"/>
        </w:rPr>
        <w:t xml:space="preserve"> is an </w:t>
      </w:r>
      <w:r w:rsidRPr="001322D6">
        <w:rPr>
          <w:rStyle w:val="Emphasis"/>
        </w:rPr>
        <w:t>exciting opportunity</w:t>
      </w:r>
      <w:r w:rsidRPr="001322D6">
        <w:rPr>
          <w:rStyle w:val="StyleUnderline"/>
        </w:rPr>
        <w:t xml:space="preserve"> to articulate our species’ role in our little </w:t>
      </w:r>
      <w:r w:rsidRPr="001322D6">
        <w:rPr>
          <w:rStyle w:val="Emphasis"/>
        </w:rPr>
        <w:t>galactic fragment</w:t>
      </w:r>
      <w:r w:rsidRPr="001322D6">
        <w:rPr>
          <w:rStyle w:val="StyleUnderline"/>
        </w:rPr>
        <w:t>.</w:t>
      </w:r>
      <w:r w:rsidRPr="0082525E">
        <w:rPr>
          <w:sz w:val="16"/>
        </w:rPr>
        <w:t xml:space="preserve"> But </w:t>
      </w:r>
      <w:r w:rsidRPr="001322D6">
        <w:rPr>
          <w:rStyle w:val="StyleUnderline"/>
        </w:rPr>
        <w:t xml:space="preserve">it’s not just about sustainably managing </w:t>
      </w:r>
      <w:r w:rsidRPr="001322D6">
        <w:rPr>
          <w:rStyle w:val="Emphasis"/>
        </w:rPr>
        <w:t>limited</w:t>
      </w:r>
      <w:r w:rsidRPr="0082525E">
        <w:rPr>
          <w:sz w:val="16"/>
        </w:rPr>
        <w:t xml:space="preserve"> </w:t>
      </w:r>
      <w:r w:rsidRPr="001322D6">
        <w:rPr>
          <w:rStyle w:val="StyleUnderline"/>
        </w:rPr>
        <w:t xml:space="preserve">or </w:t>
      </w:r>
      <w:r w:rsidRPr="001322D6">
        <w:rPr>
          <w:rStyle w:val="Emphasis"/>
        </w:rPr>
        <w:t>dwindling</w:t>
      </w:r>
      <w:r w:rsidRPr="001322D6">
        <w:rPr>
          <w:rStyle w:val="StyleUnderline"/>
        </w:rPr>
        <w:t xml:space="preserve"> resources. It’s about our interactions with the </w:t>
      </w:r>
      <w:r w:rsidRPr="001322D6">
        <w:rPr>
          <w:rStyle w:val="Emphasis"/>
        </w:rPr>
        <w:t>nature</w:t>
      </w:r>
      <w:r w:rsidRPr="0082525E">
        <w:rPr>
          <w:sz w:val="16"/>
        </w:rPr>
        <w:t xml:space="preserve"> </w:t>
      </w:r>
      <w:r w:rsidRPr="001322D6">
        <w:rPr>
          <w:rStyle w:val="StyleUnderline"/>
        </w:rPr>
        <w:t xml:space="preserve">beyond our humble world. We should explore the </w:t>
      </w:r>
      <w:r w:rsidRPr="001322D6">
        <w:rPr>
          <w:rStyle w:val="Emphasis"/>
        </w:rPr>
        <w:t>solar system</w:t>
      </w:r>
      <w:r w:rsidRPr="001322D6">
        <w:rPr>
          <w:rStyle w:val="StyleUnderline"/>
        </w:rPr>
        <w:t xml:space="preserve"> as its </w:t>
      </w:r>
      <w:r w:rsidRPr="001322D6">
        <w:rPr>
          <w:rStyle w:val="Emphasis"/>
        </w:rPr>
        <w:t>steward</w:t>
      </w:r>
      <w:r w:rsidRPr="0082525E">
        <w:rPr>
          <w:sz w:val="16"/>
        </w:rPr>
        <w:t xml:space="preserve"> </w:t>
      </w:r>
      <w:r w:rsidRPr="001322D6">
        <w:rPr>
          <w:rStyle w:val="StyleUnderline"/>
        </w:rPr>
        <w:t xml:space="preserve">without repeating our economically </w:t>
      </w:r>
      <w:r w:rsidRPr="001322D6">
        <w:rPr>
          <w:rStyle w:val="Emphasis"/>
        </w:rPr>
        <w:t>rapacious past</w:t>
      </w:r>
    </w:p>
    <w:p w14:paraId="47F7AD21" w14:textId="77777777" w:rsidR="0014576E" w:rsidRPr="001673B5" w:rsidRDefault="0014576E" w:rsidP="0014576E">
      <w:pPr>
        <w:pStyle w:val="Heading4"/>
      </w:pPr>
      <w:r w:rsidRPr="001673B5">
        <w:t xml:space="preserve">Asteroid mining solves </w:t>
      </w:r>
      <w:r>
        <w:t>rare earth mineral shortages, resource conflicts,</w:t>
      </w:r>
      <w:r w:rsidRPr="001673B5">
        <w:t xml:space="preserve"> </w:t>
      </w:r>
      <w:r>
        <w:t>and toxic waste</w:t>
      </w:r>
    </w:p>
    <w:p w14:paraId="03B9B1F2" w14:textId="77777777" w:rsidR="0014576E" w:rsidRDefault="0014576E" w:rsidP="0014576E">
      <w:r>
        <w:t xml:space="preserve">Kevin </w:t>
      </w:r>
      <w:r w:rsidRPr="00377F26">
        <w:rPr>
          <w:rStyle w:val="Style13ptBold"/>
        </w:rPr>
        <w:t>MacWhorter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05EC340F" w14:textId="77777777" w:rsidR="0014576E" w:rsidRPr="005239C9" w:rsidRDefault="0014576E" w:rsidP="0014576E">
      <w:pPr>
        <w:rPr>
          <w:sz w:val="16"/>
          <w:szCs w:val="16"/>
        </w:rPr>
      </w:pPr>
      <w:r w:rsidRPr="005239C9">
        <w:rPr>
          <w:sz w:val="16"/>
          <w:szCs w:val="16"/>
        </w:rPr>
        <w:t>A. Rare Element Mining on Earth</w:t>
      </w:r>
    </w:p>
    <w:p w14:paraId="5195DE31" w14:textId="77777777" w:rsidR="0014576E" w:rsidRPr="005239C9" w:rsidRDefault="0014576E" w:rsidP="0014576E">
      <w:pPr>
        <w:rPr>
          <w:sz w:val="16"/>
        </w:rPr>
      </w:pPr>
      <w:r w:rsidRPr="004D3663">
        <w:rPr>
          <w:rStyle w:val="StyleUnderline"/>
          <w:highlight w:val="yellow"/>
        </w:rPr>
        <w:t>In</w:t>
      </w:r>
      <w:r w:rsidRPr="00377F26">
        <w:rPr>
          <w:rStyle w:val="StyleUnderline"/>
        </w:rPr>
        <w:t xml:space="preserve"> the next </w:t>
      </w:r>
      <w:r w:rsidRPr="004D3663">
        <w:rPr>
          <w:rStyle w:val="StyleUnderline"/>
          <w:highlight w:val="yellow"/>
        </w:rPr>
        <w:t>sixty years</w:t>
      </w:r>
      <w:r w:rsidRPr="00377F26">
        <w:rPr>
          <w:rStyle w:val="StyleUnderline"/>
        </w:rPr>
        <w:t xml:space="preserve">, scientists predict that certain </w:t>
      </w:r>
      <w:r w:rsidRPr="004D3663">
        <w:rPr>
          <w:rStyle w:val="Emphasis"/>
          <w:highlight w:val="yellow"/>
        </w:rPr>
        <w:t>elements crucial to modern industry</w:t>
      </w:r>
      <w:r w:rsidRPr="00377F26">
        <w:rPr>
          <w:rStyle w:val="StyleUnderline"/>
        </w:rPr>
        <w:t xml:space="preserve"> such as platinum, zinc, copper, phosphorous, lead, gold, and indium </w:t>
      </w:r>
      <w:r w:rsidRPr="004D3663">
        <w:rPr>
          <w:rStyle w:val="StyleUnderline"/>
          <w:highlight w:val="yellow"/>
        </w:rPr>
        <w:t xml:space="preserve">could be </w:t>
      </w:r>
      <w:r w:rsidRPr="004D3663">
        <w:rPr>
          <w:rStyle w:val="Emphasis"/>
          <w:highlight w:val="yellow"/>
        </w:rPr>
        <w:t>exhausted</w:t>
      </w:r>
      <w:r w:rsidRPr="00377F26">
        <w:rPr>
          <w:rStyle w:val="StyleUnderline"/>
        </w:rPr>
        <w:t xml:space="preserve"> on Earth</w:t>
      </w:r>
      <w:r w:rsidRPr="005239C9">
        <w:rPr>
          <w:sz w:val="16"/>
        </w:rPr>
        <w:t xml:space="preserve">. 12 </w:t>
      </w:r>
      <w:r w:rsidRPr="004D3663">
        <w:rPr>
          <w:rStyle w:val="StyleUnderline"/>
          <w:highlight w:val="yellow"/>
        </w:rPr>
        <w:t>Many</w:t>
      </w:r>
      <w:r w:rsidRPr="00377F26">
        <w:rPr>
          <w:rStyle w:val="StyleUnderline"/>
        </w:rPr>
        <w:t xml:space="preserve"> of these </w:t>
      </w:r>
      <w:r w:rsidRPr="004D3663">
        <w:rPr>
          <w:rStyle w:val="StyleUnderline"/>
          <w:highlight w:val="yellow"/>
        </w:rPr>
        <w:t>have no</w:t>
      </w:r>
      <w:r w:rsidRPr="001537A2">
        <w:rPr>
          <w:rStyle w:val="StyleUnderline"/>
        </w:rPr>
        <w:t xml:space="preserve"> </w:t>
      </w:r>
      <w:r w:rsidRPr="00D93FE9">
        <w:rPr>
          <w:rStyle w:val="StyleUnderline"/>
        </w:rPr>
        <w:t xml:space="preserve">synthetic </w:t>
      </w:r>
      <w:r w:rsidRPr="004D3663">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4D3663">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4D3663">
        <w:rPr>
          <w:rStyle w:val="StyleUnderline"/>
          <w:highlight w:val="yellow"/>
        </w:rPr>
        <w:t xml:space="preserve">require </w:t>
      </w:r>
      <w:r w:rsidRPr="005239C9">
        <w:rPr>
          <w:rStyle w:val="StyleUnderline"/>
        </w:rPr>
        <w:t xml:space="preserve">these </w:t>
      </w:r>
      <w:r w:rsidRPr="004D3663">
        <w:rPr>
          <w:rStyle w:val="StyleUnderline"/>
          <w:highlight w:val="yellow"/>
        </w:rPr>
        <w:t>rare elements</w:t>
      </w:r>
      <w:r w:rsidRPr="005239C9">
        <w:rPr>
          <w:sz w:val="16"/>
        </w:rPr>
        <w:t xml:space="preserve">. 15 </w:t>
      </w:r>
      <w:r w:rsidRPr="004D3663">
        <w:rPr>
          <w:rStyle w:val="StyleUnderline"/>
          <w:highlight w:val="yellow"/>
        </w:rPr>
        <w:t>As demand rises</w:t>
      </w:r>
      <w:r w:rsidRPr="00A326CB">
        <w:rPr>
          <w:rStyle w:val="StyleUnderline"/>
        </w:rPr>
        <w:t xml:space="preserve"> for both types of technologies, </w:t>
      </w:r>
      <w:r w:rsidRPr="004D3663">
        <w:rPr>
          <w:rStyle w:val="StyleUnderline"/>
          <w:highlight w:val="yellow"/>
        </w:rPr>
        <w:t>and</w:t>
      </w:r>
      <w:r w:rsidRPr="00A326CB">
        <w:rPr>
          <w:rStyle w:val="StyleUnderline"/>
        </w:rPr>
        <w:t xml:space="preserve"> as </w:t>
      </w:r>
      <w:r w:rsidRPr="004D3663">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4D3663">
        <w:rPr>
          <w:rStyle w:val="StyleUnderline"/>
          <w:highlight w:val="yellow"/>
        </w:rPr>
        <w:t>fall, prices skyrocket</w:t>
      </w:r>
      <w:r w:rsidRPr="005239C9">
        <w:rPr>
          <w:sz w:val="16"/>
        </w:rPr>
        <w:t xml:space="preserve">.16 </w:t>
      </w:r>
      <w:r w:rsidRPr="004D3663">
        <w:rPr>
          <w:rStyle w:val="StyleUnderline"/>
          <w:highlight w:val="yellow"/>
        </w:rPr>
        <w:t>Demand</w:t>
      </w:r>
      <w:r w:rsidRPr="00A326CB">
        <w:rPr>
          <w:rStyle w:val="StyleUnderline"/>
        </w:rPr>
        <w:t xml:space="preserve"> for nonrenewable resources </w:t>
      </w:r>
      <w:r w:rsidRPr="004D3663">
        <w:rPr>
          <w:rStyle w:val="StyleUnderline"/>
          <w:highlight w:val="yellow"/>
        </w:rPr>
        <w:t xml:space="preserve">creates </w:t>
      </w:r>
      <w:r w:rsidRPr="004D3663">
        <w:rPr>
          <w:rStyle w:val="Emphasis"/>
          <w:highlight w:val="yellow"/>
        </w:rPr>
        <w:t>conflict</w:t>
      </w:r>
      <w:r w:rsidRPr="005239C9">
        <w:rPr>
          <w:sz w:val="16"/>
        </w:rPr>
        <w:t>, and consumerism in rich countries results in harsh labor treatment for poorer countries.17</w:t>
      </w:r>
    </w:p>
    <w:p w14:paraId="7D79E739" w14:textId="77777777" w:rsidR="0014576E" w:rsidRPr="005239C9" w:rsidRDefault="0014576E" w:rsidP="0014576E">
      <w:pPr>
        <w:rPr>
          <w:sz w:val="16"/>
        </w:rPr>
      </w:pPr>
      <w:r w:rsidRPr="005239C9">
        <w:rPr>
          <w:sz w:val="16"/>
        </w:rPr>
        <w:t xml:space="preserve">In general, </w:t>
      </w:r>
      <w:r w:rsidRPr="00F74C05">
        <w:rPr>
          <w:rStyle w:val="Emphasis"/>
        </w:rPr>
        <w:t xml:space="preserve">the </w:t>
      </w:r>
      <w:r w:rsidRPr="004D3663">
        <w:rPr>
          <w:rStyle w:val="Emphasis"/>
          <w:highlight w:val="yellow"/>
        </w:rPr>
        <w:t>mining</w:t>
      </w:r>
      <w:r w:rsidRPr="00F74C05">
        <w:rPr>
          <w:rStyle w:val="Emphasis"/>
        </w:rPr>
        <w:t xml:space="preserve"> industry </w:t>
      </w:r>
      <w:r w:rsidRPr="004D3663">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4D3663">
        <w:rPr>
          <w:rStyle w:val="StyleUnderline"/>
          <w:highlight w:val="yellow"/>
        </w:rPr>
        <w:t xml:space="preserve">can destroy </w:t>
      </w:r>
      <w:r w:rsidRPr="004D3663">
        <w:rPr>
          <w:rStyle w:val="Emphasis"/>
          <w:highlight w:val="yellow"/>
        </w:rPr>
        <w:t>entire ecosystems</w:t>
      </w:r>
      <w:r w:rsidRPr="004D3663">
        <w:rPr>
          <w:rStyle w:val="StyleUnderline"/>
          <w:highlight w:val="yellow"/>
        </w:rPr>
        <w:t xml:space="preserve"> by </w:t>
      </w:r>
      <w:r w:rsidRPr="004D3663">
        <w:rPr>
          <w:rStyle w:val="Emphasis"/>
          <w:highlight w:val="yellow"/>
        </w:rPr>
        <w:t>polluting water</w:t>
      </w:r>
      <w:r w:rsidRPr="00A326CB">
        <w:rPr>
          <w:rStyle w:val="StyleUnderline"/>
        </w:rPr>
        <w:t xml:space="preserve"> sources </w:t>
      </w:r>
      <w:r w:rsidRPr="004D3663">
        <w:rPr>
          <w:rStyle w:val="StyleUnderline"/>
          <w:highlight w:val="yellow"/>
        </w:rPr>
        <w:t>and</w:t>
      </w:r>
      <w:r w:rsidRPr="00A326CB">
        <w:rPr>
          <w:rStyle w:val="StyleUnderline"/>
        </w:rPr>
        <w:t xml:space="preserve"> contributing to </w:t>
      </w:r>
      <w:r w:rsidRPr="004D3663">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4D3663">
        <w:rPr>
          <w:rStyle w:val="StyleUnderline"/>
          <w:highlight w:val="yellow"/>
        </w:rPr>
        <w:t xml:space="preserve">mining </w:t>
      </w:r>
      <w:r w:rsidRPr="005239C9">
        <w:rPr>
          <w:rStyle w:val="StyleUnderline"/>
        </w:rPr>
        <w:t xml:space="preserve">industry </w:t>
      </w:r>
      <w:r w:rsidRPr="004D3663">
        <w:rPr>
          <w:rStyle w:val="StyleUnderline"/>
          <w:highlight w:val="yellow"/>
        </w:rPr>
        <w:t xml:space="preserve">contributes the </w:t>
      </w:r>
      <w:r w:rsidRPr="004D3663">
        <w:rPr>
          <w:rStyle w:val="Emphasis"/>
          <w:highlight w:val="yellow"/>
        </w:rPr>
        <w:t>largest portion</w:t>
      </w:r>
      <w:r w:rsidRPr="004D3663">
        <w:rPr>
          <w:rStyle w:val="StyleUnderline"/>
          <w:highlight w:val="yellow"/>
        </w:rPr>
        <w:t xml:space="preserve"> of </w:t>
      </w:r>
      <w:r w:rsidRPr="00B34E46">
        <w:rPr>
          <w:rStyle w:val="StyleUnderline"/>
        </w:rPr>
        <w:t xml:space="preserve">solid </w:t>
      </w:r>
      <w:r w:rsidRPr="004D3663">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4D3663">
        <w:rPr>
          <w:rStyle w:val="StyleUnderline"/>
          <w:highlight w:val="yellow"/>
        </w:rPr>
        <w:t xml:space="preserve">the source of </w:t>
      </w:r>
      <w:r w:rsidRPr="004D3663">
        <w:rPr>
          <w:rStyle w:val="Emphasis"/>
          <w:highlight w:val="yellow"/>
        </w:rPr>
        <w:t xml:space="preserve">more toxic </w:t>
      </w:r>
      <w:r w:rsidRPr="00F74C05">
        <w:rPr>
          <w:rStyle w:val="Emphasis"/>
        </w:rPr>
        <w:t xml:space="preserve">and hazardous </w:t>
      </w:r>
      <w:r w:rsidRPr="004D3663">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14:paraId="48A8655A" w14:textId="77777777" w:rsidR="0014576E" w:rsidRPr="005239C9" w:rsidRDefault="0014576E" w:rsidP="0014576E">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4D3663">
        <w:rPr>
          <w:rStyle w:val="Emphasis"/>
          <w:highlight w:val="yellow"/>
        </w:rPr>
        <w:t>[one] of [four]</w:t>
      </w:r>
      <w:r w:rsidRPr="004D3663">
        <w:rPr>
          <w:rStyle w:val="StyleUnderline"/>
          <w:highlight w:val="yellow"/>
        </w:rPr>
        <w:t xml:space="preserve"> industrial goods</w:t>
      </w:r>
      <w:r w:rsidRPr="005239C9">
        <w:rPr>
          <w:rStyle w:val="StyleUnderline"/>
        </w:rPr>
        <w:t xml:space="preserve"> on Earth </w:t>
      </w:r>
      <w:r w:rsidRPr="004D3663">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4D3663">
        <w:rPr>
          <w:rStyle w:val="StyleUnderline"/>
          <w:highlight w:val="yellow"/>
        </w:rPr>
        <w:t>platinum</w:t>
      </w:r>
      <w:r w:rsidRPr="005239C9">
        <w:rPr>
          <w:rStyle w:val="StyleUnderline"/>
        </w:rPr>
        <w:t xml:space="preserve"> in products such as catalytic converters, jewelry production, various catalysts for chemical processing, and hydrogen fuel </w:t>
      </w:r>
      <w:r w:rsidRPr="005239C9">
        <w:rPr>
          <w:rStyle w:val="StyleUnderline"/>
        </w:rPr>
        <w:lastRenderedPageBreak/>
        <w:t>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4D3663">
        <w:rPr>
          <w:rStyle w:val="StyleUnderline"/>
          <w:highlight w:val="yellow"/>
        </w:rPr>
        <w:t>will deplete in a</w:t>
      </w:r>
      <w:r w:rsidRPr="005239C9">
        <w:rPr>
          <w:rStyle w:val="StyleUnderline"/>
        </w:rPr>
        <w:t xml:space="preserve"> relatively </w:t>
      </w:r>
      <w:r w:rsidRPr="004D3663">
        <w:rPr>
          <w:rStyle w:val="Emphasis"/>
          <w:highlight w:val="yellow"/>
        </w:rPr>
        <w:t>short</w:t>
      </w:r>
      <w:r w:rsidRPr="00F74C05">
        <w:rPr>
          <w:rStyle w:val="Emphasis"/>
        </w:rPr>
        <w:t xml:space="preserve"> amount of </w:t>
      </w:r>
      <w:r w:rsidRPr="004D3663">
        <w:rPr>
          <w:rStyle w:val="Emphasis"/>
          <w:highlight w:val="yellow"/>
        </w:rPr>
        <w:t>time</w:t>
      </w:r>
      <w:r w:rsidRPr="005239C9">
        <w:rPr>
          <w:sz w:val="16"/>
        </w:rPr>
        <w:t>.29</w:t>
      </w:r>
    </w:p>
    <w:p w14:paraId="7F44FA0B" w14:textId="77777777" w:rsidR="0014576E" w:rsidRPr="005239C9" w:rsidRDefault="0014576E" w:rsidP="0014576E">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14:paraId="14397BB9" w14:textId="77777777" w:rsidR="0014576E" w:rsidRPr="005239C9" w:rsidRDefault="0014576E" w:rsidP="0014576E">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p>
    <w:p w14:paraId="7C4C2844" w14:textId="77777777" w:rsidR="0014576E" w:rsidRDefault="0014576E" w:rsidP="0014576E">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4D3663">
        <w:rPr>
          <w:rStyle w:val="Emphasis"/>
          <w:highlight w:val="yellow"/>
        </w:rPr>
        <w:t>Relegating</w:t>
      </w:r>
      <w:r w:rsidRPr="00F74C05">
        <w:rPr>
          <w:rStyle w:val="Emphasis"/>
        </w:rPr>
        <w:t xml:space="preserve"> at least some </w:t>
      </w:r>
      <w:r w:rsidRPr="004D3663">
        <w:rPr>
          <w:rStyle w:val="Emphasis"/>
          <w:highlight w:val="yellow"/>
        </w:rPr>
        <w:t>mining</w:t>
      </w:r>
      <w:r w:rsidRPr="00F74C05">
        <w:rPr>
          <w:rStyle w:val="Emphasis"/>
        </w:rPr>
        <w:t xml:space="preserve"> companies </w:t>
      </w:r>
      <w:r w:rsidRPr="004D3663">
        <w:rPr>
          <w:rStyle w:val="Emphasis"/>
          <w:highlight w:val="yellow"/>
        </w:rPr>
        <w:t>to</w:t>
      </w:r>
      <w:r w:rsidRPr="00F74C05">
        <w:rPr>
          <w:rStyle w:val="Emphasis"/>
        </w:rPr>
        <w:t xml:space="preserve"> </w:t>
      </w:r>
      <w:r w:rsidRPr="004D3663">
        <w:rPr>
          <w:rStyle w:val="Emphasis"/>
          <w:highlight w:val="yellow"/>
        </w:rPr>
        <w:t>n</w:t>
      </w:r>
      <w:r w:rsidRPr="00F74C05">
        <w:rPr>
          <w:rStyle w:val="Emphasis"/>
        </w:rPr>
        <w:t>ear-</w:t>
      </w:r>
      <w:r w:rsidRPr="004D3663">
        <w:rPr>
          <w:rStyle w:val="Emphasis"/>
          <w:highlight w:val="yellow"/>
        </w:rPr>
        <w:t>E</w:t>
      </w:r>
      <w:r w:rsidRPr="00F74C05">
        <w:rPr>
          <w:rStyle w:val="Emphasis"/>
        </w:rPr>
        <w:t xml:space="preserve">arth </w:t>
      </w:r>
      <w:r w:rsidRPr="004D3663">
        <w:rPr>
          <w:rStyle w:val="Emphasis"/>
          <w:highlight w:val="yellow"/>
        </w:rPr>
        <w:t>a</w:t>
      </w:r>
      <w:r w:rsidRPr="00F74C05">
        <w:rPr>
          <w:rStyle w:val="Emphasis"/>
        </w:rPr>
        <w:t xml:space="preserve">steroids </w:t>
      </w:r>
      <w:r w:rsidRPr="004D3663">
        <w:rPr>
          <w:rStyle w:val="Emphasis"/>
          <w:highlight w:val="yellow"/>
        </w:rPr>
        <w:t xml:space="preserve">would reduce the negative effects of </w:t>
      </w:r>
      <w:r w:rsidRPr="00F74C05">
        <w:rPr>
          <w:rStyle w:val="Emphasis"/>
        </w:rPr>
        <w:t xml:space="preserve">future </w:t>
      </w:r>
      <w:r w:rsidRPr="004D3663">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10B1C486" w14:textId="77777777" w:rsidR="0014576E" w:rsidRDefault="0014576E" w:rsidP="0014576E">
      <w:pPr>
        <w:pStyle w:val="Heading4"/>
      </w:pPr>
      <w:r>
        <w:t>Mineral shortages prevent the transition to clean energy needed to solve warming</w:t>
      </w:r>
    </w:p>
    <w:p w14:paraId="0ECCFA10" w14:textId="77777777" w:rsidR="0014576E" w:rsidRPr="00E1031D" w:rsidRDefault="0014576E" w:rsidP="0014576E">
      <w:r>
        <w:t xml:space="preserve">Nafeez </w:t>
      </w:r>
      <w:r w:rsidRPr="00D076E2">
        <w:rPr>
          <w:rStyle w:val="Style13ptBold"/>
        </w:rPr>
        <w:t>Ahmed 18</w:t>
      </w:r>
      <w:r>
        <w:t xml:space="preserve">, DPhil in international relations from the School of Global Studies at Sussex University, an investigative journalist and international security scholar, Dec 12 2018, "We Don't Mine Enough Rare Earth Metals to Replace Fossil Fuels </w:t>
      </w:r>
      <w:proofErr w:type="gramStart"/>
      <w:r>
        <w:t>With</w:t>
      </w:r>
      <w:proofErr w:type="gramEnd"/>
      <w:r>
        <w:t xml:space="preserve"> Renewable Energy", Vice, https://www.vice.com/en_us/article/a3mavb/we-dont-mine-enough-rare-earth-metals-to-replace-fossil-fuels-with-renewable-energy</w:t>
      </w:r>
    </w:p>
    <w:p w14:paraId="68A1DFD2" w14:textId="77777777" w:rsidR="0014576E" w:rsidRPr="00F140F7" w:rsidRDefault="0014576E" w:rsidP="0014576E">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4D3663">
        <w:rPr>
          <w:rStyle w:val="Emphasis"/>
          <w:highlight w:val="yellow"/>
        </w:rPr>
        <w:t>renewable energy</w:t>
      </w:r>
      <w:r w:rsidRPr="00F140F7">
        <w:rPr>
          <w:rStyle w:val="Emphasis"/>
        </w:rPr>
        <w:t xml:space="preserve"> industry could be about to face a </w:t>
      </w:r>
      <w:r w:rsidRPr="004D3663">
        <w:rPr>
          <w:rStyle w:val="Emphasis"/>
          <w:highlight w:val="yellow"/>
        </w:rPr>
        <w:t>fundamental obstacle: shortages in</w:t>
      </w:r>
      <w:r w:rsidRPr="00F140F7">
        <w:rPr>
          <w:rStyle w:val="Emphasis"/>
        </w:rPr>
        <w:t xml:space="preserve"> the supply of </w:t>
      </w:r>
      <w:r w:rsidRPr="004D3663">
        <w:rPr>
          <w:rStyle w:val="Emphasis"/>
          <w:highlight w:val="yellow"/>
        </w:rPr>
        <w:t>rare metals.</w:t>
      </w:r>
    </w:p>
    <w:p w14:paraId="25147B58" w14:textId="77777777" w:rsidR="0014576E" w:rsidRPr="006F643B" w:rsidRDefault="0014576E" w:rsidP="0014576E">
      <w:pPr>
        <w:rPr>
          <w:sz w:val="16"/>
        </w:rPr>
      </w:pPr>
      <w:r w:rsidRPr="004D3663">
        <w:rPr>
          <w:rStyle w:val="Emphasis"/>
          <w:highlight w:val="yellow"/>
        </w:rPr>
        <w:t>To meet</w:t>
      </w:r>
      <w:r w:rsidRPr="00F140F7">
        <w:rPr>
          <w:rStyle w:val="Emphasis"/>
        </w:rPr>
        <w:t xml:space="preserve"> greenhouse gas emission </w:t>
      </w:r>
      <w:r w:rsidRPr="004D3663">
        <w:rPr>
          <w:rStyle w:val="Emphasis"/>
          <w:highlight w:val="yellow"/>
        </w:rPr>
        <w:t xml:space="preserve">reduction targets </w:t>
      </w:r>
      <w:r w:rsidRPr="00B34E46">
        <w:rPr>
          <w:rStyle w:val="Emphasis"/>
        </w:rPr>
        <w:t>under the Paris Agreement</w:t>
      </w:r>
      <w:r w:rsidRPr="00F140F7">
        <w:rPr>
          <w:rStyle w:val="Emphasis"/>
        </w:rPr>
        <w:t xml:space="preserve">, </w:t>
      </w:r>
      <w:r w:rsidRPr="004D3663">
        <w:rPr>
          <w:rStyle w:val="Emphasis"/>
          <w:highlight w:val="yellow"/>
        </w:rPr>
        <w:t>renewable energy</w:t>
      </w:r>
      <w:r w:rsidRPr="00F140F7">
        <w:rPr>
          <w:rStyle w:val="Emphasis"/>
        </w:rPr>
        <w:t xml:space="preserve"> production </w:t>
      </w:r>
      <w:r w:rsidRPr="004D3663">
        <w:rPr>
          <w:rStyle w:val="Emphasis"/>
          <w:highlight w:val="yellow"/>
        </w:rPr>
        <w:t>has to scale up</w:t>
      </w:r>
      <w:r w:rsidRPr="00F140F7">
        <w:rPr>
          <w:rStyle w:val="Emphasis"/>
        </w:rPr>
        <w:t xml:space="preserve"> fast. </w:t>
      </w:r>
      <w:r w:rsidRPr="00870C77">
        <w:rPr>
          <w:rStyle w:val="StyleUnderline"/>
        </w:rPr>
        <w:t xml:space="preserve">This means that global </w:t>
      </w:r>
      <w:r w:rsidRPr="004D3663">
        <w:rPr>
          <w:rStyle w:val="StyleUnderline"/>
          <w:highlight w:val="yellow"/>
        </w:rPr>
        <w:t>production of</w:t>
      </w:r>
      <w:r w:rsidRPr="00870C77">
        <w:rPr>
          <w:rStyle w:val="StyleUnderline"/>
        </w:rPr>
        <w:t xml:space="preserve"> several rare earth </w:t>
      </w:r>
      <w:r w:rsidRPr="004D3663">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4D3663">
        <w:rPr>
          <w:rStyle w:val="StyleUnderline"/>
          <w:highlight w:val="yellow"/>
        </w:rPr>
        <w:t>must grow twelvefold</w:t>
      </w:r>
      <w:r w:rsidRPr="00870C77">
        <w:rPr>
          <w:rStyle w:val="StyleUnderline"/>
        </w:rPr>
        <w:t xml:space="preserve"> by 2050.</w:t>
      </w:r>
    </w:p>
    <w:p w14:paraId="1DCCA2B5" w14:textId="77777777" w:rsidR="0014576E" w:rsidRPr="00F140F7" w:rsidRDefault="0014576E" w:rsidP="0014576E">
      <w:pPr>
        <w:rPr>
          <w:rStyle w:val="Emphasis"/>
        </w:rPr>
      </w:pPr>
      <w:r w:rsidRPr="006F643B">
        <w:rPr>
          <w:sz w:val="16"/>
        </w:rPr>
        <w:t xml:space="preserve">But according to the new study by Dutch energy systems company Metabolic, </w:t>
      </w:r>
      <w:r w:rsidRPr="00F140F7">
        <w:rPr>
          <w:rStyle w:val="Emphasis"/>
        </w:rPr>
        <w:t>the “</w:t>
      </w:r>
      <w:r w:rsidRPr="004D3663">
        <w:rPr>
          <w:rStyle w:val="Emphasis"/>
          <w:highlight w:val="yellow"/>
        </w:rPr>
        <w:t>current</w:t>
      </w:r>
      <w:r w:rsidRPr="00F140F7">
        <w:rPr>
          <w:rStyle w:val="Emphasis"/>
        </w:rPr>
        <w:t xml:space="preserve"> global </w:t>
      </w:r>
      <w:r w:rsidRPr="004D3663">
        <w:rPr>
          <w:rStyle w:val="Emphasis"/>
          <w:highlight w:val="yellow"/>
        </w:rPr>
        <w:t>supply of</w:t>
      </w:r>
      <w:r w:rsidRPr="00F140F7">
        <w:rPr>
          <w:rStyle w:val="Emphasis"/>
        </w:rPr>
        <w:t xml:space="preserve"> several critical </w:t>
      </w:r>
      <w:r w:rsidRPr="004D3663">
        <w:rPr>
          <w:rStyle w:val="Emphasis"/>
          <w:highlight w:val="yellow"/>
        </w:rPr>
        <w:t>metals is insufficient to transition to a renewable energy system.”</w:t>
      </w:r>
    </w:p>
    <w:p w14:paraId="4E8AB506" w14:textId="77777777" w:rsidR="0014576E" w:rsidRPr="006F643B" w:rsidRDefault="0014576E" w:rsidP="0014576E">
      <w:pPr>
        <w:rPr>
          <w:sz w:val="16"/>
          <w:szCs w:val="16"/>
        </w:rPr>
      </w:pPr>
      <w:r w:rsidRPr="006F643B">
        <w:rPr>
          <w:sz w:val="16"/>
          <w:szCs w:val="16"/>
        </w:rPr>
        <w:t>The study focuses on demand for rare metals in the Netherlands and extrapolates this to develop a picture of how global trends are likely to develop.</w:t>
      </w:r>
    </w:p>
    <w:p w14:paraId="3A4F74A8" w14:textId="77777777" w:rsidR="0014576E" w:rsidRPr="00F36421" w:rsidRDefault="0014576E" w:rsidP="0014576E">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w:t>
      </w:r>
      <w:proofErr w:type="gramStart"/>
      <w:r w:rsidRPr="00F36421">
        <w:rPr>
          <w:rStyle w:val="StyleUnderline"/>
        </w:rPr>
        <w:t>amount</w:t>
      </w:r>
      <w:proofErr w:type="gramEnd"/>
      <w:r w:rsidRPr="00F36421">
        <w:rPr>
          <w:rStyle w:val="StyleUnderline"/>
        </w:rPr>
        <w:t xml:space="preserve"> of certain metals would further increase.”</w:t>
      </w:r>
    </w:p>
    <w:p w14:paraId="153B23D4" w14:textId="77777777" w:rsidR="0014576E" w:rsidRPr="006F643B" w:rsidRDefault="0014576E" w:rsidP="0014576E">
      <w:pPr>
        <w:rPr>
          <w:sz w:val="16"/>
        </w:rPr>
      </w:pPr>
      <w:r w:rsidRPr="004D3663">
        <w:rPr>
          <w:rStyle w:val="StyleUnderline"/>
          <w:highlight w:val="yellow"/>
        </w:rPr>
        <w:lastRenderedPageBreak/>
        <w:t>Demand for</w:t>
      </w:r>
      <w:r w:rsidRPr="00062588">
        <w:rPr>
          <w:rStyle w:val="StyleUnderline"/>
        </w:rPr>
        <w:t xml:space="preserve"> rare </w:t>
      </w:r>
      <w:r w:rsidRPr="004D3663">
        <w:rPr>
          <w:rStyle w:val="StyleUnderline"/>
          <w:highlight w:val="yellow"/>
        </w:rPr>
        <w:t xml:space="preserve">metals </w:t>
      </w:r>
      <w:r w:rsidRPr="00A110B4">
        <w:rPr>
          <w:rStyle w:val="StyleUnderline"/>
        </w:rPr>
        <w:t xml:space="preserve">is pitched </w:t>
      </w:r>
      <w:r w:rsidRPr="004D3663">
        <w:rPr>
          <w:rStyle w:val="StyleUnderline"/>
          <w:highlight w:val="yellow"/>
        </w:rPr>
        <w:t xml:space="preserve">to rise </w:t>
      </w:r>
      <w:r w:rsidRPr="004D3663">
        <w:rPr>
          <w:rStyle w:val="Emphasis"/>
          <w:highlight w:val="yellow"/>
        </w:rPr>
        <w:t>exponentially</w:t>
      </w:r>
      <w:r w:rsidRPr="00062588">
        <w:rPr>
          <w:rStyle w:val="StyleUnderline"/>
        </w:rPr>
        <w:t xml:space="preserve"> across the world, and </w:t>
      </w:r>
      <w:r w:rsidRPr="004D3663">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4D3663">
        <w:rPr>
          <w:rStyle w:val="StyleUnderline"/>
          <w:highlight w:val="yellow"/>
        </w:rPr>
        <w:t>other tech</w:t>
      </w:r>
      <w:r w:rsidRPr="00062588">
        <w:rPr>
          <w:rStyle w:val="StyleUnderline"/>
        </w:rPr>
        <w:t xml:space="preserve">nical </w:t>
      </w:r>
      <w:r w:rsidRPr="004D3663">
        <w:rPr>
          <w:rStyle w:val="StyleUnderline"/>
          <w:highlight w:val="yellow"/>
        </w:rPr>
        <w:t>equipment</w:t>
      </w:r>
      <w:r w:rsidRPr="00062588">
        <w:rPr>
          <w:rStyle w:val="StyleUnderline"/>
        </w:rPr>
        <w:t xml:space="preserve"> in industrial applications. The </w:t>
      </w:r>
      <w:r w:rsidRPr="004D3663">
        <w:rPr>
          <w:rStyle w:val="StyleUnderline"/>
          <w:highlight w:val="yellow"/>
        </w:rPr>
        <w:t xml:space="preserve">growth of the </w:t>
      </w:r>
      <w:r w:rsidRPr="00D93613">
        <w:rPr>
          <w:rStyle w:val="StyleUnderline"/>
        </w:rPr>
        <w:t xml:space="preserve">global </w:t>
      </w:r>
      <w:r w:rsidRPr="004D3663">
        <w:rPr>
          <w:rStyle w:val="StyleUnderline"/>
          <w:highlight w:val="yellow"/>
        </w:rPr>
        <w:t>middle class</w:t>
      </w:r>
      <w:r w:rsidRPr="004D3663">
        <w:rPr>
          <w:sz w:val="16"/>
          <w:highlight w:val="yellow"/>
        </w:rPr>
        <w:t xml:space="preserve"> </w:t>
      </w:r>
      <w:r w:rsidRPr="00D93613">
        <w:rPr>
          <w:sz w:val="16"/>
        </w:rPr>
        <w:t xml:space="preserve">from 1 billion to 3 billion people </w:t>
      </w:r>
      <w:r w:rsidRPr="004D3663">
        <w:rPr>
          <w:rStyle w:val="StyleUnderline"/>
          <w:highlight w:val="yellow"/>
        </w:rPr>
        <w:t xml:space="preserve">will only </w:t>
      </w:r>
      <w:r w:rsidRPr="007718E9">
        <w:rPr>
          <w:rStyle w:val="StyleUnderline"/>
        </w:rPr>
        <w:t xml:space="preserve">further </w:t>
      </w:r>
      <w:r w:rsidRPr="004D3663">
        <w:rPr>
          <w:rStyle w:val="StyleUnderline"/>
          <w:highlight w:val="yellow"/>
        </w:rPr>
        <w:t xml:space="preserve">accelerate this </w:t>
      </w:r>
      <w:r w:rsidRPr="00D93613">
        <w:rPr>
          <w:rStyle w:val="StyleUnderline"/>
        </w:rPr>
        <w:t>growth.”</w:t>
      </w:r>
    </w:p>
    <w:p w14:paraId="18DA4AD8" w14:textId="77777777" w:rsidR="0014576E" w:rsidRPr="006F643B" w:rsidRDefault="0014576E" w:rsidP="0014576E">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4D3663">
        <w:rPr>
          <w:rStyle w:val="StyleUnderline"/>
          <w:highlight w:val="yellow"/>
        </w:rPr>
        <w:t>minerals</w:t>
      </w:r>
      <w:r w:rsidRPr="006F643B">
        <w:rPr>
          <w:rStyle w:val="StyleUnderline"/>
        </w:rPr>
        <w:t xml:space="preserve"> essential for smartphones, laptops, electric cars and even copper wiring </w:t>
      </w:r>
      <w:r w:rsidRPr="004D3663">
        <w:rPr>
          <w:rStyle w:val="StyleUnderline"/>
          <w:highlight w:val="yellow"/>
        </w:rPr>
        <w:t xml:space="preserve">could face </w:t>
      </w:r>
      <w:r w:rsidRPr="004D3663">
        <w:rPr>
          <w:rStyle w:val="Emphasis"/>
          <w:highlight w:val="yellow"/>
        </w:rPr>
        <w:t>supply shortages</w:t>
      </w:r>
      <w:r w:rsidRPr="004D3663">
        <w:rPr>
          <w:rStyle w:val="StyleUnderline"/>
          <w:highlight w:val="yellow"/>
        </w:rPr>
        <w:t xml:space="preserve"> </w:t>
      </w:r>
      <w:r w:rsidRPr="00D93613">
        <w:rPr>
          <w:rStyle w:val="StyleUnderline"/>
        </w:rPr>
        <w:t>in coming decades.</w:t>
      </w:r>
    </w:p>
    <w:p w14:paraId="0975F73F" w14:textId="77777777" w:rsidR="0014576E" w:rsidRDefault="0014576E" w:rsidP="0014576E">
      <w:pPr>
        <w:rPr>
          <w:sz w:val="16"/>
        </w:rPr>
      </w:pPr>
    </w:p>
    <w:p w14:paraId="0D9AD6E6" w14:textId="77777777" w:rsidR="0014576E" w:rsidRDefault="0014576E" w:rsidP="0014576E">
      <w:pPr>
        <w:pStyle w:val="Heading4"/>
      </w:pPr>
      <w:r>
        <w:t>Warming causes extinction</w:t>
      </w:r>
    </w:p>
    <w:p w14:paraId="0832F313" w14:textId="77777777" w:rsidR="0014576E" w:rsidRPr="00630038" w:rsidRDefault="0014576E" w:rsidP="0014576E">
      <w:r>
        <w:t xml:space="preserve">Peter </w:t>
      </w:r>
      <w:r w:rsidRPr="003A5BBF">
        <w:rPr>
          <w:rStyle w:val="Style13ptBold"/>
        </w:rPr>
        <w:t>Kareiva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25A3D840" w14:textId="77777777" w:rsidR="0014576E" w:rsidRDefault="0014576E" w:rsidP="0014576E">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D3663">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4D3663">
        <w:rPr>
          <w:rStyle w:val="StyleUnderline"/>
          <w:highlight w:val="yellow"/>
        </w:rPr>
        <w:t xml:space="preserve">pose </w:t>
      </w:r>
      <w:r w:rsidRPr="004D3663">
        <w:rPr>
          <w:rStyle w:val="Emphasis"/>
          <w:highlight w:val="yellow"/>
        </w:rPr>
        <w:t>existential risks</w:t>
      </w:r>
      <w:r w:rsidRPr="00E317EA">
        <w:rPr>
          <w:sz w:val="16"/>
        </w:rPr>
        <w:t xml:space="preserve">. </w:t>
      </w:r>
      <w:r w:rsidRPr="00713CCB">
        <w:rPr>
          <w:rStyle w:val="StyleUnderline"/>
        </w:rPr>
        <w:t xml:space="preserve">This is </w:t>
      </w:r>
      <w:r w:rsidRPr="004D3663">
        <w:rPr>
          <w:rStyle w:val="StyleUnderline"/>
          <w:highlight w:val="yellow"/>
        </w:rPr>
        <w:t>because of</w:t>
      </w:r>
      <w:r w:rsidRPr="00713CCB">
        <w:rPr>
          <w:rStyle w:val="StyleUnderline"/>
        </w:rPr>
        <w:t xml:space="preserve"> intrinsic </w:t>
      </w:r>
      <w:r w:rsidRPr="004D3663">
        <w:rPr>
          <w:rStyle w:val="Emphasis"/>
          <w:highlight w:val="yellow"/>
        </w:rPr>
        <w:t>positive feedback loops</w:t>
      </w:r>
      <w:r w:rsidRPr="00713CCB">
        <w:rPr>
          <w:rStyle w:val="StyleUnderline"/>
        </w:rPr>
        <w:t xml:space="preserve">, substantial </w:t>
      </w:r>
      <w:r w:rsidRPr="004D3663">
        <w:rPr>
          <w:rStyle w:val="Emphasis"/>
          <w:highlight w:val="yellow"/>
        </w:rPr>
        <w:t>lag times</w:t>
      </w:r>
      <w:r w:rsidRPr="00E317EA">
        <w:rPr>
          <w:sz w:val="16"/>
        </w:rPr>
        <w:t xml:space="preserve"> </w:t>
      </w:r>
      <w:r w:rsidRPr="00713CCB">
        <w:rPr>
          <w:rStyle w:val="StyleUnderline"/>
        </w:rPr>
        <w:t xml:space="preserve">between system change and experiencing the consequences of that change, </w:t>
      </w:r>
      <w:r w:rsidRPr="004D3663">
        <w:rPr>
          <w:rStyle w:val="StyleUnderline"/>
          <w:highlight w:val="yellow"/>
        </w:rPr>
        <w:t>and</w:t>
      </w:r>
      <w:r w:rsidRPr="00713CCB">
        <w:rPr>
          <w:rStyle w:val="StyleUnderline"/>
        </w:rPr>
        <w:t xml:space="preserve"> the fact these different boundaries interact with one another in ways that yield </w:t>
      </w:r>
      <w:r w:rsidRPr="004D3663">
        <w:rPr>
          <w:rStyle w:val="Emphasis"/>
          <w:highlight w:val="yellow"/>
        </w:rPr>
        <w:t>surprises</w:t>
      </w:r>
      <w:r w:rsidRPr="00E317EA">
        <w:rPr>
          <w:sz w:val="16"/>
        </w:rPr>
        <w:t xml:space="preserve">. In addition, </w:t>
      </w:r>
      <w:r w:rsidRPr="00713CCB">
        <w:rPr>
          <w:rStyle w:val="StyleUnderline"/>
        </w:rPr>
        <w:t xml:space="preserve">climate, freshwater, </w:t>
      </w:r>
      <w:r w:rsidRPr="004D3663">
        <w:rPr>
          <w:rStyle w:val="StyleUnderline"/>
          <w:highlight w:val="yellow"/>
        </w:rPr>
        <w:t>and</w:t>
      </w:r>
      <w:r w:rsidRPr="00713CCB">
        <w:rPr>
          <w:rStyle w:val="StyleUnderline"/>
        </w:rPr>
        <w:t xml:space="preserve"> ocean acidification are all directly </w:t>
      </w:r>
      <w:r w:rsidRPr="004D3663">
        <w:rPr>
          <w:rStyle w:val="StyleUnderline"/>
          <w:highlight w:val="yellow"/>
        </w:rPr>
        <w:t>connected to</w:t>
      </w:r>
      <w:r w:rsidRPr="00713CCB">
        <w:rPr>
          <w:rStyle w:val="StyleUnderline"/>
        </w:rPr>
        <w:t xml:space="preserve"> the provision of </w:t>
      </w:r>
      <w:r w:rsidRPr="004D3663">
        <w:rPr>
          <w:rStyle w:val="Emphasis"/>
          <w:highlight w:val="yellow"/>
        </w:rPr>
        <w:t>food</w:t>
      </w:r>
      <w:r w:rsidRPr="004D3663">
        <w:rPr>
          <w:rStyle w:val="StyleUnderline"/>
          <w:highlight w:val="yellow"/>
        </w:rPr>
        <w:t xml:space="preserve"> and </w:t>
      </w:r>
      <w:r w:rsidRPr="004D3663">
        <w:rPr>
          <w:rStyle w:val="Emphasis"/>
          <w:highlight w:val="yellow"/>
        </w:rPr>
        <w:t>water</w:t>
      </w:r>
      <w:r w:rsidRPr="00713CCB">
        <w:rPr>
          <w:rStyle w:val="StyleUnderline"/>
        </w:rPr>
        <w:t xml:space="preserve">, and </w:t>
      </w:r>
      <w:r w:rsidRPr="004D3663">
        <w:rPr>
          <w:rStyle w:val="StyleUnderline"/>
          <w:highlight w:val="yellow"/>
        </w:rPr>
        <w:t>shortages</w:t>
      </w:r>
      <w:r w:rsidRPr="00E317EA">
        <w:rPr>
          <w:sz w:val="16"/>
        </w:rPr>
        <w:t xml:space="preserve"> of food and water can </w:t>
      </w:r>
      <w:r w:rsidRPr="004D3663">
        <w:rPr>
          <w:rStyle w:val="StyleUnderline"/>
          <w:highlight w:val="yellow"/>
        </w:rPr>
        <w:t xml:space="preserve">create </w:t>
      </w:r>
      <w:r w:rsidRPr="004D3663">
        <w:rPr>
          <w:rStyle w:val="Emphasis"/>
          <w:highlight w:val="yellow"/>
        </w:rPr>
        <w:t>conflict</w:t>
      </w:r>
      <w:r w:rsidRPr="00713CCB">
        <w:rPr>
          <w:rStyle w:val="StyleUnderline"/>
        </w:rPr>
        <w:t xml:space="preserve"> and social unrest</w:t>
      </w:r>
      <w:r w:rsidRPr="00E317EA">
        <w:rPr>
          <w:sz w:val="16"/>
        </w:rPr>
        <w:t>.</w:t>
      </w:r>
    </w:p>
    <w:p w14:paraId="19ABD982" w14:textId="77777777" w:rsidR="0014576E" w:rsidRDefault="0014576E" w:rsidP="0014576E">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70C403ED" w14:textId="77777777" w:rsidR="0014576E" w:rsidRDefault="0014576E" w:rsidP="0014576E">
      <w:pPr>
        <w:rPr>
          <w:sz w:val="12"/>
        </w:rPr>
      </w:pPr>
      <w:r w:rsidRPr="00220A5B">
        <w:rPr>
          <w:sz w:val="16"/>
        </w:rPr>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rPr>
          <w:sz w:val="16"/>
        </w:rPr>
        <w:t xml:space="preserve"> </w:t>
      </w:r>
      <w:r w:rsidRPr="00220A5B">
        <w:rPr>
          <w:rStyle w:val="Emphasis"/>
        </w:rPr>
        <w:t>water scarcity</w:t>
      </w:r>
      <w:r w:rsidRPr="00220A5B">
        <w:rPr>
          <w:rStyle w:val="StyleUnderline"/>
        </w:rPr>
        <w:t>, as well a</w:t>
      </w:r>
      <w:r w:rsidRPr="00091366">
        <w:rPr>
          <w:rStyle w:val="StyleUnderline"/>
        </w:rPr>
        <w:t xml:space="preserve">s </w:t>
      </w:r>
      <w:r w:rsidRPr="004D3663">
        <w:rPr>
          <w:rStyle w:val="Emphasis"/>
          <w:highlight w:val="yellow"/>
        </w:rPr>
        <w:t>flooding</w:t>
      </w:r>
      <w:r w:rsidRPr="00E317EA">
        <w:rPr>
          <w:sz w:val="16"/>
        </w:rPr>
        <w:t xml:space="preserve">. </w:t>
      </w:r>
      <w:r w:rsidRPr="00091366">
        <w:rPr>
          <w:rStyle w:val="StyleUnderline"/>
        </w:rPr>
        <w:t xml:space="preserve">Climate change </w:t>
      </w:r>
      <w:r w:rsidRPr="004D3663">
        <w:rPr>
          <w:rStyle w:val="StyleUnderline"/>
          <w:highlight w:val="yellow"/>
        </w:rPr>
        <w:t>can</w:t>
      </w:r>
      <w:r w:rsidRPr="00091366">
        <w:rPr>
          <w:rStyle w:val="StyleUnderline"/>
        </w:rPr>
        <w:t xml:space="preserve"> even impair water quality because it is associated with heavy rains that </w:t>
      </w:r>
      <w:r w:rsidRPr="004D3663">
        <w:rPr>
          <w:rStyle w:val="StyleUnderline"/>
          <w:highlight w:val="yellow"/>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4D3663">
        <w:rPr>
          <w:rStyle w:val="StyleUnderline"/>
          <w:highlight w:val="yellow"/>
        </w:rPr>
        <w:t>nations</w:t>
      </w:r>
      <w:r w:rsidRPr="00091366">
        <w:rPr>
          <w:rStyle w:val="StyleUnderline"/>
        </w:rPr>
        <w:t xml:space="preserve"> that lack clean freshwater </w:t>
      </w:r>
      <w:r w:rsidRPr="004D3663">
        <w:rPr>
          <w:rStyle w:val="StyleUnderline"/>
          <w:highlight w:val="yellow"/>
        </w:rPr>
        <w:t>are vulnerable to</w:t>
      </w:r>
      <w:r w:rsidRPr="00091366">
        <w:rPr>
          <w:rStyle w:val="StyleUnderline"/>
        </w:rPr>
        <w:t xml:space="preserve"> social disruption and </w:t>
      </w:r>
      <w:r w:rsidRPr="004D3663">
        <w:rPr>
          <w:rStyle w:val="Emphasis"/>
          <w:highlight w:val="yellow"/>
        </w:rPr>
        <w:t>disease</w:t>
      </w:r>
      <w:r w:rsidRPr="00E317EA">
        <w:rPr>
          <w:sz w:val="16"/>
        </w:rPr>
        <w:t>.</w:t>
      </w:r>
    </w:p>
    <w:p w14:paraId="2AD781AD" w14:textId="77777777" w:rsidR="0014576E" w:rsidRDefault="0014576E" w:rsidP="0014576E">
      <w:pPr>
        <w:rPr>
          <w:sz w:val="12"/>
        </w:rPr>
      </w:pPr>
      <w:r w:rsidRPr="00E317EA">
        <w:rPr>
          <w:sz w:val="16"/>
        </w:rPr>
        <w:t xml:space="preserve"> Finally, </w:t>
      </w:r>
      <w:r w:rsidRPr="00F9645B">
        <w:rPr>
          <w:rStyle w:val="StyleUnderline"/>
        </w:rPr>
        <w:t>ocean acidification is linked to climate change because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4D3663">
        <w:rPr>
          <w:rStyle w:val="StyleUnderline"/>
          <w:highlight w:val="yellow"/>
        </w:rPr>
        <w:t>Acidification</w:t>
      </w:r>
      <w:r w:rsidRPr="00F9645B">
        <w:rPr>
          <w:rStyle w:val="StyleUnderline"/>
        </w:rPr>
        <w:t xml:space="preserve"> is known to </w:t>
      </w:r>
      <w:r w:rsidRPr="004D3663">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4D3663">
        <w:rPr>
          <w:rStyle w:val="Emphasis"/>
          <w:highlight w:val="yellow"/>
        </w:rPr>
        <w:t>reefs</w:t>
      </w:r>
      <w:r w:rsidRPr="00E317EA">
        <w:rPr>
          <w:sz w:val="16"/>
        </w:rPr>
        <w:t xml:space="preserve">. </w:t>
      </w:r>
      <w:r w:rsidRPr="00220A5B">
        <w:rPr>
          <w:rStyle w:val="StyleUnderline"/>
        </w:rPr>
        <w:t xml:space="preserve">Climate change also increases </w:t>
      </w:r>
      <w:r w:rsidRPr="00220A5B">
        <w:rPr>
          <w:rStyle w:val="Emphasis"/>
        </w:rPr>
        <w:t xml:space="preserve">storm </w:t>
      </w:r>
      <w:r w:rsidRPr="00220A5B">
        <w:rPr>
          <w:rStyle w:val="Emphasis"/>
        </w:rPr>
        <w:lastRenderedPageBreak/>
        <w:t>frequency</w:t>
      </w:r>
      <w:r w:rsidRPr="00220A5B">
        <w:rPr>
          <w:rStyle w:val="StyleUnderline"/>
        </w:rPr>
        <w:t xml:space="preserve"> and severity.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coastal communities will be exposed to unprecedented storm surge</w:t>
      </w:r>
      <w:r w:rsidRPr="00220A5B">
        <w:rPr>
          <w:sz w:val="16"/>
        </w:rPr>
        <w:t>—</w:t>
      </w:r>
      <w:r w:rsidRPr="00220A5B">
        <w:rPr>
          <w:rStyle w:val="StyleUnderline"/>
        </w:rPr>
        <w:t>and may be ravaged by recurrent storms</w:t>
      </w:r>
      <w:r w:rsidRPr="00220A5B">
        <w:rPr>
          <w:sz w:val="16"/>
        </w:rPr>
        <w:t>.</w:t>
      </w:r>
    </w:p>
    <w:p w14:paraId="289696F3" w14:textId="77777777" w:rsidR="0014576E" w:rsidRDefault="0014576E" w:rsidP="0014576E">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4D3663">
        <w:rPr>
          <w:rStyle w:val="StyleUnderline"/>
          <w:highlight w:val="yellow"/>
        </w:rPr>
        <w:t>Society will have a hard time responding to</w:t>
      </w:r>
      <w:r w:rsidRPr="00F9645B">
        <w:rPr>
          <w:rStyle w:val="StyleUnderline"/>
        </w:rPr>
        <w:t xml:space="preserve"> shorter intervals between </w:t>
      </w:r>
      <w:r w:rsidRPr="004D3663">
        <w:rPr>
          <w:rStyle w:val="StyleUnderline"/>
          <w:highlight w:val="yellow"/>
        </w:rPr>
        <w:t>rare</w:t>
      </w:r>
      <w:r w:rsidRPr="00F9645B">
        <w:rPr>
          <w:rStyle w:val="StyleUnderline"/>
        </w:rPr>
        <w:t xml:space="preserve"> extreme </w:t>
      </w:r>
      <w:r w:rsidRPr="004D3663">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3429BE99" w14:textId="77777777" w:rsidR="0014576E" w:rsidRDefault="0014576E" w:rsidP="0014576E">
      <w:pPr>
        <w:rPr>
          <w:sz w:val="12"/>
        </w:rPr>
      </w:pPr>
      <w:r w:rsidRPr="00E317EA">
        <w:rPr>
          <w:sz w:val="16"/>
        </w:rPr>
        <w:t xml:space="preserve"> 4. The combination of positive feedback loops and societal inertia is fertile ground for global environmental catastrophes</w:t>
      </w:r>
    </w:p>
    <w:p w14:paraId="4081B0A6" w14:textId="77777777" w:rsidR="0014576E" w:rsidRDefault="0014576E" w:rsidP="0014576E">
      <w:pPr>
        <w:rPr>
          <w:sz w:val="12"/>
        </w:rPr>
      </w:pPr>
      <w:r w:rsidRPr="00E317EA">
        <w:rPr>
          <w:sz w:val="16"/>
        </w:rPr>
        <w:t xml:space="preserve"> </w:t>
      </w:r>
      <w:r w:rsidRPr="004D3663">
        <w:rPr>
          <w:rStyle w:val="StyleUnderline"/>
          <w:highlight w:val="yellow"/>
        </w:rPr>
        <w:t>Humans</w:t>
      </w:r>
      <w:r w:rsidRPr="005E43F4">
        <w:rPr>
          <w:rStyle w:val="StyleUnderline"/>
        </w:rPr>
        <w:t xml:space="preserve"> are remarkably ingenious, and </w:t>
      </w:r>
      <w:r w:rsidRPr="004D3663">
        <w:rPr>
          <w:rStyle w:val="StyleUnderline"/>
          <w:highlight w:val="yellow"/>
        </w:rPr>
        <w:t xml:space="preserve">have </w:t>
      </w:r>
      <w:r w:rsidRPr="004D3663">
        <w:rPr>
          <w:rStyle w:val="Emphasis"/>
          <w:highlight w:val="yellow"/>
        </w:rPr>
        <w:t>adapted</w:t>
      </w:r>
      <w:r w:rsidRPr="005E43F4">
        <w:rPr>
          <w:rStyle w:val="StyleUnderline"/>
        </w:rPr>
        <w:t xml:space="preserve"> to crises </w:t>
      </w:r>
      <w:r w:rsidRPr="004D3663">
        <w:rPr>
          <w:rStyle w:val="StyleUnderline"/>
          <w:highlight w:val="yellow"/>
        </w:rPr>
        <w:t>throughout</w:t>
      </w:r>
      <w:r w:rsidRPr="005E43F4">
        <w:rPr>
          <w:rStyle w:val="StyleUnderline"/>
        </w:rPr>
        <w:t xml:space="preserve"> their </w:t>
      </w:r>
      <w:r w:rsidRPr="004D3663">
        <w:rPr>
          <w:rStyle w:val="StyleUnderline"/>
          <w:highlight w:val="yellow"/>
        </w:rPr>
        <w:t>history</w:t>
      </w:r>
      <w:r w:rsidRPr="00E317EA">
        <w:rPr>
          <w:sz w:val="16"/>
        </w:rPr>
        <w:t xml:space="preserve">. Our doom has been repeatedly predicted, only to be averted by innovation (Ridley, 2011). </w:t>
      </w:r>
      <w:r w:rsidRPr="004D3663">
        <w:rPr>
          <w:rStyle w:val="StyleUnderline"/>
          <w:highlight w:val="yellow"/>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4A62AB91" w14:textId="77777777" w:rsidR="0014576E" w:rsidRDefault="0014576E" w:rsidP="0014576E">
      <w:pPr>
        <w:rPr>
          <w:sz w:val="12"/>
        </w:rPr>
      </w:pPr>
      <w:r w:rsidRPr="00E317EA">
        <w:rPr>
          <w:sz w:val="16"/>
        </w:rPr>
        <w:t xml:space="preserve"> </w:t>
      </w:r>
      <w:r w:rsidRPr="005E43F4">
        <w:rPr>
          <w:rStyle w:val="StyleUnderline"/>
        </w:rPr>
        <w:t xml:space="preserve">In contrast, </w:t>
      </w:r>
      <w:r w:rsidRPr="004D3663">
        <w:rPr>
          <w:rStyle w:val="StyleUnderline"/>
          <w:highlight w:val="yellow"/>
        </w:rPr>
        <w:t>today’s</w:t>
      </w:r>
      <w:r w:rsidRPr="005E43F4">
        <w:rPr>
          <w:rStyle w:val="StyleUnderline"/>
        </w:rPr>
        <w:t xml:space="preserve"> great environmental </w:t>
      </w:r>
      <w:r w:rsidRPr="004D3663">
        <w:rPr>
          <w:rStyle w:val="StyleUnderline"/>
          <w:highlight w:val="yellow"/>
        </w:rPr>
        <w:t>crisis</w:t>
      </w:r>
      <w:r w:rsidRPr="005E43F4">
        <w:rPr>
          <w:rStyle w:val="StyleUnderline"/>
        </w:rPr>
        <w:t xml:space="preserve"> of climate change may cause some harm but there </w:t>
      </w:r>
      <w:r w:rsidRPr="004D3663">
        <w:rPr>
          <w:rStyle w:val="StyleUnderline"/>
          <w:highlight w:val="yellow"/>
        </w:rPr>
        <w:t>are</w:t>
      </w:r>
      <w:r w:rsidRPr="005E43F4">
        <w:rPr>
          <w:rStyle w:val="StyleUnderline"/>
        </w:rPr>
        <w:t xml:space="preserve"> generally </w:t>
      </w:r>
      <w:proofErr w:type="gramStart"/>
      <w:r w:rsidRPr="004D3663">
        <w:rPr>
          <w:rStyle w:val="Emphasis"/>
          <w:highlight w:val="yellow"/>
        </w:rPr>
        <w:t>long time</w:t>
      </w:r>
      <w:proofErr w:type="gramEnd"/>
      <w:r w:rsidRPr="004D3663">
        <w:rPr>
          <w:rStyle w:val="Emphasis"/>
          <w:highlight w:val="yellow"/>
        </w:rPr>
        <w:t xml:space="preserve"> delays</w:t>
      </w:r>
      <w:r w:rsidRPr="00E317EA">
        <w:rPr>
          <w:sz w:val="16"/>
        </w:rPr>
        <w:t xml:space="preserve"> </w:t>
      </w:r>
      <w:r w:rsidRPr="005E43F4">
        <w:rPr>
          <w:rStyle w:val="StyleUnderline"/>
        </w:rPr>
        <w:t>between rising CO2 concentrations and damage to humans</w:t>
      </w:r>
      <w:r w:rsidRPr="00E317EA">
        <w:rPr>
          <w:sz w:val="16"/>
        </w:rPr>
        <w:t xml:space="preserve">. </w:t>
      </w:r>
      <w:r w:rsidRPr="004D3663">
        <w:rPr>
          <w:rStyle w:val="StyleUnderline"/>
          <w:highlight w:val="yellow"/>
        </w:rPr>
        <w:t>The consequence</w:t>
      </w:r>
      <w:r w:rsidRPr="005E43F4">
        <w:rPr>
          <w:rStyle w:val="StyleUnderline"/>
        </w:rPr>
        <w:t xml:space="preserve"> of these delays </w:t>
      </w:r>
      <w:proofErr w:type="gramStart"/>
      <w:r w:rsidRPr="005E43F4">
        <w:rPr>
          <w:rStyle w:val="StyleUnderline"/>
        </w:rPr>
        <w:t>are</w:t>
      </w:r>
      <w:proofErr w:type="gramEnd"/>
      <w:r w:rsidRPr="005E43F4">
        <w:rPr>
          <w:rStyle w:val="StyleUnderline"/>
        </w:rPr>
        <w:t xml:space="preserve"> an </w:t>
      </w:r>
      <w:r w:rsidRPr="004D3663">
        <w:rPr>
          <w:rStyle w:val="Emphasis"/>
          <w:highlight w:val="yellow"/>
        </w:rPr>
        <w:t>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4D3663">
        <w:rPr>
          <w:rStyle w:val="Emphasis"/>
          <w:highlight w:val="yellow"/>
        </w:rPr>
        <w:t>the</w:t>
      </w:r>
      <w:r w:rsidRPr="005E43F4">
        <w:rPr>
          <w:rStyle w:val="Emphasis"/>
        </w:rPr>
        <w:t xml:space="preserve"> Earth’s </w:t>
      </w:r>
      <w:r w:rsidRPr="004D3663">
        <w:rPr>
          <w:rStyle w:val="Emphasis"/>
          <w:highlight w:val="yellow"/>
        </w:rPr>
        <w:t>climate system is rife with 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465CBCA8" w14:textId="77777777" w:rsidR="0014576E" w:rsidRDefault="0014576E" w:rsidP="0014576E">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w:t>
      </w:r>
      <w:r w:rsidRPr="00E317EA">
        <w:rPr>
          <w:sz w:val="16"/>
        </w:rPr>
        <w:lastRenderedPageBreak/>
        <w:t xml:space="preserve">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6EBE50D8" w14:textId="77777777" w:rsidR="0014576E" w:rsidRDefault="0014576E" w:rsidP="0014576E">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4D3663">
        <w:rPr>
          <w:rStyle w:val="StyleUnderline"/>
          <w:highlight w:val="yellow"/>
        </w:rPr>
        <w:t xml:space="preserve">that could </w:t>
      </w:r>
      <w:r w:rsidRPr="004D3663">
        <w:rPr>
          <w:rStyle w:val="Emphasis"/>
          <w:highlight w:val="yellow"/>
        </w:rPr>
        <w:t>catch humanity off-guard</w:t>
      </w:r>
      <w:r w:rsidRPr="004D3663">
        <w:rPr>
          <w:sz w:val="16"/>
          <w:highlight w:val="yellow"/>
        </w:rPr>
        <w:t xml:space="preserve"> </w:t>
      </w:r>
      <w:r w:rsidRPr="004D3663">
        <w:rPr>
          <w:rStyle w:val="StyleUnderline"/>
          <w:highlight w:val="yellow"/>
        </w:rPr>
        <w:t>and produce</w:t>
      </w:r>
      <w:r w:rsidRPr="005E43F4">
        <w:rPr>
          <w:rStyle w:val="StyleUnderline"/>
        </w:rPr>
        <w:t xml:space="preserve"> a true </w:t>
      </w:r>
      <w:r w:rsidRPr="004D3663">
        <w:rPr>
          <w:rStyle w:val="Emphasis"/>
          <w:highlight w:val="yellow"/>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16306A2E" w14:textId="77777777" w:rsidR="0014576E" w:rsidRDefault="0014576E" w:rsidP="0014576E">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5A6615FD" w14:textId="77777777" w:rsidR="0014576E" w:rsidRDefault="0014576E" w:rsidP="0014576E">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19667C5B" w14:textId="77777777" w:rsidR="0014576E" w:rsidRDefault="0014576E" w:rsidP="0014576E">
      <w:pPr>
        <w:rPr>
          <w:rStyle w:val="StyleUnderline"/>
        </w:rPr>
      </w:pPr>
      <w:r w:rsidRPr="00E317EA">
        <w:rPr>
          <w:sz w:val="16"/>
        </w:rPr>
        <w:t xml:space="preserve"> </w:t>
      </w:r>
      <w:r w:rsidRPr="005E43F4">
        <w:rPr>
          <w:rStyle w:val="StyleUnderline"/>
        </w:rPr>
        <w:t>The key lesson from the long list of potentially positive feedbacks and their interactions is that</w:t>
      </w:r>
      <w:r w:rsidRPr="00E317EA">
        <w:rPr>
          <w:sz w:val="16"/>
        </w:rPr>
        <w:t xml:space="preserve"> </w:t>
      </w:r>
      <w:r w:rsidRPr="004D3663">
        <w:rPr>
          <w:rStyle w:val="Emphasis"/>
          <w:highlight w:val="yellow"/>
        </w:rPr>
        <w:t>runaway climate change</w:t>
      </w:r>
      <w:r w:rsidRPr="005E43F4">
        <w:rPr>
          <w:rStyle w:val="StyleUnderline"/>
        </w:rPr>
        <w:t xml:space="preserve">, and runaway perturbations </w:t>
      </w:r>
      <w:r w:rsidRPr="00405FDE">
        <w:rPr>
          <w:rStyle w:val="StyleUnderline"/>
        </w:rPr>
        <w:t xml:space="preserve">have to be </w:t>
      </w:r>
      <w:r w:rsidRPr="004D3663">
        <w:rPr>
          <w:rStyle w:val="StyleUnderline"/>
          <w:highlight w:val="yellow"/>
        </w:rPr>
        <w:t>take</w:t>
      </w:r>
      <w:r w:rsidRPr="00405FDE">
        <w:rPr>
          <w:rStyle w:val="StyleUnderline"/>
        </w:rPr>
        <w:t xml:space="preserve">n </w:t>
      </w:r>
      <w:r w:rsidRPr="004D3663">
        <w:rPr>
          <w:rStyle w:val="StyleUnderline"/>
          <w:highlight w:val="yellow"/>
        </w:rPr>
        <w:t>as a serious possibility</w:t>
      </w:r>
      <w:r w:rsidRPr="00E317EA">
        <w:rPr>
          <w:sz w:val="16"/>
        </w:rPr>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exhaustive and the </w:t>
      </w:r>
      <w:r w:rsidRPr="004D3663">
        <w:rPr>
          <w:rStyle w:val="StyleUnderline"/>
          <w:highlight w:val="yellow"/>
        </w:rPr>
        <w:t>possibility of undiscovered</w:t>
      </w:r>
      <w:r w:rsidRPr="005E43F4">
        <w:rPr>
          <w:rStyle w:val="StyleUnderline"/>
        </w:rPr>
        <w:t xml:space="preserve"> positive </w:t>
      </w:r>
      <w:r w:rsidRPr="004D3663">
        <w:rPr>
          <w:rStyle w:val="StyleUnderline"/>
          <w:highlight w:val="yellow"/>
        </w:rPr>
        <w:t xml:space="preserve">feedbacks portends </w:t>
      </w:r>
      <w:r w:rsidRPr="004D3663">
        <w:rPr>
          <w:rStyle w:val="Emphasis"/>
          <w:highlight w:val="yellow"/>
        </w:rPr>
        <w:t>even greater existential risks</w:t>
      </w:r>
      <w:r w:rsidRPr="00E317EA">
        <w:rPr>
          <w:sz w:val="16"/>
        </w:rPr>
        <w:t xml:space="preserve">. </w:t>
      </w:r>
      <w:r w:rsidRPr="003E2797">
        <w:rPr>
          <w:rStyle w:val="StyleUnderline"/>
        </w:rPr>
        <w:t>The many environmental crises humankind has previously averted</w:t>
      </w:r>
      <w:r w:rsidRPr="00E317EA">
        <w:rPr>
          <w:sz w:val="16"/>
        </w:rPr>
        <w:t xml:space="preserve"> (famine, ozone depletion, London fog, water pollution, etc.) </w:t>
      </w:r>
      <w:r w:rsidRPr="003E2797">
        <w:rPr>
          <w:rStyle w:val="StyleUnderline"/>
        </w:rPr>
        <w:t>were averted because of political will based on solid scientific understanding.</w:t>
      </w:r>
      <w:r w:rsidRPr="00E317EA">
        <w:rPr>
          <w:sz w:val="16"/>
        </w:rPr>
        <w:t xml:space="preserve"> </w:t>
      </w:r>
      <w:r w:rsidRPr="003E2797">
        <w:rPr>
          <w:rStyle w:val="StyleUnderline"/>
        </w:rPr>
        <w:t>We cannot count on complete scientific understanding when it comes to positive feedback loops and climate change</w:t>
      </w:r>
      <w:r>
        <w:rPr>
          <w:rStyle w:val="StyleUnderline"/>
        </w:rPr>
        <w:t>.</w:t>
      </w:r>
    </w:p>
    <w:p w14:paraId="0BBD62B0" w14:textId="77777777" w:rsidR="0014576E" w:rsidRDefault="0014576E" w:rsidP="0014576E">
      <w:pPr>
        <w:pStyle w:val="Heading4"/>
      </w:pPr>
      <w:r>
        <w:t>Conflicts coming over water scarcity---extinction</w:t>
      </w:r>
    </w:p>
    <w:p w14:paraId="7B7FB32E" w14:textId="77777777" w:rsidR="0014576E" w:rsidRPr="008E51EA" w:rsidRDefault="0014576E" w:rsidP="0014576E">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6D09E338" w14:textId="77777777" w:rsidR="0014576E" w:rsidRPr="002E04DA" w:rsidRDefault="0014576E" w:rsidP="0014576E">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2F5ED0C2" w14:textId="77777777" w:rsidR="0014576E" w:rsidRPr="002E04DA" w:rsidRDefault="0014576E" w:rsidP="0014576E">
      <w:pPr>
        <w:rPr>
          <w:sz w:val="16"/>
        </w:rPr>
      </w:pPr>
      <w:r w:rsidRPr="004D3663">
        <w:rPr>
          <w:rStyle w:val="StyleUnderline"/>
          <w:highlight w:val="yellow"/>
        </w:rPr>
        <w:lastRenderedPageBreak/>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4D3663">
        <w:rPr>
          <w:rStyle w:val="Emphasis"/>
          <w:highlight w:val="yellow"/>
        </w:rPr>
        <w:t>Northern Africa</w:t>
      </w:r>
      <w:r w:rsidRPr="002E04DA">
        <w:rPr>
          <w:sz w:val="16"/>
        </w:rPr>
        <w:t xml:space="preserve"> </w:t>
      </w:r>
      <w:r w:rsidRPr="002E04DA">
        <w:rPr>
          <w:rStyle w:val="StyleUnderline"/>
        </w:rPr>
        <w:t xml:space="preserve">to the </w:t>
      </w:r>
      <w:r w:rsidRPr="004D3663">
        <w:rPr>
          <w:rStyle w:val="Emphasis"/>
          <w:highlight w:val="yellow"/>
        </w:rPr>
        <w:t>Middle East</w:t>
      </w:r>
      <w:r w:rsidRPr="002E04DA">
        <w:rPr>
          <w:sz w:val="16"/>
        </w:rPr>
        <w:t xml:space="preserve"> </w:t>
      </w:r>
      <w:r w:rsidRPr="002E04DA">
        <w:rPr>
          <w:rStyle w:val="StyleUnderline"/>
        </w:rPr>
        <w:t>to</w:t>
      </w:r>
      <w:r w:rsidRPr="002E04DA">
        <w:rPr>
          <w:sz w:val="16"/>
        </w:rPr>
        <w:t xml:space="preserve"> </w:t>
      </w:r>
      <w:r w:rsidRPr="004D3663">
        <w:rPr>
          <w:rStyle w:val="Emphasis"/>
          <w:highlight w:val="yellow"/>
        </w:rPr>
        <w:t>Central and South Asia</w:t>
      </w:r>
      <w:r w:rsidRPr="002E04DA">
        <w:rPr>
          <w:sz w:val="16"/>
        </w:rPr>
        <w:t>—</w:t>
      </w:r>
      <w:r w:rsidRPr="004D3663">
        <w:rPr>
          <w:rStyle w:val="StyleUnderline"/>
          <w:highlight w:val="yellow"/>
        </w:rPr>
        <w:t>efforts to manage</w:t>
      </w:r>
      <w:r w:rsidRPr="002E04DA">
        <w:rPr>
          <w:rStyle w:val="StyleUnderline"/>
        </w:rPr>
        <w:t xml:space="preserve"> internal fresh</w:t>
      </w:r>
      <w:r w:rsidRPr="004D3663">
        <w:rPr>
          <w:rStyle w:val="StyleUnderline"/>
          <w:highlight w:val="yellow"/>
        </w:rPr>
        <w:t>wate</w:t>
      </w:r>
      <w:r w:rsidRPr="002E04DA">
        <w:rPr>
          <w:rStyle w:val="StyleUnderline"/>
        </w:rPr>
        <w:t>r supplies</w:t>
      </w:r>
      <w:r w:rsidRPr="002E04DA">
        <w:rPr>
          <w:sz w:val="16"/>
        </w:rPr>
        <w:t xml:space="preserve"> or conserve transboundary water agreements </w:t>
      </w:r>
      <w:r w:rsidRPr="004D3663">
        <w:rPr>
          <w:rStyle w:val="StyleUnderline"/>
          <w:highlight w:val="yellow"/>
        </w:rPr>
        <w:t xml:space="preserve">are </w:t>
      </w:r>
      <w:r w:rsidRPr="004D3663">
        <w:rPr>
          <w:rStyle w:val="Emphasis"/>
          <w:highlight w:val="yellow"/>
        </w:rPr>
        <w:t>under strain</w:t>
      </w:r>
      <w:r w:rsidRPr="004D3663">
        <w:rPr>
          <w:sz w:val="16"/>
          <w:highlight w:val="yellow"/>
        </w:rPr>
        <w:t xml:space="preserve"> </w:t>
      </w:r>
      <w:r w:rsidRPr="004D3663">
        <w:rPr>
          <w:rStyle w:val="StyleUnderline"/>
          <w:highlight w:val="yellow"/>
        </w:rPr>
        <w:t xml:space="preserve">as </w:t>
      </w:r>
      <w:r w:rsidRPr="004D3663">
        <w:rPr>
          <w:rStyle w:val="Emphasis"/>
          <w:highlight w:val="yellow"/>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637B6E3A" w14:textId="77777777" w:rsidR="0014576E" w:rsidRPr="002E04DA" w:rsidRDefault="0014576E" w:rsidP="0014576E">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income and property. The areas highlighted consist of many of the world’s largest population concentrations, regions with developing economies, intensive and unsustainable agricultural practices and high occurrences of drought.</w:t>
      </w:r>
    </w:p>
    <w:p w14:paraId="1140996A" w14:textId="77777777" w:rsidR="0014576E" w:rsidRDefault="0014576E" w:rsidP="0014576E">
      <w:pPr>
        <w:rPr>
          <w:rStyle w:val="Emphasis"/>
        </w:rPr>
      </w:pPr>
      <w:r w:rsidRPr="004D3663">
        <w:rPr>
          <w:rStyle w:val="Emphasis"/>
          <w:highlight w:val="yellow"/>
        </w:rPr>
        <w:t>Dam-building</w:t>
      </w:r>
      <w:r w:rsidRPr="002E04DA">
        <w:rPr>
          <w:rStyle w:val="StyleUnderline"/>
        </w:rPr>
        <w:t xml:space="preserve"> </w:t>
      </w:r>
      <w:r w:rsidRPr="004D3663">
        <w:rPr>
          <w:rStyle w:val="StyleUnderline"/>
          <w:highlight w:val="yellow"/>
        </w:rPr>
        <w:t>and</w:t>
      </w:r>
      <w:r w:rsidRPr="002E04DA">
        <w:rPr>
          <w:rStyle w:val="StyleUnderline"/>
        </w:rPr>
        <w:t xml:space="preserve"> its </w:t>
      </w:r>
      <w:r w:rsidRPr="002E04DA">
        <w:rPr>
          <w:rStyle w:val="Emphasis"/>
        </w:rPr>
        <w:t xml:space="preserve">downstream </w:t>
      </w:r>
      <w:r w:rsidRPr="004D3663">
        <w:rPr>
          <w:rStyle w:val="Emphasis"/>
          <w:highlight w:val="yellow"/>
        </w:rPr>
        <w:t>effects</w:t>
      </w:r>
      <w:r w:rsidRPr="002E04DA">
        <w:rPr>
          <w:rStyle w:val="StyleUnderline"/>
        </w:rPr>
        <w:t xml:space="preserve"> </w:t>
      </w:r>
      <w:r w:rsidRPr="004D3663">
        <w:rPr>
          <w:rStyle w:val="StyleUnderline"/>
          <w:highlight w:val="yellow"/>
        </w:rPr>
        <w:t xml:space="preserve">across </w:t>
      </w:r>
      <w:r w:rsidRPr="004D3663">
        <w:rPr>
          <w:rStyle w:val="Emphasis"/>
          <w:highlight w:val="yellow"/>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4D3663">
        <w:rPr>
          <w:rStyle w:val="StyleUnderline"/>
          <w:highlight w:val="yellow"/>
        </w:rPr>
        <w:t xml:space="preserve">threaten to </w:t>
      </w:r>
      <w:r w:rsidRPr="004D3663">
        <w:rPr>
          <w:rStyle w:val="Emphasis"/>
          <w:highlight w:val="yellow"/>
        </w:rPr>
        <w:t>escalate tensions</w:t>
      </w:r>
      <w:r w:rsidRPr="002E04DA">
        <w:rPr>
          <w:sz w:val="16"/>
        </w:rPr>
        <w:t xml:space="preserve"> </w:t>
      </w:r>
      <w:r w:rsidRPr="004D3663">
        <w:rPr>
          <w:rStyle w:val="StyleUnderline"/>
          <w:highlight w:val="yellow"/>
        </w:rPr>
        <w:t>or</w:t>
      </w:r>
      <w:r w:rsidRPr="004D3663">
        <w:rPr>
          <w:sz w:val="16"/>
          <w:highlight w:val="yellow"/>
        </w:rPr>
        <w:t xml:space="preserve"> </w:t>
      </w:r>
      <w:r w:rsidRPr="004D3663">
        <w:rPr>
          <w:rStyle w:val="Emphasis"/>
          <w:highlight w:val="yellow"/>
        </w:rPr>
        <w:t>redefine national claims</w:t>
      </w:r>
      <w:r w:rsidRPr="004D3663">
        <w:rPr>
          <w:sz w:val="16"/>
          <w:highlight w:val="yellow"/>
        </w:rPr>
        <w:t xml:space="preserve"> </w:t>
      </w:r>
      <w:r w:rsidRPr="004D3663">
        <w:rPr>
          <w:rStyle w:val="StyleUnderline"/>
          <w:highlight w:val="yellow"/>
        </w:rPr>
        <w:t>over</w:t>
      </w:r>
      <w:r w:rsidRPr="004D3663">
        <w:rPr>
          <w:sz w:val="16"/>
          <w:highlight w:val="yellow"/>
        </w:rPr>
        <w:t xml:space="preserve"> </w:t>
      </w:r>
      <w:r w:rsidRPr="004D3663">
        <w:rPr>
          <w:rStyle w:val="Emphasis"/>
          <w:highlight w:val="yellow"/>
        </w:rPr>
        <w:t>disputed regions.</w:t>
      </w:r>
    </w:p>
    <w:p w14:paraId="764A3206" w14:textId="77777777" w:rsidR="0014576E" w:rsidRDefault="0014576E" w:rsidP="0014576E">
      <w:pPr>
        <w:rPr>
          <w:rStyle w:val="StyleUnderline"/>
        </w:rPr>
      </w:pPr>
      <w:r w:rsidRPr="002E04DA">
        <w:rPr>
          <w:rStyle w:val="StyleUnderline"/>
        </w:rPr>
        <w:t xml:space="preserve">Such </w:t>
      </w:r>
      <w:r w:rsidRPr="004D3663">
        <w:rPr>
          <w:rStyle w:val="StyleUnderline"/>
          <w:highlight w:val="yellow"/>
        </w:rPr>
        <w:t xml:space="preserve">disputes could </w:t>
      </w:r>
      <w:r w:rsidRPr="004D3663">
        <w:rPr>
          <w:rStyle w:val="Emphasis"/>
          <w:highlight w:val="yellow"/>
        </w:rPr>
        <w:t>mushroom across the globe</w:t>
      </w:r>
      <w:r w:rsidRPr="004D3663">
        <w:rPr>
          <w:sz w:val="16"/>
          <w:highlight w:val="yellow"/>
        </w:rPr>
        <w:t xml:space="preserve"> </w:t>
      </w:r>
      <w:r w:rsidRPr="002E04DA">
        <w:rPr>
          <w:rStyle w:val="StyleUnderline"/>
        </w:rPr>
        <w:t>in the face of broader demographic and resource shifts.</w:t>
      </w:r>
    </w:p>
    <w:p w14:paraId="176E0B11" w14:textId="77777777" w:rsidR="0014576E" w:rsidRPr="002E04DA" w:rsidRDefault="0014576E" w:rsidP="0014576E">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73AB3A74" w14:textId="77777777" w:rsidR="0014576E" w:rsidRPr="002E04DA" w:rsidRDefault="0014576E" w:rsidP="0014576E">
      <w:pPr>
        <w:rPr>
          <w:sz w:val="16"/>
        </w:rPr>
      </w:pPr>
      <w:r w:rsidRPr="002E04DA">
        <w:rPr>
          <w:rStyle w:val="StyleUnderline"/>
        </w:rPr>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4D3663">
        <w:rPr>
          <w:rStyle w:val="StyleUnderline"/>
          <w:highlight w:val="yellow"/>
        </w:rPr>
        <w:t>water</w:t>
      </w:r>
      <w:r w:rsidRPr="002E04DA">
        <w:rPr>
          <w:rStyle w:val="StyleUnderline"/>
        </w:rPr>
        <w:t xml:space="preserve"> resources </w:t>
      </w:r>
      <w:proofErr w:type="gramStart"/>
      <w:r w:rsidRPr="002E04DA">
        <w:rPr>
          <w:rStyle w:val="StyleUnderline"/>
        </w:rPr>
        <w:t>are</w:t>
      </w:r>
      <w:proofErr w:type="gramEnd"/>
      <w:r w:rsidRPr="002E04DA">
        <w:rPr>
          <w:rStyle w:val="StyleUnderline"/>
        </w:rPr>
        <w:t xml:space="preserve"> consumed faster than rainfall replenishment in some areas and </w:t>
      </w:r>
      <w:r w:rsidRPr="004D3663">
        <w:rPr>
          <w:rStyle w:val="StyleUnderline"/>
          <w:highlight w:val="yellow"/>
        </w:rPr>
        <w:t>limitations</w:t>
      </w:r>
      <w:r w:rsidRPr="002E04DA">
        <w:rPr>
          <w:rStyle w:val="StyleUnderline"/>
        </w:rPr>
        <w:t xml:space="preserve"> </w:t>
      </w:r>
      <w:r w:rsidRPr="004D3663">
        <w:rPr>
          <w:rStyle w:val="Emphasis"/>
          <w:highlight w:val="yellow"/>
        </w:rPr>
        <w:t>exacerbate</w:t>
      </w:r>
      <w:r w:rsidRPr="002E04DA">
        <w:rPr>
          <w:rStyle w:val="Emphasis"/>
        </w:rPr>
        <w:t xml:space="preserve"> longstanding </w:t>
      </w:r>
      <w:r w:rsidRPr="004D3663">
        <w:rPr>
          <w:rStyle w:val="Emphasis"/>
          <w:highlight w:val="yellow"/>
        </w:rPr>
        <w:t>tensions</w:t>
      </w:r>
      <w:r w:rsidRPr="002E04DA">
        <w:rPr>
          <w:rStyle w:val="Emphasis"/>
        </w:rPr>
        <w:t>,</w:t>
      </w:r>
      <w:r w:rsidRPr="002E04DA">
        <w:rPr>
          <w:sz w:val="16"/>
        </w:rPr>
        <w:t xml:space="preserve"> </w:t>
      </w:r>
      <w:r w:rsidRPr="002E04DA">
        <w:rPr>
          <w:rStyle w:val="StyleUnderline"/>
        </w:rPr>
        <w:t xml:space="preserve">be they </w:t>
      </w:r>
      <w:r w:rsidRPr="004D3663">
        <w:rPr>
          <w:rStyle w:val="Emphasis"/>
          <w:highlight w:val="yellow"/>
        </w:rPr>
        <w:t>ethnic</w:t>
      </w:r>
      <w:r w:rsidRPr="004D3663">
        <w:rPr>
          <w:sz w:val="16"/>
          <w:highlight w:val="yellow"/>
        </w:rPr>
        <w:t xml:space="preserve">, </w:t>
      </w:r>
      <w:r w:rsidRPr="004D3663">
        <w:rPr>
          <w:rStyle w:val="Emphasis"/>
          <w:highlight w:val="yellow"/>
        </w:rPr>
        <w:t>tribal</w:t>
      </w:r>
      <w:r w:rsidRPr="004D3663">
        <w:rPr>
          <w:sz w:val="16"/>
          <w:highlight w:val="yellow"/>
        </w:rPr>
        <w:t xml:space="preserve"> </w:t>
      </w:r>
      <w:r w:rsidRPr="004D3663">
        <w:rPr>
          <w:rStyle w:val="StyleUnderline"/>
          <w:highlight w:val="yellow"/>
        </w:rPr>
        <w:t>or</w:t>
      </w:r>
      <w:r w:rsidRPr="004D3663">
        <w:rPr>
          <w:sz w:val="16"/>
          <w:highlight w:val="yellow"/>
        </w:rPr>
        <w:t xml:space="preserve"> </w:t>
      </w:r>
      <w:r w:rsidRPr="004D3663">
        <w:rPr>
          <w:rStyle w:val="Emphasis"/>
          <w:highlight w:val="yellow"/>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0AEE6596" w14:textId="77777777" w:rsidR="0014576E" w:rsidRDefault="0014576E" w:rsidP="0014576E">
      <w:pPr>
        <w:rPr>
          <w:rStyle w:val="StyleUnderline"/>
        </w:rPr>
      </w:pPr>
      <w:r w:rsidRPr="002E04DA">
        <w:rPr>
          <w:sz w:val="16"/>
        </w:rPr>
        <w:t xml:space="preserve">In addition, </w:t>
      </w:r>
      <w:r w:rsidRPr="004D3663">
        <w:rPr>
          <w:rStyle w:val="StyleUnderline"/>
          <w:highlight w:val="yellow"/>
        </w:rPr>
        <w:t>scarcity issues</w:t>
      </w:r>
      <w:r w:rsidRPr="002E04DA">
        <w:rPr>
          <w:rStyle w:val="StyleUnderline"/>
        </w:rPr>
        <w:t xml:space="preserve"> may </w:t>
      </w:r>
      <w:r w:rsidRPr="004D3663">
        <w:rPr>
          <w:rStyle w:val="StyleUnderline"/>
          <w:highlight w:val="yellow"/>
        </w:rPr>
        <w:t>create</w:t>
      </w:r>
      <w:r w:rsidRPr="002E04DA">
        <w:rPr>
          <w:rStyle w:val="StyleUnderline"/>
        </w:rPr>
        <w:t xml:space="preserve"> </w:t>
      </w:r>
      <w:r w:rsidRPr="004D3663">
        <w:rPr>
          <w:rStyle w:val="Emphasis"/>
          <w:highlight w:val="yellow"/>
        </w:rPr>
        <w:t>internal security pressures</w:t>
      </w:r>
      <w:r w:rsidRPr="002E04DA">
        <w:rPr>
          <w:sz w:val="16"/>
        </w:rPr>
        <w:t xml:space="preserve"> </w:t>
      </w:r>
      <w:r w:rsidRPr="004D3663">
        <w:rPr>
          <w:rStyle w:val="StyleUnderline"/>
          <w:highlight w:val="yellow"/>
        </w:rPr>
        <w:t xml:space="preserve">by leading to </w:t>
      </w:r>
      <w:r w:rsidRPr="004D3663">
        <w:rPr>
          <w:rStyle w:val="Emphasis"/>
          <w:highlight w:val="yellow"/>
        </w:rPr>
        <w:t>radicalization</w:t>
      </w:r>
      <w:r w:rsidRPr="002E04DA">
        <w:rPr>
          <w:rStyle w:val="StyleUnderline"/>
        </w:rPr>
        <w:t xml:space="preserve"> amongst vulnerable population sectors.</w:t>
      </w:r>
    </w:p>
    <w:p w14:paraId="76BBDF44" w14:textId="77777777" w:rsidR="0014576E" w:rsidRDefault="0014576E" w:rsidP="0014576E">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4D3663">
        <w:rPr>
          <w:rStyle w:val="StyleUnderline"/>
          <w:highlight w:val="yellow"/>
        </w:rPr>
        <w:t>When mixed</w:t>
      </w:r>
      <w:r w:rsidRPr="002E04DA">
        <w:rPr>
          <w:rStyle w:val="StyleUnderline"/>
        </w:rPr>
        <w:t xml:space="preserve"> </w:t>
      </w:r>
      <w:r w:rsidRPr="004D3663">
        <w:rPr>
          <w:rStyle w:val="StyleUnderline"/>
          <w:highlight w:val="yellow"/>
        </w:rPr>
        <w:t>with</w:t>
      </w:r>
      <w:r w:rsidRPr="002E04DA">
        <w:rPr>
          <w:rStyle w:val="StyleUnderline"/>
        </w:rPr>
        <w:t xml:space="preserve"> </w:t>
      </w:r>
      <w:r w:rsidRPr="004D3663">
        <w:rPr>
          <w:rStyle w:val="Emphasis"/>
          <w:highlight w:val="yellow"/>
        </w:rPr>
        <w:t>political disputes</w:t>
      </w:r>
      <w:r w:rsidRPr="004D3663">
        <w:rPr>
          <w:rStyle w:val="StyleUnderline"/>
          <w:highlight w:val="yellow"/>
        </w:rPr>
        <w:t xml:space="preserve"> or </w:t>
      </w:r>
      <w:r w:rsidRPr="004D3663">
        <w:rPr>
          <w:rStyle w:val="Emphasis"/>
          <w:highlight w:val="yellow"/>
        </w:rPr>
        <w:t>rivalries</w:t>
      </w:r>
      <w:r w:rsidRPr="002E04DA">
        <w:rPr>
          <w:rStyle w:val="StyleUnderline"/>
        </w:rPr>
        <w:t xml:space="preserve">, </w:t>
      </w:r>
      <w:r w:rsidRPr="004D3663">
        <w:rPr>
          <w:rStyle w:val="StyleUnderline"/>
          <w:highlight w:val="yellow"/>
        </w:rPr>
        <w:t xml:space="preserve">resource pressures may act as a </w:t>
      </w:r>
      <w:r w:rsidRPr="004D3663">
        <w:rPr>
          <w:rStyle w:val="Emphasis"/>
          <w:highlight w:val="yellow"/>
        </w:rPr>
        <w:t>catalyst for armed conflict</w:t>
      </w:r>
      <w:r w:rsidRPr="004D3663">
        <w:rPr>
          <w:rStyle w:val="StyleUnderline"/>
          <w:highlight w:val="yellow"/>
        </w:rPr>
        <w:t>.</w:t>
      </w:r>
    </w:p>
    <w:p w14:paraId="20712140" w14:textId="77777777" w:rsidR="0014576E" w:rsidRDefault="0014576E" w:rsidP="0014576E">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p>
    <w:p w14:paraId="2F155D4E" w14:textId="77777777" w:rsidR="0014576E" w:rsidRDefault="0014576E" w:rsidP="0014576E">
      <w:pPr>
        <w:rPr>
          <w:rStyle w:val="Emphasis"/>
        </w:rPr>
      </w:pPr>
      <w:r w:rsidRPr="002E04DA">
        <w:rPr>
          <w:rStyle w:val="StyleUnderline"/>
        </w:rPr>
        <w:t xml:space="preserve">Another potential </w:t>
      </w:r>
      <w:r w:rsidRPr="004D3663">
        <w:rPr>
          <w:rStyle w:val="StyleUnderline"/>
          <w:highlight w:val="yellow"/>
        </w:rPr>
        <w:t>flashpoint</w:t>
      </w:r>
      <w:r w:rsidRPr="002E04DA">
        <w:rPr>
          <w:rStyle w:val="StyleUnderline"/>
        </w:rPr>
        <w:t xml:space="preserve"> </w:t>
      </w:r>
      <w:r w:rsidRPr="004D3663">
        <w:rPr>
          <w:rStyle w:val="StyleUnderline"/>
          <w:highlight w:val="yellow"/>
        </w:rPr>
        <w:t>exists</w:t>
      </w:r>
      <w:r w:rsidRPr="002E04DA">
        <w:rPr>
          <w:rStyle w:val="StyleUnderline"/>
        </w:rPr>
        <w:t xml:space="preserve"> </w:t>
      </w:r>
      <w:r w:rsidRPr="004D3663">
        <w:rPr>
          <w:rStyle w:val="StyleUnderline"/>
          <w:highlight w:val="yellow"/>
        </w:rPr>
        <w:t>in</w:t>
      </w:r>
      <w:r w:rsidRPr="002E04DA">
        <w:rPr>
          <w:rStyle w:val="StyleUnderline"/>
        </w:rPr>
        <w:t xml:space="preserve"> one of the world’s most tense arenas: </w:t>
      </w:r>
      <w:r w:rsidRPr="002E04DA">
        <w:rPr>
          <w:rStyle w:val="Emphasis"/>
        </w:rPr>
        <w:t xml:space="preserve">the border between </w:t>
      </w:r>
      <w:r w:rsidRPr="004D3663">
        <w:rPr>
          <w:rStyle w:val="Emphasis"/>
          <w:highlight w:val="yellow"/>
        </w:rPr>
        <w:t>India and Pakistan</w:t>
      </w:r>
      <w:r w:rsidRPr="002E04DA">
        <w:rPr>
          <w:rStyle w:val="StyleUnderline"/>
        </w:rPr>
        <w:t>.</w:t>
      </w:r>
      <w:r w:rsidRPr="002E04DA">
        <w:rPr>
          <w:sz w:val="16"/>
        </w:rPr>
        <w:t xml:space="preserve"> </w:t>
      </w:r>
      <w:r w:rsidRPr="002E04DA">
        <w:rPr>
          <w:rStyle w:val="StyleUnderline"/>
        </w:rPr>
        <w:t xml:space="preserve">There the potential </w:t>
      </w:r>
      <w:r w:rsidRPr="004D3663">
        <w:rPr>
          <w:rStyle w:val="StyleUnderline"/>
          <w:highlight w:val="yellow"/>
        </w:rPr>
        <w:t>repudiation of</w:t>
      </w:r>
      <w:r w:rsidRPr="002E04DA">
        <w:rPr>
          <w:rStyle w:val="StyleUnderline"/>
        </w:rPr>
        <w:t xml:space="preserve"> a water-sharing agreement </w:t>
      </w:r>
      <w:r w:rsidRPr="002E04DA">
        <w:rPr>
          <w:sz w:val="16"/>
        </w:rPr>
        <w:t xml:space="preserve">brokered by the World Bank in 1960, </w:t>
      </w:r>
      <w:r w:rsidRPr="004D3663">
        <w:rPr>
          <w:rStyle w:val="StyleUnderline"/>
          <w:highlight w:val="yellow"/>
        </w:rPr>
        <w:t>the Indus Waters Treaty</w:t>
      </w:r>
      <w:r w:rsidRPr="002E04DA">
        <w:rPr>
          <w:sz w:val="16"/>
        </w:rPr>
        <w:t xml:space="preserve">, </w:t>
      </w:r>
      <w:r w:rsidRPr="004D3663">
        <w:rPr>
          <w:rStyle w:val="StyleUnderline"/>
          <w:highlight w:val="yellow"/>
        </w:rPr>
        <w:t>would</w:t>
      </w:r>
      <w:r w:rsidRPr="002E04DA">
        <w:rPr>
          <w:rStyle w:val="StyleUnderline"/>
        </w:rPr>
        <w:t xml:space="preserve"> serve to </w:t>
      </w:r>
      <w:r w:rsidRPr="002E04DA">
        <w:rPr>
          <w:rStyle w:val="Emphasis"/>
        </w:rPr>
        <w:t xml:space="preserve">further </w:t>
      </w:r>
      <w:r w:rsidRPr="004D3663">
        <w:rPr>
          <w:rStyle w:val="Emphasis"/>
          <w:highlight w:val="yellow"/>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4D3663">
        <w:rPr>
          <w:rStyle w:val="StyleUnderline"/>
          <w:highlight w:val="yellow"/>
        </w:rPr>
        <w:t>sending</w:t>
      </w:r>
      <w:r w:rsidRPr="002E04DA">
        <w:rPr>
          <w:rStyle w:val="StyleUnderline"/>
        </w:rPr>
        <w:t xml:space="preserve"> </w:t>
      </w:r>
      <w:r w:rsidRPr="004D3663">
        <w:rPr>
          <w:rStyle w:val="StyleUnderline"/>
          <w:highlight w:val="yellow"/>
        </w:rPr>
        <w:t>the two</w:t>
      </w:r>
      <w:r w:rsidRPr="002E04DA">
        <w:rPr>
          <w:rStyle w:val="StyleUnderline"/>
        </w:rPr>
        <w:t xml:space="preserve"> rivals </w:t>
      </w:r>
      <w:r w:rsidRPr="004D3663">
        <w:rPr>
          <w:rStyle w:val="Emphasis"/>
          <w:highlight w:val="yellow"/>
        </w:rPr>
        <w:t>spiraling into</w:t>
      </w:r>
      <w:r w:rsidRPr="002E04DA">
        <w:rPr>
          <w:rStyle w:val="Emphasis"/>
        </w:rPr>
        <w:t xml:space="preserve"> a </w:t>
      </w:r>
      <w:r w:rsidRPr="004D3663">
        <w:rPr>
          <w:rStyle w:val="Emphasis"/>
          <w:highlight w:val="yellow"/>
        </w:rPr>
        <w:t>conflict</w:t>
      </w:r>
      <w:r w:rsidRPr="004D3663">
        <w:rPr>
          <w:rStyle w:val="StyleUnderline"/>
          <w:highlight w:val="yellow"/>
        </w:rPr>
        <w:t xml:space="preserve"> that might</w:t>
      </w:r>
      <w:r w:rsidRPr="002E04DA">
        <w:rPr>
          <w:rStyle w:val="StyleUnderline"/>
        </w:rPr>
        <w:t xml:space="preserve"> </w:t>
      </w:r>
      <w:r w:rsidRPr="004D3663">
        <w:rPr>
          <w:rStyle w:val="Emphasis"/>
          <w:highlight w:val="yellow"/>
        </w:rPr>
        <w:t>draw in other nations</w:t>
      </w:r>
      <w:r w:rsidRPr="002E04DA">
        <w:rPr>
          <w:rStyle w:val="Emphasis"/>
        </w:rPr>
        <w:t>.</w:t>
      </w:r>
    </w:p>
    <w:p w14:paraId="61A956FF" w14:textId="77777777" w:rsidR="0014576E" w:rsidRPr="002E04DA" w:rsidRDefault="0014576E" w:rsidP="0014576E">
      <w:pPr>
        <w:rPr>
          <w:sz w:val="16"/>
        </w:rPr>
      </w:pP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387B506D" w14:textId="77777777" w:rsidR="0014576E" w:rsidRPr="002E04DA" w:rsidRDefault="0014576E" w:rsidP="0014576E">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6DC92CA1" w14:textId="77777777" w:rsidR="0014576E" w:rsidRPr="002E04DA" w:rsidRDefault="0014576E" w:rsidP="0014576E">
      <w:pPr>
        <w:rPr>
          <w:sz w:val="16"/>
        </w:rPr>
      </w:pPr>
      <w:r w:rsidRPr="002E04DA">
        <w:rPr>
          <w:sz w:val="16"/>
        </w:rPr>
        <w:lastRenderedPageBreak/>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59C1FDD2" w14:textId="77777777" w:rsidR="0014576E" w:rsidRDefault="0014576E" w:rsidP="0014576E">
      <w:pPr>
        <w:rPr>
          <w:rStyle w:val="Emphasis"/>
        </w:rPr>
      </w:pP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4D3663">
        <w:rPr>
          <w:rStyle w:val="Emphasis"/>
          <w:highlight w:val="yellow"/>
        </w:rPr>
        <w:t>any threat by India</w:t>
      </w:r>
      <w:r w:rsidRPr="002E04DA">
        <w:rPr>
          <w:rStyle w:val="StyleUnderline"/>
        </w:rPr>
        <w:t xml:space="preserve"> </w:t>
      </w:r>
      <w:r w:rsidRPr="004D3663">
        <w:rPr>
          <w:rStyle w:val="StyleUnderline"/>
          <w:highlight w:val="yellow"/>
        </w:rPr>
        <w:t>to</w:t>
      </w:r>
      <w:r w:rsidRPr="002E04DA">
        <w:rPr>
          <w:rStyle w:val="StyleUnderline"/>
        </w:rPr>
        <w:t xml:space="preserve"> </w:t>
      </w:r>
      <w:r w:rsidRPr="002E04DA">
        <w:rPr>
          <w:rStyle w:val="Emphasis"/>
        </w:rPr>
        <w:t>abrogate the treaty</w:t>
      </w:r>
      <w:r w:rsidRPr="002E04DA">
        <w:rPr>
          <w:rStyle w:val="StyleUnderline"/>
        </w:rPr>
        <w:t xml:space="preserve"> or </w:t>
      </w:r>
      <w:r w:rsidRPr="004D3663">
        <w:rPr>
          <w:rStyle w:val="Emphasis"/>
          <w:highlight w:val="yellow"/>
        </w:rPr>
        <w:t>maximize its use of water</w:t>
      </w:r>
      <w:r w:rsidRPr="002E04DA">
        <w:rPr>
          <w:sz w:val="16"/>
        </w:rPr>
        <w:t xml:space="preserve"> </w:t>
      </w:r>
      <w:r w:rsidRPr="002E04DA">
        <w:rPr>
          <w:rStyle w:val="StyleUnderline"/>
        </w:rPr>
        <w:t xml:space="preserve">from any of the rivers covered under the IWT </w:t>
      </w:r>
      <w:r w:rsidRPr="004D3663">
        <w:rPr>
          <w:rStyle w:val="StyleUnderline"/>
          <w:highlight w:val="yellow"/>
        </w:rPr>
        <w:t>would be seen</w:t>
      </w:r>
      <w:r w:rsidRPr="002E04DA">
        <w:rPr>
          <w:rStyle w:val="StyleUnderline"/>
        </w:rPr>
        <w:t xml:space="preserve"> by Islamabad </w:t>
      </w:r>
      <w:r w:rsidRPr="004D3663">
        <w:rPr>
          <w:rStyle w:val="StyleUnderline"/>
          <w:highlight w:val="yellow"/>
        </w:rPr>
        <w:t>as</w:t>
      </w:r>
      <w:r w:rsidRPr="002E04DA">
        <w:rPr>
          <w:rStyle w:val="StyleUnderline"/>
        </w:rPr>
        <w:t xml:space="preserve"> </w:t>
      </w:r>
      <w:r w:rsidRPr="002E04DA">
        <w:rPr>
          <w:rStyle w:val="Emphasis"/>
        </w:rPr>
        <w:t xml:space="preserve">tantamount to </w:t>
      </w:r>
      <w:r w:rsidRPr="004D3663">
        <w:rPr>
          <w:rStyle w:val="Emphasis"/>
          <w:highlight w:val="yellow"/>
        </w:rPr>
        <w:t>an act of war</w:t>
      </w:r>
      <w:r w:rsidRPr="002E04DA">
        <w:rPr>
          <w:rStyle w:val="Emphasis"/>
        </w:rPr>
        <w:t>.</w:t>
      </w:r>
    </w:p>
    <w:p w14:paraId="02333955" w14:textId="77777777" w:rsidR="0014576E" w:rsidRPr="0035309A" w:rsidRDefault="0014576E" w:rsidP="0014576E">
      <w:pPr>
        <w:rPr>
          <w:b/>
          <w:iCs/>
          <w:u w:val="single"/>
          <w:bdr w:val="single" w:sz="8" w:space="0" w:color="auto"/>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4D3663">
        <w:rPr>
          <w:rStyle w:val="StyleUnderline"/>
          <w:highlight w:val="yellow"/>
        </w:rPr>
        <w:t>any</w:t>
      </w:r>
      <w:r w:rsidRPr="002E04DA">
        <w:rPr>
          <w:rStyle w:val="StyleUnderline"/>
        </w:rPr>
        <w:t xml:space="preserve"> outbreak of </w:t>
      </w:r>
      <w:r w:rsidRPr="004D3663">
        <w:rPr>
          <w:rStyle w:val="StyleUnderline"/>
          <w:highlight w:val="yellow"/>
        </w:rPr>
        <w:t xml:space="preserve">conflict might </w:t>
      </w:r>
      <w:r w:rsidRPr="004D3663">
        <w:rPr>
          <w:rStyle w:val="Emphasis"/>
          <w:highlight w:val="yellow"/>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4D3663">
        <w:rPr>
          <w:rStyle w:val="Emphasis"/>
          <w:highlight w:val="yellow"/>
        </w:rPr>
        <w:t>three nuclear-armed nations</w:t>
      </w:r>
      <w:r w:rsidRPr="004D3663">
        <w:rPr>
          <w:sz w:val="16"/>
          <w:highlight w:val="yellow"/>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022B35C5" w14:textId="77777777" w:rsidR="0014576E" w:rsidRPr="00F750DE" w:rsidRDefault="0014576E" w:rsidP="0014576E"/>
    <w:p w14:paraId="4EBA6969" w14:textId="77777777" w:rsidR="0014576E" w:rsidRDefault="0014576E" w:rsidP="0014576E">
      <w:pPr>
        <w:pStyle w:val="Heading3"/>
      </w:pPr>
      <w:r>
        <w:lastRenderedPageBreak/>
        <w:t>1AC – Solvency</w:t>
      </w:r>
    </w:p>
    <w:p w14:paraId="606ABD60" w14:textId="77777777" w:rsidR="0014576E" w:rsidRDefault="0014576E" w:rsidP="0014576E">
      <w:pPr>
        <w:pStyle w:val="Heading4"/>
      </w:pPr>
      <w:r>
        <w:t>Plan: States ought to apply the principles of the Public Trust Doctrine to outer space as well as the limited use of private property management claims</w:t>
      </w:r>
    </w:p>
    <w:p w14:paraId="79EFF512" w14:textId="77777777" w:rsidR="0014576E" w:rsidRPr="00F750DE" w:rsidRDefault="0014576E" w:rsidP="0014576E">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0599B4A5" w14:textId="77777777" w:rsidR="0014576E" w:rsidRDefault="0014576E" w:rsidP="0014576E">
      <w:r>
        <w:t>-CPR is ‘common pool resource’</w:t>
      </w:r>
    </w:p>
    <w:p w14:paraId="74B3D037" w14:textId="77777777" w:rsidR="0014576E" w:rsidRDefault="0014576E" w:rsidP="0014576E">
      <w:r>
        <w:t>The PTD offers both an approach for managing an open access commons and a gap-filling tool until a regulatory regime is adopted.507 The doctrine is based on the idea that the “</w:t>
      </w:r>
      <w:r w:rsidRPr="004D3663">
        <w:rPr>
          <w:highlight w:val="yellow"/>
          <w:u w:val="single"/>
        </w:rPr>
        <w:t>sovereign holds certain common properties in trust in perpetuity for the free and unimpeded use of the general public.”</w:t>
      </w:r>
      <w:r>
        <w:t xml:space="preserve">508 The </w:t>
      </w:r>
      <w:r w:rsidRPr="004D3663">
        <w:rPr>
          <w:highlight w:val="yellow"/>
          <w:u w:val="single"/>
        </w:rPr>
        <w:t xml:space="preserve">public’s right to </w:t>
      </w:r>
      <w:r w:rsidRPr="00F750DE">
        <w:rPr>
          <w:u w:val="single"/>
        </w:rPr>
        <w:t xml:space="preserve">access and </w:t>
      </w:r>
      <w:r w:rsidRPr="004D3663">
        <w:rPr>
          <w:highlight w:val="yellow"/>
          <w:u w:val="single"/>
        </w:rPr>
        <w:t>use</w:t>
      </w:r>
      <w:r w:rsidRPr="00F750DE">
        <w:rPr>
          <w:u w:val="single"/>
        </w:rPr>
        <w:t xml:space="preserve"> trust </w:t>
      </w:r>
      <w:r w:rsidRPr="004D3663">
        <w:rPr>
          <w:highlight w:val="yellow"/>
          <w:u w:val="single"/>
        </w:rPr>
        <w:t>resources is never lost, and neither</w:t>
      </w:r>
      <w:r w:rsidRPr="00F750DE">
        <w:rPr>
          <w:u w:val="single"/>
        </w:rPr>
        <w:t xml:space="preserve"> the government nor private individuals </w:t>
      </w:r>
      <w:r w:rsidRPr="004D3663">
        <w:rPr>
          <w:highlight w:val="yellow"/>
          <w:u w:val="single"/>
        </w:rPr>
        <w:t>can alienate or</w:t>
      </w:r>
      <w:r w:rsidRPr="00F750DE">
        <w:rPr>
          <w:u w:val="single"/>
        </w:rPr>
        <w:t xml:space="preserve"> otherwise </w:t>
      </w:r>
      <w:r w:rsidRPr="004D3663">
        <w:rPr>
          <w:highlight w:val="yellow"/>
          <w:u w:val="single"/>
        </w:rPr>
        <w:t>adversely affect</w:t>
      </w:r>
      <w:r w:rsidRPr="00F750DE">
        <w:rPr>
          <w:u w:val="single"/>
        </w:rPr>
        <w:t xml:space="preserve"> those </w:t>
      </w:r>
      <w:r w:rsidRPr="004D3663">
        <w:rPr>
          <w:highlight w:val="yellow"/>
          <w:u w:val="single"/>
        </w:rPr>
        <w:t>resources</w:t>
      </w:r>
      <w:r w:rsidRPr="00F750DE">
        <w:rPr>
          <w:u w:val="single"/>
        </w:rPr>
        <w:t xml:space="preserve"> unless for a comparable public purpose.5</w:t>
      </w:r>
      <w:r>
        <w:t>09 The resources the doctrine protects “have long been part of a ‘taxonomy of property’ [that recognizes] the division of natural wealth into private and public property.”</w:t>
      </w:r>
      <w:r w:rsidRPr="00ED50C9">
        <w:rPr>
          <w:u w:val="single"/>
        </w:rPr>
        <w:t xml:space="preserve">510 “The doctrine places on </w:t>
      </w:r>
      <w:r w:rsidRPr="004D3663">
        <w:rPr>
          <w:highlight w:val="yellow"/>
          <w:u w:val="single"/>
        </w:rPr>
        <w:t>governments</w:t>
      </w:r>
      <w:r w:rsidRPr="00ED50C9">
        <w:rPr>
          <w:u w:val="single"/>
        </w:rPr>
        <w:t xml:space="preserve"> ‘an affirmative, </w:t>
      </w:r>
      <w:r w:rsidRPr="004D3663">
        <w:rPr>
          <w:highlight w:val="yellow"/>
          <w:u w:val="single"/>
        </w:rPr>
        <w:t>ongoing duty to safeguard the long-term preservation of</w:t>
      </w:r>
      <w:r w:rsidRPr="00ED50C9">
        <w:rPr>
          <w:u w:val="single"/>
        </w:rPr>
        <w:t xml:space="preserve"> those </w:t>
      </w:r>
      <w:r w:rsidRPr="004D3663">
        <w:rPr>
          <w:highlight w:val="yellow"/>
          <w:u w:val="single"/>
        </w:rPr>
        <w:t>resources for</w:t>
      </w:r>
      <w:r w:rsidRPr="00ED50C9">
        <w:rPr>
          <w:u w:val="single"/>
        </w:rPr>
        <w:t xml:space="preserve"> the benefit of </w:t>
      </w:r>
      <w:r w:rsidRPr="004D3663">
        <w:rPr>
          <w:highlight w:val="yellow"/>
          <w:u w:val="single"/>
        </w:rPr>
        <w:t>the general</w:t>
      </w:r>
      <w:r w:rsidRPr="00ED50C9">
        <w:rPr>
          <w:u w:val="single"/>
        </w:rPr>
        <w:t xml:space="preserve"> public,’”511 </w:t>
      </w:r>
      <w:r w:rsidRPr="004D3663">
        <w:rPr>
          <w:highlight w:val="yellow"/>
          <w:u w:val="single"/>
        </w:rPr>
        <w:t xml:space="preserve">thus limiting the sovereign’s power </w:t>
      </w:r>
      <w:r w:rsidRPr="00ED50C9">
        <w:rPr>
          <w:u w:val="single"/>
        </w:rPr>
        <w:t xml:space="preserve">on behalf of both present and future individuals.512 It directs the government to manage trust resources for public benefit, not private gain.513 It </w:t>
      </w:r>
      <w:r w:rsidRPr="004D3663">
        <w:rPr>
          <w:highlight w:val="yellow"/>
          <w:u w:val="single"/>
        </w:rPr>
        <w:t>applies t</w:t>
      </w:r>
      <w:r w:rsidRPr="00ED50C9">
        <w:rPr>
          <w:u w:val="single"/>
        </w:rPr>
        <w:t xml:space="preserve">o </w:t>
      </w:r>
      <w:r w:rsidRPr="004D3663">
        <w:rPr>
          <w:highlight w:val="yellow"/>
          <w:u w:val="single"/>
        </w:rPr>
        <w:t>private as well as public resources and</w:t>
      </w:r>
      <w:r w:rsidRPr="00ED50C9">
        <w:rPr>
          <w:u w:val="single"/>
        </w:rPr>
        <w:t xml:space="preserve"> is used to </w:t>
      </w:r>
      <w:r w:rsidRPr="004D3663">
        <w:rPr>
          <w:highlight w:val="yellow"/>
          <w:u w:val="single"/>
        </w:rPr>
        <w:t>preserve</w:t>
      </w:r>
      <w:r w:rsidRPr="00ED50C9">
        <w:rPr>
          <w:u w:val="single"/>
        </w:rPr>
        <w:t xml:space="preserve"> the public’s access to </w:t>
      </w:r>
      <w:r w:rsidRPr="004D3663">
        <w:rPr>
          <w:highlight w:val="yellow"/>
          <w:u w:val="single"/>
        </w:rPr>
        <w:t>CPRs</w:t>
      </w:r>
      <w:r w:rsidRPr="00ED50C9">
        <w:rPr>
          <w:u w:val="single"/>
        </w:rPr>
        <w:t xml:space="preserve">.514 Government </w:t>
      </w:r>
      <w:r w:rsidRPr="004D3663">
        <w:rPr>
          <w:highlight w:val="yellow"/>
          <w:u w:val="single"/>
        </w:rPr>
        <w:t>agencies have the non-rescindable power to revoke use</w:t>
      </w:r>
      <w:r w:rsidRPr="00ED50C9">
        <w:rPr>
          <w:u w:val="single"/>
        </w:rPr>
        <w:t xml:space="preserve">s of trust resources that are inconsistent with the doctrine.515 </w:t>
      </w:r>
      <w:r>
        <w:t xml:space="preserve">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F750DE">
        <w:rPr>
          <w:u w:val="single"/>
        </w:rPr>
        <w:t xml:space="preserve">The </w:t>
      </w:r>
      <w:r w:rsidRPr="004D3663">
        <w:rPr>
          <w:highlight w:val="yellow"/>
          <w:u w:val="single"/>
        </w:rPr>
        <w:t>PTD</w:t>
      </w:r>
      <w:r w:rsidRPr="00F750DE">
        <w:rPr>
          <w:u w:val="single"/>
        </w:rPr>
        <w:t xml:space="preserve">, therefore, </w:t>
      </w:r>
      <w:r w:rsidRPr="004D3663">
        <w:rPr>
          <w:highlight w:val="yellow"/>
          <w:u w:val="single"/>
        </w:rPr>
        <w:t>protects the “people’s common heritage</w:t>
      </w:r>
      <w:r w:rsidRPr="00F750DE">
        <w:rPr>
          <w:u w:val="single"/>
        </w:rPr>
        <w:t xml:space="preserve">,”518 just as Article 11 of the Moon Treaty protects outer space as part of the common heritage of </w:t>
      </w:r>
      <w:r w:rsidRPr="0014576E">
        <w:rPr>
          <w:strike/>
          <w:u w:val="single"/>
        </w:rPr>
        <w:t>mankind</w:t>
      </w:r>
      <w:r w:rsidRPr="00F750DE">
        <w:rPr>
          <w:u w:val="single"/>
        </w:rPr>
        <w:t xml:space="preserve">.519 The </w:t>
      </w:r>
      <w:r w:rsidRPr="004D3663">
        <w:rPr>
          <w:highlight w:val="yellow"/>
          <w:u w:val="single"/>
        </w:rPr>
        <w:t>doctrine</w:t>
      </w:r>
      <w:r w:rsidRPr="00F750DE">
        <w:rPr>
          <w:u w:val="single"/>
        </w:rPr>
        <w:t xml:space="preserve"> also appears to be </w:t>
      </w:r>
      <w:r w:rsidRPr="004D3663">
        <w:rPr>
          <w:highlight w:val="yellow"/>
          <w:u w:val="single"/>
        </w:rPr>
        <w:t>infinitely malleable</w:t>
      </w:r>
      <w:r w:rsidRPr="00F750DE">
        <w:rPr>
          <w:u w:val="single"/>
        </w:rPr>
        <w:t>.</w:t>
      </w:r>
      <w: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w:t>
      </w:r>
      <w:r w:rsidRPr="00ED50C9">
        <w:rPr>
          <w:u w:val="single"/>
        </w:rPr>
        <w:t xml:space="preserve">Thus, the </w:t>
      </w:r>
      <w:r w:rsidRPr="004D3663">
        <w:rPr>
          <w:highlight w:val="yellow"/>
          <w:u w:val="single"/>
        </w:rPr>
        <w:t>doctrine expanded to protect new trust resources</w:t>
      </w:r>
      <w:r w:rsidRPr="00ED50C9">
        <w:rPr>
          <w:u w:val="single"/>
        </w:rPr>
        <w:t xml:space="preserve">, such as dry sand beaches, </w:t>
      </w:r>
      <w:r w:rsidRPr="00ED50C9">
        <w:rPr>
          <w:u w:val="single"/>
        </w:rPr>
        <w:lastRenderedPageBreak/>
        <w:t>inland lakes, groundwater, dry riverbeds, and wildlife,523 and passive uses of those resources, like scientific study</w:t>
      </w:r>
      <w: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F750DE">
        <w:rPr>
          <w:u w:val="single"/>
        </w:rPr>
        <w:t xml:space="preserve">A doctrine that imposes a perpetual duty on the sovereign to preserve trust resources, </w:t>
      </w:r>
      <w:r w:rsidRPr="004D3663">
        <w:rPr>
          <w:highlight w:val="yellow"/>
          <w:u w:val="single"/>
        </w:rPr>
        <w:t>prevents</w:t>
      </w:r>
      <w:r w:rsidRPr="00F750DE">
        <w:rPr>
          <w:u w:val="single"/>
        </w:rPr>
        <w:t xml:space="preserve"> their </w:t>
      </w:r>
      <w:r w:rsidRPr="004D3663">
        <w:rPr>
          <w:highlight w:val="yellow"/>
          <w:u w:val="single"/>
        </w:rPr>
        <w:t>alienation for private benefit, assures public access</w:t>
      </w:r>
      <w:r w:rsidRPr="00F750DE">
        <w:rPr>
          <w:u w:val="single"/>
        </w:rPr>
        <w:t xml:space="preserve"> to them, </w:t>
      </w:r>
      <w:r w:rsidRPr="004D3663">
        <w:rPr>
          <w:highlight w:val="yellow"/>
          <w:u w:val="single"/>
        </w:rPr>
        <w:t>and can be</w:t>
      </w:r>
      <w:r w:rsidRPr="00F750DE">
        <w:rPr>
          <w:u w:val="single"/>
        </w:rPr>
        <w:t xml:space="preserve"> </w:t>
      </w:r>
      <w:r w:rsidRPr="004D3663">
        <w:rPr>
          <w:highlight w:val="yellow"/>
          <w:u w:val="single"/>
        </w:rPr>
        <w:t>invoked by anyone</w:t>
      </w:r>
      <w:r w:rsidRPr="00F750DE">
        <w:rPr>
          <w:u w:val="single"/>
        </w:rPr>
        <w:t xml:space="preserve"> seems particularly useful as a management tool in outer space.528 The fact that public access to trust resources is so central to the doctrine makes it </w:t>
      </w:r>
      <w:r w:rsidRPr="004D3663">
        <w:rPr>
          <w:rStyle w:val="Emphasis"/>
          <w:highlight w:val="yellow"/>
        </w:rPr>
        <w:t>reflective</w:t>
      </w:r>
      <w:r w:rsidRPr="00F750DE">
        <w:rPr>
          <w:u w:val="single"/>
        </w:rPr>
        <w:t>, not contradictory,</w:t>
      </w:r>
      <w:r>
        <w:t xml:space="preserve"> </w:t>
      </w:r>
      <w:r w:rsidRPr="004D3663">
        <w:rPr>
          <w:rStyle w:val="Emphasis"/>
          <w:highlight w:val="yellow"/>
        </w:rPr>
        <w:t>of international space law’s bar against appropriation of outer space</w:t>
      </w:r>
      <w:r>
        <w:t xml:space="preserve"> and of the principle of space being the “province of all </w:t>
      </w:r>
      <w:r w:rsidRPr="0014576E">
        <w:rPr>
          <w:strike/>
        </w:rPr>
        <w:t>mankind</w:t>
      </w:r>
      <w: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00F750DE">
        <w:rPr>
          <w:u w:val="single"/>
        </w:rPr>
        <w:t xml:space="preserve">It could also </w:t>
      </w:r>
      <w:r w:rsidRPr="004D3663">
        <w:rPr>
          <w:highlight w:val="yellow"/>
          <w:u w:val="single"/>
        </w:rPr>
        <w:t>fill the gap in international law</w:t>
      </w:r>
      <w:r w:rsidRPr="00F750DE">
        <w:rPr>
          <w:u w:val="single"/>
        </w:rPr>
        <w:t xml:space="preserve"> with respect </w:t>
      </w:r>
      <w:r w:rsidRPr="004D3663">
        <w:rPr>
          <w:highlight w:val="yellow"/>
          <w:u w:val="single"/>
        </w:rPr>
        <w:t>to managing celestial property</w:t>
      </w:r>
      <w:r w:rsidRPr="00F750DE">
        <w:t>. Therefore, of all the management approaches studied here, the PTD seems the most suited to keep order in space until a regulatory regime is imposed.</w:t>
      </w:r>
      <w:r>
        <w:t xml:space="preserve">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4D3663">
        <w:rPr>
          <w:highlight w:val="yellow"/>
          <w:u w:val="single"/>
        </w:rPr>
        <w:t>Modifying</w:t>
      </w:r>
      <w:r w:rsidRPr="00F750DE">
        <w:rPr>
          <w:u w:val="single"/>
        </w:rPr>
        <w:t xml:space="preserve"> the doctrine </w:t>
      </w:r>
      <w:r w:rsidRPr="004D3663">
        <w:rPr>
          <w:highlight w:val="yellow"/>
          <w:u w:val="single"/>
        </w:rPr>
        <w:t>to allow limited use of private property management approaches</w:t>
      </w:r>
      <w:r w:rsidRPr="00F750DE">
        <w:rPr>
          <w:u w:val="single"/>
        </w:rPr>
        <w:t xml:space="preserve">, like tradable development claims, might buffer that effect—a form of overlapping hybridity between one type of property, a commons, and a management regime from another, private property, </w:t>
      </w:r>
      <w:r w:rsidRPr="004D3663">
        <w:rPr>
          <w:highlight w:val="yellow"/>
          <w:u w:val="single"/>
        </w:rPr>
        <w:t>enabled by</w:t>
      </w:r>
      <w:r w:rsidRPr="00F750DE">
        <w:rPr>
          <w:u w:val="single"/>
        </w:rPr>
        <w:t xml:space="preserve"> application of </w:t>
      </w:r>
      <w:r w:rsidRPr="004D3663">
        <w:rPr>
          <w:highlight w:val="yellow"/>
          <w:u w:val="single"/>
        </w:rPr>
        <w:t>the PTD.</w:t>
      </w:r>
    </w:p>
    <w:p w14:paraId="3147C99D" w14:textId="77777777" w:rsidR="0014576E" w:rsidRDefault="0014576E" w:rsidP="0014576E">
      <w:pPr>
        <w:pStyle w:val="Heading4"/>
      </w:pPr>
      <w:r>
        <w:t xml:space="preserve">The plan is the only </w:t>
      </w:r>
      <w:r w:rsidRPr="00F750DE">
        <w:rPr>
          <w:u w:val="single"/>
        </w:rPr>
        <w:t>sustainable</w:t>
      </w:r>
      <w:r>
        <w:t xml:space="preserve"> solution that’s consistent with international law and allows for private development of resources</w:t>
      </w:r>
    </w:p>
    <w:p w14:paraId="2A0E5AC9" w14:textId="77777777" w:rsidR="0014576E" w:rsidRDefault="0014576E" w:rsidP="0014576E">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03BDA731" w14:textId="77777777" w:rsidR="0014576E" w:rsidRPr="00F750DE" w:rsidRDefault="0014576E" w:rsidP="0014576E">
      <w:r>
        <w:t xml:space="preserve">“Only a legal system that accommodates both the human need for resources and the necessary preservation of </w:t>
      </w:r>
      <w:r w:rsidRPr="0014576E">
        <w:rPr>
          <w:strike/>
        </w:rPr>
        <w:t>mankind</w:t>
      </w:r>
      <w:r>
        <w:t xml:space="preserve">’s common heritage can fulfill these criteria.”534 The future is now with regard to the development of outer space and its resources—it is no longer a question of whether humans will engage in these activities, but how soon they will. </w:t>
      </w:r>
      <w:r w:rsidRPr="00F750DE">
        <w:rPr>
          <w:u w:val="single"/>
        </w:rPr>
        <w:t xml:space="preserve">Technically advanced </w:t>
      </w:r>
      <w:r w:rsidRPr="00F750DE">
        <w:rPr>
          <w:u w:val="single"/>
        </w:rPr>
        <w:lastRenderedPageBreak/>
        <w:t xml:space="preserve">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4D3663">
        <w:rPr>
          <w:highlight w:val="yellow"/>
          <w:u w:val="single"/>
        </w:rPr>
        <w:t>legal framework for</w:t>
      </w:r>
      <w:r w:rsidRPr="00F750DE">
        <w:rPr>
          <w:u w:val="single"/>
        </w:rPr>
        <w:t xml:space="preserve"> </w:t>
      </w:r>
      <w:r w:rsidRPr="004D3663">
        <w:rPr>
          <w:highlight w:val="yellow"/>
          <w:u w:val="single"/>
        </w:rPr>
        <w:t>managing</w:t>
      </w:r>
      <w:r w:rsidRPr="00F750DE">
        <w:rPr>
          <w:u w:val="single"/>
        </w:rPr>
        <w:t xml:space="preserve"> these </w:t>
      </w:r>
      <w:r w:rsidRPr="004D3663">
        <w:rPr>
          <w:highlight w:val="yellow"/>
          <w:u w:val="single"/>
        </w:rPr>
        <w:t>initiatives</w:t>
      </w:r>
      <w:r w:rsidRPr="00F750DE">
        <w:rPr>
          <w:u w:val="single"/>
        </w:rPr>
        <w:t xml:space="preserve"> is almost </w:t>
      </w:r>
      <w:r w:rsidRPr="004D3663">
        <w:rPr>
          <w:highlight w:val="yellow"/>
          <w:u w:val="single"/>
        </w:rPr>
        <w:t>nonexistent</w:t>
      </w:r>
      <w:r w:rsidRPr="00F750DE">
        <w:rPr>
          <w:u w:val="single"/>
        </w:rPr>
        <w:t>.537</w:t>
      </w:r>
      <w:r>
        <w:t xml:space="preserve"> International treaties came into being before all this activity began in earnest and national laws that might apply are stunted by jurisdictional quandaries like the absence of national boundaries in outer space.</w:t>
      </w:r>
      <w:r w:rsidRPr="00F750DE">
        <w:rPr>
          <w:u w:val="single"/>
        </w:rPr>
        <w:t xml:space="preserve">538 Thus, there is an </w:t>
      </w:r>
      <w:r w:rsidRPr="004D3663">
        <w:rPr>
          <w:highlight w:val="yellow"/>
          <w:u w:val="single"/>
        </w:rPr>
        <w:t>urgency to</w:t>
      </w:r>
      <w:r w:rsidRPr="00F750DE">
        <w:rPr>
          <w:u w:val="single"/>
        </w:rPr>
        <w:t xml:space="preserve"> figure out how to </w:t>
      </w:r>
      <w:r w:rsidRPr="004D3663">
        <w:rPr>
          <w:highlight w:val="yellow"/>
          <w:u w:val="single"/>
        </w:rPr>
        <w:t>control what happens in outer space before</w:t>
      </w:r>
      <w:r w:rsidRPr="00F750DE">
        <w:rPr>
          <w:u w:val="single"/>
        </w:rPr>
        <w:t xml:space="preserve"> its resources are </w:t>
      </w:r>
      <w:r w:rsidRPr="004D3663">
        <w:rPr>
          <w:highlight w:val="yellow"/>
          <w:u w:val="single"/>
        </w:rPr>
        <w:t>irreparably</w:t>
      </w:r>
      <w:r w:rsidRPr="00F750DE">
        <w:rPr>
          <w:u w:val="single"/>
        </w:rPr>
        <w:t xml:space="preserve"> </w:t>
      </w:r>
      <w:r w:rsidRPr="004D3663">
        <w:rPr>
          <w:highlight w:val="yellow"/>
          <w:u w:val="single"/>
        </w:rPr>
        <w:t>damaged or permanently monopolized</w:t>
      </w:r>
      <w:r w:rsidRPr="00F750DE">
        <w:rPr>
          <w:u w:val="single"/>
        </w:rPr>
        <w:t xml:space="preserve"> by powerful countries and individuals.</w:t>
      </w:r>
      <w: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w:t>
      </w:r>
      <w:r w:rsidRPr="00F750DE">
        <w:rPr>
          <w:u w:val="single"/>
        </w:rPr>
        <w:t xml:space="preserve">However, </w:t>
      </w:r>
      <w:r w:rsidRPr="004D3663">
        <w:rPr>
          <w:highlight w:val="yellow"/>
          <w:u w:val="single"/>
        </w:rPr>
        <w:t>unless international space law changes</w:t>
      </w:r>
      <w:r w:rsidRPr="00F750DE">
        <w:rPr>
          <w:u w:val="single"/>
        </w:rPr>
        <w:t xml:space="preserve">, it may prevent this from happening. If it changes, strong management controls will be necessary to prevent </w:t>
      </w:r>
      <w:r w:rsidRPr="004D3663">
        <w:rPr>
          <w:highlight w:val="yellow"/>
          <w:u w:val="single"/>
        </w:rPr>
        <w:t>destruction or over-consumption of celestial</w:t>
      </w:r>
      <w:r w:rsidRPr="00F750DE">
        <w:rPr>
          <w:u w:val="single"/>
        </w:rPr>
        <w:t xml:space="preserve"> </w:t>
      </w:r>
      <w:r w:rsidRPr="004D3663">
        <w:rPr>
          <w:highlight w:val="yellow"/>
          <w:u w:val="single"/>
        </w:rPr>
        <w:t>resources</w:t>
      </w:r>
      <w:r w:rsidRPr="00F750DE">
        <w:rPr>
          <w:u w:val="single"/>
        </w:rPr>
        <w:t xml:space="preserve">, as well as monopolization and competitive behavior by participants, which could </w:t>
      </w:r>
      <w:r w:rsidRPr="004D3663">
        <w:rPr>
          <w:highlight w:val="yellow"/>
          <w:u w:val="single"/>
        </w:rPr>
        <w:t>lead to</w:t>
      </w:r>
      <w:r w:rsidRPr="00F750DE">
        <w:rPr>
          <w:u w:val="single"/>
        </w:rPr>
        <w:t xml:space="preserve"> </w:t>
      </w:r>
      <w:r w:rsidRPr="004D3663">
        <w:rPr>
          <w:highlight w:val="yellow"/>
          <w:u w:val="single"/>
        </w:rPr>
        <w:t>hostilities and inequities</w:t>
      </w:r>
      <w:r w:rsidRPr="00F750DE">
        <w:rPr>
          <w:u w:val="single"/>
        </w:rPr>
        <w:t xml:space="preserve">. This Article examines various </w:t>
      </w:r>
      <w:r w:rsidRPr="004D3663">
        <w:rPr>
          <w:highlight w:val="yellow"/>
          <w:u w:val="single"/>
        </w:rPr>
        <w:t>private property regimes</w:t>
      </w:r>
      <w:r>
        <w:t xml:space="preserve">, including those of less than full fee ownership, to see if any would avoid the conflict with the international prohibition on appropriation of outer space and its resources. </w:t>
      </w:r>
      <w:r w:rsidRPr="00F750DE">
        <w:rPr>
          <w:u w:val="single"/>
        </w:rPr>
        <w:t xml:space="preserve">It concludes that none will because each retains the right to exclude and each is </w:t>
      </w:r>
      <w:r w:rsidRPr="004D3663">
        <w:rPr>
          <w:highlight w:val="yellow"/>
          <w:u w:val="single"/>
        </w:rPr>
        <w:t>insensitive to the treaties’ equity concerns</w:t>
      </w:r>
      <w:r w:rsidRPr="00F750DE">
        <w:rPr>
          <w:u w:val="single"/>
        </w:rPr>
        <w:t xml:space="preserve">. In contrast, considering </w:t>
      </w:r>
      <w:r w:rsidRPr="004D3663">
        <w:rPr>
          <w:highlight w:val="yellow"/>
          <w:u w:val="single"/>
        </w:rPr>
        <w:t>outer space to be common</w:t>
      </w:r>
      <w:r w:rsidRPr="00F750DE">
        <w:rPr>
          <w:u w:val="single"/>
        </w:rPr>
        <w:t xml:space="preserve"> is </w:t>
      </w:r>
      <w:r w:rsidRPr="004D3663">
        <w:rPr>
          <w:highlight w:val="yellow"/>
          <w:u w:val="single"/>
        </w:rPr>
        <w:t>consistent with international space law</w:t>
      </w:r>
      <w:r w:rsidRPr="00F750DE">
        <w:rPr>
          <w:u w:val="single"/>
        </w:rPr>
        <w:t xml:space="preserve"> in both respects.</w:t>
      </w:r>
      <w:r>
        <w:t xml:space="preserve">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4D3663">
        <w:rPr>
          <w:highlight w:val="yellow"/>
          <w:u w:val="single"/>
        </w:rPr>
        <w:t>Social norms</w:t>
      </w:r>
      <w:r w:rsidRPr="00F750DE">
        <w:rPr>
          <w:u w:val="single"/>
        </w:rPr>
        <w:t xml:space="preserve"> as a management tool for property held in common, although compliant with international law, are also </w:t>
      </w:r>
      <w:r w:rsidRPr="004D3663">
        <w:rPr>
          <w:highlight w:val="yellow"/>
          <w:u w:val="single"/>
        </w:rPr>
        <w:t>not up to the task</w:t>
      </w:r>
      <w:r w:rsidRPr="00F750DE">
        <w:rPr>
          <w:u w:val="single"/>
        </w:rPr>
        <w:t>.</w:t>
      </w:r>
      <w:r>
        <w:t xml:space="preserve">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w:t>
      </w:r>
      <w:r w:rsidRPr="004D3663">
        <w:rPr>
          <w:highlight w:val="yellow"/>
          <w:u w:val="single"/>
        </w:rPr>
        <w:t>PTD</w:t>
      </w:r>
      <w:r w:rsidRPr="00F750DE">
        <w:rPr>
          <w:u w:val="single"/>
        </w:rPr>
        <w:t xml:space="preserve"> to allow the application of private property management tools, like tradable development rights, will not only </w:t>
      </w:r>
      <w:r w:rsidRPr="004D3663">
        <w:rPr>
          <w:highlight w:val="yellow"/>
          <w:u w:val="single"/>
        </w:rPr>
        <w:t>allow development</w:t>
      </w:r>
      <w:r w:rsidRPr="00F750DE">
        <w:rPr>
          <w:u w:val="single"/>
        </w:rPr>
        <w:t xml:space="preserve">, but also will assure that when it happens, it will not be just </w:t>
      </w:r>
      <w:r w:rsidRPr="004D3663">
        <w:rPr>
          <w:highlight w:val="yellow"/>
          <w:u w:val="single"/>
        </w:rPr>
        <w:t xml:space="preserve">profitable </w:t>
      </w:r>
      <w:r w:rsidRPr="00F750DE">
        <w:rPr>
          <w:u w:val="single"/>
        </w:rPr>
        <w:t xml:space="preserve">for a few, but will also be </w:t>
      </w:r>
      <w:r w:rsidRPr="004D3663">
        <w:rPr>
          <w:highlight w:val="yellow"/>
          <w:u w:val="single"/>
        </w:rPr>
        <w:t>sustainable and equitable</w:t>
      </w:r>
      <w:r>
        <w:t>.</w:t>
      </w:r>
    </w:p>
    <w:p w14:paraId="1DC3B1EF" w14:textId="77777777" w:rsidR="0014576E" w:rsidRDefault="0014576E" w:rsidP="0014576E">
      <w:pPr>
        <w:pStyle w:val="Heading3"/>
      </w:pPr>
      <w:r>
        <w:lastRenderedPageBreak/>
        <w:t>1AC – Norming</w:t>
      </w:r>
    </w:p>
    <w:p w14:paraId="778DDAF6" w14:textId="77777777" w:rsidR="0014576E" w:rsidRPr="00F750DE" w:rsidRDefault="0014576E" w:rsidP="0014576E">
      <w:pPr>
        <w:pStyle w:val="Heading4"/>
        <w:rPr>
          <w:u w:val="single"/>
        </w:rPr>
      </w:pPr>
      <w:r>
        <w:t xml:space="preserve">Advantage 2 is </w:t>
      </w:r>
      <w:r>
        <w:rPr>
          <w:u w:val="single"/>
        </w:rPr>
        <w:t>Norming</w:t>
      </w:r>
      <w:r w:rsidRPr="00F750DE">
        <w:rPr>
          <w:u w:val="single"/>
        </w:rPr>
        <w:t>:</w:t>
      </w:r>
    </w:p>
    <w:p w14:paraId="181617F7" w14:textId="77777777" w:rsidR="0014576E" w:rsidRDefault="0014576E" w:rsidP="0014576E">
      <w:pPr>
        <w:pStyle w:val="Heading4"/>
      </w:pPr>
      <w:r>
        <w:t>Private business activity runs counter to basic international space law and poses a threat to legal norms</w:t>
      </w:r>
    </w:p>
    <w:p w14:paraId="22A2174E" w14:textId="77777777" w:rsidR="0014576E" w:rsidRDefault="0014576E" w:rsidP="0014576E">
      <w:r>
        <w:rPr>
          <w:rStyle w:val="Style13ptBold"/>
        </w:rPr>
        <w:t xml:space="preserve">Paliouras 14 </w:t>
      </w:r>
      <w:r>
        <w:t xml:space="preserve">[ZACHOS A. PALIOURAS, </w:t>
      </w:r>
      <w:r w:rsidRPr="00ED50C9">
        <w:t>National &amp; Kapodistrian University of Athens, International Law, Alumnus</w:t>
      </w:r>
      <w:r>
        <w:t>, 2014, The Non-Appropriation Principle: The Grundnorm of International Space Law, Leiden Journal of International Law, 27, pp 37-54 doi:10.1017/S0922156513000630] simha</w:t>
      </w:r>
    </w:p>
    <w:p w14:paraId="3F64C422" w14:textId="77777777" w:rsidR="0014576E" w:rsidRDefault="0014576E" w:rsidP="0014576E">
      <w:pPr>
        <w:pStyle w:val="ListParagraph"/>
        <w:numPr>
          <w:ilvl w:val="0"/>
          <w:numId w:val="50"/>
        </w:numPr>
      </w:pPr>
      <w:r>
        <w:t>lato sensu is generally</w:t>
      </w:r>
    </w:p>
    <w:p w14:paraId="17C51A0E" w14:textId="77777777" w:rsidR="0014576E" w:rsidRDefault="0014576E" w:rsidP="0014576E">
      <w:pPr>
        <w:pStyle w:val="ListParagraph"/>
        <w:numPr>
          <w:ilvl w:val="0"/>
          <w:numId w:val="50"/>
        </w:numPr>
      </w:pPr>
      <w:r>
        <w:t>res communis omnium is common heritage of humankind</w:t>
      </w:r>
    </w:p>
    <w:p w14:paraId="7F854C6B" w14:textId="77777777" w:rsidR="0014576E" w:rsidRDefault="0014576E" w:rsidP="0014576E">
      <w:pPr>
        <w:pStyle w:val="ListParagraph"/>
        <w:numPr>
          <w:ilvl w:val="0"/>
          <w:numId w:val="50"/>
        </w:numPr>
      </w:pPr>
      <w:r>
        <w:t>corpus juris spatialis is the body of space law</w:t>
      </w:r>
    </w:p>
    <w:p w14:paraId="37D1B40F" w14:textId="77777777" w:rsidR="0014576E" w:rsidRPr="00ED50C9" w:rsidRDefault="0014576E" w:rsidP="0014576E">
      <w:pPr>
        <w:pStyle w:val="ListParagraph"/>
        <w:numPr>
          <w:ilvl w:val="0"/>
          <w:numId w:val="50"/>
        </w:numPr>
      </w:pPr>
      <w:r>
        <w:t>g</w:t>
      </w:r>
      <w:r w:rsidRPr="00ED50C9">
        <w:t>rundnorm</w:t>
      </w:r>
      <w:r>
        <w:t xml:space="preserve"> is basic law</w:t>
      </w:r>
    </w:p>
    <w:p w14:paraId="02F581CA" w14:textId="77777777" w:rsidR="0014576E" w:rsidRDefault="0014576E" w:rsidP="0014576E">
      <w:pPr>
        <w:rPr>
          <w:u w:val="single"/>
        </w:rPr>
      </w:pPr>
      <w:r>
        <w:t xml:space="preserve">The preceding paragraphs have hopefully contributed to a more concise understanding of the </w:t>
      </w:r>
      <w:r w:rsidRPr="004D3663">
        <w:rPr>
          <w:highlight w:val="yellow"/>
          <w:u w:val="single"/>
        </w:rPr>
        <w:t>non-appropriation principle</w:t>
      </w:r>
      <w:r w:rsidRPr="00ED50C9">
        <w:rPr>
          <w:u w:val="single"/>
        </w:rPr>
        <w:t xml:space="preserve"> envisaged in Article II </w:t>
      </w:r>
      <w:r w:rsidRPr="004D3663">
        <w:rPr>
          <w:highlight w:val="yellow"/>
          <w:u w:val="single"/>
        </w:rPr>
        <w:t>of the O</w:t>
      </w:r>
      <w:r w:rsidRPr="00ED50C9">
        <w:rPr>
          <w:u w:val="single"/>
        </w:rPr>
        <w:t xml:space="preserve">uter </w:t>
      </w:r>
      <w:r w:rsidRPr="004D3663">
        <w:rPr>
          <w:highlight w:val="yellow"/>
          <w:u w:val="single"/>
        </w:rPr>
        <w:t>S</w:t>
      </w:r>
      <w:r w:rsidRPr="00ED50C9">
        <w:rPr>
          <w:u w:val="single"/>
        </w:rPr>
        <w:t xml:space="preserve">pace </w:t>
      </w:r>
      <w:r w:rsidRPr="004D3663">
        <w:rPr>
          <w:highlight w:val="yellow"/>
          <w:u w:val="single"/>
        </w:rPr>
        <w:t>T</w:t>
      </w:r>
      <w:r w:rsidRPr="00ED50C9">
        <w:rPr>
          <w:u w:val="single"/>
        </w:rPr>
        <w:t>reaty</w:t>
      </w:r>
      <w:r>
        <w:t xml:space="preserve">. This article has attempted to clarify that outer space lato sensu </w:t>
      </w:r>
      <w:r w:rsidRPr="004D3663">
        <w:rPr>
          <w:highlight w:val="yellow"/>
          <w:u w:val="single"/>
        </w:rPr>
        <w:t>has always been a res communis omnium</w:t>
      </w:r>
      <w:r>
        <w:t xml:space="preserve"> and therefore it has never been subject to occupation or any other mode of territory acquisition under general public international law. It has been also submitted that the prohibition of the exercise of territorial sovereignty in outer space does not impair the exercise of states’ other inherent sovereign rights thereto. </w:t>
      </w:r>
      <w:r w:rsidRPr="00ED50C9">
        <w:rPr>
          <w:u w:val="single"/>
        </w:rPr>
        <w:t xml:space="preserve">Further, this article purported to stress that the reaffirmation of the status of outer space by the </w:t>
      </w:r>
      <w:r w:rsidRPr="004D3663">
        <w:rPr>
          <w:highlight w:val="yellow"/>
          <w:u w:val="single"/>
        </w:rPr>
        <w:t xml:space="preserve">corpus juris spatialis and </w:t>
      </w:r>
      <w:proofErr w:type="gramStart"/>
      <w:r w:rsidRPr="004D3663">
        <w:rPr>
          <w:highlight w:val="yellow"/>
          <w:u w:val="single"/>
        </w:rPr>
        <w:t>its</w:t>
      </w:r>
      <w:proofErr w:type="gramEnd"/>
      <w:r w:rsidRPr="004D3663">
        <w:rPr>
          <w:highlight w:val="yellow"/>
          <w:u w:val="single"/>
        </w:rPr>
        <w:t xml:space="preserve"> standing as customary international law are of critical importance</w:t>
      </w:r>
      <w:r w:rsidRPr="00ED50C9">
        <w:rPr>
          <w:u w:val="single"/>
        </w:rPr>
        <w:t xml:space="preserve"> primarily because of the fact that the non-appropriation principle, which constitutes the cardinal norm in international space law, </w:t>
      </w:r>
      <w:r w:rsidRPr="004D3663">
        <w:rPr>
          <w:highlight w:val="yellow"/>
          <w:u w:val="single"/>
        </w:rPr>
        <w:t>is the cornerstone of the whole legal architecture of the norms that govern</w:t>
      </w:r>
      <w:r w:rsidRPr="00ED50C9">
        <w:rPr>
          <w:u w:val="single"/>
        </w:rPr>
        <w:t xml:space="preserve"> the activities of </w:t>
      </w:r>
      <w:r w:rsidRPr="004D3663">
        <w:rPr>
          <w:highlight w:val="yellow"/>
          <w:u w:val="single"/>
        </w:rPr>
        <w:t>states and</w:t>
      </w:r>
      <w:r w:rsidRPr="00ED50C9">
        <w:rPr>
          <w:u w:val="single"/>
        </w:rPr>
        <w:t xml:space="preserve"> thus of </w:t>
      </w:r>
      <w:r w:rsidRPr="004D3663">
        <w:rPr>
          <w:highlight w:val="yellow"/>
          <w:u w:val="single"/>
        </w:rPr>
        <w:t>private individuals</w:t>
      </w:r>
      <w:r w:rsidRPr="00ED50C9">
        <w:rPr>
          <w:u w:val="single"/>
        </w:rPr>
        <w:t xml:space="preserve"> in outer space.</w:t>
      </w:r>
      <w:r>
        <w:t xml:space="preserve"> It has to be borne in mind that the contractual recognition of the fact that outer space is unsusceptible to national or private appropriation allowed the orderly development of space activities for more than forty years and has effectively prevented a colonial race in the high frontier. </w:t>
      </w:r>
      <w:r w:rsidRPr="00ED50C9">
        <w:rPr>
          <w:u w:val="single"/>
        </w:rPr>
        <w:t xml:space="preserve">With due regard to this belief, the preceding paragraphs addressed the Bogota Declaration as the most severe of the few instances ` where the non-appropriation principle was defied, notwithstanding that the </w:t>
      </w:r>
      <w:r w:rsidRPr="004D3663">
        <w:rPr>
          <w:highlight w:val="yellow"/>
          <w:u w:val="single"/>
        </w:rPr>
        <w:t>private sector</w:t>
      </w:r>
      <w:r w:rsidRPr="00ED50C9">
        <w:rPr>
          <w:u w:val="single"/>
        </w:rPr>
        <w:t xml:space="preserve">, especially in the United States, has been increasingly involving itself in </w:t>
      </w:r>
      <w:r w:rsidRPr="004D3663">
        <w:rPr>
          <w:highlight w:val="yellow"/>
          <w:u w:val="single"/>
        </w:rPr>
        <w:t>business projects</w:t>
      </w:r>
      <w:r w:rsidRPr="00ED50C9">
        <w:rPr>
          <w:u w:val="single"/>
        </w:rPr>
        <w:t xml:space="preserve"> that </w:t>
      </w:r>
      <w:r w:rsidRPr="004D3663">
        <w:rPr>
          <w:highlight w:val="yellow"/>
          <w:u w:val="single"/>
        </w:rPr>
        <w:t>pose a direct threat to the Grundnorm of international space law</w:t>
      </w:r>
      <w:r w:rsidRPr="00ED50C9">
        <w:rPr>
          <w:u w:val="single"/>
        </w:rPr>
        <w:t>.</w:t>
      </w:r>
      <w:r>
        <w:t xml:space="preserve"> In this respect, the activities of private entities are well known and due to the lack of adequate space have not been addressed in this article. </w:t>
      </w:r>
      <w:r w:rsidRPr="00ED50C9">
        <w:rPr>
          <w:u w:val="single"/>
        </w:rPr>
        <w:t xml:space="preserve">Moreover, the </w:t>
      </w:r>
      <w:r w:rsidRPr="004D3663">
        <w:rPr>
          <w:highlight w:val="yellow"/>
          <w:u w:val="single"/>
        </w:rPr>
        <w:t>increasing number of claims</w:t>
      </w:r>
      <w:r w:rsidRPr="00ED50C9">
        <w:rPr>
          <w:u w:val="single"/>
        </w:rPr>
        <w:t xml:space="preserve"> raised by private individuals on celestial bodies, including the Sun, </w:t>
      </w:r>
      <w:r w:rsidRPr="004D3663">
        <w:rPr>
          <w:highlight w:val="yellow"/>
          <w:u w:val="single"/>
        </w:rPr>
        <w:t>must not go unnoticed.</w:t>
      </w:r>
      <w:r>
        <w:t xml:space="preserve"> Accordingly, the initiatives undertaken by the International Law Association and the International Institute of Space Law in defence of the non-appropriation principle deserve high praise. </w:t>
      </w:r>
      <w:r w:rsidRPr="00ED50C9">
        <w:rPr>
          <w:u w:val="single"/>
        </w:rPr>
        <w:t xml:space="preserve">It is hoped that efforts to </w:t>
      </w:r>
      <w:r w:rsidRPr="004D3663">
        <w:rPr>
          <w:highlight w:val="yellow"/>
          <w:u w:val="single"/>
        </w:rPr>
        <w:t>increase awareness of the precise legal status</w:t>
      </w:r>
      <w:r w:rsidRPr="00ED50C9">
        <w:rPr>
          <w:u w:val="single"/>
        </w:rPr>
        <w:t xml:space="preserve"> of the vast territories of outer space make some </w:t>
      </w:r>
      <w:r w:rsidRPr="004D3663">
        <w:rPr>
          <w:highlight w:val="yellow"/>
          <w:u w:val="single"/>
        </w:rPr>
        <w:t>contribut</w:t>
      </w:r>
      <w:r w:rsidRPr="00ED50C9">
        <w:rPr>
          <w:u w:val="single"/>
        </w:rPr>
        <w:t xml:space="preserve">ion not only to scholarly debates but also </w:t>
      </w:r>
      <w:r w:rsidRPr="004D3663">
        <w:rPr>
          <w:highlight w:val="yellow"/>
          <w:u w:val="single"/>
        </w:rPr>
        <w:t>to</w:t>
      </w:r>
      <w:r w:rsidRPr="00ED50C9">
        <w:rPr>
          <w:u w:val="single"/>
        </w:rPr>
        <w:t xml:space="preserve"> the ever-increasing </w:t>
      </w:r>
      <w:r w:rsidRPr="004D3663">
        <w:rPr>
          <w:highlight w:val="yellow"/>
          <w:u w:val="single"/>
        </w:rPr>
        <w:t>practice of states</w:t>
      </w:r>
      <w:r w:rsidRPr="00ED50C9">
        <w:rPr>
          <w:u w:val="single"/>
        </w:rPr>
        <w:t xml:space="preserve"> that long ago have ceased to be constrained by our planet’s gravitational field.</w:t>
      </w:r>
    </w:p>
    <w:p w14:paraId="1F80C9CC" w14:textId="77777777" w:rsidR="0014576E" w:rsidRDefault="0014576E" w:rsidP="0014576E">
      <w:pPr>
        <w:pStyle w:val="Heading4"/>
      </w:pPr>
      <w:r>
        <w:lastRenderedPageBreak/>
        <w:t xml:space="preserve">It’s possible to establish people’s common heritage as customary international law </w:t>
      </w:r>
    </w:p>
    <w:p w14:paraId="2ACA5F6B" w14:textId="77777777" w:rsidR="0014576E" w:rsidRDefault="0014576E" w:rsidP="0014576E">
      <w:r>
        <w:rPr>
          <w:rStyle w:val="Style13ptBold"/>
        </w:rPr>
        <w:t xml:space="preserve">Khatwani 19 </w:t>
      </w:r>
      <w:r>
        <w:t xml:space="preserve">[Naman Khatwani, </w:t>
      </w:r>
      <w:proofErr w:type="gramStart"/>
      <w:r w:rsidRPr="00ED50C9">
        <w:t>Aspiring</w:t>
      </w:r>
      <w:proofErr w:type="gramEnd"/>
      <w:r w:rsidRPr="00ED50C9">
        <w:t xml:space="preserve"> legal professional with a Bachelor’s Degree focused in Law from West Bengal National University of Juridical Sciences (NUJS). Accredited Mediator with proficiency and a keen interest in dispute resolution. Always looking to explore new </w:t>
      </w:r>
      <w:proofErr w:type="spellStart"/>
      <w:r w:rsidRPr="00ED50C9">
        <w:t>ares</w:t>
      </w:r>
      <w:proofErr w:type="spellEnd"/>
      <w:r w:rsidRPr="00ED50C9">
        <w:t xml:space="preserve"> of law and gather more experience.</w:t>
      </w:r>
      <w:r>
        <w:t xml:space="preserve">,2019 Common Heritage of </w:t>
      </w:r>
      <w:r w:rsidRPr="0014576E">
        <w:rPr>
          <w:strike/>
        </w:rPr>
        <w:t>Mankind</w:t>
      </w:r>
      <w:r>
        <w:t xml:space="preserve"> for Outer Space, Astropolitics, DOI: 10.1080/14777622.2019.1638679] simha *we do not endorse the use of gendered language</w:t>
      </w:r>
    </w:p>
    <w:p w14:paraId="30BB6137" w14:textId="77777777" w:rsidR="0014576E" w:rsidRDefault="0014576E" w:rsidP="0014576E">
      <w:pPr>
        <w:pStyle w:val="ListParagraph"/>
        <w:numPr>
          <w:ilvl w:val="0"/>
          <w:numId w:val="49"/>
        </w:numPr>
      </w:pPr>
      <w:r>
        <w:t>CHM is common heritage of mankind*</w:t>
      </w:r>
    </w:p>
    <w:p w14:paraId="1F8D508D" w14:textId="77777777" w:rsidR="0014576E" w:rsidRDefault="0014576E" w:rsidP="0014576E">
      <w:pPr>
        <w:pStyle w:val="ListParagraph"/>
        <w:numPr>
          <w:ilvl w:val="0"/>
          <w:numId w:val="49"/>
        </w:numPr>
      </w:pPr>
      <w:r>
        <w:t>Opninio juris is subjective obligation</w:t>
      </w:r>
    </w:p>
    <w:p w14:paraId="0B57F556" w14:textId="77777777" w:rsidR="0014576E" w:rsidRDefault="0014576E" w:rsidP="0014576E">
      <w:r>
        <w:t xml:space="preserve">Relevance of common heritage of </w:t>
      </w:r>
      <w:r w:rsidRPr="0014576E">
        <w:rPr>
          <w:strike/>
        </w:rPr>
        <w:t>mankind</w:t>
      </w:r>
    </w:p>
    <w:p w14:paraId="486B9BFD" w14:textId="77777777" w:rsidR="0014576E" w:rsidRDefault="0014576E" w:rsidP="0014576E">
      <w:r w:rsidRPr="00ED50C9">
        <w:rPr>
          <w:u w:val="single"/>
        </w:rPr>
        <w:t xml:space="preserve">The </w:t>
      </w:r>
      <w:r w:rsidRPr="004D3663">
        <w:rPr>
          <w:highlight w:val="yellow"/>
          <w:u w:val="single"/>
        </w:rPr>
        <w:t>Moon contains</w:t>
      </w:r>
      <w:r w:rsidRPr="00ED50C9">
        <w:rPr>
          <w:u w:val="single"/>
        </w:rPr>
        <w:t xml:space="preserve"> resources of value in </w:t>
      </w:r>
      <w:r w:rsidRPr="004D3663">
        <w:rPr>
          <w:highlight w:val="yellow"/>
          <w:u w:val="single"/>
        </w:rPr>
        <w:t xml:space="preserve">Helium-3, water, and </w:t>
      </w:r>
      <w:r w:rsidRPr="00ED50C9">
        <w:rPr>
          <w:u w:val="single"/>
        </w:rPr>
        <w:t xml:space="preserve">other </w:t>
      </w:r>
      <w:r w:rsidRPr="004D3663">
        <w:rPr>
          <w:highlight w:val="yellow"/>
          <w:u w:val="single"/>
        </w:rPr>
        <w:t>rare Earth minerals</w:t>
      </w:r>
      <w:r w:rsidRPr="00ED50C9">
        <w:rPr>
          <w:u w:val="single"/>
        </w:rPr>
        <w:t xml:space="preserve">.64 These resources are </w:t>
      </w:r>
      <w:r w:rsidRPr="004D3663">
        <w:rPr>
          <w:highlight w:val="yellow"/>
          <w:u w:val="single"/>
        </w:rPr>
        <w:t>potentially capable of solving</w:t>
      </w:r>
      <w:r w:rsidRPr="00ED50C9">
        <w:rPr>
          <w:u w:val="single"/>
        </w:rPr>
        <w:t xml:space="preserve"> Earth’s problems of </w:t>
      </w:r>
      <w:r w:rsidRPr="004D3663">
        <w:rPr>
          <w:highlight w:val="yellow"/>
          <w:u w:val="single"/>
        </w:rPr>
        <w:t>energy production, potable water,</w:t>
      </w:r>
      <w:r w:rsidRPr="00ED50C9">
        <w:rPr>
          <w:u w:val="single"/>
        </w:rPr>
        <w:t xml:space="preserve"> as well as </w:t>
      </w:r>
      <w:r w:rsidRPr="004D3663">
        <w:rPr>
          <w:highlight w:val="yellow"/>
          <w:u w:val="single"/>
        </w:rPr>
        <w:t>increasing production</w:t>
      </w:r>
      <w:r w:rsidRPr="00ED50C9">
        <w:rPr>
          <w:u w:val="single"/>
        </w:rPr>
        <w:t xml:space="preserve"> rates </w:t>
      </w:r>
      <w:r w:rsidRPr="004D3663">
        <w:rPr>
          <w:highlight w:val="yellow"/>
          <w:u w:val="single"/>
        </w:rPr>
        <w:t>for</w:t>
      </w:r>
      <w:r w:rsidRPr="00ED50C9">
        <w:rPr>
          <w:u w:val="single"/>
        </w:rPr>
        <w:t xml:space="preserve"> various </w:t>
      </w:r>
      <w:r w:rsidRPr="004D3663">
        <w:rPr>
          <w:highlight w:val="yellow"/>
          <w:u w:val="single"/>
        </w:rPr>
        <w:t>tech</w:t>
      </w:r>
      <w:r w:rsidRPr="00ED50C9">
        <w:rPr>
          <w:u w:val="single"/>
        </w:rPr>
        <w:t xml:space="preserve">nologies. </w:t>
      </w:r>
      <w:r>
        <w:t>While presently, it cannot be stated that resource mining on the Moon is the answer to the resource crisis on Earth, the fact of the crisis on Earth suggests that an attempt to further clarify its feasibility is important. Further, the concept of lunar mining will become more feasible over time due to lower costs of exploration, advances in technology for lunar mining, and better characterization on the minerals found on the Moon.65 There are multiple considerations while undertaking lunar activities, such as mining. Key ones include the economic feasibility of the venture, environmental damage caused to the Moon, and changes in the physical nature of the Moon where a lessening of lunar mass due to resource extraction affects tides on Earth. Another important concern is the legal implications of space mining and whether the current regime allows private parties to undertake these ventures. Various developing countries argue that there exists a moratorium on exploitation of resources on the Moon based on the moratorium imposed in Antarctica, as well as the high seas. To add, a proposal by developing states to allow for exploration of resources only for experimental purposes was advanced.66Though, this was rejected by most states. The developed states argued that there exists no moratorium against mining on the Moon since it is not expressly provided for in the Moon Agreement and it was not discussed during the drafting history.</w:t>
      </w:r>
    </w:p>
    <w:p w14:paraId="634C1824" w14:textId="77777777" w:rsidR="0014576E" w:rsidRDefault="0014576E" w:rsidP="0014576E">
      <w:r>
        <w:t xml:space="preserve">Customary nature of common heritage of </w:t>
      </w:r>
      <w:r w:rsidRPr="0014576E">
        <w:rPr>
          <w:strike/>
        </w:rPr>
        <w:t>mankind</w:t>
      </w:r>
    </w:p>
    <w:p w14:paraId="7947181B" w14:textId="77777777" w:rsidR="0014576E" w:rsidRDefault="0014576E" w:rsidP="0014576E">
      <w:pPr>
        <w:rPr>
          <w:u w:val="single"/>
        </w:rPr>
      </w:pPr>
      <w:r>
        <w:t xml:space="preserve">Although </w:t>
      </w:r>
      <w:r w:rsidRPr="004D3663">
        <w:rPr>
          <w:highlight w:val="yellow"/>
          <w:u w:val="single"/>
        </w:rPr>
        <w:t>CHM</w:t>
      </w:r>
      <w:r w:rsidRPr="00ED50C9">
        <w:rPr>
          <w:u w:val="single"/>
        </w:rPr>
        <w:t xml:space="preserve"> is </w:t>
      </w:r>
      <w:r w:rsidRPr="004D3663">
        <w:rPr>
          <w:highlight w:val="yellow"/>
          <w:u w:val="single"/>
        </w:rPr>
        <w:t>enshrined in the Moon Agreement</w:t>
      </w:r>
      <w:r w:rsidRPr="00ED50C9">
        <w:rPr>
          <w:u w:val="single"/>
        </w:rPr>
        <w:t>,</w:t>
      </w:r>
      <w:r>
        <w:t xml:space="preserve"> there exist </w:t>
      </w:r>
      <w:r w:rsidRPr="00ED50C9">
        <w:t>only 18 state parties</w:t>
      </w:r>
      <w:r>
        <w:t xml:space="preserve">67 with none of the major spacefaring states being a part, though France and India as space powers are signatories. </w:t>
      </w:r>
      <w:r w:rsidRPr="00ED50C9">
        <w:rPr>
          <w:u w:val="single"/>
        </w:rPr>
        <w:t xml:space="preserve">Under Article 38 of the Statute of ICJ, the first two sources of law are </w:t>
      </w:r>
      <w:r w:rsidRPr="004D3663">
        <w:rPr>
          <w:highlight w:val="yellow"/>
          <w:u w:val="single"/>
        </w:rPr>
        <w:t>deemed to be treaty law and customary international law</w:t>
      </w:r>
      <w:r w:rsidRPr="00ED50C9">
        <w:rPr>
          <w:u w:val="single"/>
        </w:rPr>
        <w:t xml:space="preserve">.68 </w:t>
      </w:r>
      <w:r w:rsidRPr="004D3663">
        <w:rPr>
          <w:highlight w:val="yellow"/>
          <w:u w:val="single"/>
        </w:rPr>
        <w:t>Since there are only 18 state parties</w:t>
      </w:r>
      <w:r w:rsidRPr="00ED50C9">
        <w:rPr>
          <w:u w:val="single"/>
        </w:rPr>
        <w:t xml:space="preserve"> to the Moon Agreement, </w:t>
      </w:r>
      <w:r w:rsidRPr="004D3663">
        <w:rPr>
          <w:highlight w:val="yellow"/>
          <w:u w:val="single"/>
        </w:rPr>
        <w:t>it is not universal as treaty law</w:t>
      </w:r>
      <w:r w:rsidRPr="00ED50C9">
        <w:rPr>
          <w:u w:val="single"/>
        </w:rPr>
        <w:t xml:space="preserve"> </w:t>
      </w:r>
      <w:r>
        <w:t xml:space="preserve">under Article 38(1)(a) Statue of the International Court of Justice. An argument that is premised on provisions being custom is necessary only if the treaty itself is not easily applicable as treaty law. Here, since very few states are party to the Moon Agreement, it cannot be widely applicable as treaty law. By extension, the CHM principle in the Moon Agreement cannot be deemed to be the governing law to understand the status of the Moon. Scholars recognize the non-applicability of the Moon Agreement on a universal scale </w:t>
      </w:r>
      <w:r>
        <w:lastRenderedPageBreak/>
        <w:t xml:space="preserve">and put forth arguments regarding the applicability of CHM as general principles of law,69 jus </w:t>
      </w:r>
      <w:proofErr w:type="spellStart"/>
      <w:r>
        <w:t>cogen</w:t>
      </w:r>
      <w:proofErr w:type="spellEnd"/>
      <w:r>
        <w:t xml:space="preserve">, 70 or that of a political nature.71 </w:t>
      </w:r>
      <w:r w:rsidRPr="00ED50C9">
        <w:rPr>
          <w:u w:val="single"/>
        </w:rPr>
        <w:t xml:space="preserve">At the same time, </w:t>
      </w:r>
      <w:r w:rsidRPr="004D3663">
        <w:rPr>
          <w:highlight w:val="yellow"/>
          <w:u w:val="single"/>
        </w:rPr>
        <w:t>some scholars support</w:t>
      </w:r>
      <w:r w:rsidRPr="00ED50C9">
        <w:rPr>
          <w:u w:val="single"/>
        </w:rPr>
        <w:t xml:space="preserve"> in the international legal spectrum that the </w:t>
      </w:r>
      <w:r w:rsidRPr="004D3663">
        <w:rPr>
          <w:highlight w:val="yellow"/>
          <w:u w:val="single"/>
        </w:rPr>
        <w:t>CHM principle is customary international law.</w:t>
      </w:r>
      <w:r w:rsidRPr="00ED50C9">
        <w:rPr>
          <w:u w:val="single"/>
        </w:rPr>
        <w:t xml:space="preserve">72 This argument regarding the customary status of CHM is </w:t>
      </w:r>
      <w:r w:rsidRPr="004D3663">
        <w:rPr>
          <w:highlight w:val="yellow"/>
          <w:u w:val="single"/>
        </w:rPr>
        <w:t>premised on</w:t>
      </w:r>
      <w:r w:rsidRPr="00ED50C9">
        <w:rPr>
          <w:u w:val="single"/>
        </w:rPr>
        <w:t xml:space="preserve"> the universal </w:t>
      </w:r>
      <w:r w:rsidRPr="004D3663">
        <w:rPr>
          <w:highlight w:val="yellow"/>
          <w:u w:val="single"/>
        </w:rPr>
        <w:t>acceptance of UNCLOS</w:t>
      </w:r>
      <w:r>
        <w:t xml:space="preserve"> and the unanimous acceptance of the UN General Assembly. It is argued that since no state had any objections to the General Assembly Resolution on Declaration of Principles, and over 114 states adopted the Resolution, they showed their willingness to be bound by the concept. </w:t>
      </w:r>
      <w:r w:rsidRPr="00ED50C9">
        <w:rPr>
          <w:u w:val="single"/>
        </w:rPr>
        <w:t xml:space="preserve">Given the acceptance of UNCLOS, which contains the CHM Principle, the </w:t>
      </w:r>
      <w:r w:rsidRPr="004D3663">
        <w:rPr>
          <w:highlight w:val="yellow"/>
          <w:u w:val="single"/>
        </w:rPr>
        <w:t>CHM principle itself is of opinion juris</w:t>
      </w:r>
      <w:r w:rsidRPr="00ED50C9">
        <w:rPr>
          <w:u w:val="single"/>
        </w:rPr>
        <w:t>.</w:t>
      </w:r>
      <w:r>
        <w:t xml:space="preserve"> 73 Nevertheless, this argument does not find credit with scholars from developed states owing to various persistent objectors to the concept of CHM applicable to the Moon and other celestial bodies.74 Additionally, </w:t>
      </w:r>
      <w:r w:rsidRPr="00ED50C9">
        <w:t>General Assembly Resolutions are not considered binding</w:t>
      </w:r>
      <w:r>
        <w:t xml:space="preserve"> upon states and are only recommendatory in nature. </w:t>
      </w:r>
      <w:r w:rsidRPr="00ED50C9">
        <w:rPr>
          <w:u w:val="single"/>
        </w:rPr>
        <w:t xml:space="preserve">Further, a </w:t>
      </w:r>
      <w:r w:rsidRPr="004D3663">
        <w:rPr>
          <w:highlight w:val="yellow"/>
          <w:u w:val="single"/>
        </w:rPr>
        <w:t>principle that is enshrined in a treaty that failed to garner acceptance</w:t>
      </w:r>
      <w:r w:rsidRPr="00ED50C9">
        <w:rPr>
          <w:u w:val="single"/>
        </w:rPr>
        <w:t xml:space="preserve"> in the international community </w:t>
      </w:r>
      <w:r w:rsidRPr="004D3663">
        <w:rPr>
          <w:highlight w:val="yellow"/>
          <w:u w:val="single"/>
        </w:rPr>
        <w:t>is not evidence that the principle is afforded a customary status in international law.</w:t>
      </w:r>
    </w:p>
    <w:p w14:paraId="72178BE8" w14:textId="77777777" w:rsidR="0014576E" w:rsidRDefault="0014576E" w:rsidP="0014576E">
      <w:pPr>
        <w:pStyle w:val="Heading4"/>
      </w:pPr>
      <w:r>
        <w:t xml:space="preserve">Only a </w:t>
      </w:r>
      <w:proofErr w:type="gramStart"/>
      <w:r>
        <w:t>strong space norms</w:t>
      </w:r>
      <w:proofErr w:type="gramEnd"/>
      <w:r>
        <w:t xml:space="preserve"> can solve space war --- malleable laws are key in outer space</w:t>
      </w:r>
    </w:p>
    <w:p w14:paraId="0C5F3853" w14:textId="77777777" w:rsidR="0014576E" w:rsidRDefault="0014576E" w:rsidP="0014576E">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3C007124" w14:textId="77777777" w:rsidR="0014576E" w:rsidRPr="00FD185D" w:rsidRDefault="0014576E" w:rsidP="0014576E">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14576E">
        <w:rPr>
          <w:u w:val="single"/>
        </w:rPr>
        <w:t>countries and corporations racing to claim their stake</w:t>
      </w:r>
      <w:r w:rsidRPr="00FD185D">
        <w:rPr>
          <w:u w:val="single"/>
        </w:rPr>
        <w:t xml:space="preserve"> in the final frontier. It’s timely, as the potential for friction is gathering by the day, with </w:t>
      </w:r>
      <w:r w:rsidRPr="004D3663">
        <w:rPr>
          <w:highlight w:val="yellow"/>
          <w:u w:val="single"/>
        </w:rPr>
        <w:t>China, India, Russia a</w:t>
      </w:r>
      <w:r w:rsidRPr="00FD185D">
        <w:rPr>
          <w:u w:val="single"/>
        </w:rPr>
        <w:t xml:space="preserve">nd the </w:t>
      </w:r>
      <w:r w:rsidRPr="004D3663">
        <w:rPr>
          <w:highlight w:val="yellow"/>
          <w:u w:val="single"/>
        </w:rPr>
        <w:t>US testing a</w:t>
      </w:r>
      <w:r w:rsidRPr="00FD185D">
        <w:rPr>
          <w:u w:val="single"/>
        </w:rPr>
        <w:t>nti-</w:t>
      </w:r>
      <w:r w:rsidRPr="004D3663">
        <w:rPr>
          <w:highlight w:val="yellow"/>
          <w:u w:val="single"/>
        </w:rPr>
        <w:t>sat</w:t>
      </w:r>
      <w:r w:rsidRPr="00FD185D">
        <w:rPr>
          <w:u w:val="single"/>
        </w:rPr>
        <w:t>ellite missile</w:t>
      </w:r>
      <w:r w:rsidRPr="004D3663">
        <w:rPr>
          <w:highlight w:val="yellow"/>
          <w:u w:val="single"/>
        </w:rPr>
        <w:t>s</w:t>
      </w:r>
      <w:r w:rsidRPr="00FD185D">
        <w:rPr>
          <w:u w:val="single"/>
        </w:rPr>
        <w:t xml:space="preserve"> on their own satellites </w:t>
      </w:r>
      <w:r w:rsidRPr="004D3663">
        <w:rPr>
          <w:highlight w:val="yellow"/>
          <w:u w:val="single"/>
        </w:rPr>
        <w:t xml:space="preserve">and creating </w:t>
      </w:r>
      <w:r w:rsidRPr="0014576E">
        <w:rPr>
          <w:u w:val="single"/>
        </w:rPr>
        <w:t>worrisome</w:t>
      </w:r>
      <w:r w:rsidRPr="00FD185D">
        <w:rPr>
          <w:u w:val="single"/>
        </w:rPr>
        <w:t xml:space="preserve"> clouds of </w:t>
      </w:r>
      <w:r w:rsidRPr="004D3663">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4D3663">
        <w:rPr>
          <w:highlight w:val="yellow"/>
          <w:u w:val="single"/>
        </w:rPr>
        <w:t>space</w:t>
      </w:r>
      <w:r w:rsidRPr="00FD185D">
        <w:rPr>
          <w:u w:val="single"/>
        </w:rPr>
        <w:t xml:space="preserve"> around Earth is becoming </w:t>
      </w:r>
      <w:r w:rsidRPr="004D3663">
        <w:rPr>
          <w:highlight w:val="yellow"/>
          <w:u w:val="single"/>
        </w:rPr>
        <w:t>jammed with machinery</w:t>
      </w:r>
      <w:r w:rsidRPr="00FD185D">
        <w:rPr>
          <w:u w:val="single"/>
        </w:rPr>
        <w:t xml:space="preserve">; currently, there are 3,372 active </w:t>
      </w:r>
      <w:r w:rsidRPr="004D3663">
        <w:rPr>
          <w:highlight w:val="yellow"/>
          <w:u w:val="single"/>
        </w:rPr>
        <w:t>satellites</w:t>
      </w:r>
      <w:r w:rsidRPr="00FD185D">
        <w:rPr>
          <w:u w:val="single"/>
        </w:rPr>
        <w:t xml:space="preserve"> whizzing around Earth, but in one or two decades that number is set to leap to potentially </w:t>
      </w:r>
      <w:r w:rsidRPr="004D3663">
        <w:rPr>
          <w:highlight w:val="yellow"/>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4D3663">
        <w:rPr>
          <w:rStyle w:val="Emphasis"/>
          <w:highlight w:val="yellow"/>
        </w:rPr>
        <w:t xml:space="preserve">contested territory is prime </w:t>
      </w:r>
      <w:r w:rsidRPr="0014576E">
        <w:rPr>
          <w:rStyle w:val="Emphasis"/>
        </w:rPr>
        <w:t xml:space="preserve">fodder </w:t>
      </w:r>
      <w:r w:rsidRPr="004D3663">
        <w:rPr>
          <w:rStyle w:val="Emphasis"/>
          <w:highlight w:val="yellow"/>
        </w:rPr>
        <w:t>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“There’s a lot of law at the multilateral level that then filters down to other layers of bilateral or ‘</w:t>
      </w:r>
      <w:proofErr w:type="spellStart"/>
      <w:r w:rsidRPr="00FD185D">
        <w:rPr>
          <w:u w:val="single"/>
        </w:rPr>
        <w:t>minilateral</w:t>
      </w:r>
      <w:proofErr w:type="spellEnd"/>
      <w:r w:rsidRPr="00FD185D">
        <w:rPr>
          <w:u w:val="single"/>
        </w:rPr>
        <w:t xml:space="preserve">’ agreements and national laws. But clearly </w:t>
      </w:r>
      <w:r w:rsidRPr="004D3663">
        <w:rPr>
          <w:highlight w:val="yellow"/>
          <w:u w:val="single"/>
        </w:rPr>
        <w:t xml:space="preserve">things move </w:t>
      </w:r>
      <w:r w:rsidRPr="0014576E">
        <w:rPr>
          <w:u w:val="single"/>
        </w:rPr>
        <w:t xml:space="preserve">so </w:t>
      </w:r>
      <w:r w:rsidRPr="004D3663">
        <w:rPr>
          <w:highlight w:val="yellow"/>
          <w:u w:val="single"/>
        </w:rPr>
        <w:t>quickly with techn</w:t>
      </w:r>
      <w:r w:rsidRPr="0014576E">
        <w:rPr>
          <w:u w:val="single"/>
        </w:rPr>
        <w:t>ology</w:t>
      </w:r>
      <w:r w:rsidRPr="00FD185D">
        <w:rPr>
          <w:u w:val="single"/>
        </w:rPr>
        <w:t xml:space="preserve">, we’re doing so many more things in space that were beyond the contemplation of the drafters of the original treaties. Ideally </w:t>
      </w:r>
      <w:r w:rsidRPr="004D3663">
        <w:rPr>
          <w:highlight w:val="yellow"/>
          <w:u w:val="single"/>
        </w:rPr>
        <w:t>we need more</w:t>
      </w:r>
      <w:r w:rsidRPr="00FD185D">
        <w:rPr>
          <w:u w:val="single"/>
        </w:rPr>
        <w:t>.”</w:t>
      </w:r>
      <w:r>
        <w:rPr>
          <w:u w:val="single"/>
        </w:rPr>
        <w:t xml:space="preserve"> </w:t>
      </w:r>
      <w:r w:rsidRPr="00FD185D">
        <w:rPr>
          <w:u w:val="single"/>
        </w:rPr>
        <w:t xml:space="preserve">Freeland says there are </w:t>
      </w:r>
      <w:r w:rsidRPr="0014576E">
        <w:rPr>
          <w:u w:val="single"/>
        </w:rPr>
        <w:t xml:space="preserve">myriad </w:t>
      </w:r>
      <w:r w:rsidRPr="004D3663">
        <w:rPr>
          <w:highlight w:val="yellow"/>
          <w:u w:val="single"/>
        </w:rPr>
        <w:t>complex, interconnected issues</w:t>
      </w:r>
      <w:r w:rsidRPr="00FD185D">
        <w:rPr>
          <w:u w:val="single"/>
        </w:rPr>
        <w:t xml:space="preserve"> in space </w:t>
      </w:r>
      <w:r w:rsidRPr="0014576E">
        <w:rPr>
          <w:u w:val="single"/>
        </w:rPr>
        <w:lastRenderedPageBreak/>
        <w:t xml:space="preserve">that </w:t>
      </w:r>
      <w:r w:rsidRPr="004D3663">
        <w:rPr>
          <w:highlight w:val="yellow"/>
          <w:u w:val="single"/>
        </w:rPr>
        <w:t>need tighter laws</w:t>
      </w:r>
      <w:r w:rsidRPr="00FD185D">
        <w:rPr>
          <w:u w:val="single"/>
        </w:rPr>
        <w:t xml:space="preserve">. These include the </w:t>
      </w:r>
      <w:r w:rsidRPr="004D3663">
        <w:rPr>
          <w:highlight w:val="yellow"/>
          <w:u w:val="single"/>
        </w:rPr>
        <w:t>increasing militarisation</w:t>
      </w:r>
      <w:r w:rsidRPr="00FD185D">
        <w:rPr>
          <w:u w:val="single"/>
        </w:rPr>
        <w:t xml:space="preserve"> of space; the </w:t>
      </w:r>
      <w:r w:rsidRPr="004D3663">
        <w:rPr>
          <w:highlight w:val="yellow"/>
          <w:u w:val="single"/>
        </w:rPr>
        <w:t>proliferation of satellites</w:t>
      </w:r>
      <w:r w:rsidRPr="00FD185D">
        <w:rPr>
          <w:u w:val="single"/>
        </w:rPr>
        <w:t xml:space="preserve">, which can lead to overcrowding of “popular” orbits and increased demand for radio-wave spectra; </w:t>
      </w:r>
      <w:r w:rsidRPr="004D3663">
        <w:rPr>
          <w:highlight w:val="yellow"/>
          <w:u w:val="single"/>
        </w:rPr>
        <w:t>ethical issues</w:t>
      </w:r>
      <w:r w:rsidRPr="00FD185D">
        <w:rPr>
          <w:u w:val="single"/>
        </w:rPr>
        <w:t xml:space="preserve"> around human spaceflight; </w:t>
      </w:r>
      <w:r w:rsidRPr="004D3663">
        <w:rPr>
          <w:highlight w:val="yellow"/>
          <w:u w:val="single"/>
        </w:rPr>
        <w:t>and</w:t>
      </w:r>
      <w:r w:rsidRPr="00FD185D">
        <w:rPr>
          <w:u w:val="single"/>
        </w:rPr>
        <w:t xml:space="preserve"> the possible </w:t>
      </w:r>
      <w:r w:rsidRPr="004D3663">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4D3663">
        <w:rPr>
          <w:highlight w:val="yellow"/>
          <w:u w:val="single"/>
        </w:rPr>
        <w:t xml:space="preserve">the opportunities </w:t>
      </w:r>
      <w:r w:rsidRPr="0014576E">
        <w:rPr>
          <w:u w:val="single"/>
        </w:rPr>
        <w:t xml:space="preserve">for cashing in </w:t>
      </w:r>
      <w:r w:rsidRPr="004D3663">
        <w:rPr>
          <w:highlight w:val="yellow"/>
          <w:u w:val="single"/>
        </w:rPr>
        <w:t xml:space="preserve">look </w:t>
      </w:r>
      <w:r w:rsidRPr="0014576E">
        <w:rPr>
          <w:rStyle w:val="Emphasis"/>
        </w:rPr>
        <w:t xml:space="preserve">potentially </w:t>
      </w:r>
      <w:r w:rsidRPr="004D3663">
        <w:rPr>
          <w:rStyle w:val="Emphasis"/>
          <w:highlight w:val="yellow"/>
        </w:rPr>
        <w:t>endless</w:t>
      </w:r>
      <w:r w:rsidRPr="00FD185D">
        <w:rPr>
          <w:sz w:val="16"/>
        </w:rPr>
        <w:t xml:space="preserve"> – provided technology advances to the level of practical spaceflight. </w:t>
      </w:r>
      <w:r w:rsidRPr="00FD185D">
        <w:rPr>
          <w:u w:val="single"/>
        </w:rPr>
        <w:t>“</w:t>
      </w:r>
      <w:r w:rsidRPr="004D3663">
        <w:rPr>
          <w:rStyle w:val="Emphasis"/>
          <w:highlight w:val="yellow"/>
        </w:rPr>
        <w:t>Most wars</w:t>
      </w:r>
      <w:r w:rsidRPr="00FD185D">
        <w:rPr>
          <w:rStyle w:val="Emphasis"/>
        </w:rPr>
        <w:t xml:space="preserve"> on Earth </w:t>
      </w:r>
      <w:r w:rsidRPr="004D3663">
        <w:rPr>
          <w:rStyle w:val="Emphasis"/>
          <w:highlight w:val="yellow"/>
        </w:rPr>
        <w:t xml:space="preserve">have </w:t>
      </w:r>
      <w:r w:rsidRPr="0014576E">
        <w:rPr>
          <w:rStyle w:val="Emphasis"/>
        </w:rPr>
        <w:t xml:space="preserve">historically </w:t>
      </w:r>
      <w:r w:rsidRPr="004D3663">
        <w:rPr>
          <w:rStyle w:val="Emphasis"/>
          <w:highlight w:val="yellow"/>
        </w:rPr>
        <w:t>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4D3663">
        <w:rPr>
          <w:highlight w:val="yellow"/>
          <w:u w:val="single"/>
        </w:rPr>
        <w:t xml:space="preserve">avenues for weapons that cross </w:t>
      </w:r>
      <w:r w:rsidRPr="0014576E">
        <w:rPr>
          <w:u w:val="single"/>
        </w:rPr>
        <w:t xml:space="preserve">the </w:t>
      </w:r>
      <w:r w:rsidRPr="004D3663">
        <w:rPr>
          <w:highlight w:val="yellow"/>
          <w:u w:val="single"/>
        </w:rPr>
        <w:t xml:space="preserve">border </w:t>
      </w:r>
      <w:r w:rsidRPr="0014576E">
        <w:rPr>
          <w:u w:val="single"/>
        </w:rPr>
        <w:t xml:space="preserve">from terrestrial </w:t>
      </w:r>
      <w:r w:rsidRPr="004D3663">
        <w:rPr>
          <w:highlight w:val="yellow"/>
          <w:u w:val="single"/>
        </w:rPr>
        <w:t xml:space="preserve">to cosmic </w:t>
      </w:r>
      <w:r w:rsidRPr="00FD185D">
        <w:rPr>
          <w:u w:val="single"/>
        </w:rPr>
        <w:t xml:space="preserve">continue to </w:t>
      </w:r>
      <w:r w:rsidRPr="004D3663">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4D3663">
        <w:rPr>
          <w:highlight w:val="yellow"/>
          <w:u w:val="single"/>
        </w:rPr>
        <w:t xml:space="preserve">space is </w:t>
      </w:r>
      <w:r w:rsidRPr="0014576E">
        <w:rPr>
          <w:u w:val="single"/>
        </w:rPr>
        <w:t xml:space="preserve">already </w:t>
      </w:r>
      <w:r w:rsidRPr="004D3663">
        <w:rPr>
          <w:highlight w:val="yellow"/>
          <w:u w:val="single"/>
        </w:rPr>
        <w:t>used for military purposes</w:t>
      </w:r>
      <w:r w:rsidRPr="00FD185D">
        <w:rPr>
          <w:u w:val="single"/>
        </w:rPr>
        <w:t xml:space="preserve"> </w:t>
      </w:r>
      <w:r w:rsidRPr="0014576E">
        <w:rPr>
          <w:u w:val="single"/>
        </w:rPr>
        <w:t xml:space="preserve">such as </w:t>
      </w:r>
      <w:r w:rsidRPr="004D3663">
        <w:rPr>
          <w:highlight w:val="yellow"/>
          <w:u w:val="single"/>
        </w:rPr>
        <w:t>surveillance</w:t>
      </w:r>
      <w:r w:rsidRPr="00FD185D">
        <w:rPr>
          <w:u w:val="single"/>
        </w:rPr>
        <w:t xml:space="preserve">, and some </w:t>
      </w:r>
      <w:r w:rsidRPr="004D3663">
        <w:rPr>
          <w:highlight w:val="yellow"/>
          <w:u w:val="single"/>
        </w:rPr>
        <w:t>missiles</w:t>
      </w:r>
      <w:r w:rsidRPr="00FD185D">
        <w:rPr>
          <w:u w:val="single"/>
        </w:rPr>
        <w:t xml:space="preserve"> carve a </w:t>
      </w:r>
      <w:r w:rsidRPr="004D3663">
        <w:rPr>
          <w:highlight w:val="yellow"/>
          <w:u w:val="single"/>
        </w:rPr>
        <w:t>path</w:t>
      </w:r>
      <w:r w:rsidRPr="00FD185D">
        <w:rPr>
          <w:u w:val="single"/>
        </w:rPr>
        <w:t xml:space="preserve"> </w:t>
      </w:r>
      <w:r w:rsidRPr="004D3663">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4D3663">
        <w:rPr>
          <w:highlight w:val="yellow"/>
          <w:u w:val="single"/>
        </w:rPr>
        <w:t>opportunities for space-</w:t>
      </w:r>
      <w:r w:rsidRPr="0014576E">
        <w:rPr>
          <w:u w:val="single"/>
        </w:rPr>
        <w:t xml:space="preserve">based </w:t>
      </w:r>
      <w:r w:rsidRPr="004D3663">
        <w:rPr>
          <w:highlight w:val="yellow"/>
          <w:u w:val="single"/>
        </w:rPr>
        <w:t>militarisation</w:t>
      </w:r>
      <w:r w:rsidRPr="00FD185D">
        <w:rPr>
          <w:u w:val="single"/>
        </w:rPr>
        <w:t xml:space="preserve"> also </w:t>
      </w:r>
      <w:r w:rsidRPr="004D3663">
        <w:rPr>
          <w:highlight w:val="yellow"/>
          <w:u w:val="single"/>
        </w:rPr>
        <w:t>grow</w:t>
      </w:r>
      <w:r w:rsidRPr="00FD185D">
        <w:rPr>
          <w:u w:val="single"/>
        </w:rPr>
        <w:t xml:space="preserve">. The </w:t>
      </w:r>
      <w:r w:rsidRPr="004D3663">
        <w:rPr>
          <w:highlight w:val="yellow"/>
          <w:u w:val="single"/>
        </w:rPr>
        <w:t>existing laws</w:t>
      </w:r>
      <w:r w:rsidRPr="00FD185D">
        <w:rPr>
          <w:u w:val="single"/>
        </w:rPr>
        <w:t xml:space="preserve"> were </w:t>
      </w:r>
      <w:r w:rsidRPr="004D3663">
        <w:rPr>
          <w:highlight w:val="yellow"/>
          <w:u w:val="single"/>
        </w:rPr>
        <w:t>drafted long before</w:t>
      </w:r>
      <w:r w:rsidRPr="00FD185D">
        <w:rPr>
          <w:u w:val="single"/>
        </w:rPr>
        <w:t xml:space="preserve"> many of these </w:t>
      </w:r>
      <w:r w:rsidRPr="004D3663">
        <w:rPr>
          <w:highlight w:val="yellow"/>
          <w:u w:val="single"/>
        </w:rPr>
        <w:t>technologies were</w:t>
      </w:r>
      <w:r w:rsidRPr="00FD185D">
        <w:rPr>
          <w:u w:val="single"/>
        </w:rPr>
        <w:t xml:space="preserve"> even </w:t>
      </w:r>
      <w:r w:rsidRPr="004D3663">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4D3663">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4D3663">
        <w:rPr>
          <w:highlight w:val="yellow"/>
          <w:u w:val="single"/>
        </w:rPr>
        <w:t>jamming of sat</w:t>
      </w:r>
      <w:r w:rsidRPr="00FD185D">
        <w:rPr>
          <w:u w:val="single"/>
        </w:rPr>
        <w:t xml:space="preserve">ellite communications </w:t>
      </w:r>
      <w:r w:rsidRPr="004D3663">
        <w:rPr>
          <w:highlight w:val="yellow"/>
          <w:u w:val="single"/>
        </w:rPr>
        <w:t>and navigation</w:t>
      </w:r>
      <w:r w:rsidRPr="00FD185D">
        <w:rPr>
          <w:u w:val="single"/>
        </w:rPr>
        <w:t xml:space="preserve">, as well as </w:t>
      </w:r>
      <w:r w:rsidRPr="004D3663">
        <w:rPr>
          <w:highlight w:val="yellow"/>
          <w:u w:val="single"/>
        </w:rPr>
        <w:t>interference with</w:t>
      </w:r>
      <w:r w:rsidRPr="00FD185D">
        <w:rPr>
          <w:u w:val="single"/>
        </w:rPr>
        <w:t xml:space="preserve"> some </w:t>
      </w:r>
      <w:r w:rsidRPr="004D3663">
        <w:rPr>
          <w:highlight w:val="yellow"/>
          <w:u w:val="single"/>
        </w:rPr>
        <w:t>GNSS signals</w:t>
      </w:r>
      <w:r w:rsidRPr="00FD185D">
        <w:rPr>
          <w:u w:val="single"/>
        </w:rPr>
        <w:t xml:space="preserve">, of which GPS – the satellite navigation system we all use for things like Google Maps – is one. Satellite </w:t>
      </w:r>
      <w:r w:rsidRPr="004D3663">
        <w:rPr>
          <w:highlight w:val="yellow"/>
          <w:u w:val="single"/>
        </w:rPr>
        <w:t>jamming</w:t>
      </w:r>
      <w:r w:rsidRPr="00FD185D">
        <w:rPr>
          <w:u w:val="single"/>
        </w:rPr>
        <w:t xml:space="preserve"> can have </w:t>
      </w:r>
      <w:r w:rsidRPr="004D3663">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w:t>
      </w:r>
      <w:proofErr w:type="gramStart"/>
      <w:r w:rsidRPr="00FD185D">
        <w:rPr>
          <w:sz w:val="16"/>
        </w:rPr>
        <w:t>So</w:t>
      </w:r>
      <w:proofErr w:type="gramEnd"/>
      <w:r w:rsidRPr="00FD185D">
        <w:rPr>
          <w:sz w:val="16"/>
        </w:rPr>
        <w:t xml:space="preserve">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w:t>
      </w:r>
      <w:r w:rsidRPr="00FD185D">
        <w:rPr>
          <w:sz w:val="16"/>
        </w:rPr>
        <w:lastRenderedPageBreak/>
        <w:t>signals for financial transactions. This means satellite jamming has major disruptive potential. And there are other areas where satellite technology could have duplicitous or combative potential. “</w:t>
      </w:r>
      <w:r w:rsidRPr="004D3663">
        <w:rPr>
          <w:highlight w:val="yellow"/>
          <w:u w:val="single"/>
        </w:rPr>
        <w:t>Close proximity operations</w:t>
      </w:r>
      <w:r w:rsidRPr="00FD185D">
        <w:rPr>
          <w:u w:val="single"/>
        </w:rPr>
        <w:t xml:space="preserve"> seem to </w:t>
      </w:r>
      <w:r w:rsidRPr="004D3663">
        <w:rPr>
          <w:highlight w:val="yellow"/>
          <w:u w:val="single"/>
        </w:rPr>
        <w:t>get countries</w:t>
      </w:r>
      <w:r w:rsidRPr="00FD185D">
        <w:rPr>
          <w:u w:val="single"/>
        </w:rPr>
        <w:t xml:space="preserve"> a bit </w:t>
      </w:r>
      <w:r w:rsidRPr="004D3663">
        <w:rPr>
          <w:highlight w:val="yellow"/>
          <w:u w:val="single"/>
        </w:rPr>
        <w:t>upset</w:t>
      </w:r>
      <w:r w:rsidRPr="00FD185D">
        <w:rPr>
          <w:u w:val="single"/>
        </w:rPr>
        <w:t xml:space="preserve">,” says Doucet. Close proximity operations, as the name suggests, involve satellites moving close to other satellites. “One reason might </w:t>
      </w:r>
      <w:r w:rsidRPr="0014576E">
        <w:rPr>
          <w:u w:val="single"/>
        </w:rPr>
        <w:t xml:space="preserve">be </w:t>
      </w:r>
      <w:r w:rsidRPr="004D3663">
        <w:rPr>
          <w:highlight w:val="yellow"/>
          <w:u w:val="single"/>
        </w:rPr>
        <w:t>intelligence or inspection</w:t>
      </w:r>
      <w:r w:rsidRPr="00FD185D">
        <w:rPr>
          <w:u w:val="single"/>
        </w:rPr>
        <w:t xml:space="preserve">, just to take close images to understand how it’s built. </w:t>
      </w:r>
      <w:r w:rsidRPr="0014576E">
        <w:rPr>
          <w:u w:val="single"/>
        </w:rPr>
        <w:t xml:space="preserve">But you may be </w:t>
      </w:r>
      <w:r w:rsidRPr="0014576E">
        <w:rPr>
          <w:highlight w:val="yellow"/>
          <w:u w:val="single"/>
        </w:rPr>
        <w:t>get</w:t>
      </w:r>
      <w:r w:rsidRPr="0014576E">
        <w:rPr>
          <w:u w:val="single"/>
        </w:rPr>
        <w:t xml:space="preserve">ting </w:t>
      </w:r>
      <w:r w:rsidRPr="0014576E">
        <w:rPr>
          <w:highlight w:val="yellow"/>
          <w:u w:val="single"/>
        </w:rPr>
        <w:t>close to intercept</w:t>
      </w:r>
      <w:r w:rsidRPr="0014576E">
        <w:rPr>
          <w:u w:val="single"/>
        </w:rPr>
        <w:t xml:space="preserve"> signals </w:t>
      </w:r>
      <w:r w:rsidRPr="0014576E">
        <w:rPr>
          <w:highlight w:val="yellow"/>
          <w:u w:val="single"/>
        </w:rPr>
        <w:t>or</w:t>
      </w:r>
      <w:r w:rsidRPr="0014576E">
        <w:rPr>
          <w:u w:val="single"/>
        </w:rPr>
        <w:t xml:space="preserve"> to </w:t>
      </w:r>
      <w:r w:rsidRPr="0014576E">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4D3663">
        <w:rPr>
          <w:highlight w:val="yellow"/>
          <w:u w:val="single"/>
        </w:rPr>
        <w:t xml:space="preserve">a lot of space systems </w:t>
      </w:r>
      <w:r w:rsidRPr="0014576E">
        <w:rPr>
          <w:u w:val="single"/>
        </w:rPr>
        <w:t xml:space="preserve">that </w:t>
      </w:r>
      <w:r w:rsidRPr="004D3663">
        <w:rPr>
          <w:highlight w:val="yellow"/>
          <w:u w:val="single"/>
        </w:rPr>
        <w:t>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4D3663">
        <w:rPr>
          <w:highlight w:val="yellow"/>
          <w:u w:val="single"/>
        </w:rPr>
        <w:t xml:space="preserve">clarification of </w:t>
      </w:r>
      <w:r w:rsidRPr="0014576E">
        <w:rPr>
          <w:u w:val="single"/>
        </w:rPr>
        <w:t xml:space="preserve">the </w:t>
      </w:r>
      <w:r w:rsidRPr="004D3663">
        <w:rPr>
          <w:highlight w:val="yellow"/>
          <w:u w:val="single"/>
        </w:rPr>
        <w:t>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14576E">
        <w:rPr>
          <w:u w:val="single"/>
        </w:rPr>
        <w:t xml:space="preserve">existing </w:t>
      </w:r>
      <w:r w:rsidRPr="004D3663">
        <w:rPr>
          <w:highlight w:val="yellow"/>
          <w:u w:val="single"/>
        </w:rPr>
        <w:t>legal regime being given</w:t>
      </w:r>
      <w:r w:rsidRPr="00FD185D">
        <w:rPr>
          <w:u w:val="single"/>
        </w:rPr>
        <w:t xml:space="preserve"> a bit of </w:t>
      </w:r>
      <w:r w:rsidRPr="004D3663">
        <w:rPr>
          <w:highlight w:val="yellow"/>
          <w:u w:val="single"/>
        </w:rPr>
        <w:t>life</w:t>
      </w:r>
      <w:r w:rsidRPr="00FD185D">
        <w:rPr>
          <w:u w:val="single"/>
        </w:rPr>
        <w:t xml:space="preserve">,” he says. “We’ve got tremendously good outer space principles, but over several decades </w:t>
      </w:r>
      <w:r w:rsidRPr="004D3663">
        <w:rPr>
          <w:highlight w:val="yellow"/>
          <w:u w:val="single"/>
        </w:rPr>
        <w:t>countries</w:t>
      </w:r>
      <w:r w:rsidRPr="00FD185D">
        <w:rPr>
          <w:u w:val="single"/>
        </w:rPr>
        <w:t xml:space="preserve"> have kind of </w:t>
      </w:r>
      <w:r w:rsidRPr="004D3663">
        <w:rPr>
          <w:highlight w:val="yellow"/>
          <w:u w:val="single"/>
        </w:rPr>
        <w:t>refused to give them life because</w:t>
      </w:r>
      <w:r w:rsidRPr="00FD185D">
        <w:rPr>
          <w:u w:val="single"/>
        </w:rPr>
        <w:t xml:space="preserve"> it’s too </w:t>
      </w:r>
      <w:r w:rsidRPr="004D3663">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4D3663">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4D3663">
        <w:rPr>
          <w:highlight w:val="yellow"/>
          <w:u w:val="single"/>
        </w:rPr>
        <w:t>common interest to agree to the rules of the road</w:t>
      </w:r>
      <w:r w:rsidRPr="00FD185D">
        <w:rPr>
          <w:sz w:val="16"/>
        </w:rPr>
        <w:t xml:space="preserve">,” he says. “The important element is that they have had the opportunity to buy in on the framing of those </w:t>
      </w:r>
      <w:proofErr w:type="spellStart"/>
      <w:proofErr w:type="gramStart"/>
      <w:r w:rsidRPr="00FD185D">
        <w:rPr>
          <w:sz w:val="16"/>
        </w:rPr>
        <w:t>rules.“</w:t>
      </w:r>
      <w:proofErr w:type="gramEnd"/>
      <w:r w:rsidRPr="00FD185D">
        <w:rPr>
          <w:sz w:val="16"/>
        </w:rPr>
        <w:t>I</w:t>
      </w:r>
      <w:proofErr w:type="spellEnd"/>
      <w:r w:rsidRPr="00FD185D">
        <w:rPr>
          <w:sz w:val="16"/>
        </w:rPr>
        <w:t xml:space="preserve"> think we need to be optimistic. With a great deal of caution, cool heads will prevail.”</w:t>
      </w:r>
    </w:p>
    <w:p w14:paraId="78013343" w14:textId="77777777" w:rsidR="0014576E" w:rsidRPr="00751673" w:rsidRDefault="0014576E" w:rsidP="0014576E">
      <w:pPr>
        <w:pStyle w:val="Heading4"/>
      </w:pPr>
      <w:r w:rsidRPr="00751673">
        <w:t xml:space="preserve">Space conflicts go </w:t>
      </w:r>
      <w:r w:rsidRPr="00751673">
        <w:rPr>
          <w:u w:val="single"/>
        </w:rPr>
        <w:t>nuclear</w:t>
      </w:r>
      <w:r>
        <w:t xml:space="preserve">---both </w:t>
      </w:r>
      <w:r w:rsidRPr="00ED50C9">
        <w:rPr>
          <w:u w:val="single"/>
        </w:rPr>
        <w:t>fast</w:t>
      </w:r>
      <w:r>
        <w:t xml:space="preserve"> and </w:t>
      </w:r>
      <w:r w:rsidRPr="00ED50C9">
        <w:rPr>
          <w:u w:val="single"/>
        </w:rPr>
        <w:t>probable</w:t>
      </w:r>
    </w:p>
    <w:p w14:paraId="61189297" w14:textId="77777777" w:rsidR="0014576E" w:rsidRPr="00751673" w:rsidRDefault="0014576E" w:rsidP="0014576E">
      <w:r w:rsidRPr="00751673">
        <w:t xml:space="preserve">Laura </w:t>
      </w:r>
      <w:r w:rsidRPr="00751673">
        <w:rPr>
          <w:rStyle w:val="Style13ptBold"/>
        </w:rPr>
        <w:t>Grego 15</w:t>
      </w:r>
      <w:r w:rsidRPr="00751673">
        <w:t>, a physicist in the Global Security program at UCS. She is an expert in space weapons and security; ballistic missile proliferation, and ballistic missile defense, "Preventing Space War", https://allthingsnuclear.org/lgrego/preventing-space-war</w:t>
      </w:r>
    </w:p>
    <w:p w14:paraId="06BC9170" w14:textId="77777777" w:rsidR="0014576E" w:rsidRPr="00751673" w:rsidRDefault="0014576E" w:rsidP="0014576E">
      <w:pPr>
        <w:rPr>
          <w:rStyle w:val="StyleUnderline"/>
          <w:sz w:val="14"/>
          <w:u w:val="none"/>
        </w:rPr>
      </w:pPr>
      <w:r w:rsidRPr="00751673">
        <w:rPr>
          <w:sz w:val="14"/>
        </w:rPr>
        <w:t xml:space="preserve">So says a very good New York Times editorial “Preventing a Space War” this week. Sounds right, if X-Wing fighters come to mind when you think space conflict. But </w:t>
      </w:r>
      <w:r w:rsidRPr="00751673">
        <w:rPr>
          <w:rStyle w:val="StyleUnderline"/>
        </w:rPr>
        <w:t xml:space="preserve">in </w:t>
      </w:r>
      <w:proofErr w:type="gramStart"/>
      <w:r w:rsidRPr="00751673">
        <w:rPr>
          <w:rStyle w:val="StyleUnderline"/>
        </w:rPr>
        <w:t>reality</w:t>
      </w:r>
      <w:proofErr w:type="gramEnd"/>
      <w:r w:rsidRPr="00751673">
        <w:rPr>
          <w:rStyle w:val="StyleUnderline"/>
        </w:rPr>
        <w:t xml:space="preserve"> </w:t>
      </w:r>
      <w:r w:rsidRPr="004D3663">
        <w:rPr>
          <w:rStyle w:val="Emphasis"/>
          <w:highlight w:val="yellow"/>
        </w:rPr>
        <w:t>conflict in space</w:t>
      </w:r>
      <w:r w:rsidRPr="004D3663">
        <w:rPr>
          <w:sz w:val="14"/>
          <w:highlight w:val="yellow"/>
        </w:rPr>
        <w:t xml:space="preserve"> </w:t>
      </w:r>
      <w:r w:rsidRPr="004D3663">
        <w:rPr>
          <w:rStyle w:val="StyleUnderline"/>
          <w:highlight w:val="yellow"/>
        </w:rPr>
        <w:t>is</w:t>
      </w:r>
      <w:r w:rsidRPr="00751673">
        <w:rPr>
          <w:rStyle w:val="StyleUnderline"/>
        </w:rPr>
        <w:t xml:space="preserve"> both </w:t>
      </w:r>
      <w:r w:rsidRPr="00751673">
        <w:rPr>
          <w:rStyle w:val="Emphasis"/>
        </w:rPr>
        <w:t>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751673">
        <w:rPr>
          <w:rStyle w:val="StyleUnderline"/>
        </w:rPr>
        <w:t xml:space="preserve">The games also revealed that </w:t>
      </w:r>
      <w:r w:rsidRPr="004D3663">
        <w:rPr>
          <w:rStyle w:val="Emphasis"/>
          <w:highlight w:val="yellow"/>
        </w:rPr>
        <w:t>disrupting</w:t>
      </w:r>
      <w:r w:rsidRPr="004D3663">
        <w:rPr>
          <w:rStyle w:val="StyleUnderline"/>
          <w:highlight w:val="yellow"/>
        </w:rPr>
        <w:t xml:space="preserve"> space</w:t>
      </w:r>
      <w:r w:rsidRPr="00751673">
        <w:rPr>
          <w:rStyle w:val="StyleUnderline"/>
        </w:rPr>
        <w:t xml:space="preserve">-based </w:t>
      </w:r>
      <w:r w:rsidRPr="004D3663">
        <w:rPr>
          <w:rStyle w:val="Emphasis"/>
          <w:highlight w:val="yellow"/>
        </w:rPr>
        <w:t>communication</w:t>
      </w:r>
      <w:r w:rsidRPr="004D3663">
        <w:rPr>
          <w:rStyle w:val="StyleUnderline"/>
          <w:highlight w:val="yellow"/>
        </w:rPr>
        <w:t xml:space="preserve"> </w:t>
      </w:r>
      <w:r w:rsidRPr="00751673">
        <w:rPr>
          <w:rStyle w:val="StyleUnderline"/>
        </w:rPr>
        <w:t>and information flow or</w:t>
      </w:r>
      <w:r w:rsidRPr="00751673">
        <w:rPr>
          <w:sz w:val="14"/>
        </w:rPr>
        <w:t xml:space="preserve"> “</w:t>
      </w:r>
      <w:r w:rsidRPr="00751673">
        <w:rPr>
          <w:strike/>
          <w:sz w:val="14"/>
        </w:rPr>
        <w:t>blinding</w:t>
      </w:r>
      <w:r w:rsidRPr="00751673">
        <w:rPr>
          <w:sz w:val="14"/>
        </w:rPr>
        <w:t xml:space="preserve">” </w:t>
      </w:r>
      <w:r w:rsidRPr="004D3663">
        <w:rPr>
          <w:rStyle w:val="StyleUnderline"/>
          <w:highlight w:val="yellow"/>
        </w:rPr>
        <w:t>could</w:t>
      </w:r>
      <w:r w:rsidRPr="004D3663">
        <w:rPr>
          <w:sz w:val="14"/>
          <w:highlight w:val="yellow"/>
        </w:rPr>
        <w:t xml:space="preserve"> </w:t>
      </w:r>
      <w:r w:rsidRPr="004D3663">
        <w:rPr>
          <w:rStyle w:val="Emphasis"/>
          <w:highlight w:val="yellow"/>
        </w:rPr>
        <w:t>rapidly escalate a war</w:t>
      </w:r>
      <w:r w:rsidRPr="00751673">
        <w:rPr>
          <w:rStyle w:val="StyleUnderline"/>
        </w:rPr>
        <w:t xml:space="preserve">, eventually </w:t>
      </w:r>
      <w:r w:rsidRPr="004D3663">
        <w:rPr>
          <w:rStyle w:val="StyleUnderline"/>
          <w:highlight w:val="yellow"/>
        </w:rPr>
        <w:t xml:space="preserve">leading to </w:t>
      </w:r>
      <w:r w:rsidRPr="004D3663">
        <w:rPr>
          <w:rStyle w:val="Emphasis"/>
          <w:highlight w:val="yellow"/>
        </w:rPr>
        <w:t>nuclear weapon exchange</w:t>
      </w:r>
      <w:r w:rsidRPr="00751673">
        <w:rPr>
          <w:rStyle w:val="StyleUnderline"/>
        </w:rPr>
        <w:t xml:space="preserve">. The war games have </w:t>
      </w:r>
      <w:r w:rsidRPr="00751673">
        <w:rPr>
          <w:rStyle w:val="Emphasis"/>
        </w:rPr>
        <w:t>continued</w:t>
      </w:r>
      <w:r w:rsidRPr="00751673">
        <w:rPr>
          <w:rStyle w:val="StyleUnderline"/>
        </w:rPr>
        <w:t xml:space="preserve"> over the years with increased </w:t>
      </w:r>
      <w:r w:rsidRPr="00751673">
        <w:rPr>
          <w:rStyle w:val="Emphasis"/>
        </w:rPr>
        <w:t>sophistication</w:t>
      </w:r>
      <w:r w:rsidRPr="00751673">
        <w:rPr>
          <w:sz w:val="14"/>
        </w:rPr>
        <w:t xml:space="preserve">, </w:t>
      </w:r>
      <w:r w:rsidRPr="00751673">
        <w:rPr>
          <w:rStyle w:val="StyleUnderline"/>
        </w:rPr>
        <w:t xml:space="preserve">but continue to find that </w:t>
      </w:r>
      <w:r w:rsidRPr="004D3663">
        <w:rPr>
          <w:rStyle w:val="StyleUnderline"/>
          <w:highlight w:val="yellow"/>
        </w:rPr>
        <w:t>conflicts</w:t>
      </w:r>
      <w:r w:rsidRPr="00751673">
        <w:rPr>
          <w:rStyle w:val="StyleUnderline"/>
        </w:rPr>
        <w:t xml:space="preserve"> can </w:t>
      </w:r>
      <w:r w:rsidRPr="004D3663">
        <w:rPr>
          <w:rStyle w:val="Emphasis"/>
          <w:highlight w:val="yellow"/>
        </w:rPr>
        <w:t>rapidly escalate and become global</w:t>
      </w:r>
      <w:r w:rsidRPr="004D3663">
        <w:rPr>
          <w:rStyle w:val="StyleUnderline"/>
          <w:highlight w:val="yellow"/>
        </w:rPr>
        <w:t xml:space="preserve"> when space weapons are </w:t>
      </w:r>
      <w:r w:rsidRPr="004D3663">
        <w:rPr>
          <w:rStyle w:val="Emphasis"/>
          <w:highlight w:val="yellow"/>
        </w:rPr>
        <w:t>involved</w:t>
      </w:r>
      <w:r w:rsidRPr="00751673">
        <w:rPr>
          <w:rStyle w:val="StyleUnderline"/>
        </w:rPr>
        <w:t xml:space="preserve">, and that </w:t>
      </w:r>
      <w:r w:rsidRPr="004D3663">
        <w:rPr>
          <w:rStyle w:val="StyleUnderline"/>
          <w:highlight w:val="yellow"/>
        </w:rPr>
        <w:t xml:space="preserve">even </w:t>
      </w:r>
      <w:r w:rsidRPr="004D3663">
        <w:rPr>
          <w:rStyle w:val="Emphasis"/>
          <w:highlight w:val="yellow"/>
        </w:rPr>
        <w:t>minor opponents</w:t>
      </w:r>
      <w:r w:rsidRPr="004D3663">
        <w:rPr>
          <w:rStyle w:val="StyleUnderline"/>
          <w:highlight w:val="yellow"/>
        </w:rPr>
        <w:t xml:space="preserve"> can create </w:t>
      </w:r>
      <w:r w:rsidRPr="004D3663">
        <w:rPr>
          <w:rStyle w:val="Emphasis"/>
          <w:highlight w:val="yellow"/>
        </w:rPr>
        <w:t>big problems</w:t>
      </w:r>
      <w:r w:rsidRPr="00751673">
        <w:rPr>
          <w:sz w:val="14"/>
        </w:rPr>
        <w:t xml:space="preserve">. </w:t>
      </w:r>
      <w:r w:rsidRPr="00751673">
        <w:rPr>
          <w:rStyle w:val="StyleUnderline"/>
        </w:rPr>
        <w:t xml:space="preserve">The report back from the 2012 game, which included </w:t>
      </w:r>
      <w:r w:rsidRPr="00751673">
        <w:rPr>
          <w:rStyle w:val="Emphasis"/>
        </w:rPr>
        <w:t>NATO partners</w:t>
      </w:r>
      <w:r w:rsidRPr="00751673">
        <w:rPr>
          <w:sz w:val="14"/>
        </w:rPr>
        <w:t xml:space="preserve">, </w:t>
      </w:r>
      <w:r w:rsidRPr="00751673">
        <w:rPr>
          <w:rStyle w:val="StyleUnderline"/>
        </w:rPr>
        <w:t xml:space="preserve">said </w:t>
      </w:r>
      <w:r w:rsidRPr="004D3663">
        <w:rPr>
          <w:rStyle w:val="StyleUnderline"/>
          <w:highlight w:val="yellow"/>
        </w:rPr>
        <w:t>these insights have become</w:t>
      </w:r>
      <w:r w:rsidRPr="004D3663">
        <w:rPr>
          <w:sz w:val="14"/>
          <w:highlight w:val="yellow"/>
        </w:rPr>
        <w:t xml:space="preserve"> “</w:t>
      </w:r>
      <w:r w:rsidRPr="004D3663">
        <w:rPr>
          <w:rStyle w:val="Emphasis"/>
          <w:szCs w:val="26"/>
          <w:highlight w:val="yellow"/>
        </w:rPr>
        <w:t>virtually axiomatic.”</w:t>
      </w:r>
      <w:r w:rsidRPr="004D3663">
        <w:rPr>
          <w:rStyle w:val="StyleUnderline"/>
          <w:highlight w:val="yellow"/>
        </w:rPr>
        <w:t xml:space="preserve"> Participants</w:t>
      </w:r>
      <w:r w:rsidRPr="00751673">
        <w:rPr>
          <w:rStyle w:val="StyleUnderline"/>
        </w:rPr>
        <w:t xml:space="preserve"> in the most recent Schriever war games </w:t>
      </w:r>
      <w:r w:rsidRPr="004D3663">
        <w:rPr>
          <w:rStyle w:val="StyleUnderline"/>
          <w:highlight w:val="yellow"/>
        </w:rPr>
        <w:t xml:space="preserve">found that when </w:t>
      </w:r>
      <w:r w:rsidRPr="004D3663">
        <w:rPr>
          <w:rStyle w:val="Emphasis"/>
          <w:highlight w:val="yellow"/>
        </w:rPr>
        <w:t>space weapons</w:t>
      </w:r>
      <w:r w:rsidRPr="004D3663">
        <w:rPr>
          <w:rStyle w:val="StyleUnderline"/>
          <w:highlight w:val="yellow"/>
        </w:rPr>
        <w:t xml:space="preserve"> were introduced in a </w:t>
      </w:r>
      <w:r w:rsidRPr="004D3663">
        <w:rPr>
          <w:rStyle w:val="Emphasis"/>
          <w:highlight w:val="yellow"/>
        </w:rPr>
        <w:t>regional crisis</w:t>
      </w:r>
      <w:r w:rsidRPr="004D3663">
        <w:rPr>
          <w:sz w:val="14"/>
          <w:highlight w:val="yellow"/>
        </w:rPr>
        <w:t xml:space="preserve">, </w:t>
      </w:r>
      <w:r w:rsidRPr="004D3663">
        <w:rPr>
          <w:rStyle w:val="StyleUnderline"/>
          <w:highlight w:val="yellow"/>
        </w:rPr>
        <w:t xml:space="preserve">it </w:t>
      </w:r>
      <w:r w:rsidRPr="004D3663">
        <w:rPr>
          <w:rStyle w:val="Emphasis"/>
          <w:highlight w:val="yellow"/>
        </w:rPr>
        <w:t>escalated quickly</w:t>
      </w:r>
      <w:r w:rsidRPr="004D3663">
        <w:rPr>
          <w:rStyle w:val="StyleUnderline"/>
          <w:highlight w:val="yellow"/>
        </w:rPr>
        <w:t xml:space="preserve"> and was difficult to </w:t>
      </w:r>
      <w:r w:rsidRPr="004D3663">
        <w:rPr>
          <w:rStyle w:val="Emphasis"/>
          <w:highlight w:val="yellow"/>
        </w:rPr>
        <w:t>stop from spreading</w:t>
      </w:r>
      <w:r w:rsidRPr="00751673">
        <w:rPr>
          <w:rStyle w:val="StyleUnderline"/>
        </w:rPr>
        <w:t>. The</w:t>
      </w:r>
      <w:r w:rsidRPr="00751673">
        <w:rPr>
          <w:sz w:val="14"/>
        </w:rPr>
        <w:t xml:space="preserve"> </w:t>
      </w:r>
      <w:r w:rsidRPr="004D3663">
        <w:rPr>
          <w:rStyle w:val="Emphasis"/>
          <w:highlight w:val="yellow"/>
        </w:rPr>
        <w:t>compressed timelines</w:t>
      </w:r>
      <w:r w:rsidRPr="00751673">
        <w:rPr>
          <w:sz w:val="14"/>
        </w:rPr>
        <w:t xml:space="preserve">, </w:t>
      </w:r>
      <w:r w:rsidRPr="00751673">
        <w:rPr>
          <w:rStyle w:val="StyleUnderline"/>
        </w:rPr>
        <w:t xml:space="preserve">the </w:t>
      </w:r>
      <w:r w:rsidRPr="004D3663">
        <w:rPr>
          <w:rStyle w:val="Emphasis"/>
          <w:highlight w:val="yellow"/>
        </w:rPr>
        <w:t>global</w:t>
      </w:r>
      <w:r w:rsidRPr="00751673">
        <w:rPr>
          <w:rStyle w:val="StyleUnderline"/>
        </w:rPr>
        <w:t xml:space="preserve"> as well as </w:t>
      </w:r>
      <w:r w:rsidRPr="004D3663">
        <w:rPr>
          <w:rStyle w:val="Emphasis"/>
          <w:highlight w:val="yellow"/>
        </w:rPr>
        <w:t>dual-use</w:t>
      </w:r>
      <w:r w:rsidRPr="00751673">
        <w:rPr>
          <w:rStyle w:val="Emphasis"/>
        </w:rPr>
        <w:t xml:space="preserve"> nature</w:t>
      </w:r>
      <w:r w:rsidRPr="00751673">
        <w:rPr>
          <w:sz w:val="14"/>
        </w:rPr>
        <w:t xml:space="preserve"> </w:t>
      </w:r>
      <w:r w:rsidRPr="00751673">
        <w:rPr>
          <w:rStyle w:val="StyleUnderline"/>
        </w:rPr>
        <w:t xml:space="preserve">of space </w:t>
      </w:r>
      <w:r w:rsidRPr="004D3663">
        <w:rPr>
          <w:rStyle w:val="StyleUnderline"/>
          <w:highlight w:val="yellow"/>
        </w:rPr>
        <w:t>assets</w:t>
      </w:r>
      <w:r w:rsidRPr="00751673">
        <w:rPr>
          <w:rStyle w:val="StyleUnderline"/>
        </w:rPr>
        <w:t xml:space="preserve">, the </w:t>
      </w:r>
      <w:r w:rsidRPr="004D3663">
        <w:rPr>
          <w:rStyle w:val="StyleUnderline"/>
          <w:highlight w:val="yellow"/>
        </w:rPr>
        <w:t xml:space="preserve">difficulty of </w:t>
      </w:r>
      <w:r w:rsidRPr="004D3663">
        <w:rPr>
          <w:rStyle w:val="Emphasis"/>
          <w:highlight w:val="yellow"/>
        </w:rPr>
        <w:t>attribution</w:t>
      </w:r>
      <w:r w:rsidRPr="004D3663">
        <w:rPr>
          <w:rStyle w:val="StyleUnderline"/>
          <w:highlight w:val="yellow"/>
        </w:rPr>
        <w:t xml:space="preserve"> </w:t>
      </w:r>
      <w:r w:rsidRPr="00751673">
        <w:rPr>
          <w:rStyle w:val="StyleUnderline"/>
        </w:rPr>
        <w:t xml:space="preserve">and </w:t>
      </w:r>
      <w:r w:rsidRPr="00751673">
        <w:rPr>
          <w:rStyle w:val="Emphasis"/>
        </w:rPr>
        <w:t>seeing what is happening</w:t>
      </w:r>
      <w:r w:rsidRPr="004D3663">
        <w:rPr>
          <w:rStyle w:val="StyleUnderline"/>
          <w:highlight w:val="yellow"/>
        </w:rPr>
        <w:t xml:space="preserve">, and </w:t>
      </w:r>
      <w:r w:rsidRPr="00751673">
        <w:rPr>
          <w:rStyle w:val="StyleUnderline"/>
        </w:rPr>
        <w:t xml:space="preserve">the </w:t>
      </w:r>
      <w:r w:rsidRPr="004D3663">
        <w:rPr>
          <w:rStyle w:val="Emphasis"/>
          <w:highlight w:val="yellow"/>
        </w:rPr>
        <w:t xml:space="preserve">inherent vulnerability of </w:t>
      </w:r>
      <w:r w:rsidRPr="004D3663">
        <w:rPr>
          <w:rStyle w:val="Emphasis"/>
          <w:highlight w:val="yellow"/>
        </w:rPr>
        <w:lastRenderedPageBreak/>
        <w:t>satellites</w:t>
      </w:r>
      <w:r w:rsidRPr="004D3663">
        <w:rPr>
          <w:rStyle w:val="StyleUnderline"/>
          <w:highlight w:val="yellow"/>
        </w:rPr>
        <w:t xml:space="preserve"> all contribute </w:t>
      </w:r>
      <w:r w:rsidRPr="00751673">
        <w:rPr>
          <w:rStyle w:val="StyleUnderline"/>
        </w:rPr>
        <w:t xml:space="preserve">to this problem. </w:t>
      </w:r>
      <w:r w:rsidRPr="00751673">
        <w:rPr>
          <w:sz w:val="14"/>
          <w:szCs w:val="16"/>
        </w:rPr>
        <w:t xml:space="preserve">Satellite vulnerability &amp; solutions </w:t>
      </w:r>
      <w:r w:rsidRPr="00751673">
        <w:rPr>
          <w:rStyle w:val="StyleUnderline"/>
        </w:rPr>
        <w:t>Satellites are valuable but</w:t>
      </w:r>
      <w:r w:rsidRPr="00751673">
        <w:rPr>
          <w:sz w:val="14"/>
        </w:rPr>
        <w:t xml:space="preserve">, at least on an individual basis, </w:t>
      </w:r>
      <w:r w:rsidRPr="00751673">
        <w:rPr>
          <w:rStyle w:val="StyleUnderline"/>
        </w:rPr>
        <w:t>physically vulnerable</w:t>
      </w:r>
      <w:r w:rsidRPr="00751673">
        <w:rPr>
          <w:sz w:val="14"/>
        </w:rPr>
        <w:t xml:space="preserve">. Vulnerable in that </w:t>
      </w:r>
      <w:r w:rsidRPr="00751673">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51673">
        <w:rPr>
          <w:sz w:val="14"/>
        </w:rPr>
        <w:t>from Boston to Washington, DC.</w:t>
      </w:r>
    </w:p>
    <w:p w14:paraId="227C8F18" w14:textId="233DD913" w:rsidR="0014576E" w:rsidRPr="00AA0E6B" w:rsidRDefault="0014576E" w:rsidP="0014576E">
      <w:pPr>
        <w:pStyle w:val="Heading3"/>
      </w:pPr>
      <w:r>
        <w:lastRenderedPageBreak/>
        <w:t>FW</w:t>
      </w:r>
    </w:p>
    <w:p w14:paraId="5E726F95" w14:textId="77777777" w:rsidR="0014576E" w:rsidRPr="003677F5" w:rsidRDefault="0014576E" w:rsidP="0014576E">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672F7F51" w14:textId="77777777" w:rsidR="0014576E" w:rsidRPr="003677F5" w:rsidRDefault="0014576E" w:rsidP="0014576E">
      <w:pPr>
        <w:pStyle w:val="Heading4"/>
        <w:rPr>
          <w:rFonts w:cs="Calibri"/>
        </w:rPr>
      </w:pPr>
      <w:r w:rsidRPr="003677F5">
        <w:rPr>
          <w:rFonts w:cs="Calibri"/>
        </w:rPr>
        <w:t>1] Actor specificity</w:t>
      </w:r>
    </w:p>
    <w:p w14:paraId="24343E9D" w14:textId="77777777" w:rsidR="0014576E" w:rsidRPr="003677F5" w:rsidRDefault="0014576E" w:rsidP="0014576E">
      <w:pPr>
        <w:pStyle w:val="Heading4"/>
        <w:rPr>
          <w:rFonts w:cs="Calibri"/>
        </w:rPr>
      </w:pPr>
      <w:r w:rsidRPr="003677F5">
        <w:rPr>
          <w:rFonts w:cs="Calibri"/>
        </w:rPr>
        <w:t>---A] Aggregation – every policy benefits some and harms others, which also means side constraints freeze action.</w:t>
      </w:r>
    </w:p>
    <w:p w14:paraId="0352CE01" w14:textId="77777777" w:rsidR="0014576E" w:rsidRPr="003677F5" w:rsidRDefault="0014576E" w:rsidP="0014576E">
      <w:pPr>
        <w:pStyle w:val="Heading4"/>
        <w:rPr>
          <w:rFonts w:cs="Calibri"/>
        </w:rPr>
      </w:pPr>
      <w:r w:rsidRPr="003677F5">
        <w:rPr>
          <w:rFonts w:cs="Calibri"/>
        </w:rPr>
        <w:t>---B] No act-omission distinction – choosing to omit is an act itself – governments actively decide not to act so there is no omission</w:t>
      </w:r>
    </w:p>
    <w:p w14:paraId="1AB59BFC" w14:textId="77777777" w:rsidR="0014576E" w:rsidRPr="003677F5" w:rsidRDefault="0014576E" w:rsidP="0014576E">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42DDF0D" w14:textId="77777777" w:rsidR="0014576E" w:rsidRPr="003677F5" w:rsidRDefault="0014576E" w:rsidP="0014576E">
      <w:pPr>
        <w:pStyle w:val="Heading4"/>
      </w:pPr>
      <w:r w:rsidRPr="003677F5">
        <w:t>3] Extinction first under any framework:</w:t>
      </w:r>
    </w:p>
    <w:p w14:paraId="2ED2D1A9" w14:textId="77777777" w:rsidR="0014576E" w:rsidRPr="003677F5" w:rsidRDefault="0014576E" w:rsidP="0014576E">
      <w:pPr>
        <w:pStyle w:val="Heading4"/>
      </w:pPr>
      <w:r w:rsidRPr="003677F5">
        <w:t>---A] It precludes the possibility of any kind of moral value – we can’t confer value onto anything if we’re not alive.</w:t>
      </w:r>
    </w:p>
    <w:p w14:paraId="68C2155C" w14:textId="77777777" w:rsidR="0014576E" w:rsidRDefault="0014576E" w:rsidP="0014576E">
      <w:pPr>
        <w:pStyle w:val="Heading4"/>
      </w:pPr>
      <w:r w:rsidRPr="003677F5">
        <w:t>---B] Future generations means infinite magnitude – we have to look towards future lives too</w:t>
      </w:r>
    </w:p>
    <w:p w14:paraId="700D93C2" w14:textId="22B56BBD" w:rsidR="00E42E4C" w:rsidRDefault="0014576E" w:rsidP="0014576E">
      <w:pPr>
        <w:pStyle w:val="Heading3"/>
      </w:pPr>
      <w:r>
        <w:lastRenderedPageBreak/>
        <w:t>UV</w:t>
      </w:r>
    </w:p>
    <w:p w14:paraId="314BFB22" w14:textId="1128B8FC" w:rsidR="003B0F71" w:rsidRPr="00DF716C" w:rsidRDefault="003B0F71" w:rsidP="003B0F71">
      <w:pPr>
        <w:pStyle w:val="Heading4"/>
        <w:rPr>
          <w:rFonts w:cs="Arial"/>
        </w:rPr>
      </w:pPr>
      <w:r>
        <w:rPr>
          <w:rFonts w:cs="Arial"/>
        </w:rPr>
        <w:t xml:space="preserve">The system is inevitable and historically resilient – this debate is </w:t>
      </w:r>
      <w:r w:rsidR="009D42AE">
        <w:rPr>
          <w:rFonts w:cs="Arial"/>
        </w:rPr>
        <w:t xml:space="preserve">a </w:t>
      </w:r>
      <w:r>
        <w:rPr>
          <w:rFonts w:cs="Arial"/>
        </w:rPr>
        <w:t>question of how to work within it</w:t>
      </w:r>
    </w:p>
    <w:p w14:paraId="4AEE0CF6" w14:textId="77777777" w:rsidR="003B0F71" w:rsidRPr="00DF716C" w:rsidRDefault="003B0F71" w:rsidP="003B0F71">
      <w:r w:rsidRPr="00DF716C">
        <w:t xml:space="preserve">Igor </w:t>
      </w:r>
      <w:r w:rsidRPr="00DF716C">
        <w:rPr>
          <w:rStyle w:val="Style13ptBold"/>
        </w:rPr>
        <w:t>Guardiancich 17</w:t>
      </w:r>
      <w:r w:rsidRPr="00DF716C">
        <w:t xml:space="preserve">, Assistant Professor in the Department of Political Science and Public Management of the University of Southern Denmark, 3/3/2017, “Absorb, Coopt and Recast: Global Neoliberalism’s Resilience through Local Translation”, http://www.euvisions.eu/neoliberalisms-resilience-translation/ </w:t>
      </w:r>
    </w:p>
    <w:p w14:paraId="29740964" w14:textId="77777777" w:rsidR="003B0F71" w:rsidRDefault="003B0F71" w:rsidP="003B0F71">
      <w:pPr>
        <w:rPr>
          <w:sz w:val="16"/>
        </w:rPr>
      </w:pPr>
      <w:r w:rsidRPr="00DF716C">
        <w:rPr>
          <w:sz w:val="16"/>
        </w:rPr>
        <w:t>One powerful message permeating the book, and which gives a forceful explanation to Colin Crouch’s punchy title is that: “</w:t>
      </w:r>
      <w:r w:rsidRPr="00DF716C">
        <w:rPr>
          <w:rStyle w:val="StyleUnderline"/>
        </w:rPr>
        <w:t>rather than a mass-produced, slightly shrunk, and off-the-rack ideological suit, neoliberalism is a bespoke outfit made from a dynamic fabric that absorbs local color</w:t>
      </w:r>
      <w:r w:rsidRPr="00DF716C">
        <w:rPr>
          <w:sz w:val="16"/>
        </w:rPr>
        <w:t xml:space="preserve">” (5). </w:t>
      </w:r>
      <w:r w:rsidRPr="00DF716C">
        <w:rPr>
          <w:rStyle w:val="StyleUnderline"/>
          <w:highlight w:val="yellow"/>
        </w:rPr>
        <w:t xml:space="preserve">Even under a </w:t>
      </w:r>
      <w:r w:rsidRPr="00DF716C">
        <w:rPr>
          <w:rStyle w:val="Emphasis"/>
          <w:highlight w:val="yellow"/>
        </w:rPr>
        <w:t>full-out attack</w:t>
      </w:r>
      <w:r w:rsidRPr="00DF716C">
        <w:rPr>
          <w:rStyle w:val="StyleUnderline"/>
        </w:rPr>
        <w:t xml:space="preserve"> against some of its basic assumptions</w:t>
      </w:r>
      <w:r w:rsidRPr="00DF716C">
        <w:rPr>
          <w:sz w:val="16"/>
        </w:rPr>
        <w:t xml:space="preserve">, </w:t>
      </w:r>
      <w:r w:rsidRPr="00DF716C">
        <w:rPr>
          <w:rStyle w:val="StyleUnderline"/>
        </w:rPr>
        <w:t>such as the one unleashed in the immediate wake of the global financial crisis</w:t>
      </w:r>
      <w:r w:rsidRPr="00DF716C">
        <w:rPr>
          <w:sz w:val="16"/>
        </w:rPr>
        <w:t xml:space="preserve">, </w:t>
      </w:r>
      <w:r w:rsidRPr="00DF716C">
        <w:rPr>
          <w:rStyle w:val="StyleUnderline"/>
          <w:highlight w:val="yellow"/>
        </w:rPr>
        <w:t>neoliberalism proved</w:t>
      </w:r>
      <w:r w:rsidRPr="00DF716C">
        <w:rPr>
          <w:rStyle w:val="StyleUnderline"/>
        </w:rPr>
        <w:t xml:space="preserve"> </w:t>
      </w:r>
      <w:r w:rsidRPr="00DF716C">
        <w:rPr>
          <w:rStyle w:val="StyleUnderline"/>
          <w:highlight w:val="yellow"/>
        </w:rPr>
        <w:t>resilient</w:t>
      </w:r>
      <w:r w:rsidRPr="00DF716C">
        <w:rPr>
          <w:rStyle w:val="StyleUnderline"/>
        </w:rPr>
        <w:t xml:space="preserve"> </w:t>
      </w:r>
      <w:r w:rsidRPr="002604BF">
        <w:rPr>
          <w:rStyle w:val="StyleUnderline"/>
        </w:rPr>
        <w:t>beyond its</w:t>
      </w:r>
      <w:r w:rsidRPr="00DF716C">
        <w:rPr>
          <w:rStyle w:val="StyleUnderline"/>
        </w:rPr>
        <w:t xml:space="preserve"> many </w:t>
      </w:r>
      <w:r w:rsidRPr="00DF716C">
        <w:rPr>
          <w:rStyle w:val="Emphasis"/>
        </w:rPr>
        <w:t>architects’ wildest dreams.</w:t>
      </w:r>
      <w:r w:rsidRPr="00DF716C">
        <w:rPr>
          <w:sz w:val="16"/>
        </w:rPr>
        <w:t xml:space="preserve"> </w:t>
      </w:r>
      <w:r w:rsidRPr="00DF716C">
        <w:rPr>
          <w:rStyle w:val="StyleUnderline"/>
          <w:highlight w:val="yellow"/>
        </w:rPr>
        <w:t>Its capacity to absorb, coopt and recast</w:t>
      </w:r>
      <w:r w:rsidRPr="00DF716C">
        <w:rPr>
          <w:rStyle w:val="StyleUnderline"/>
        </w:rPr>
        <w:t xml:space="preserve"> selected ideas of oppositional social forces has been the </w:t>
      </w:r>
      <w:r w:rsidRPr="00DF716C">
        <w:rPr>
          <w:sz w:val="16"/>
        </w:rPr>
        <w:t xml:space="preserve">most </w:t>
      </w:r>
      <w:r w:rsidRPr="00DF716C">
        <w:rPr>
          <w:rStyle w:val="StyleUnderline"/>
        </w:rPr>
        <w:t xml:space="preserve">valuable asset </w:t>
      </w:r>
      <w:r w:rsidRPr="00DF716C">
        <w:rPr>
          <w:rStyle w:val="StyleUnderline"/>
          <w:highlight w:val="yellow"/>
        </w:rPr>
        <w:t>guarantee</w:t>
      </w:r>
      <w:r w:rsidRPr="00DF716C">
        <w:rPr>
          <w:rStyle w:val="StyleUnderline"/>
        </w:rPr>
        <w:t xml:space="preserve">ing </w:t>
      </w:r>
      <w:r w:rsidRPr="00DF716C">
        <w:rPr>
          <w:rStyle w:val="StyleUnderline"/>
          <w:highlight w:val="yellow"/>
        </w:rPr>
        <w:t>its survival</w:t>
      </w:r>
      <w:r w:rsidRPr="00DF716C">
        <w:rPr>
          <w:sz w:val="16"/>
        </w:rPr>
        <w:t xml:space="preserve">. Again, the comparison of the responses to the crisis in Spain and Romania show such adaptability in </w:t>
      </w:r>
      <w:proofErr w:type="gramStart"/>
      <w:r w:rsidRPr="00DF716C">
        <w:rPr>
          <w:sz w:val="16"/>
        </w:rPr>
        <w:t>full.</w:t>
      </w:r>
      <w:r w:rsidRPr="00DF716C">
        <w:rPr>
          <w:sz w:val="12"/>
        </w:rPr>
        <w:t>¶</w:t>
      </w:r>
      <w:proofErr w:type="gramEnd"/>
      <w:r w:rsidRPr="00DF716C">
        <w:rPr>
          <w:sz w:val="16"/>
        </w:rPr>
        <w:t xml:space="preserve"> </w:t>
      </w:r>
      <w:r w:rsidRPr="00DF716C">
        <w:rPr>
          <w:rStyle w:val="StyleUnderline"/>
          <w:highlight w:val="yellow"/>
        </w:rPr>
        <w:t>The socialist government of</w:t>
      </w:r>
      <w:r w:rsidRPr="00DF716C">
        <w:rPr>
          <w:rStyle w:val="StyleUnderline"/>
        </w:rPr>
        <w:t xml:space="preserve"> José Luis Rodríguez </w:t>
      </w:r>
      <w:r w:rsidRPr="00DF716C">
        <w:rPr>
          <w:rStyle w:val="StyleUnderline"/>
          <w:highlight w:val="yellow"/>
        </w:rPr>
        <w:t>Zapatero tried to salvage the social-democratic legacies</w:t>
      </w:r>
      <w:r w:rsidRPr="00DF716C">
        <w:rPr>
          <w:rStyle w:val="StyleUnderline"/>
        </w:rPr>
        <w:t xml:space="preserve"> of the Spanish economy by engineering a Keynesian rescue package. Only later, when </w:t>
      </w:r>
      <w:r w:rsidRPr="00DF716C">
        <w:rPr>
          <w:rStyle w:val="StyleUnderline"/>
          <w:highlight w:val="yellow"/>
        </w:rPr>
        <w:t xml:space="preserve">the disaster of the </w:t>
      </w:r>
      <w:proofErr w:type="spellStart"/>
      <w:r w:rsidRPr="00DF716C">
        <w:rPr>
          <w:rStyle w:val="StyleUnderline"/>
          <w:highlight w:val="yellow"/>
        </w:rPr>
        <w:t>cajas</w:t>
      </w:r>
      <w:proofErr w:type="spellEnd"/>
      <w:r w:rsidRPr="00DF716C">
        <w:rPr>
          <w:rStyle w:val="StyleUnderline"/>
        </w:rPr>
        <w:t xml:space="preserve"> became apparent and the emergency </w:t>
      </w:r>
      <w:r w:rsidRPr="00DF716C">
        <w:rPr>
          <w:rStyle w:val="StyleUnderline"/>
          <w:highlight w:val="yellow"/>
        </w:rPr>
        <w:t>intensified</w:t>
      </w:r>
      <w:r w:rsidRPr="00DF716C">
        <w:rPr>
          <w:rStyle w:val="StyleUnderline"/>
        </w:rPr>
        <w:t>, did conservative PM Mariano Rajoy embrace more deregulation</w:t>
      </w:r>
      <w:r w:rsidRPr="00DF716C">
        <w:rPr>
          <w:sz w:val="16"/>
        </w:rPr>
        <w:t xml:space="preserve"> in the labour market (inspired by the Hartz IV reform) and extensive cuts in the public sector under the strong external pressure of the European Central Bank and of international financial markets.</w:t>
      </w:r>
      <w:r w:rsidRPr="00DF716C">
        <w:rPr>
          <w:sz w:val="12"/>
        </w:rPr>
        <w:t>¶</w:t>
      </w:r>
      <w:r w:rsidRPr="00DF716C">
        <w:rPr>
          <w:sz w:val="16"/>
        </w:rPr>
        <w:t xml:space="preserve"> </w:t>
      </w:r>
      <w:r w:rsidRPr="00DF716C">
        <w:rPr>
          <w:rStyle w:val="StyleUnderline"/>
          <w:highlight w:val="yellow"/>
        </w:rPr>
        <w:t>In Romania, local policymakers further radicalized</w:t>
      </w:r>
      <w:r w:rsidRPr="00DF716C">
        <w:rPr>
          <w:rStyle w:val="StyleUnderline"/>
        </w:rPr>
        <w:t xml:space="preserve"> in the aftermath of the Lehman Brothers’ crisis, thereby outbidding the IMF on austerity and structural reforms. Instead of shielding lower-income groups, </w:t>
      </w:r>
      <w:r w:rsidRPr="00DF716C">
        <w:rPr>
          <w:rStyle w:val="StyleUnderline"/>
          <w:highlight w:val="yellow"/>
        </w:rPr>
        <w:t>the opposite strategy of upward redistribution was</w:t>
      </w:r>
      <w:r w:rsidRPr="00DF716C">
        <w:rPr>
          <w:rStyle w:val="StyleUnderline"/>
        </w:rPr>
        <w:t xml:space="preserve"> </w:t>
      </w:r>
      <w:r w:rsidRPr="00DF716C">
        <w:rPr>
          <w:rStyle w:val="StyleUnderline"/>
          <w:highlight w:val="yellow"/>
        </w:rPr>
        <w:t>chosen</w:t>
      </w:r>
      <w:r w:rsidRPr="00DF716C">
        <w:rPr>
          <w:sz w:val="16"/>
        </w:rPr>
        <w:t xml:space="preserve">. By heroically withstanding the external attempts at moderation, the Romanian economy retained an unenviable mix of libertarian achievements (flat-tax rates), experimental neoliberalism (privatized pensions) and mainstream neoliberal orthodoxy (sound finance, labour market deregulation, social policy targeting, privatization of all public companies). Pure laissez-faire ideas such as the replacement of the welfare state by a voluntary, private, Christian charity system were not unheard </w:t>
      </w:r>
      <w:proofErr w:type="gramStart"/>
      <w:r w:rsidRPr="00DF716C">
        <w:rPr>
          <w:sz w:val="16"/>
        </w:rPr>
        <w:t>of.</w:t>
      </w:r>
      <w:r w:rsidRPr="00DF716C">
        <w:rPr>
          <w:sz w:val="12"/>
        </w:rPr>
        <w:t>¶</w:t>
      </w:r>
      <w:proofErr w:type="gramEnd"/>
      <w:r w:rsidRPr="00DF716C">
        <w:rPr>
          <w:sz w:val="16"/>
        </w:rPr>
        <w:t xml:space="preserve"> Hence, through an insightful analysis of the ideational underpinnings of its local interpretations, this </w:t>
      </w:r>
      <w:r w:rsidRPr="00F416E2">
        <w:rPr>
          <w:sz w:val="16"/>
        </w:rPr>
        <w:t>book shows us that</w:t>
      </w:r>
      <w:r w:rsidRPr="00F416E2">
        <w:rPr>
          <w:rStyle w:val="StyleUnderline"/>
        </w:rPr>
        <w:t xml:space="preserve">, </w:t>
      </w:r>
      <w:r w:rsidRPr="00DF716C">
        <w:rPr>
          <w:rStyle w:val="StyleUnderline"/>
          <w:highlight w:val="yellow"/>
        </w:rPr>
        <w:t>despite the challenges,</w:t>
      </w:r>
      <w:r w:rsidRPr="00DF716C">
        <w:rPr>
          <w:rStyle w:val="StyleUnderline"/>
        </w:rPr>
        <w:t xml:space="preserve"> </w:t>
      </w:r>
      <w:r w:rsidRPr="00DF716C">
        <w:rPr>
          <w:rStyle w:val="StyleUnderline"/>
          <w:highlight w:val="yellow"/>
        </w:rPr>
        <w:t xml:space="preserve">neoliberalism is </w:t>
      </w:r>
      <w:r w:rsidRPr="00DF716C">
        <w:rPr>
          <w:rStyle w:val="Emphasis"/>
          <w:highlight w:val="yellow"/>
        </w:rPr>
        <w:t>alive and kicking</w:t>
      </w:r>
      <w:r w:rsidRPr="00DF716C">
        <w:rPr>
          <w:sz w:val="16"/>
        </w:rPr>
        <w:t xml:space="preserve">. Ban guides us through half a century of policymaking in Spain and Romania, and embeds his analysis within the related nuances of contemporary liberal economic thought. The research is a valuable addition to a growing literature on the origin of current ideational frames and comfortably sits alongside contemporary classics, such as Mark Blyth’s Austerity: The History of a Dangerous Idea. </w:t>
      </w:r>
    </w:p>
    <w:p w14:paraId="24F2FADE" w14:textId="77777777" w:rsidR="0014576E" w:rsidRPr="00F601E6" w:rsidRDefault="0014576E" w:rsidP="00F601E6"/>
    <w:sectPr w:rsidR="0014576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Pridi Light">
    <w:panose1 w:val="00000400000000000000"/>
    <w:charset w:val="DE"/>
    <w:family w:val="auto"/>
    <w:pitch w:val="variable"/>
    <w:sig w:usb0="21000007" w:usb1="00000001" w:usb2="00000000" w:usb3="00000000" w:csb0="00010193"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61593"/>
    <w:multiLevelType w:val="hybridMultilevel"/>
    <w:tmpl w:val="A128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361FAF"/>
    <w:multiLevelType w:val="hybridMultilevel"/>
    <w:tmpl w:val="F0F0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FB0325"/>
    <w:multiLevelType w:val="hybridMultilevel"/>
    <w:tmpl w:val="D8CED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1F35F2"/>
    <w:multiLevelType w:val="hybridMultilevel"/>
    <w:tmpl w:val="1B3A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4B53AC"/>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BC09FE"/>
    <w:multiLevelType w:val="hybridMultilevel"/>
    <w:tmpl w:val="FD429026"/>
    <w:lvl w:ilvl="0" w:tplc="6CA6B600">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4D8"/>
    <w:multiLevelType w:val="hybridMultilevel"/>
    <w:tmpl w:val="3E00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D10F95"/>
    <w:multiLevelType w:val="hybridMultilevel"/>
    <w:tmpl w:val="867EF1E0"/>
    <w:lvl w:ilvl="0" w:tplc="99DAB8FE">
      <w:start w:val="3"/>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DB06306"/>
    <w:multiLevelType w:val="hybridMultilevel"/>
    <w:tmpl w:val="619AAC84"/>
    <w:lvl w:ilvl="0" w:tplc="5B845C0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96146F"/>
    <w:multiLevelType w:val="hybridMultilevel"/>
    <w:tmpl w:val="EBD86F86"/>
    <w:lvl w:ilvl="0" w:tplc="964C56F2">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E83BFF"/>
    <w:multiLevelType w:val="hybridMultilevel"/>
    <w:tmpl w:val="DB7812BE"/>
    <w:lvl w:ilvl="0" w:tplc="0FEC2F7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CC4B34"/>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7A7A32"/>
    <w:multiLevelType w:val="hybridMultilevel"/>
    <w:tmpl w:val="F2C64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506B7F"/>
    <w:multiLevelType w:val="hybridMultilevel"/>
    <w:tmpl w:val="53147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C678B8"/>
    <w:multiLevelType w:val="hybridMultilevel"/>
    <w:tmpl w:val="1632E83A"/>
    <w:lvl w:ilvl="0" w:tplc="06C636F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A32517"/>
    <w:multiLevelType w:val="hybridMultilevel"/>
    <w:tmpl w:val="6150BDB0"/>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3C6EF3"/>
    <w:multiLevelType w:val="hybridMultilevel"/>
    <w:tmpl w:val="50064B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67533EB"/>
    <w:multiLevelType w:val="hybridMultilevel"/>
    <w:tmpl w:val="ED9279D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2" w15:restartNumberingAfterBreak="0">
    <w:nsid w:val="48506C21"/>
    <w:multiLevelType w:val="hybridMultilevel"/>
    <w:tmpl w:val="37284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E70462"/>
    <w:multiLevelType w:val="hybridMultilevel"/>
    <w:tmpl w:val="BDBE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222DD3"/>
    <w:multiLevelType w:val="hybridMultilevel"/>
    <w:tmpl w:val="FA4848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7C7208"/>
    <w:multiLevelType w:val="hybridMultilevel"/>
    <w:tmpl w:val="C4CC528C"/>
    <w:lvl w:ilvl="0" w:tplc="6CA6B600">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8E6974"/>
    <w:multiLevelType w:val="hybridMultilevel"/>
    <w:tmpl w:val="A14C84BC"/>
    <w:lvl w:ilvl="0" w:tplc="E6969034">
      <w:start w:val="20"/>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D14D69"/>
    <w:multiLevelType w:val="hybridMultilevel"/>
    <w:tmpl w:val="13341D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FF4DE6"/>
    <w:multiLevelType w:val="hybridMultilevel"/>
    <w:tmpl w:val="8888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087CCC"/>
    <w:multiLevelType w:val="hybridMultilevel"/>
    <w:tmpl w:val="5F8AB5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0214C0"/>
    <w:multiLevelType w:val="hybridMultilevel"/>
    <w:tmpl w:val="3AC0373C"/>
    <w:lvl w:ilvl="0" w:tplc="F3523F5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E657E0"/>
    <w:multiLevelType w:val="hybridMultilevel"/>
    <w:tmpl w:val="6720C6F6"/>
    <w:lvl w:ilvl="0" w:tplc="2C5AD80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5E1BE8"/>
    <w:multiLevelType w:val="hybridMultilevel"/>
    <w:tmpl w:val="D632CE2A"/>
    <w:lvl w:ilvl="0" w:tplc="6CA6B600">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4E55BB"/>
    <w:multiLevelType w:val="hybridMultilevel"/>
    <w:tmpl w:val="851AC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5D0185"/>
    <w:multiLevelType w:val="hybridMultilevel"/>
    <w:tmpl w:val="DB225FF6"/>
    <w:lvl w:ilvl="0" w:tplc="60A287C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7243C9"/>
    <w:multiLevelType w:val="hybridMultilevel"/>
    <w:tmpl w:val="6F966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3B08CB"/>
    <w:multiLevelType w:val="hybridMultilevel"/>
    <w:tmpl w:val="AEBE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2A5070"/>
    <w:multiLevelType w:val="hybridMultilevel"/>
    <w:tmpl w:val="4378D8AA"/>
    <w:lvl w:ilvl="0" w:tplc="798C7D4C">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E52A6B"/>
    <w:multiLevelType w:val="hybridMultilevel"/>
    <w:tmpl w:val="027C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1"/>
  </w:num>
  <w:num w:numId="13">
    <w:abstractNumId w:val="22"/>
  </w:num>
  <w:num w:numId="14">
    <w:abstractNumId w:val="14"/>
  </w:num>
  <w:num w:numId="15">
    <w:abstractNumId w:val="16"/>
  </w:num>
  <w:num w:numId="16">
    <w:abstractNumId w:val="17"/>
  </w:num>
  <w:num w:numId="17">
    <w:abstractNumId w:val="43"/>
  </w:num>
  <w:num w:numId="18">
    <w:abstractNumId w:val="26"/>
  </w:num>
  <w:num w:numId="19">
    <w:abstractNumId w:val="34"/>
  </w:num>
  <w:num w:numId="20">
    <w:abstractNumId w:val="18"/>
  </w:num>
  <w:num w:numId="21">
    <w:abstractNumId w:val="35"/>
  </w:num>
  <w:num w:numId="22">
    <w:abstractNumId w:val="44"/>
  </w:num>
  <w:num w:numId="23">
    <w:abstractNumId w:val="23"/>
  </w:num>
  <w:num w:numId="24">
    <w:abstractNumId w:val="36"/>
  </w:num>
  <w:num w:numId="25">
    <w:abstractNumId w:val="15"/>
  </w:num>
  <w:num w:numId="26">
    <w:abstractNumId w:val="24"/>
  </w:num>
  <w:num w:numId="27">
    <w:abstractNumId w:val="45"/>
  </w:num>
  <w:num w:numId="28">
    <w:abstractNumId w:val="29"/>
  </w:num>
  <w:num w:numId="29">
    <w:abstractNumId w:val="46"/>
  </w:num>
  <w:num w:numId="30">
    <w:abstractNumId w:val="12"/>
  </w:num>
  <w:num w:numId="31">
    <w:abstractNumId w:val="31"/>
  </w:num>
  <w:num w:numId="32">
    <w:abstractNumId w:val="48"/>
  </w:num>
  <w:num w:numId="33">
    <w:abstractNumId w:val="49"/>
  </w:num>
  <w:num w:numId="34">
    <w:abstractNumId w:val="38"/>
  </w:num>
  <w:num w:numId="35">
    <w:abstractNumId w:val="30"/>
  </w:num>
  <w:num w:numId="36">
    <w:abstractNumId w:val="33"/>
  </w:num>
  <w:num w:numId="37">
    <w:abstractNumId w:val="37"/>
  </w:num>
  <w:num w:numId="38">
    <w:abstractNumId w:val="39"/>
  </w:num>
  <w:num w:numId="39">
    <w:abstractNumId w:val="47"/>
  </w:num>
  <w:num w:numId="40">
    <w:abstractNumId w:val="11"/>
  </w:num>
  <w:num w:numId="41">
    <w:abstractNumId w:val="20"/>
  </w:num>
  <w:num w:numId="42">
    <w:abstractNumId w:val="19"/>
  </w:num>
  <w:num w:numId="43">
    <w:abstractNumId w:val="32"/>
  </w:num>
  <w:num w:numId="44">
    <w:abstractNumId w:val="27"/>
  </w:num>
  <w:num w:numId="45">
    <w:abstractNumId w:val="25"/>
  </w:num>
  <w:num w:numId="46">
    <w:abstractNumId w:val="13"/>
  </w:num>
  <w:num w:numId="47">
    <w:abstractNumId w:val="21"/>
  </w:num>
  <w:num w:numId="48">
    <w:abstractNumId w:val="28"/>
  </w:num>
  <w:num w:numId="49">
    <w:abstractNumId w:val="40"/>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76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9B1"/>
    <w:rsid w:val="00100B28"/>
    <w:rsid w:val="00117316"/>
    <w:rsid w:val="001176A2"/>
    <w:rsid w:val="001209B4"/>
    <w:rsid w:val="0014576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D5A"/>
    <w:rsid w:val="002B5511"/>
    <w:rsid w:val="002B7ACF"/>
    <w:rsid w:val="002E0643"/>
    <w:rsid w:val="002E392E"/>
    <w:rsid w:val="002E6BBC"/>
    <w:rsid w:val="002F1BA9"/>
    <w:rsid w:val="002F6E74"/>
    <w:rsid w:val="003106B3"/>
    <w:rsid w:val="0031385D"/>
    <w:rsid w:val="003171AB"/>
    <w:rsid w:val="003223B2"/>
    <w:rsid w:val="00322A67"/>
    <w:rsid w:val="003247C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F71"/>
    <w:rsid w:val="003B1668"/>
    <w:rsid w:val="003B69F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002"/>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1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4E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685"/>
    <w:rsid w:val="00981F23"/>
    <w:rsid w:val="00990634"/>
    <w:rsid w:val="00991733"/>
    <w:rsid w:val="00992078"/>
    <w:rsid w:val="00992BE3"/>
    <w:rsid w:val="009A1467"/>
    <w:rsid w:val="009A6464"/>
    <w:rsid w:val="009B69F5"/>
    <w:rsid w:val="009C5FF7"/>
    <w:rsid w:val="009C6292"/>
    <w:rsid w:val="009D15DB"/>
    <w:rsid w:val="009D3133"/>
    <w:rsid w:val="009D42A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60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6915A5"/>
  <w14:defaultImageDpi w14:val="300"/>
  <w15:docId w15:val="{C5CD764D-DA05-F445-BF9B-3D72E53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14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14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Sub-Block,Char Char Char Char1,Char2,Cha,Heading 2 Cha,Tag&amp;Cite,Heading 2 Char1"/>
    <w:basedOn w:val="Normal"/>
    <w:next w:val="Normal"/>
    <w:link w:val="Heading2Char"/>
    <w:uiPriority w:val="9"/>
    <w:unhideWhenUsed/>
    <w:qFormat/>
    <w:rsid w:val="008414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414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8414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14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4E0"/>
  </w:style>
  <w:style w:type="character" w:customStyle="1" w:styleId="Heading1Char">
    <w:name w:val="Heading 1 Char"/>
    <w:aliases w:val="Pocket Char"/>
    <w:basedOn w:val="DefaultParagraphFont"/>
    <w:link w:val="Heading1"/>
    <w:uiPriority w:val="9"/>
    <w:rsid w:val="008414E0"/>
    <w:rPr>
      <w:rFonts w:ascii="Calibri" w:eastAsiaTheme="majorEastAsia" w:hAnsi="Calibri" w:cstheme="majorBidi"/>
      <w:b/>
      <w:bCs/>
      <w:sz w:val="52"/>
      <w:szCs w:val="32"/>
    </w:rPr>
  </w:style>
  <w:style w:type="character" w:customStyle="1" w:styleId="Heading2Char">
    <w:name w:val="Heading 2 Char"/>
    <w:aliases w:val="Hat Char,Heading 2 Char Char Char Char Char1,Heading 2 Char Char1 Char Char1,Heading 2 Char2 Char2,Heading 2 Char Char Char Char2,Heading 2 Char Char1 Char1,cite_tag Char,Super Script Char,Sub-Block Char,Char Char Char Char1 Char,Cha Char"/>
    <w:basedOn w:val="DefaultParagraphFont"/>
    <w:link w:val="Heading2"/>
    <w:uiPriority w:val="9"/>
    <w:rsid w:val="008414E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8414E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8414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14E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8414E0"/>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8414E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414E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8414E0"/>
    <w:rPr>
      <w:color w:val="auto"/>
      <w:u w:val="none"/>
    </w:rPr>
  </w:style>
  <w:style w:type="paragraph" w:styleId="DocumentMap">
    <w:name w:val="Document Map"/>
    <w:basedOn w:val="Normal"/>
    <w:link w:val="DocumentMapChar"/>
    <w:uiPriority w:val="99"/>
    <w:semiHidden/>
    <w:unhideWhenUsed/>
    <w:rsid w:val="008414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14E0"/>
    <w:rPr>
      <w:rFonts w:ascii="Lucida Grande" w:hAnsi="Lucida Grande" w:cs="Lucida Grande"/>
    </w:rPr>
  </w:style>
  <w:style w:type="character" w:styleId="UnresolvedMention">
    <w:name w:val="Unresolved Mention"/>
    <w:basedOn w:val="DefaultParagraphFont"/>
    <w:uiPriority w:val="99"/>
    <w:semiHidden/>
    <w:unhideWhenUsed/>
    <w:rsid w:val="0014576E"/>
    <w:rPr>
      <w:color w:val="605E5C"/>
      <w:shd w:val="clear" w:color="auto" w:fill="E1DFDD"/>
    </w:rPr>
  </w:style>
  <w:style w:type="character" w:styleId="CommentReference">
    <w:name w:val="annotation reference"/>
    <w:basedOn w:val="DefaultParagraphFont"/>
    <w:uiPriority w:val="99"/>
    <w:semiHidden/>
    <w:unhideWhenUsed/>
    <w:rsid w:val="0014576E"/>
    <w:rPr>
      <w:sz w:val="16"/>
      <w:szCs w:val="16"/>
    </w:rPr>
  </w:style>
  <w:style w:type="paragraph" w:styleId="CommentText">
    <w:name w:val="annotation text"/>
    <w:basedOn w:val="Normal"/>
    <w:link w:val="CommentTextChar"/>
    <w:uiPriority w:val="99"/>
    <w:semiHidden/>
    <w:unhideWhenUsed/>
    <w:rsid w:val="0014576E"/>
    <w:rPr>
      <w:sz w:val="20"/>
      <w:szCs w:val="20"/>
    </w:rPr>
  </w:style>
  <w:style w:type="character" w:customStyle="1" w:styleId="CommentTextChar">
    <w:name w:val="Comment Text Char"/>
    <w:basedOn w:val="DefaultParagraphFont"/>
    <w:link w:val="CommentText"/>
    <w:uiPriority w:val="99"/>
    <w:semiHidden/>
    <w:rsid w:val="0014576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4576E"/>
    <w:rPr>
      <w:b/>
      <w:bCs/>
    </w:rPr>
  </w:style>
  <w:style w:type="character" w:customStyle="1" w:styleId="CommentSubjectChar">
    <w:name w:val="Comment Subject Char"/>
    <w:basedOn w:val="CommentTextChar"/>
    <w:link w:val="CommentSubject"/>
    <w:uiPriority w:val="99"/>
    <w:semiHidden/>
    <w:rsid w:val="0014576E"/>
    <w:rPr>
      <w:rFonts w:ascii="Calibri" w:hAnsi="Calibri" w:cs="Calibri"/>
      <w:b/>
      <w:bCs/>
      <w:sz w:val="20"/>
      <w:szCs w:val="20"/>
    </w:rPr>
  </w:style>
  <w:style w:type="paragraph" w:styleId="BalloonText">
    <w:name w:val="Balloon Text"/>
    <w:basedOn w:val="Normal"/>
    <w:link w:val="BalloonTextChar"/>
    <w:uiPriority w:val="99"/>
    <w:semiHidden/>
    <w:unhideWhenUsed/>
    <w:rsid w:val="001457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76E"/>
    <w:rPr>
      <w:rFonts w:ascii="Segoe UI" w:hAnsi="Segoe UI" w:cs="Segoe UI"/>
      <w:sz w:val="18"/>
      <w:szCs w:val="18"/>
    </w:rPr>
  </w:style>
  <w:style w:type="character" w:customStyle="1" w:styleId="Box">
    <w:name w:val="Box"/>
    <w:basedOn w:val="DefaultParagraphFont"/>
    <w:qFormat/>
    <w:rsid w:val="0014576E"/>
    <w:rPr>
      <w:b/>
      <w:u w:val="single"/>
      <w:bdr w:val="single" w:sz="12" w:space="0" w:color="auto"/>
    </w:rPr>
  </w:style>
  <w:style w:type="paragraph" w:customStyle="1" w:styleId="Emphasis1">
    <w:name w:val="Emphasis1"/>
    <w:basedOn w:val="Normal"/>
    <w:link w:val="Emphasis"/>
    <w:autoRedefine/>
    <w:uiPriority w:val="20"/>
    <w:qFormat/>
    <w:rsid w:val="001457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4576E"/>
    <w:pPr>
      <w:widowControl w:val="0"/>
      <w:ind w:left="720"/>
      <w:jc w:val="both"/>
    </w:pPr>
    <w:rPr>
      <w:b/>
      <w:iCs/>
      <w:u w:val="single"/>
      <w:bdr w:val="single" w:sz="8" w:space="0" w:color="auto"/>
    </w:rPr>
  </w:style>
  <w:style w:type="character" w:customStyle="1" w:styleId="underline">
    <w:name w:val="underline"/>
    <w:qFormat/>
    <w:rsid w:val="0014576E"/>
    <w:rPr>
      <w:u w:val="single"/>
    </w:rPr>
  </w:style>
  <w:style w:type="paragraph" w:styleId="ListParagraph">
    <w:name w:val="List Paragraph"/>
    <w:basedOn w:val="Normal"/>
    <w:uiPriority w:val="99"/>
    <w:unhideWhenUsed/>
    <w:qFormat/>
    <w:rsid w:val="0014576E"/>
    <w:pPr>
      <w:ind w:left="720"/>
      <w:contextualSpacing/>
    </w:pPr>
  </w:style>
  <w:style w:type="paragraph" w:customStyle="1" w:styleId="Analytics">
    <w:name w:val="Analytics"/>
    <w:basedOn w:val="Heading4"/>
    <w:link w:val="AnalyticsChar"/>
    <w:uiPriority w:val="4"/>
    <w:qFormat/>
    <w:rsid w:val="0014576E"/>
  </w:style>
  <w:style w:type="character" w:customStyle="1" w:styleId="AnalyticsChar">
    <w:name w:val="Analytics Char"/>
    <w:basedOn w:val="DefaultParagraphFont"/>
    <w:link w:val="Analytics"/>
    <w:uiPriority w:val="4"/>
    <w:rsid w:val="0014576E"/>
    <w:rPr>
      <w:rFonts w:ascii="Calibri" w:eastAsiaTheme="majorEastAsia" w:hAnsi="Calibri" w:cstheme="majorBidi"/>
      <w:b/>
      <w:bCs/>
      <w:sz w:val="26"/>
      <w:szCs w:val="26"/>
    </w:rPr>
  </w:style>
  <w:style w:type="character" w:customStyle="1" w:styleId="BoldUnderlineChar">
    <w:name w:val="Bold Underline Char"/>
    <w:basedOn w:val="DefaultParagraphFont"/>
    <w:locked/>
    <w:rsid w:val="0014576E"/>
    <w:rPr>
      <w:rFonts w:ascii="Times New Roman" w:eastAsia="Times New Roman" w:hAnsi="Times New Roman" w:cs="Times New Roman"/>
      <w:b/>
      <w:bCs/>
      <w:sz w:val="20"/>
      <w:szCs w:val="24"/>
      <w:u w:val="single"/>
    </w:rPr>
  </w:style>
  <w:style w:type="character" w:styleId="IntenseEmphasis">
    <w:name w:val="Intense Emphasis"/>
    <w:uiPriority w:val="1"/>
    <w:qFormat/>
    <w:rsid w:val="0014576E"/>
    <w:rPr>
      <w:rFonts w:ascii="Times New Roman" w:hAnsi="Times New Roman" w:cs="Times New Roman" w:hint="default"/>
      <w:sz w:val="20"/>
      <w:u w:val="single"/>
    </w:rPr>
  </w:style>
  <w:style w:type="character" w:customStyle="1" w:styleId="UnresolvedMention1">
    <w:name w:val="Unresolved Mention1"/>
    <w:basedOn w:val="DefaultParagraphFont"/>
    <w:uiPriority w:val="99"/>
    <w:semiHidden/>
    <w:unhideWhenUsed/>
    <w:rsid w:val="0014576E"/>
    <w:rPr>
      <w:color w:val="605E5C"/>
      <w:shd w:val="clear" w:color="auto" w:fill="E1DFDD"/>
    </w:rPr>
  </w:style>
  <w:style w:type="paragraph" w:styleId="ListBullet">
    <w:name w:val="List Bullet"/>
    <w:basedOn w:val="Normal"/>
    <w:uiPriority w:val="99"/>
    <w:unhideWhenUsed/>
    <w:rsid w:val="0014576E"/>
    <w:pPr>
      <w:tabs>
        <w:tab w:val="num" w:pos="360"/>
      </w:tabs>
      <w:ind w:left="360" w:hanging="360"/>
      <w:contextualSpacing/>
    </w:pPr>
    <w:rPr>
      <w:rFonts w:ascii="Cambria" w:hAnsi="Cambria"/>
    </w:rPr>
  </w:style>
  <w:style w:type="paragraph" w:customStyle="1" w:styleId="CiteSpacing">
    <w:name w:val="Cite Spacing"/>
    <w:basedOn w:val="Normal"/>
    <w:uiPriority w:val="4"/>
    <w:qFormat/>
    <w:rsid w:val="0014576E"/>
    <w:pPr>
      <w:spacing w:before="60" w:after="60"/>
    </w:pPr>
    <w:rPr>
      <w:rFonts w:ascii="Cambria" w:hAnsi="Cambria"/>
    </w:rPr>
  </w:style>
  <w:style w:type="paragraph" w:customStyle="1" w:styleId="card">
    <w:name w:val="card"/>
    <w:aliases w:val="Medium Grid 21,Debate Text,No Spacing11,No Spacing111111,No Spacing31,No Spacing22,No Spacing111,No Spacing3,No Spacing2,Read stuff"/>
    <w:basedOn w:val="Normal"/>
    <w:link w:val="cardChar"/>
    <w:uiPriority w:val="6"/>
    <w:qFormat/>
    <w:rsid w:val="0014576E"/>
    <w:pPr>
      <w:ind w:left="288" w:right="288"/>
    </w:pPr>
    <w:rPr>
      <w:rFonts w:ascii="Cambria" w:eastAsia="Calibri" w:hAnsi="Cambria"/>
    </w:rPr>
  </w:style>
  <w:style w:type="character" w:customStyle="1" w:styleId="cardChar">
    <w:name w:val="card Char"/>
    <w:basedOn w:val="DefaultParagraphFont"/>
    <w:link w:val="card"/>
    <w:uiPriority w:val="6"/>
    <w:rsid w:val="0014576E"/>
    <w:rPr>
      <w:rFonts w:ascii="Cambria" w:eastAsia="Calibri" w:hAnsi="Cambria" w:cs="Calibri"/>
      <w:sz w:val="22"/>
    </w:rPr>
  </w:style>
  <w:style w:type="paragraph" w:customStyle="1" w:styleId="analytic">
    <w:name w:val="analytic"/>
    <w:basedOn w:val="Normal"/>
    <w:link w:val="analyticChar"/>
    <w:uiPriority w:val="4"/>
    <w:qFormat/>
    <w:rsid w:val="0014576E"/>
    <w:rPr>
      <w:rFonts w:ascii="Cambria" w:hAnsi="Cambria"/>
      <w:b/>
      <w:sz w:val="27"/>
    </w:rPr>
  </w:style>
  <w:style w:type="character" w:customStyle="1" w:styleId="analyticChar">
    <w:name w:val="analytic Char"/>
    <w:basedOn w:val="DefaultParagraphFont"/>
    <w:link w:val="analytic"/>
    <w:uiPriority w:val="4"/>
    <w:rsid w:val="0014576E"/>
    <w:rPr>
      <w:rFonts w:ascii="Cambria" w:hAnsi="Cambria" w:cs="Calibri"/>
      <w:b/>
      <w:sz w:val="27"/>
    </w:rPr>
  </w:style>
  <w:style w:type="character" w:customStyle="1" w:styleId="apple-converted-space">
    <w:name w:val="apple-converted-space"/>
    <w:basedOn w:val="DefaultParagraphFont"/>
    <w:rsid w:val="0014576E"/>
  </w:style>
  <w:style w:type="character" w:customStyle="1" w:styleId="apple-style-span">
    <w:name w:val="apple-style-span"/>
    <w:rsid w:val="0014576E"/>
  </w:style>
  <w:style w:type="character" w:customStyle="1" w:styleId="heading2char0">
    <w:name w:val="heading2char"/>
    <w:rsid w:val="0014576E"/>
  </w:style>
  <w:style w:type="paragraph" w:customStyle="1" w:styleId="citenon-bold">
    <w:name w:val="cite non-bold"/>
    <w:basedOn w:val="Normal"/>
    <w:rsid w:val="0014576E"/>
    <w:rPr>
      <w:rFonts w:ascii="Cambria" w:eastAsia="Times New Roman" w:hAnsi="Cambria"/>
      <w:szCs w:val="20"/>
    </w:rPr>
  </w:style>
  <w:style w:type="paragraph" w:styleId="Header">
    <w:name w:val="header"/>
    <w:basedOn w:val="Normal"/>
    <w:link w:val="HeaderChar"/>
    <w:uiPriority w:val="99"/>
    <w:semiHidden/>
    <w:rsid w:val="0014576E"/>
    <w:pPr>
      <w:tabs>
        <w:tab w:val="center" w:pos="4680"/>
        <w:tab w:val="right" w:pos="9360"/>
      </w:tabs>
    </w:pPr>
    <w:rPr>
      <w:rFonts w:ascii="Cambria" w:hAnsi="Cambria"/>
    </w:rPr>
  </w:style>
  <w:style w:type="character" w:customStyle="1" w:styleId="HeaderChar">
    <w:name w:val="Header Char"/>
    <w:basedOn w:val="DefaultParagraphFont"/>
    <w:link w:val="Header"/>
    <w:uiPriority w:val="99"/>
    <w:semiHidden/>
    <w:rsid w:val="0014576E"/>
    <w:rPr>
      <w:rFonts w:ascii="Cambria" w:hAnsi="Cambria" w:cs="Calibri"/>
      <w:sz w:val="22"/>
    </w:rPr>
  </w:style>
  <w:style w:type="character" w:customStyle="1" w:styleId="FooterChar">
    <w:name w:val="Footer Char"/>
    <w:basedOn w:val="DefaultParagraphFont"/>
    <w:link w:val="Footer"/>
    <w:uiPriority w:val="99"/>
    <w:semiHidden/>
    <w:rsid w:val="0014576E"/>
    <w:rPr>
      <w:rFonts w:ascii="Cambria" w:hAnsi="Cambria" w:cs="Calibri"/>
    </w:rPr>
  </w:style>
  <w:style w:type="paragraph" w:styleId="Footer">
    <w:name w:val="footer"/>
    <w:basedOn w:val="Normal"/>
    <w:link w:val="FooterChar"/>
    <w:uiPriority w:val="99"/>
    <w:semiHidden/>
    <w:rsid w:val="0014576E"/>
    <w:pPr>
      <w:tabs>
        <w:tab w:val="center" w:pos="4680"/>
        <w:tab w:val="right" w:pos="9360"/>
      </w:tabs>
    </w:pPr>
    <w:rPr>
      <w:rFonts w:ascii="Cambria" w:hAnsi="Cambria"/>
      <w:sz w:val="24"/>
    </w:rPr>
  </w:style>
  <w:style w:type="character" w:customStyle="1" w:styleId="FooterChar1">
    <w:name w:val="Footer Char1"/>
    <w:basedOn w:val="DefaultParagraphFont"/>
    <w:uiPriority w:val="99"/>
    <w:semiHidden/>
    <w:rsid w:val="0014576E"/>
    <w:rPr>
      <w:rFonts w:ascii="Calibri" w:hAnsi="Calibri" w:cs="Calibri"/>
      <w:sz w:val="22"/>
    </w:rPr>
  </w:style>
  <w:style w:type="paragraph" w:customStyle="1" w:styleId="cardtext">
    <w:name w:val="card text"/>
    <w:basedOn w:val="Normal"/>
    <w:link w:val="cardtextChar"/>
    <w:qFormat/>
    <w:rsid w:val="0014576E"/>
    <w:pPr>
      <w:ind w:left="288" w:right="288"/>
    </w:pPr>
    <w:rPr>
      <w:rFonts w:ascii="Cambria" w:hAnsi="Cambria"/>
    </w:rPr>
  </w:style>
  <w:style w:type="character" w:customStyle="1" w:styleId="cardtextChar">
    <w:name w:val="card text Char"/>
    <w:basedOn w:val="DefaultParagraphFont"/>
    <w:link w:val="cardtext"/>
    <w:rsid w:val="0014576E"/>
    <w:rPr>
      <w:rFonts w:ascii="Cambria" w:hAnsi="Cambria" w:cs="Calibri"/>
      <w:sz w:val="22"/>
    </w:rPr>
  </w:style>
  <w:style w:type="character" w:customStyle="1" w:styleId="BoldUnderlining">
    <w:name w:val="Bold Underlining"/>
    <w:basedOn w:val="DefaultParagraphFont"/>
    <w:rsid w:val="0014576E"/>
    <w:rPr>
      <w:b/>
      <w:u w:val="single"/>
    </w:rPr>
  </w:style>
  <w:style w:type="paragraph" w:customStyle="1" w:styleId="tag">
    <w:name w:val="tag"/>
    <w:basedOn w:val="Normal"/>
    <w:next w:val="Normal"/>
    <w:link w:val="tagChar"/>
    <w:qFormat/>
    <w:rsid w:val="0014576E"/>
    <w:rPr>
      <w:rFonts w:ascii="Cambria" w:eastAsia="Times New Roman" w:hAnsi="Cambria"/>
      <w:b/>
      <w:sz w:val="24"/>
      <w:szCs w:val="20"/>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link w:val="tag"/>
    <w:rsid w:val="0014576E"/>
    <w:rPr>
      <w:rFonts w:ascii="Cambria" w:eastAsia="Times New Roman" w:hAnsi="Cambria" w:cs="Calibri"/>
      <w:b/>
      <w:szCs w:val="20"/>
    </w:rPr>
  </w:style>
  <w:style w:type="paragraph" w:customStyle="1" w:styleId="UnderlinePara">
    <w:name w:val="Underline Para"/>
    <w:basedOn w:val="Normal"/>
    <w:uiPriority w:val="6"/>
    <w:qFormat/>
    <w:rsid w:val="0014576E"/>
    <w:pPr>
      <w:widowControl w:val="0"/>
      <w:suppressAutoHyphens/>
      <w:spacing w:after="200"/>
    </w:pPr>
    <w:rPr>
      <w:rFonts w:asciiTheme="minorHAnsi" w:hAnsiTheme="minorHAnsi"/>
      <w:u w:val="single"/>
    </w:rPr>
  </w:style>
  <w:style w:type="character" w:customStyle="1" w:styleId="Style1Char">
    <w:name w:val="Style1 Char"/>
    <w:rsid w:val="0014576E"/>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14576E"/>
    <w:rPr>
      <w:bCs/>
      <w:u w:val="single"/>
    </w:rPr>
  </w:style>
  <w:style w:type="paragraph" w:styleId="Title">
    <w:name w:val="Title"/>
    <w:aliases w:val="Bold Underlined,UNDERLINE,Cites and Cards,title,Block Heading"/>
    <w:basedOn w:val="Normal"/>
    <w:next w:val="Normal"/>
    <w:link w:val="TitleChar"/>
    <w:uiPriority w:val="6"/>
    <w:qFormat/>
    <w:rsid w:val="0014576E"/>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99"/>
    <w:rsid w:val="0014576E"/>
    <w:rPr>
      <w:rFonts w:asciiTheme="majorHAnsi" w:eastAsiaTheme="majorEastAsia" w:hAnsiTheme="majorHAnsi" w:cstheme="majorBidi"/>
      <w:spacing w:val="-10"/>
      <w:kern w:val="28"/>
      <w:sz w:val="56"/>
      <w:szCs w:val="56"/>
    </w:rPr>
  </w:style>
  <w:style w:type="character" w:customStyle="1" w:styleId="boldunderline">
    <w:name w:val="bold underline"/>
    <w:basedOn w:val="underline"/>
    <w:qFormat/>
    <w:rsid w:val="0014576E"/>
    <w:rPr>
      <w:b/>
      <w:u w:val="single"/>
    </w:rPr>
  </w:style>
  <w:style w:type="paragraph" w:customStyle="1" w:styleId="Analytic0">
    <w:name w:val="Analytic"/>
    <w:basedOn w:val="Normal"/>
    <w:uiPriority w:val="4"/>
    <w:qFormat/>
    <w:rsid w:val="0014576E"/>
    <w:rPr>
      <w:rFonts w:ascii="Cambria" w:hAnsi="Cambria"/>
      <w:b/>
      <w:color w:val="1F497D" w:themeColor="text2"/>
    </w:rPr>
  </w:style>
  <w:style w:type="numbering" w:customStyle="1" w:styleId="NoList1">
    <w:name w:val="No List1"/>
    <w:next w:val="NoList"/>
    <w:uiPriority w:val="99"/>
    <w:semiHidden/>
    <w:unhideWhenUsed/>
    <w:rsid w:val="0014576E"/>
  </w:style>
  <w:style w:type="numbering" w:customStyle="1" w:styleId="NoList11">
    <w:name w:val="No List11"/>
    <w:next w:val="NoList"/>
    <w:uiPriority w:val="99"/>
    <w:semiHidden/>
    <w:unhideWhenUsed/>
    <w:rsid w:val="0014576E"/>
  </w:style>
  <w:style w:type="character" w:customStyle="1" w:styleId="m-5656160106981872817gmail-style13ptbold">
    <w:name w:val="m_-5656160106981872817gmail-style13ptbold"/>
    <w:basedOn w:val="DefaultParagraphFont"/>
    <w:rsid w:val="0014576E"/>
  </w:style>
  <w:style w:type="character" w:customStyle="1" w:styleId="m-5656160106981872817gmail-styleunderline">
    <w:name w:val="m_-5656160106981872817gmail-styleunderline"/>
    <w:basedOn w:val="DefaultParagraphFont"/>
    <w:rsid w:val="0014576E"/>
  </w:style>
  <w:style w:type="paragraph" w:styleId="NormalWeb">
    <w:name w:val="Normal (Web)"/>
    <w:basedOn w:val="Normal"/>
    <w:uiPriority w:val="99"/>
    <w:unhideWhenUsed/>
    <w:rsid w:val="0014576E"/>
    <w:rPr>
      <w:rFonts w:ascii="Cambria" w:hAnsi="Cambria"/>
      <w:sz w:val="24"/>
    </w:rPr>
  </w:style>
  <w:style w:type="numbering" w:customStyle="1" w:styleId="NoList2">
    <w:name w:val="No List2"/>
    <w:next w:val="NoList"/>
    <w:uiPriority w:val="99"/>
    <w:semiHidden/>
    <w:unhideWhenUsed/>
    <w:rsid w:val="0014576E"/>
  </w:style>
  <w:style w:type="numbering" w:customStyle="1" w:styleId="NoList12">
    <w:name w:val="No List12"/>
    <w:next w:val="NoList"/>
    <w:uiPriority w:val="99"/>
    <w:semiHidden/>
    <w:unhideWhenUsed/>
    <w:rsid w:val="0014576E"/>
  </w:style>
  <w:style w:type="character" w:customStyle="1" w:styleId="MicroTextChar">
    <w:name w:val="MicroText Char"/>
    <w:basedOn w:val="DefaultParagraphFont"/>
    <w:rsid w:val="0014576E"/>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14576E"/>
    <w:rPr>
      <w:rFonts w:ascii="Arial Narrow" w:hAnsi="Arial Narrow"/>
      <w:u w:val="thick"/>
    </w:rPr>
  </w:style>
  <w:style w:type="paragraph" w:customStyle="1" w:styleId="MicroText">
    <w:name w:val="MicroText"/>
    <w:basedOn w:val="Normal"/>
    <w:next w:val="Normal"/>
    <w:rsid w:val="0014576E"/>
    <w:rPr>
      <w:rFonts w:ascii="Arial Narrow" w:eastAsia="Times New Roman" w:hAnsi="Arial Narrow"/>
      <w:sz w:val="12"/>
    </w:rPr>
  </w:style>
  <w:style w:type="character" w:customStyle="1" w:styleId="EmphasizeThis">
    <w:name w:val="EmphasizeThis"/>
    <w:rsid w:val="0014576E"/>
    <w:rPr>
      <w:rFonts w:ascii="Georgia" w:hAnsi="Georgia"/>
      <w:b/>
      <w:iCs/>
      <w:sz w:val="24"/>
      <w:u w:val="thick"/>
    </w:rPr>
  </w:style>
  <w:style w:type="character" w:customStyle="1" w:styleId="StyleStyle411ptBoldChar">
    <w:name w:val="Style Style4 + 11 pt Bold Char"/>
    <w:link w:val="StyleStyle411ptBold"/>
    <w:locked/>
    <w:rsid w:val="0014576E"/>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14576E"/>
    <w:rPr>
      <w:rFonts w:ascii="Times New Roman" w:hAnsi="Times New Roman"/>
      <w:b/>
      <w:sz w:val="24"/>
      <w:szCs w:val="20"/>
      <w:u w:val="single"/>
    </w:rPr>
  </w:style>
  <w:style w:type="character" w:customStyle="1" w:styleId="StyleStyle411ptChar">
    <w:name w:val="Style Style4 + 11 pt Char"/>
    <w:link w:val="StyleStyle411pt"/>
    <w:locked/>
    <w:rsid w:val="0014576E"/>
    <w:rPr>
      <w:rFonts w:ascii="Times New Roman" w:eastAsia="Times New Roman" w:hAnsi="Times New Roman" w:cs="Calibri"/>
      <w:sz w:val="20"/>
      <w:u w:val="single"/>
    </w:rPr>
  </w:style>
  <w:style w:type="paragraph" w:customStyle="1" w:styleId="StyleStyle411pt">
    <w:name w:val="Style Style4 + 11 pt"/>
    <w:basedOn w:val="Normal"/>
    <w:link w:val="StyleStyle411ptChar"/>
    <w:qFormat/>
    <w:rsid w:val="0014576E"/>
    <w:rPr>
      <w:rFonts w:ascii="Times New Roman" w:eastAsia="Times New Roman" w:hAnsi="Times New Roman"/>
      <w:sz w:val="20"/>
      <w:u w:val="single"/>
    </w:rPr>
  </w:style>
  <w:style w:type="character" w:customStyle="1" w:styleId="Style11pt">
    <w:name w:val="Style 11 pt"/>
    <w:rsid w:val="0014576E"/>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nautil.us/blog/mining-in-space-could-lead-to-conflicts-on-ea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B3ECF6CB-8DBB-6E49-A497-536147F4EB3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11316</Words>
  <Characters>62470</Characters>
  <Application>Microsoft Office Word</Application>
  <DocSecurity>0</DocSecurity>
  <Lines>752</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alexali000@gmail.com</cp:lastModifiedBy>
  <cp:revision>2</cp:revision>
  <dcterms:created xsi:type="dcterms:W3CDTF">2021-12-18T16:03:00Z</dcterms:created>
  <dcterms:modified xsi:type="dcterms:W3CDTF">2021-12-18T16:03:00Z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