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5500C" w14:textId="32D65B67" w:rsidR="00E42E4C" w:rsidRDefault="00401EEF" w:rsidP="00401EEF">
      <w:pPr>
        <w:pStyle w:val="Heading1"/>
      </w:pPr>
      <w:r>
        <w:t>1NC R</w:t>
      </w:r>
      <w:r w:rsidR="0010539D">
        <w:t>6</w:t>
      </w:r>
      <w:r>
        <w:t xml:space="preserve"> vs </w:t>
      </w:r>
      <w:r w:rsidR="0010539D">
        <w:t>Harvard Westlake CR</w:t>
      </w:r>
    </w:p>
    <w:p w14:paraId="215ABCAA" w14:textId="61DCD3E4" w:rsidR="00947057" w:rsidRPr="00423F73" w:rsidRDefault="00947057" w:rsidP="00947057">
      <w:pPr>
        <w:pStyle w:val="Heading3"/>
        <w:rPr>
          <w:rFonts w:asciiTheme="minorHAnsi" w:hAnsiTheme="minorHAnsi" w:cstheme="minorHAnsi"/>
        </w:rPr>
      </w:pPr>
      <w:r w:rsidRPr="00423F73">
        <w:rPr>
          <w:rFonts w:asciiTheme="minorHAnsi" w:hAnsiTheme="minorHAnsi" w:cstheme="minorHAnsi"/>
        </w:rPr>
        <w:lastRenderedPageBreak/>
        <w:t>Capitalism Inevitable</w:t>
      </w:r>
    </w:p>
    <w:p w14:paraId="31048FF0"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Cap inevitable - evolution means we are all selfish</w:t>
      </w:r>
    </w:p>
    <w:p w14:paraId="1712BD49" w14:textId="77777777" w:rsidR="00947057" w:rsidRPr="00423F73" w:rsidRDefault="00947057" w:rsidP="00947057">
      <w:pPr>
        <w:rPr>
          <w:rFonts w:asciiTheme="minorHAnsi" w:hAnsiTheme="minorHAnsi" w:cstheme="minorHAnsi"/>
          <w:b/>
        </w:rPr>
      </w:pPr>
      <w:r w:rsidRPr="00423F73">
        <w:rPr>
          <w:rStyle w:val="Style13ptBold"/>
          <w:rFonts w:asciiTheme="minorHAnsi" w:hAnsiTheme="minorHAnsi" w:cstheme="minorHAnsi"/>
        </w:rPr>
        <w:t xml:space="preserve">Thayer 2000 </w:t>
      </w:r>
      <w:r w:rsidRPr="00423F73">
        <w:rPr>
          <w:rFonts w:asciiTheme="minorHAnsi" w:hAnsiTheme="minorHAnsi" w:cstheme="minorHAnsi"/>
        </w:rP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44F45DDB" w14:textId="77777777" w:rsidR="00947057" w:rsidRPr="00423F73" w:rsidRDefault="00947057" w:rsidP="00947057">
      <w:pPr>
        <w:rPr>
          <w:rFonts w:asciiTheme="minorHAnsi" w:hAnsiTheme="minorHAnsi" w:cstheme="minorHAnsi"/>
          <w:u w:val="single"/>
        </w:rPr>
      </w:pPr>
      <w:r w:rsidRPr="00423F73">
        <w:rPr>
          <w:rFonts w:asciiTheme="minorHAnsi" w:hAnsiTheme="minorHAnsi" w:cstheme="minorHAnsi"/>
          <w:sz w:val="12"/>
        </w:rPr>
        <w:t xml:space="preserve">Evolutionary theory offers two sufficient explanations for the trait of egoism. The </w:t>
      </w:r>
      <w:r w:rsidRPr="00423F73">
        <w:rPr>
          <w:rStyle w:val="StyleUnderline"/>
          <w:rFonts w:asciiTheme="minorHAnsi" w:hAnsiTheme="minorHAnsi" w:cstheme="minorHAnsi"/>
          <w:highlight w:val="green"/>
        </w:rPr>
        <w:t xml:space="preserve">first </w:t>
      </w:r>
      <w:r w:rsidRPr="00423F73">
        <w:rPr>
          <w:rFonts w:asciiTheme="minorHAnsi" w:hAnsiTheme="minorHAnsi" w:cstheme="minorHAnsi"/>
          <w:sz w:val="12"/>
        </w:rPr>
        <w:t xml:space="preserve">is a classic Darwinian argument: </w:t>
      </w:r>
      <w:r w:rsidRPr="00423F73">
        <w:rPr>
          <w:rStyle w:val="StyleUnderline"/>
          <w:rFonts w:asciiTheme="minorHAnsi" w:hAnsiTheme="minorHAnsi" w:cstheme="minorHAnsi"/>
          <w:highlight w:val="green"/>
        </w:rPr>
        <w:t xml:space="preserve">In a hostile environment where </w:t>
      </w:r>
      <w:r w:rsidRPr="00423F73">
        <w:rPr>
          <w:rFonts w:asciiTheme="minorHAnsi" w:hAnsiTheme="minorHAnsi" w:cstheme="minorHAnsi"/>
          <w:sz w:val="12"/>
        </w:rPr>
        <w:t xml:space="preserve">resources are scarce and thus </w:t>
      </w:r>
      <w:r w:rsidRPr="00423F73">
        <w:rPr>
          <w:rStyle w:val="StyleUnderline"/>
          <w:rFonts w:asciiTheme="minorHAnsi" w:hAnsiTheme="minorHAnsi" w:cstheme="minorHAnsi"/>
          <w:highlight w:val="green"/>
        </w:rPr>
        <w:t>survival precarious</w:t>
      </w:r>
      <w:r w:rsidRPr="00423F73">
        <w:rPr>
          <w:rFonts w:asciiTheme="minorHAnsi" w:hAnsiTheme="minorHAnsi" w:cstheme="minorHAnsi"/>
          <w:sz w:val="12"/>
        </w:rPr>
        <w:t xml:space="preserve">, </w:t>
      </w:r>
      <w:r w:rsidRPr="00423F73">
        <w:rPr>
          <w:rStyle w:val="StyleUnderline"/>
          <w:rFonts w:asciiTheme="minorHAnsi" w:hAnsiTheme="minorHAnsi" w:cstheme="minorHAnsi"/>
          <w:highlight w:val="green"/>
        </w:rPr>
        <w:t xml:space="preserve">organisms </w:t>
      </w:r>
      <w:r w:rsidRPr="00423F73">
        <w:rPr>
          <w:rFonts w:asciiTheme="minorHAnsi" w:hAnsiTheme="minorHAnsi" w:cstheme="minorHAnsi"/>
          <w:sz w:val="12"/>
        </w:rPr>
        <w:t xml:space="preserve">typically </w:t>
      </w:r>
      <w:r w:rsidRPr="00423F73">
        <w:rPr>
          <w:rStyle w:val="StyleUnderline"/>
          <w:rFonts w:asciiTheme="minorHAnsi" w:hAnsiTheme="minorHAnsi" w:cstheme="minorHAnsi"/>
          <w:highlight w:val="green"/>
        </w:rPr>
        <w:t xml:space="preserve">satisfy their </w:t>
      </w:r>
      <w:r w:rsidRPr="00423F73">
        <w:rPr>
          <w:rFonts w:asciiTheme="minorHAnsi" w:hAnsiTheme="minorHAnsi" w:cstheme="minorHAnsi"/>
          <w:sz w:val="12"/>
        </w:rPr>
        <w:t xml:space="preserve">own physiological </w:t>
      </w:r>
      <w:r w:rsidRPr="00423F73">
        <w:rPr>
          <w:rStyle w:val="StyleUnderline"/>
          <w:rFonts w:asciiTheme="minorHAnsi" w:hAnsiTheme="minorHAnsi" w:cstheme="minorHAnsi"/>
          <w:highlight w:val="green"/>
        </w:rPr>
        <w:t xml:space="preserve">needs </w:t>
      </w:r>
      <w:r w:rsidRPr="00423F73">
        <w:rPr>
          <w:rFonts w:asciiTheme="minorHAnsi" w:hAnsiTheme="minorHAnsi" w:cstheme="minorHAnsi"/>
          <w:sz w:val="12"/>
        </w:rPr>
        <w:t xml:space="preserve">for food, shelter, and so on </w:t>
      </w:r>
      <w:r w:rsidRPr="00423F73">
        <w:rPr>
          <w:rStyle w:val="StyleUnderline"/>
          <w:rFonts w:asciiTheme="minorHAnsi" w:hAnsiTheme="minorHAnsi" w:cstheme="minorHAnsi"/>
        </w:rPr>
        <w:t>before assisting others.</w:t>
      </w:r>
      <w:r w:rsidRPr="00423F73">
        <w:rPr>
          <w:rFonts w:asciiTheme="minorHAnsi" w:hAnsiTheme="minorHAnsi" w:cstheme="minorHAnsi"/>
          <w:sz w:val="12"/>
        </w:rPr>
        <w:t xml:space="preserve">[41] In times of danger or great stress, </w:t>
      </w:r>
      <w:r w:rsidRPr="00423F73">
        <w:rPr>
          <w:rStyle w:val="StyleUnderline"/>
          <w:rFonts w:asciiTheme="minorHAnsi" w:hAnsiTheme="minorHAnsi" w:cstheme="minorHAnsi"/>
          <w:highlight w:val="green"/>
        </w:rPr>
        <w:t>an organism usually places its life</w:t>
      </w:r>
      <w:r w:rsidRPr="00423F73">
        <w:rPr>
          <w:rFonts w:asciiTheme="minorHAnsi" w:hAnsiTheme="minorHAnsi" w:cstheme="minorHAnsi"/>
          <w:sz w:val="12"/>
          <w:highlight w:val="green"/>
        </w:rPr>
        <w:t xml:space="preserve"> </w:t>
      </w:r>
      <w:r w:rsidRPr="00423F73">
        <w:rPr>
          <w:rFonts w:asciiTheme="minorHAnsi" w:hAnsiTheme="minorHAnsi" w:cstheme="minorHAnsi"/>
          <w:sz w:val="12"/>
        </w:rPr>
        <w:t>its survival--</w:t>
      </w:r>
      <w:r w:rsidRPr="00423F73">
        <w:rPr>
          <w:rStyle w:val="StyleUnderline"/>
          <w:rFonts w:asciiTheme="minorHAnsi" w:hAnsiTheme="minorHAnsi" w:cstheme="minorHAnsi"/>
          <w:highlight w:val="green"/>
        </w:rPr>
        <w:t xml:space="preserve">before </w:t>
      </w:r>
      <w:r w:rsidRPr="00423F73">
        <w:rPr>
          <w:rFonts w:asciiTheme="minorHAnsi" w:hAnsiTheme="minorHAnsi" w:cstheme="minorHAnsi"/>
          <w:sz w:val="12"/>
        </w:rPr>
        <w:t>that of</w:t>
      </w:r>
      <w:r w:rsidRPr="00423F73">
        <w:rPr>
          <w:rStyle w:val="StyleUnderline"/>
          <w:rFonts w:asciiTheme="minorHAnsi" w:hAnsiTheme="minorHAnsi" w:cstheme="minorHAnsi"/>
          <w:highlight w:val="green"/>
        </w:rPr>
        <w:t xml:space="preserve"> other members</w:t>
      </w:r>
      <w:r w:rsidRPr="00423F73">
        <w:rPr>
          <w:rFonts w:asciiTheme="minorHAnsi" w:hAnsiTheme="minorHAnsi" w:cstheme="minorHAnsi"/>
          <w:sz w:val="12"/>
          <w:highlight w:val="green"/>
        </w:rPr>
        <w:t xml:space="preserve"> </w:t>
      </w:r>
      <w:r w:rsidRPr="00423F73">
        <w:rPr>
          <w:rFonts w:asciiTheme="minorHAnsi" w:hAnsiTheme="minorHAnsi" w:cstheme="minorHAnsi"/>
          <w:sz w:val="12"/>
        </w:rPr>
        <w:t xml:space="preserve">of its group, be it pack, herd, or tribe. For these reasons, </w:t>
      </w:r>
      <w:r w:rsidRPr="00423F73">
        <w:rPr>
          <w:rStyle w:val="StyleUnderline"/>
          <w:rFonts w:asciiTheme="minorHAnsi" w:hAnsiTheme="minorHAnsi" w:cstheme="minorHAnsi"/>
          <w:highlight w:val="green"/>
        </w:rPr>
        <w:t>egoistic behavior contributes to fitness.</w:t>
      </w:r>
      <w:r w:rsidRPr="00423F73">
        <w:rPr>
          <w:rStyle w:val="StyleUnderline"/>
          <w:rFonts w:asciiTheme="minorHAnsi" w:hAnsiTheme="minorHAnsi" w:cstheme="minorHAnsi"/>
        </w:rPr>
        <w:t xml:space="preserve"> </w:t>
      </w:r>
      <w:r w:rsidRPr="00423F73">
        <w:rPr>
          <w:rFonts w:asciiTheme="minorHAnsi" w:hAnsiTheme="minorHAnsi" w:cstheme="minorHAnsi"/>
          <w:sz w:val="12"/>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423F73">
        <w:rPr>
          <w:rStyle w:val="StyleUnderline"/>
          <w:rFonts w:asciiTheme="minorHAnsi" w:hAnsiTheme="minorHAnsi" w:cstheme="minorHAnsi"/>
          <w:highlight w:val="green"/>
        </w:rPr>
        <w:t xml:space="preserve">Survival machines got </w:t>
      </w:r>
      <w:r w:rsidRPr="00423F73">
        <w:rPr>
          <w:rFonts w:asciiTheme="minorHAnsi" w:hAnsiTheme="minorHAnsi" w:cstheme="minorHAnsi"/>
          <w:sz w:val="12"/>
        </w:rPr>
        <w:t xml:space="preserve">bigger and </w:t>
      </w:r>
      <w:r w:rsidRPr="00423F73">
        <w:rPr>
          <w:rStyle w:val="StyleUnderline"/>
          <w:rFonts w:asciiTheme="minorHAnsi" w:hAnsiTheme="minorHAnsi" w:cstheme="minorHAnsi"/>
          <w:highlight w:val="green"/>
        </w:rPr>
        <w:t xml:space="preserve">more elaborate, and the process was cumulative </w:t>
      </w:r>
      <w:r w:rsidRPr="00423F73">
        <w:rPr>
          <w:rFonts w:asciiTheme="minorHAnsi" w:hAnsiTheme="minorHAnsi" w:cstheme="minorHAnsi"/>
          <w:sz w:val="12"/>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RPr="00423F73">
        <w:rPr>
          <w:rStyle w:val="StyleUnderline"/>
          <w:rFonts w:asciiTheme="minorHAnsi" w:hAnsiTheme="minorHAnsi" w:cstheme="minorHAnsi"/>
          <w:highlight w:val="green"/>
        </w:rPr>
        <w:t>the selfishness of the gene increases its fitness, and so the behavior spreads.</w:t>
      </w:r>
    </w:p>
    <w:p w14:paraId="6DC16735" w14:textId="1F615675" w:rsidR="00947057" w:rsidRPr="00423F73" w:rsidRDefault="00947057" w:rsidP="00947057">
      <w:pPr>
        <w:pStyle w:val="Heading3"/>
        <w:rPr>
          <w:rFonts w:asciiTheme="minorHAnsi" w:hAnsiTheme="minorHAnsi" w:cstheme="minorHAnsi"/>
        </w:rPr>
      </w:pPr>
      <w:r w:rsidRPr="00423F73">
        <w:rPr>
          <w:rFonts w:asciiTheme="minorHAnsi" w:hAnsiTheme="minorHAnsi" w:cstheme="minorHAnsi"/>
        </w:rPr>
        <w:lastRenderedPageBreak/>
        <w:t>Impact Turns (General)</w:t>
      </w:r>
    </w:p>
    <w:p w14:paraId="2FA1557D"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Free market capitalism has drastically improved the world.</w:t>
      </w:r>
    </w:p>
    <w:p w14:paraId="5B59725A" w14:textId="77777777" w:rsidR="00947057" w:rsidRPr="00423F73" w:rsidRDefault="00947057" w:rsidP="00947057">
      <w:pPr>
        <w:rPr>
          <w:rFonts w:asciiTheme="minorHAnsi" w:hAnsiTheme="minorHAnsi" w:cstheme="minorHAnsi"/>
          <w:sz w:val="16"/>
          <w:szCs w:val="16"/>
        </w:rPr>
      </w:pPr>
      <w:r w:rsidRPr="00423F73">
        <w:rPr>
          <w:rFonts w:asciiTheme="minorHAnsi" w:hAnsiTheme="minorHAnsi" w:cstheme="min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1184CDA6" w14:textId="77777777" w:rsidR="00947057" w:rsidRPr="00423F73" w:rsidRDefault="00947057" w:rsidP="00947057">
      <w:pPr>
        <w:rPr>
          <w:rFonts w:asciiTheme="minorHAnsi" w:hAnsiTheme="minorHAnsi" w:cstheme="minorHAnsi"/>
          <w:sz w:val="16"/>
        </w:rPr>
      </w:pPr>
      <w:r w:rsidRPr="00423F73">
        <w:rPr>
          <w:rStyle w:val="Style13ptBold"/>
          <w:rFonts w:asciiTheme="minorHAnsi" w:hAnsiTheme="minorHAnsi" w:cstheme="minorHAnsi"/>
        </w:rPr>
        <w:t>Feyman 14</w:t>
      </w:r>
      <w:r w:rsidRPr="00423F73">
        <w:rPr>
          <w:rFonts w:asciiTheme="minorHAnsi" w:hAnsiTheme="minorHAnsi" w:cstheme="min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2ED222D0" w14:textId="77777777" w:rsidR="00947057" w:rsidRPr="00423F73" w:rsidRDefault="00947057" w:rsidP="00947057">
      <w:pPr>
        <w:rPr>
          <w:rFonts w:asciiTheme="minorHAnsi" w:hAnsiTheme="minorHAnsi" w:cstheme="minorHAnsi"/>
          <w:sz w:val="16"/>
        </w:rPr>
      </w:pPr>
      <w:r w:rsidRPr="00423F73">
        <w:rPr>
          <w:rFonts w:asciiTheme="minorHAnsi" w:hAnsiTheme="minorHAnsi" w:cstheme="minorHAnsi"/>
          <w:sz w:val="16"/>
        </w:rPr>
        <w:t xml:space="preserve">In How Much Have Global Problems Cost the World? </w:t>
      </w:r>
      <w:r w:rsidRPr="00423F73">
        <w:rPr>
          <w:rStyle w:val="Emphasis"/>
          <w:rFonts w:asciiTheme="minorHAnsi" w:hAnsiTheme="minorHAnsi" w:cstheme="minorHAnsi"/>
        </w:rPr>
        <w:t xml:space="preserve">Lomborg and </w:t>
      </w:r>
      <w:r w:rsidRPr="00423F73">
        <w:rPr>
          <w:rStyle w:val="Emphasis"/>
          <w:rFonts w:asciiTheme="minorHAnsi" w:hAnsiTheme="minorHAnsi" w:cstheme="minorHAnsi"/>
          <w:highlight w:val="green"/>
        </w:rPr>
        <w:t>a group of economists conclude</w:t>
      </w:r>
      <w:r w:rsidRPr="00423F73">
        <w:rPr>
          <w:rStyle w:val="Emphasis"/>
          <w:rFonts w:asciiTheme="minorHAnsi" w:hAnsiTheme="minorHAnsi" w:cstheme="minorHAnsi"/>
        </w:rPr>
        <w:t xml:space="preserve"> that, with a few exceptions, </w:t>
      </w:r>
      <w:r w:rsidRPr="00423F73">
        <w:rPr>
          <w:rStyle w:val="Emphasis"/>
          <w:rFonts w:asciiTheme="minorHAnsi" w:hAnsiTheme="minorHAnsi" w:cstheme="minorHAnsi"/>
          <w:highlight w:val="green"/>
        </w:rPr>
        <w:t>the world is richer, freer, healthier, and smarter</w:t>
      </w:r>
      <w:r w:rsidRPr="00423F73">
        <w:rPr>
          <w:rStyle w:val="Emphasis"/>
          <w:rFonts w:asciiTheme="minorHAnsi" w:hAnsiTheme="minorHAnsi" w:cstheme="minorHAnsi"/>
        </w:rPr>
        <w:t xml:space="preserve"> than it’s ever been.</w:t>
      </w:r>
      <w:r w:rsidRPr="00423F73">
        <w:rPr>
          <w:rFonts w:asciiTheme="minorHAnsi" w:hAnsiTheme="minorHAnsi" w:cstheme="min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doubling of human life expectancy</w:t>
      </w:r>
      <w:r w:rsidRPr="00423F73">
        <w:rPr>
          <w:rStyle w:val="Emphasis"/>
          <w:rFonts w:asciiTheme="minorHAnsi" w:hAnsiTheme="minorHAnsi" w:cstheme="minorHAnsi"/>
        </w:rPr>
        <w:t xml:space="preserve"> is one of the most remarkable achievements of the past century. </w:t>
      </w:r>
      <w:r w:rsidRPr="00423F73">
        <w:rPr>
          <w:rFonts w:asciiTheme="minorHAnsi" w:hAnsiTheme="minorHAnsi" w:cstheme="minorHAnsi"/>
          <w:sz w:val="16"/>
        </w:rPr>
        <w:t>Consider, Lomborg writes, that “</w:t>
      </w:r>
      <w:r w:rsidRPr="00423F73">
        <w:rPr>
          <w:rStyle w:val="Emphasis"/>
          <w:rFonts w:asciiTheme="minorHAnsi" w:hAnsiTheme="minorHAnsi" w:cstheme="minorHAnsi"/>
        </w:rPr>
        <w:t>the twentieth century saw life expectancy rise by about 3 months for every calendar year.</w:t>
      </w:r>
      <w:r w:rsidRPr="00423F73">
        <w:rPr>
          <w:rFonts w:asciiTheme="minorHAnsi" w:hAnsiTheme="minorHAnsi" w:cstheme="minorHAnsi"/>
          <w:sz w:val="16"/>
        </w:rPr>
        <w:t xml:space="preserve">” </w:t>
      </w:r>
      <w:r w:rsidRPr="00423F73">
        <w:rPr>
          <w:rStyle w:val="Emphasis"/>
          <w:rFonts w:asciiTheme="minorHAnsi" w:hAnsiTheme="minorHAnsi" w:cstheme="minorHAnsi"/>
          <w:highlight w:val="green"/>
        </w:rPr>
        <w:t>The average child in 1900 could expect to live to</w:t>
      </w:r>
      <w:r w:rsidRPr="00423F73">
        <w:rPr>
          <w:rStyle w:val="Emphasis"/>
          <w:rFonts w:asciiTheme="minorHAnsi" w:hAnsiTheme="minorHAnsi" w:cstheme="minorHAnsi"/>
        </w:rPr>
        <w:t xml:space="preserve"> just </w:t>
      </w:r>
      <w:r w:rsidRPr="00423F73">
        <w:rPr>
          <w:rStyle w:val="Emphasis"/>
          <w:rFonts w:asciiTheme="minorHAnsi" w:hAnsiTheme="minorHAnsi" w:cstheme="minorHAnsi"/>
          <w:highlight w:val="green"/>
        </w:rPr>
        <w:t>32</w:t>
      </w:r>
      <w:r w:rsidRPr="00423F73">
        <w:rPr>
          <w:rStyle w:val="Emphasis"/>
          <w:rFonts w:asciiTheme="minorHAnsi" w:hAnsiTheme="minorHAnsi" w:cstheme="minorHAnsi"/>
        </w:rPr>
        <w:t xml:space="preserve"> years old; now </w:t>
      </w:r>
      <w:r w:rsidRPr="00423F73">
        <w:rPr>
          <w:rStyle w:val="Emphasis"/>
          <w:rFonts w:asciiTheme="minorHAnsi" w:hAnsiTheme="minorHAnsi" w:cstheme="minorHAnsi"/>
          <w:highlight w:val="green"/>
        </w:rPr>
        <w:t>that same child should make it to 70.</w:t>
      </w:r>
      <w:r w:rsidRPr="00423F73">
        <w:rPr>
          <w:rStyle w:val="Emphasis"/>
          <w:rFonts w:asciiTheme="minorHAnsi" w:hAnsiTheme="minorHAnsi" w:cstheme="minorHAnsi"/>
        </w:rPr>
        <w:t xml:space="preserve"> This increase came during a century when </w:t>
      </w:r>
      <w:r w:rsidRPr="00423F73">
        <w:rPr>
          <w:rStyle w:val="Emphasis"/>
          <w:rFonts w:asciiTheme="minorHAnsi" w:hAnsiTheme="minorHAnsi" w:cstheme="minorHAnsi"/>
          <w:highlight w:val="green"/>
        </w:rPr>
        <w:t>worldwide economic output</w:t>
      </w:r>
      <w:r w:rsidRPr="00423F73">
        <w:rPr>
          <w:rStyle w:val="Emphasis"/>
          <w:rFonts w:asciiTheme="minorHAnsi" w:hAnsiTheme="minorHAnsi" w:cstheme="minorHAnsi"/>
        </w:rPr>
        <w:t xml:space="preserve">, driven by the spread of </w:t>
      </w:r>
      <w:r w:rsidRPr="00423F73">
        <w:rPr>
          <w:rStyle w:val="Emphasis"/>
          <w:rFonts w:asciiTheme="minorHAnsi" w:hAnsiTheme="minorHAnsi" w:cstheme="minorHAnsi"/>
          <w:highlight w:val="green"/>
        </w:rPr>
        <w:t>capitalism and freedom</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grew by more than 4,000 percent</w:t>
      </w:r>
      <w:r w:rsidRPr="00423F73">
        <w:rPr>
          <w:rStyle w:val="Emphasis"/>
          <w:rFonts w:asciiTheme="minorHAnsi" w:hAnsiTheme="minorHAnsi" w:cstheme="minorHAnsi"/>
        </w:rPr>
        <w:t xml:space="preserve">. </w:t>
      </w:r>
      <w:r w:rsidRPr="00423F73">
        <w:rPr>
          <w:rFonts w:asciiTheme="minorHAnsi" w:hAnsiTheme="minorHAnsi" w:cstheme="minorHAnsi"/>
          <w:sz w:val="16"/>
        </w:rPr>
        <w:t xml:space="preserve">These gains occurred in developed and developing countries alike; among men and women; and even in a sense among children, as child mortality plummeted. </w:t>
      </w:r>
      <w:r w:rsidRPr="00423F73">
        <w:rPr>
          <w:rStyle w:val="Emphasis"/>
          <w:rFonts w:asciiTheme="minorHAnsi" w:hAnsiTheme="minorHAnsi" w:cstheme="minorHAnsi"/>
        </w:rPr>
        <w:t xml:space="preserve">Why are we living so much longer? Massive </w:t>
      </w:r>
      <w:r w:rsidRPr="00423F73">
        <w:rPr>
          <w:rStyle w:val="Emphasis"/>
          <w:rFonts w:asciiTheme="minorHAnsi" w:hAnsiTheme="minorHAnsi" w:cstheme="minorHAnsi"/>
          <w:highlight w:val="green"/>
        </w:rPr>
        <w:t>improvements in public health</w:t>
      </w:r>
      <w:r w:rsidRPr="00423F73">
        <w:rPr>
          <w:rStyle w:val="Emphasis"/>
          <w:rFonts w:asciiTheme="minorHAnsi" w:hAnsiTheme="minorHAnsi" w:cstheme="minorHAnsi"/>
        </w:rPr>
        <w:t xml:space="preserve"> certainly played an important role. The World Health Organization’s </w:t>
      </w:r>
      <w:r w:rsidRPr="00423F73">
        <w:rPr>
          <w:rStyle w:val="Emphasis"/>
          <w:rFonts w:asciiTheme="minorHAnsi" w:hAnsiTheme="minorHAnsi" w:cstheme="minorHAnsi"/>
          <w:highlight w:val="green"/>
        </w:rPr>
        <w:t>global vaccination efforts</w:t>
      </w:r>
      <w:r w:rsidRPr="00423F73">
        <w:rPr>
          <w:rStyle w:val="Emphasis"/>
          <w:rFonts w:asciiTheme="minorHAnsi" w:hAnsiTheme="minorHAnsi" w:cstheme="minorHAnsi"/>
        </w:rPr>
        <w:t xml:space="preserve"> essentially eradicated smallpox. But this would have been impossible without the </w:t>
      </w:r>
      <w:r w:rsidRPr="00423F73">
        <w:rPr>
          <w:rStyle w:val="Emphasis"/>
          <w:rFonts w:asciiTheme="minorHAnsi" w:hAnsiTheme="minorHAnsi" w:cstheme="minorHAnsi"/>
          <w:highlight w:val="green"/>
        </w:rPr>
        <w:t>innovative methods</w:t>
      </w:r>
      <w:r w:rsidRPr="00423F73">
        <w:rPr>
          <w:rStyle w:val="Emphasis"/>
          <w:rFonts w:asciiTheme="minorHAnsi" w:hAnsiTheme="minorHAnsi" w:cstheme="minorHAnsi"/>
        </w:rPr>
        <w:t xml:space="preserve"> of vaccine preservation </w:t>
      </w:r>
      <w:r w:rsidRPr="00423F73">
        <w:rPr>
          <w:rStyle w:val="Emphasis"/>
          <w:rFonts w:asciiTheme="minorHAnsi" w:hAnsiTheme="minorHAnsi" w:cstheme="minorHAnsi"/>
          <w:highlight w:val="green"/>
        </w:rPr>
        <w:t>developed in the private sector</w:t>
      </w:r>
      <w:r w:rsidRPr="00423F73">
        <w:rPr>
          <w:rFonts w:asciiTheme="minorHAnsi" w:hAnsiTheme="minorHAnsi" w:cstheme="minorHAnsi"/>
          <w:sz w:val="16"/>
        </w:rPr>
        <w:t xml:space="preserve"> by British scientist Leslie Collier. </w:t>
      </w:r>
      <w:r w:rsidRPr="00423F73">
        <w:rPr>
          <w:rStyle w:val="Emphasis"/>
          <w:rFonts w:asciiTheme="minorHAnsi" w:hAnsiTheme="minorHAnsi" w:cstheme="minorHAnsi"/>
          <w:highlight w:val="green"/>
        </w:rPr>
        <w:t>Oral rehydration therapies</w:t>
      </w:r>
      <w:r w:rsidRPr="00423F73">
        <w:rPr>
          <w:rStyle w:val="Emphasis"/>
          <w:rFonts w:asciiTheme="minorHAnsi" w:hAnsiTheme="minorHAnsi" w:cstheme="minorHAnsi"/>
        </w:rPr>
        <w:t xml:space="preserve"> and </w:t>
      </w:r>
      <w:r w:rsidRPr="00423F73">
        <w:rPr>
          <w:rStyle w:val="Emphasis"/>
          <w:rFonts w:asciiTheme="minorHAnsi" w:hAnsiTheme="minorHAnsi" w:cstheme="minorHAnsi"/>
          <w:highlight w:val="green"/>
        </w:rPr>
        <w:t>antibiotics</w:t>
      </w:r>
      <w:r w:rsidRPr="00423F73">
        <w:rPr>
          <w:rStyle w:val="Emphasis"/>
          <w:rFonts w:asciiTheme="minorHAnsi" w:hAnsiTheme="minorHAnsi" w:cstheme="minorHAnsi"/>
        </w:rPr>
        <w:t xml:space="preserve"> have also been instrumental in reducing child mortality. Simply put, </w:t>
      </w:r>
      <w:r w:rsidRPr="00423F73">
        <w:rPr>
          <w:rStyle w:val="Emphasis"/>
          <w:rFonts w:asciiTheme="minorHAnsi" w:hAnsiTheme="minorHAnsi" w:cstheme="minorHAnsi"/>
          <w:highlight w:val="green"/>
        </w:rPr>
        <w:t>technological progress is the key</w:t>
      </w:r>
      <w:r w:rsidRPr="00423F73">
        <w:rPr>
          <w:rStyle w:val="Emphasis"/>
          <w:rFonts w:asciiTheme="minorHAnsi" w:hAnsiTheme="minorHAnsi" w:cstheme="minorHAnsi"/>
        </w:rPr>
        <w:t xml:space="preserve"> to these gains—and </w:t>
      </w:r>
      <w:r w:rsidRPr="00423F73">
        <w:rPr>
          <w:rStyle w:val="Emphasis"/>
          <w:rFonts w:asciiTheme="minorHAnsi" w:hAnsiTheme="minorHAnsi" w:cstheme="minorHAnsi"/>
          <w:highlight w:val="green"/>
        </w:rPr>
        <w:t>market economies have liberated</w:t>
      </w:r>
      <w:r w:rsidRPr="00423F73">
        <w:rPr>
          <w:rStyle w:val="Emphasis"/>
          <w:rFonts w:asciiTheme="minorHAnsi" w:hAnsiTheme="minorHAnsi" w:cstheme="minorHAnsi"/>
        </w:rPr>
        <w:t xml:space="preserve">, and rewarded, technological </w:t>
      </w:r>
      <w:r w:rsidRPr="00423F73">
        <w:rPr>
          <w:rStyle w:val="Emphasis"/>
          <w:rFonts w:asciiTheme="minorHAnsi" w:hAnsiTheme="minorHAnsi" w:cstheme="minorHAnsi"/>
          <w:highlight w:val="green"/>
        </w:rPr>
        <w:t>innovation</w:t>
      </w:r>
      <w:r w:rsidRPr="00423F73">
        <w:rPr>
          <w:rStyle w:val="Emphasis"/>
          <w:rFonts w:asciiTheme="minorHAnsi" w:hAnsiTheme="minorHAnsi" w:cstheme="minorHAnsi"/>
        </w:rPr>
        <w:t>.</w:t>
      </w:r>
      <w:r w:rsidRPr="00423F73">
        <w:rPr>
          <w:rFonts w:asciiTheme="minorHAnsi" w:hAnsiTheme="minorHAnsi" w:cstheme="minorHAnsi"/>
          <w:sz w:val="16"/>
        </w:rPr>
        <w:t xml:space="preserve"> People are not just living longer, but better—sometimes with government’s help, and sometimes despite it. </w:t>
      </w:r>
      <w:r w:rsidRPr="00423F73">
        <w:rPr>
          <w:rStyle w:val="Emphasis"/>
          <w:rFonts w:asciiTheme="minorHAnsi" w:hAnsiTheme="minorHAnsi" w:cstheme="minorHAnsi"/>
        </w:rPr>
        <w:t xml:space="preserve">Even </w:t>
      </w:r>
      <w:r w:rsidRPr="00423F73">
        <w:rPr>
          <w:rStyle w:val="Emphasis"/>
          <w:rFonts w:asciiTheme="minorHAnsi" w:hAnsiTheme="minorHAnsi" w:cstheme="minorHAnsi"/>
          <w:highlight w:val="green"/>
        </w:rPr>
        <w:t>people in</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developing countries</w:t>
      </w:r>
      <w:r w:rsidRPr="00423F73">
        <w:rPr>
          <w:rFonts w:asciiTheme="minorHAnsi" w:hAnsiTheme="minorHAnsi" w:cstheme="minorHAnsi"/>
          <w:sz w:val="16"/>
        </w:rPr>
        <w:t xml:space="preserve"> of Africa and Latin America </w:t>
      </w:r>
      <w:r w:rsidRPr="00423F73">
        <w:rPr>
          <w:rStyle w:val="Emphasis"/>
          <w:rFonts w:asciiTheme="minorHAnsi" w:hAnsiTheme="minorHAnsi" w:cstheme="minorHAnsi"/>
        </w:rPr>
        <w:t>a</w:t>
      </w:r>
      <w:r w:rsidRPr="00423F73">
        <w:rPr>
          <w:rStyle w:val="Emphasis"/>
          <w:rFonts w:asciiTheme="minorHAnsi" w:hAnsiTheme="minorHAnsi" w:cstheme="minorHAnsi"/>
          <w:highlight w:val="green"/>
        </w:rPr>
        <w:t>re better educated and better fed than ever</w:t>
      </w:r>
      <w:r w:rsidRPr="00423F73">
        <w:rPr>
          <w:rStyle w:val="Emphasis"/>
          <w:rFonts w:asciiTheme="minorHAnsi" w:hAnsiTheme="minorHAnsi" w:cstheme="minorHAnsi"/>
        </w:rPr>
        <w:t xml:space="preserve"> before. Hundreds of thousands of children who would have died during previous eras due to malnutrition are alive today. Here, we can thank massive advancements in </w:t>
      </w:r>
      <w:r w:rsidRPr="00423F73">
        <w:rPr>
          <w:rStyle w:val="Emphasis"/>
          <w:rFonts w:asciiTheme="minorHAnsi" w:hAnsiTheme="minorHAnsi" w:cstheme="minorHAnsi"/>
          <w:highlight w:val="green"/>
        </w:rPr>
        <w:t xml:space="preserve">agricultural </w:t>
      </w:r>
      <w:r w:rsidRPr="00423F73">
        <w:rPr>
          <w:rStyle w:val="Emphasis"/>
          <w:rFonts w:asciiTheme="minorHAnsi" w:hAnsiTheme="minorHAnsi" w:cstheme="minorHAnsi"/>
          <w:highlight w:val="green"/>
        </w:rPr>
        <w:lastRenderedPageBreak/>
        <w:t>production unleashed by</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free market</w:t>
      </w:r>
      <w:r w:rsidRPr="00423F73">
        <w:rPr>
          <w:rStyle w:val="Emphasis"/>
          <w:rFonts w:asciiTheme="minorHAnsi" w:hAnsiTheme="minorHAnsi" w:cstheme="minorHAnsi"/>
        </w:rPr>
        <w:t xml:space="preserve">. In the 1960s, privately funded agricultural researchers </w:t>
      </w:r>
      <w:r w:rsidRPr="00423F73">
        <w:rPr>
          <w:rStyle w:val="Emphasis"/>
          <w:rFonts w:asciiTheme="minorHAnsi" w:hAnsiTheme="minorHAnsi" w:cstheme="minorHAnsi"/>
          <w:highlight w:val="green"/>
        </w:rPr>
        <w:t>bred new, high-yield strains of corn, wheat</w:t>
      </w:r>
      <w:r w:rsidRPr="00423F73">
        <w:rPr>
          <w:rStyle w:val="Emphasis"/>
          <w:rFonts w:asciiTheme="minorHAnsi" w:hAnsiTheme="minorHAnsi" w:cstheme="minorHAnsi"/>
        </w:rPr>
        <w:t xml:space="preserve">, and various other crops thanks to </w:t>
      </w:r>
      <w:r w:rsidRPr="00423F73">
        <w:rPr>
          <w:rStyle w:val="Emphasis"/>
          <w:rFonts w:asciiTheme="minorHAnsi" w:hAnsiTheme="minorHAnsi" w:cstheme="minorHAnsi"/>
          <w:highlight w:val="green"/>
        </w:rPr>
        <w:t>advances in molecular genetics</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Globalization helped spread these technologies</w:t>
      </w:r>
      <w:r w:rsidRPr="00423F73">
        <w:rPr>
          <w:rStyle w:val="Emphasis"/>
          <w:rFonts w:asciiTheme="minorHAnsi" w:hAnsiTheme="minorHAnsi" w:cstheme="minorHAnsi"/>
        </w:rPr>
        <w:t xml:space="preserve"> to developing countries, which used them not only to feed their people, but also to become export powerhouses. This so-called “</w:t>
      </w:r>
      <w:r w:rsidRPr="00423F73">
        <w:rPr>
          <w:rStyle w:val="Emphasis"/>
          <w:rFonts w:asciiTheme="minorHAnsi" w:hAnsiTheme="minorHAnsi" w:cstheme="minorHAnsi"/>
          <w:highlight w:val="green"/>
        </w:rPr>
        <w:t>green revolution</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reinforced both</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educational progress</w:t>
      </w:r>
      <w:r w:rsidRPr="00423F73">
        <w:rPr>
          <w:rStyle w:val="Emphasis"/>
          <w:rFonts w:asciiTheme="minorHAnsi" w:hAnsiTheme="minorHAnsi" w:cstheme="minorHAnsi"/>
        </w:rPr>
        <w:t xml:space="preserve"> (properly nourished children tend to learn more) </w:t>
      </w:r>
      <w:r w:rsidRPr="00423F73">
        <w:rPr>
          <w:rStyle w:val="Emphasis"/>
          <w:rFonts w:asciiTheme="minorHAnsi" w:hAnsiTheme="minorHAnsi" w:cstheme="minorHAnsi"/>
          <w:highlight w:val="green"/>
        </w:rPr>
        <w:t>and the life-expectancy gains</w:t>
      </w:r>
      <w:r w:rsidRPr="00423F73">
        <w:rPr>
          <w:rFonts w:asciiTheme="minorHAnsi" w:hAnsiTheme="minorHAnsi" w:cstheme="minorHAnsi"/>
          <w:sz w:val="16"/>
        </w:rPr>
        <w:t xml:space="preserve"> (better nutrition leads to better health) of the twentieth century. </w:t>
      </w:r>
      <w:r w:rsidRPr="00423F73">
        <w:rPr>
          <w:rStyle w:val="Emphasis"/>
          <w:rFonts w:asciiTheme="minorHAnsi" w:hAnsiTheme="minorHAnsi" w:cstheme="minorHAnsi"/>
        </w:rPr>
        <w:t xml:space="preserve">These </w:t>
      </w:r>
      <w:r w:rsidRPr="00423F73">
        <w:rPr>
          <w:rStyle w:val="Emphasis"/>
          <w:rFonts w:asciiTheme="minorHAnsi" w:hAnsiTheme="minorHAnsi" w:cstheme="minorHAnsi"/>
          <w:highlight w:val="green"/>
        </w:rPr>
        <w:t>children live in a world with fewer armed conflicts</w:t>
      </w:r>
      <w:r w:rsidRPr="00423F73">
        <w:rPr>
          <w:rStyle w:val="Emphasis"/>
          <w:rFonts w:asciiTheme="minorHAnsi" w:hAnsiTheme="minorHAnsi" w:cstheme="minorHAnsi"/>
        </w:rPr>
        <w:t>, netting what the authors call a “peace dividend.” Globalization and trade liberalization have surely contributed to this more peaceful world (on aggregate).</w:t>
      </w:r>
      <w:r w:rsidRPr="00423F73">
        <w:rPr>
          <w:rFonts w:asciiTheme="minorHAnsi" w:hAnsiTheme="minorHAnsi" w:cstheme="min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423F73">
        <w:rPr>
          <w:rStyle w:val="Emphasis"/>
          <w:rFonts w:asciiTheme="minorHAnsi" w:hAnsiTheme="minorHAnsi" w:cstheme="minorHAnsi"/>
        </w:rPr>
        <w:t xml:space="preserve">Thanks to the immense gains of the past century, </w:t>
      </w:r>
      <w:r w:rsidRPr="00423F73">
        <w:rPr>
          <w:rStyle w:val="Emphasis"/>
          <w:rFonts w:asciiTheme="minorHAnsi" w:hAnsiTheme="minorHAnsi" w:cstheme="minorHAnsi"/>
          <w:highlight w:val="green"/>
        </w:rPr>
        <w:t>there has never been a better time to be alive</w:t>
      </w:r>
      <w:r w:rsidRPr="00423F73">
        <w:rPr>
          <w:rFonts w:asciiTheme="minorHAnsi" w:hAnsiTheme="minorHAnsi" w:cstheme="minorHAnsi"/>
          <w:sz w:val="16"/>
        </w:rPr>
        <w:t>.</w:t>
      </w:r>
    </w:p>
    <w:p w14:paraId="4E8E404E" w14:textId="0F5D3B24" w:rsidR="00947057" w:rsidRPr="00423F73" w:rsidRDefault="00947057" w:rsidP="00947057">
      <w:pPr>
        <w:pStyle w:val="Heading3"/>
        <w:rPr>
          <w:rFonts w:asciiTheme="minorHAnsi" w:hAnsiTheme="minorHAnsi" w:cstheme="minorHAnsi"/>
        </w:rPr>
      </w:pPr>
      <w:r w:rsidRPr="00423F73">
        <w:rPr>
          <w:rFonts w:asciiTheme="minorHAnsi" w:hAnsiTheme="minorHAnsi" w:cstheme="minorHAnsi"/>
        </w:rPr>
        <w:lastRenderedPageBreak/>
        <w:t>Impact Turn (CCS)</w:t>
      </w:r>
    </w:p>
    <w:p w14:paraId="4245D9C3"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Carbon capture is necessary to reach emissions targets – we’ve gone past core tipping points and legitimately can’t decarbonize in time absent CCS</w:t>
      </w:r>
    </w:p>
    <w:p w14:paraId="0CBFD720" w14:textId="77777777" w:rsidR="00947057" w:rsidRPr="00423F73" w:rsidRDefault="00947057" w:rsidP="00947057">
      <w:pPr>
        <w:rPr>
          <w:rFonts w:asciiTheme="minorHAnsi" w:hAnsiTheme="minorHAnsi" w:cstheme="minorHAnsi"/>
        </w:rPr>
      </w:pPr>
      <w:r w:rsidRPr="00423F73">
        <w:rPr>
          <w:rStyle w:val="Style13ptBold"/>
          <w:rFonts w:asciiTheme="minorHAnsi" w:hAnsiTheme="minorHAnsi" w:cstheme="minorHAnsi"/>
        </w:rPr>
        <w:t xml:space="preserve">Moniz 9/23/19 </w:t>
      </w:r>
      <w:r w:rsidRPr="00423F73">
        <w:rPr>
          <w:rFonts w:asciiTheme="minorHAnsi" w:hAnsiTheme="minorHAnsi" w:cstheme="minorHAnsi"/>
        </w:rPr>
        <w:t>- 13th Secretary of Energy (2013 to 2017) and is the founder and CEO of the Energy Futures Initiative</w:t>
      </w:r>
    </w:p>
    <w:p w14:paraId="36AC8C77" w14:textId="77777777" w:rsidR="00947057" w:rsidRPr="00423F73" w:rsidRDefault="00947057" w:rsidP="00947057">
      <w:pPr>
        <w:rPr>
          <w:rFonts w:asciiTheme="minorHAnsi" w:hAnsiTheme="minorHAnsi" w:cstheme="minorHAnsi"/>
        </w:rPr>
      </w:pPr>
      <w:r w:rsidRPr="00423F73">
        <w:rPr>
          <w:rFonts w:asciiTheme="minorHAnsi" w:hAnsiTheme="minorHAnsi" w:cstheme="minorHAnsi"/>
        </w:rPr>
        <w:t xml:space="preserve">Fredd Krupp is president of the Environmental Defense Fund, Ernest Moniz, “Cutting Climate Pollution Isn’t Enough — We Also Need Carbon Removal,” Text, TheHill, September 23, 2019, </w:t>
      </w:r>
      <w:hyperlink r:id="rId9" w:history="1">
        <w:r w:rsidRPr="00423F73">
          <w:rPr>
            <w:rStyle w:val="Hyperlink"/>
            <w:rFonts w:asciiTheme="minorHAnsi" w:hAnsiTheme="minorHAnsi" w:cstheme="minorHAnsi"/>
          </w:rPr>
          <w:t>https://thehill.com/opinion/energy-environment/462609-cutting-climate-pollution-isnt-enough-we-also-need-carbon-removal</w:t>
        </w:r>
      </w:hyperlink>
      <w:r w:rsidRPr="00423F73">
        <w:rPr>
          <w:rFonts w:asciiTheme="minorHAnsi" w:hAnsiTheme="minorHAnsi" w:cstheme="minorHAnsi"/>
        </w:rPr>
        <w:t>.</w:t>
      </w:r>
    </w:p>
    <w:p w14:paraId="149580A8" w14:textId="77777777" w:rsidR="00947057" w:rsidRPr="00423F73" w:rsidRDefault="00947057" w:rsidP="00947057">
      <w:pPr>
        <w:rPr>
          <w:rFonts w:asciiTheme="minorHAnsi" w:hAnsiTheme="minorHAnsi" w:cstheme="minorHAnsi"/>
        </w:rPr>
      </w:pPr>
    </w:p>
    <w:p w14:paraId="46757530" w14:textId="77777777" w:rsidR="00947057" w:rsidRPr="00423F73" w:rsidRDefault="00947057" w:rsidP="00947057">
      <w:pPr>
        <w:rPr>
          <w:rFonts w:asciiTheme="minorHAnsi" w:hAnsiTheme="minorHAnsi" w:cstheme="minorHAnsi"/>
          <w:sz w:val="16"/>
        </w:rPr>
      </w:pPr>
      <w:r w:rsidRPr="00423F73">
        <w:rPr>
          <w:rFonts w:asciiTheme="minorHAnsi" w:hAnsiTheme="minorHAnsi" w:cstheme="minorHAnsi"/>
          <w:sz w:val="16"/>
        </w:rPr>
        <w:t>It has been almost four years since the Paris climate agreement was signed. But as leaders gather in New York this week for the United Nations Climate Change Summit</w:t>
      </w:r>
      <w:r w:rsidRPr="00423F73">
        <w:rPr>
          <w:rFonts w:asciiTheme="minorHAnsi" w:hAnsiTheme="minorHAnsi" w:cstheme="minorHAnsi"/>
          <w:sz w:val="16"/>
          <w:highlight w:val="green"/>
        </w:rPr>
        <w:t xml:space="preserve">, </w:t>
      </w:r>
      <w:r w:rsidRPr="00423F73">
        <w:rPr>
          <w:rStyle w:val="StyleUnderline"/>
          <w:rFonts w:asciiTheme="minorHAnsi" w:hAnsiTheme="minorHAnsi" w:cstheme="minorHAnsi"/>
          <w:highlight w:val="green"/>
        </w:rPr>
        <w:t>the world remains far off</w:t>
      </w:r>
      <w:r w:rsidRPr="00423F73">
        <w:rPr>
          <w:rStyle w:val="StyleUnderline"/>
          <w:rFonts w:asciiTheme="minorHAnsi" w:hAnsiTheme="minorHAnsi" w:cstheme="minorHAnsi"/>
        </w:rPr>
        <w:t xml:space="preserve"> track </w:t>
      </w:r>
      <w:r w:rsidRPr="00423F73">
        <w:rPr>
          <w:rStyle w:val="StyleUnderline"/>
          <w:rFonts w:asciiTheme="minorHAnsi" w:hAnsiTheme="minorHAnsi" w:cstheme="minorHAnsi"/>
          <w:highlight w:val="green"/>
        </w:rPr>
        <w:t>from meeting the Paris objective</w:t>
      </w:r>
      <w:r w:rsidRPr="00423F73">
        <w:rPr>
          <w:rFonts w:asciiTheme="minorHAnsi" w:hAnsiTheme="minorHAnsi" w:cstheme="minorHAnsi"/>
          <w:sz w:val="16"/>
        </w:rPr>
        <w:t xml:space="preserve"> </w:t>
      </w:r>
      <w:r w:rsidRPr="00423F73">
        <w:rPr>
          <w:rStyle w:val="StyleUnderline"/>
          <w:rFonts w:asciiTheme="minorHAnsi" w:hAnsiTheme="minorHAnsi" w:cstheme="minorHAnsi"/>
        </w:rPr>
        <w:t>of limiting</w:t>
      </w:r>
      <w:r w:rsidRPr="00423F73">
        <w:rPr>
          <w:rFonts w:asciiTheme="minorHAnsi" w:hAnsiTheme="minorHAnsi" w:cstheme="minorHAnsi"/>
          <w:sz w:val="16"/>
        </w:rPr>
        <w:t xml:space="preserve"> global </w:t>
      </w:r>
      <w:r w:rsidRPr="00423F73">
        <w:rPr>
          <w:rStyle w:val="StyleUnderline"/>
          <w:rFonts w:asciiTheme="minorHAnsi" w:hAnsiTheme="minorHAnsi" w:cstheme="minorHAnsi"/>
        </w:rPr>
        <w:t>warming to well below 2 degrees Celsius --</w:t>
      </w:r>
      <w:r w:rsidRPr="00423F73">
        <w:rPr>
          <w:rFonts w:asciiTheme="minorHAnsi" w:hAnsiTheme="minorHAnsi" w:cstheme="minorHAnsi"/>
          <w:sz w:val="16"/>
        </w:rPr>
        <w:t xml:space="preserve"> and pursuing efforts at 1.5 degrees.</w:t>
      </w:r>
    </w:p>
    <w:p w14:paraId="231D8935" w14:textId="77777777" w:rsidR="00947057" w:rsidRPr="00423F73" w:rsidRDefault="00947057" w:rsidP="00947057">
      <w:pPr>
        <w:rPr>
          <w:rStyle w:val="StyleUnderline"/>
          <w:rFonts w:asciiTheme="minorHAnsi" w:hAnsiTheme="minorHAnsi" w:cstheme="minorHAnsi"/>
        </w:rPr>
      </w:pPr>
      <w:r w:rsidRPr="00423F73">
        <w:rPr>
          <w:rFonts w:asciiTheme="minorHAnsi" w:hAnsiTheme="minorHAnsi" w:cstheme="minorHAnsi"/>
          <w:sz w:val="16"/>
        </w:rPr>
        <w:t>T</w:t>
      </w:r>
      <w:r w:rsidRPr="00423F73">
        <w:rPr>
          <w:rStyle w:val="StyleUnderline"/>
          <w:rFonts w:asciiTheme="minorHAnsi" w:hAnsiTheme="minorHAnsi" w:cstheme="minorHAnsi"/>
        </w:rPr>
        <w:t xml:space="preserve">o meet that target, </w:t>
      </w:r>
      <w:r w:rsidRPr="00423F73">
        <w:rPr>
          <w:rStyle w:val="Emphasis"/>
          <w:rFonts w:asciiTheme="minorHAnsi" w:hAnsiTheme="minorHAnsi" w:cstheme="minorHAnsi"/>
          <w:highlight w:val="green"/>
        </w:rPr>
        <w:t>the world must achieve a 100 percent clean economy</w:t>
      </w:r>
      <w:r w:rsidRPr="00423F73">
        <w:rPr>
          <w:rFonts w:asciiTheme="minorHAnsi" w:hAnsiTheme="minorHAnsi" w:cstheme="minorHAnsi"/>
          <w:sz w:val="16"/>
        </w:rPr>
        <w:t xml:space="preserve"> — one </w:t>
      </w:r>
      <w:r w:rsidRPr="00423F73">
        <w:rPr>
          <w:rStyle w:val="Emphasis"/>
          <w:rFonts w:asciiTheme="minorHAnsi" w:hAnsiTheme="minorHAnsi" w:cstheme="minorHAnsi"/>
        </w:rPr>
        <w:t>that produces net zero emissions</w:t>
      </w:r>
      <w:r w:rsidRPr="00423F73">
        <w:rPr>
          <w:rFonts w:asciiTheme="minorHAnsi" w:hAnsiTheme="minorHAnsi" w:cstheme="minorHAnsi"/>
          <w:sz w:val="16"/>
        </w:rPr>
        <w:t xml:space="preserve">, or no more climate pollution than can be removed from the atmosphere — </w:t>
      </w:r>
      <w:r w:rsidRPr="00423F73">
        <w:rPr>
          <w:rStyle w:val="Emphasis"/>
          <w:rFonts w:asciiTheme="minorHAnsi" w:hAnsiTheme="minorHAnsi" w:cstheme="minorHAnsi"/>
        </w:rPr>
        <w:t xml:space="preserve">soon </w:t>
      </w:r>
      <w:r w:rsidRPr="00423F73">
        <w:rPr>
          <w:rStyle w:val="Emphasis"/>
          <w:rFonts w:asciiTheme="minorHAnsi" w:hAnsiTheme="minorHAnsi" w:cstheme="minorHAnsi"/>
          <w:highlight w:val="green"/>
        </w:rPr>
        <w:t>after mid-century</w:t>
      </w:r>
      <w:r w:rsidRPr="00423F73">
        <w:rPr>
          <w:rFonts w:asciiTheme="minorHAnsi" w:hAnsiTheme="minorHAnsi" w:cstheme="minorHAnsi"/>
          <w:sz w:val="16"/>
        </w:rPr>
        <w:t xml:space="preserve">, with the United States and other advanced economies reaching that milestone no later than 2050. </w:t>
      </w:r>
      <w:r w:rsidRPr="00423F73">
        <w:rPr>
          <w:rStyle w:val="StyleUnderline"/>
          <w:rFonts w:asciiTheme="minorHAnsi" w:hAnsiTheme="minorHAnsi" w:cstheme="minorHAnsi"/>
        </w:rPr>
        <w:t>It’s a daunting but doable task.</w:t>
      </w:r>
    </w:p>
    <w:p w14:paraId="3F2576C4" w14:textId="77777777" w:rsidR="00947057" w:rsidRPr="00423F73" w:rsidRDefault="00947057" w:rsidP="00947057">
      <w:pPr>
        <w:rPr>
          <w:rFonts w:asciiTheme="minorHAnsi" w:hAnsiTheme="minorHAnsi" w:cstheme="minorHAnsi"/>
          <w:sz w:val="16"/>
        </w:rPr>
      </w:pP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consequences of falling short are enormous</w:t>
      </w:r>
      <w:r w:rsidRPr="00423F73">
        <w:rPr>
          <w:rFonts w:asciiTheme="minorHAnsi" w:hAnsiTheme="minorHAnsi" w:cstheme="minorHAnsi"/>
          <w:sz w:val="16"/>
        </w:rPr>
        <w:t>. This year, the U.S. government’s fourth National Climate Assessment documented the huge economic and social impacts of unchecked warming. The Pentagon has repeatedly warned of the impacts on national security and our troops.</w:t>
      </w:r>
    </w:p>
    <w:p w14:paraId="1B4A261B" w14:textId="77777777" w:rsidR="00947057" w:rsidRPr="00423F73" w:rsidRDefault="00947057" w:rsidP="00947057">
      <w:pPr>
        <w:rPr>
          <w:rFonts w:asciiTheme="minorHAnsi" w:hAnsiTheme="minorHAnsi" w:cstheme="minorHAnsi"/>
          <w:sz w:val="16"/>
        </w:rPr>
      </w:pPr>
      <w:r w:rsidRPr="00423F73">
        <w:rPr>
          <w:rStyle w:val="StyleUnderline"/>
          <w:rFonts w:asciiTheme="minorHAnsi" w:hAnsiTheme="minorHAnsi" w:cstheme="minorHAnsi"/>
        </w:rPr>
        <w:t xml:space="preserve">Achieving a </w:t>
      </w:r>
      <w:r w:rsidRPr="00423F73">
        <w:rPr>
          <w:rStyle w:val="StyleUnderline"/>
          <w:rFonts w:asciiTheme="minorHAnsi" w:hAnsiTheme="minorHAnsi" w:cstheme="minorHAnsi"/>
          <w:highlight w:val="green"/>
        </w:rPr>
        <w:t>100 percent clean economy will require a swift transition to renewables</w:t>
      </w:r>
      <w:r w:rsidRPr="00423F73">
        <w:rPr>
          <w:rFonts w:asciiTheme="minorHAnsi" w:hAnsiTheme="minorHAnsi" w:cstheme="minorHAnsi"/>
          <w:sz w:val="16"/>
        </w:rPr>
        <w:t xml:space="preserve"> and other zero-carbon energy sources. But </w:t>
      </w:r>
      <w:r w:rsidRPr="00423F73">
        <w:rPr>
          <w:rStyle w:val="Emphasis"/>
          <w:rFonts w:asciiTheme="minorHAnsi" w:hAnsiTheme="minorHAnsi" w:cstheme="minorHAnsi"/>
        </w:rPr>
        <w:t>we also need to face the reality that meeting</w:t>
      </w:r>
      <w:r w:rsidRPr="00423F73">
        <w:rPr>
          <w:rFonts w:asciiTheme="minorHAnsi" w:hAnsiTheme="minorHAnsi" w:cstheme="minorHAnsi"/>
          <w:sz w:val="16"/>
        </w:rPr>
        <w:t xml:space="preserve"> the </w:t>
      </w:r>
      <w:r w:rsidRPr="00423F73">
        <w:rPr>
          <w:rStyle w:val="Emphasis"/>
          <w:rFonts w:asciiTheme="minorHAnsi" w:hAnsiTheme="minorHAnsi" w:cstheme="minorHAnsi"/>
        </w:rPr>
        <w:t>Paris</w:t>
      </w:r>
      <w:r w:rsidRPr="00423F73">
        <w:rPr>
          <w:rFonts w:asciiTheme="minorHAnsi" w:hAnsiTheme="minorHAnsi" w:cstheme="minorHAnsi"/>
          <w:sz w:val="16"/>
        </w:rPr>
        <w:t xml:space="preserve"> target </w:t>
      </w:r>
      <w:r w:rsidRPr="00423F73">
        <w:rPr>
          <w:rStyle w:val="Emphasis"/>
          <w:rFonts w:asciiTheme="minorHAnsi" w:hAnsiTheme="minorHAnsi" w:cstheme="minorHAnsi"/>
        </w:rPr>
        <w:t xml:space="preserve">will require </w:t>
      </w:r>
      <w:r w:rsidRPr="00423F73">
        <w:rPr>
          <w:rStyle w:val="Emphasis"/>
          <w:rFonts w:asciiTheme="minorHAnsi" w:hAnsiTheme="minorHAnsi" w:cstheme="minorHAnsi"/>
          <w:highlight w:val="green"/>
        </w:rPr>
        <w:t>taking carbon out of the atmosphere at massive scale</w:t>
      </w:r>
      <w:r w:rsidRPr="00423F73">
        <w:rPr>
          <w:rFonts w:asciiTheme="minorHAnsi" w:hAnsiTheme="minorHAnsi" w:cstheme="minorHAnsi"/>
          <w:sz w:val="16"/>
        </w:rPr>
        <w:t>. I</w:t>
      </w:r>
      <w:r w:rsidRPr="00423F73">
        <w:rPr>
          <w:rStyle w:val="StyleUnderline"/>
          <w:rFonts w:asciiTheme="minorHAnsi" w:hAnsiTheme="minorHAnsi" w:cstheme="minorHAnsi"/>
        </w:rPr>
        <w:t xml:space="preserve">n part, that’s because eliminating emissions will be very challenging for some sectors, especially </w:t>
      </w:r>
      <w:r w:rsidRPr="00423F73">
        <w:rPr>
          <w:rFonts w:asciiTheme="minorHAnsi" w:hAnsiTheme="minorHAnsi" w:cstheme="minorHAnsi"/>
          <w:sz w:val="16"/>
        </w:rPr>
        <w:t>the</w:t>
      </w:r>
      <w:r w:rsidRPr="00423F73">
        <w:rPr>
          <w:rStyle w:val="StyleUnderline"/>
          <w:rFonts w:asciiTheme="minorHAnsi" w:hAnsiTheme="minorHAnsi" w:cstheme="minorHAnsi"/>
        </w:rPr>
        <w:t xml:space="preserve"> transportation </w:t>
      </w:r>
      <w:r w:rsidRPr="00423F73">
        <w:rPr>
          <w:rFonts w:asciiTheme="minorHAnsi" w:hAnsiTheme="minorHAnsi" w:cstheme="minorHAnsi"/>
          <w:sz w:val="16"/>
        </w:rPr>
        <w:t>industry</w:t>
      </w:r>
      <w:r w:rsidRPr="00423F73">
        <w:rPr>
          <w:rStyle w:val="StyleUnderline"/>
          <w:rFonts w:asciiTheme="minorHAnsi" w:hAnsiTheme="minorHAnsi" w:cstheme="minorHAnsi"/>
        </w:rPr>
        <w:t xml:space="preserve"> and agriculture.</w:t>
      </w:r>
      <w:r w:rsidRPr="00423F73">
        <w:rPr>
          <w:rFonts w:asciiTheme="minorHAnsi" w:hAnsiTheme="minorHAnsi" w:cstheme="minorHAnsi"/>
          <w:sz w:val="16"/>
        </w:rPr>
        <w:t xml:space="preserve"> </w:t>
      </w:r>
      <w:r w:rsidRPr="00423F73">
        <w:rPr>
          <w:rStyle w:val="StyleUnderline"/>
          <w:rFonts w:asciiTheme="minorHAnsi" w:hAnsiTheme="minorHAnsi" w:cstheme="minorHAnsi"/>
        </w:rPr>
        <w:t>Removing carbon</w:t>
      </w:r>
      <w:r w:rsidRPr="00423F73">
        <w:rPr>
          <w:rFonts w:asciiTheme="minorHAnsi" w:hAnsiTheme="minorHAnsi" w:cstheme="minorHAnsi"/>
          <w:sz w:val="16"/>
        </w:rPr>
        <w:t xml:space="preserve"> from the atmosphere </w:t>
      </w:r>
      <w:r w:rsidRPr="00423F73">
        <w:rPr>
          <w:rStyle w:val="StyleUnderline"/>
          <w:rFonts w:asciiTheme="minorHAnsi" w:hAnsiTheme="minorHAnsi" w:cstheme="minorHAnsi"/>
        </w:rPr>
        <w:t>would</w:t>
      </w:r>
      <w:r w:rsidRPr="00423F73">
        <w:rPr>
          <w:rFonts w:asciiTheme="minorHAnsi" w:hAnsiTheme="minorHAnsi" w:cstheme="minorHAnsi"/>
          <w:sz w:val="16"/>
        </w:rPr>
        <w:t xml:space="preserve"> also </w:t>
      </w:r>
      <w:r w:rsidRPr="00423F73">
        <w:rPr>
          <w:rStyle w:val="StyleUnderline"/>
          <w:rFonts w:asciiTheme="minorHAnsi" w:hAnsiTheme="minorHAnsi" w:cstheme="minorHAnsi"/>
        </w:rPr>
        <w:t>bring concentrations down, helping to stabilize the climate</w:t>
      </w:r>
      <w:r w:rsidRPr="00423F73">
        <w:rPr>
          <w:rFonts w:asciiTheme="minorHAnsi" w:hAnsiTheme="minorHAnsi" w:cstheme="minorHAnsi"/>
          <w:sz w:val="16"/>
        </w:rPr>
        <w:t xml:space="preserve"> at safer levels. So, </w:t>
      </w:r>
      <w:r w:rsidRPr="00423F73">
        <w:rPr>
          <w:rStyle w:val="Emphasis"/>
          <w:rFonts w:asciiTheme="minorHAnsi" w:hAnsiTheme="minorHAnsi" w:cstheme="minorHAnsi"/>
        </w:rPr>
        <w:t xml:space="preserve">the push for </w:t>
      </w:r>
      <w:r w:rsidRPr="00423F73">
        <w:rPr>
          <w:rStyle w:val="Emphasis"/>
          <w:rFonts w:asciiTheme="minorHAnsi" w:hAnsiTheme="minorHAnsi" w:cstheme="minorHAnsi"/>
          <w:highlight w:val="green"/>
        </w:rPr>
        <w:t>clean energy must be supplemented by</w:t>
      </w:r>
      <w:r w:rsidRPr="00423F73">
        <w:rPr>
          <w:rFonts w:asciiTheme="minorHAnsi" w:hAnsiTheme="minorHAnsi" w:cstheme="minorHAnsi"/>
          <w:sz w:val="16"/>
        </w:rPr>
        <w:t xml:space="preserve"> a suite of technologies known as </w:t>
      </w:r>
      <w:r w:rsidRPr="00423F73">
        <w:rPr>
          <w:rStyle w:val="Emphasis"/>
          <w:rFonts w:asciiTheme="minorHAnsi" w:hAnsiTheme="minorHAnsi" w:cstheme="minorHAnsi"/>
          <w:highlight w:val="green"/>
        </w:rPr>
        <w:t>carbon dioxide removal</w:t>
      </w:r>
      <w:r w:rsidRPr="00423F73">
        <w:rPr>
          <w:rFonts w:asciiTheme="minorHAnsi" w:hAnsiTheme="minorHAnsi" w:cstheme="minorHAnsi"/>
          <w:sz w:val="16"/>
        </w:rPr>
        <w:t xml:space="preserve"> (CDR).</w:t>
      </w:r>
    </w:p>
    <w:p w14:paraId="06A498AD" w14:textId="77777777" w:rsidR="00947057" w:rsidRPr="00423F73" w:rsidRDefault="00947057" w:rsidP="00947057">
      <w:pPr>
        <w:rPr>
          <w:rFonts w:asciiTheme="minorHAnsi" w:hAnsiTheme="minorHAnsi" w:cstheme="minorHAnsi"/>
          <w:sz w:val="16"/>
        </w:rPr>
      </w:pPr>
      <w:r w:rsidRPr="00423F73">
        <w:rPr>
          <w:rStyle w:val="Emphasis"/>
          <w:rFonts w:asciiTheme="minorHAnsi" w:hAnsiTheme="minorHAnsi" w:cstheme="minorHAnsi"/>
        </w:rPr>
        <w:t>It is not a question of what we’d prefer. It’s a question of insurmountable math</w:t>
      </w:r>
      <w:r w:rsidRPr="00423F73">
        <w:rPr>
          <w:rFonts w:asciiTheme="minorHAnsi" w:hAnsiTheme="minorHAnsi" w:cstheme="minorHAnsi"/>
          <w:sz w:val="16"/>
        </w:rPr>
        <w:t xml:space="preserve">. </w:t>
      </w:r>
    </w:p>
    <w:p w14:paraId="7381E788" w14:textId="77777777" w:rsidR="00947057" w:rsidRPr="00423F73" w:rsidRDefault="00947057" w:rsidP="00947057">
      <w:pPr>
        <w:rPr>
          <w:rStyle w:val="StyleUnderline"/>
          <w:rFonts w:asciiTheme="minorHAnsi" w:hAnsiTheme="minorHAnsi" w:cstheme="minorHAnsi"/>
        </w:rPr>
      </w:pPr>
      <w:r w:rsidRPr="00423F73">
        <w:rPr>
          <w:rFonts w:asciiTheme="minorHAnsi" w:hAnsiTheme="minorHAnsi" w:cstheme="minorHAnsi"/>
          <w:sz w:val="16"/>
        </w:rPr>
        <w:lastRenderedPageBreak/>
        <w:t xml:space="preserve">The crucial role carbon removal must play is becoming more widely recognized. </w:t>
      </w:r>
      <w:r w:rsidRPr="00423F73">
        <w:rPr>
          <w:rStyle w:val="StyleUnderline"/>
          <w:rFonts w:asciiTheme="minorHAnsi" w:hAnsiTheme="minorHAnsi" w:cstheme="minorHAnsi"/>
        </w:rPr>
        <w:t>The</w:t>
      </w:r>
      <w:r w:rsidRPr="00423F73">
        <w:rPr>
          <w:rFonts w:asciiTheme="minorHAnsi" w:hAnsiTheme="minorHAnsi" w:cstheme="minorHAnsi"/>
          <w:sz w:val="16"/>
        </w:rPr>
        <w:t xml:space="preserve"> 2018 </w:t>
      </w:r>
      <w:r w:rsidRPr="00423F73">
        <w:rPr>
          <w:rStyle w:val="StyleUnderline"/>
          <w:rFonts w:asciiTheme="minorHAnsi" w:hAnsiTheme="minorHAnsi" w:cstheme="minorHAnsi"/>
        </w:rPr>
        <w:t>I</w:t>
      </w:r>
      <w:r w:rsidRPr="00423F73">
        <w:rPr>
          <w:rFonts w:asciiTheme="minorHAnsi" w:hAnsiTheme="minorHAnsi" w:cstheme="minorHAnsi"/>
          <w:sz w:val="16"/>
        </w:rPr>
        <w:t xml:space="preserve">ntergovernmental </w:t>
      </w:r>
      <w:r w:rsidRPr="00423F73">
        <w:rPr>
          <w:rStyle w:val="StyleUnderline"/>
          <w:rFonts w:asciiTheme="minorHAnsi" w:hAnsiTheme="minorHAnsi" w:cstheme="minorHAnsi"/>
        </w:rPr>
        <w:t>P</w:t>
      </w:r>
      <w:r w:rsidRPr="00423F73">
        <w:rPr>
          <w:rFonts w:asciiTheme="minorHAnsi" w:hAnsiTheme="minorHAnsi" w:cstheme="minorHAnsi"/>
          <w:sz w:val="16"/>
        </w:rPr>
        <w:t xml:space="preserve">anel on </w:t>
      </w:r>
      <w:r w:rsidRPr="00423F73">
        <w:rPr>
          <w:rStyle w:val="StyleUnderline"/>
          <w:rFonts w:asciiTheme="minorHAnsi" w:hAnsiTheme="minorHAnsi" w:cstheme="minorHAnsi"/>
        </w:rPr>
        <w:t>C</w:t>
      </w:r>
      <w:r w:rsidRPr="00423F73">
        <w:rPr>
          <w:rFonts w:asciiTheme="minorHAnsi" w:hAnsiTheme="minorHAnsi" w:cstheme="minorHAnsi"/>
          <w:sz w:val="16"/>
        </w:rPr>
        <w:t xml:space="preserve">limate </w:t>
      </w:r>
      <w:r w:rsidRPr="00423F73">
        <w:rPr>
          <w:rStyle w:val="StyleUnderline"/>
          <w:rFonts w:asciiTheme="minorHAnsi" w:hAnsiTheme="minorHAnsi" w:cstheme="minorHAnsi"/>
        </w:rPr>
        <w:t>C</w:t>
      </w:r>
      <w:r w:rsidRPr="00423F73">
        <w:rPr>
          <w:rFonts w:asciiTheme="minorHAnsi" w:hAnsiTheme="minorHAnsi" w:cstheme="minorHAnsi"/>
          <w:sz w:val="16"/>
        </w:rPr>
        <w:t xml:space="preserve">hange report </w:t>
      </w:r>
      <w:r w:rsidRPr="00423F73">
        <w:rPr>
          <w:rStyle w:val="StyleUnderline"/>
          <w:rFonts w:asciiTheme="minorHAnsi" w:hAnsiTheme="minorHAnsi" w:cstheme="minorHAnsi"/>
        </w:rPr>
        <w:t>stressed the importance of carbon removal</w:t>
      </w:r>
      <w:r w:rsidRPr="00423F73">
        <w:rPr>
          <w:rFonts w:asciiTheme="minorHAnsi" w:hAnsiTheme="minorHAnsi" w:cstheme="minorHAnsi"/>
          <w:sz w:val="16"/>
        </w:rPr>
        <w:t xml:space="preserve">, and </w:t>
      </w:r>
      <w:r w:rsidRPr="00423F73">
        <w:rPr>
          <w:rStyle w:val="StyleUnderline"/>
          <w:rFonts w:asciiTheme="minorHAnsi" w:hAnsiTheme="minorHAnsi" w:cstheme="minorHAnsi"/>
        </w:rPr>
        <w:t>the U.S. National Academies of Sciences</w:t>
      </w:r>
      <w:r w:rsidRPr="00423F73">
        <w:rPr>
          <w:rFonts w:asciiTheme="minorHAnsi" w:hAnsiTheme="minorHAnsi" w:cstheme="minorHAnsi"/>
          <w:sz w:val="16"/>
        </w:rPr>
        <w:t xml:space="preserve">, Engineering and Medicine late last year </w:t>
      </w:r>
      <w:r w:rsidRPr="00423F73">
        <w:rPr>
          <w:rStyle w:val="StyleUnderline"/>
          <w:rFonts w:asciiTheme="minorHAnsi" w:hAnsiTheme="minorHAnsi" w:cstheme="minorHAnsi"/>
        </w:rPr>
        <w:t>estimated</w:t>
      </w:r>
      <w:r w:rsidRPr="00423F73">
        <w:rPr>
          <w:rFonts w:asciiTheme="minorHAnsi" w:hAnsiTheme="minorHAnsi" w:cstheme="minorHAnsi"/>
          <w:sz w:val="16"/>
        </w:rPr>
        <w:t xml:space="preserve"> that </w:t>
      </w:r>
      <w:r w:rsidRPr="00423F73">
        <w:rPr>
          <w:rStyle w:val="Emphasis"/>
          <w:rFonts w:asciiTheme="minorHAnsi" w:hAnsiTheme="minorHAnsi" w:cstheme="minorHAnsi"/>
          <w:highlight w:val="green"/>
        </w:rPr>
        <w:t>ten billion tons of CO2 will need to be pulled</w:t>
      </w:r>
      <w:r w:rsidRPr="00423F73">
        <w:rPr>
          <w:rFonts w:asciiTheme="minorHAnsi" w:hAnsiTheme="minorHAnsi" w:cstheme="minorHAnsi"/>
          <w:sz w:val="16"/>
        </w:rPr>
        <w:t xml:space="preserve"> from the atmosphere </w:t>
      </w:r>
      <w:r w:rsidRPr="00423F73">
        <w:rPr>
          <w:rStyle w:val="Emphasis"/>
          <w:rFonts w:asciiTheme="minorHAnsi" w:hAnsiTheme="minorHAnsi" w:cstheme="minorHAnsi"/>
          <w:highlight w:val="green"/>
        </w:rPr>
        <w:t>annually by 2050</w:t>
      </w:r>
      <w:r w:rsidRPr="00423F73">
        <w:rPr>
          <w:rStyle w:val="Emphasis"/>
          <w:rFonts w:asciiTheme="minorHAnsi" w:hAnsiTheme="minorHAnsi" w:cstheme="minorHAnsi"/>
        </w:rPr>
        <w:t>, and double that by 2100</w:t>
      </w:r>
      <w:r w:rsidRPr="00423F73">
        <w:rPr>
          <w:rFonts w:asciiTheme="minorHAnsi" w:hAnsiTheme="minorHAnsi" w:cstheme="minorHAnsi"/>
          <w:sz w:val="16"/>
        </w:rPr>
        <w:t xml:space="preserve">. For context, today’s global emissions are less than 40 billion tons per year. </w:t>
      </w:r>
      <w:r w:rsidRPr="00423F73">
        <w:rPr>
          <w:rStyle w:val="StyleUnderline"/>
          <w:rFonts w:asciiTheme="minorHAnsi" w:hAnsiTheme="minorHAnsi" w:cstheme="minorHAnsi"/>
        </w:rPr>
        <w:t>If the 10 billion tons of CO2 from CDR were stored underground, that would be roughly double the world’s annual oil production.</w:t>
      </w:r>
    </w:p>
    <w:p w14:paraId="599C3F92" w14:textId="77777777" w:rsidR="00947057" w:rsidRPr="00423F73" w:rsidRDefault="00947057" w:rsidP="00947057">
      <w:pPr>
        <w:rPr>
          <w:rFonts w:asciiTheme="minorHAnsi" w:hAnsiTheme="minorHAnsi" w:cstheme="minorHAnsi"/>
          <w:sz w:val="16"/>
        </w:rPr>
      </w:pPr>
      <w:r w:rsidRPr="00423F73">
        <w:rPr>
          <w:rStyle w:val="StyleUnderline"/>
          <w:rFonts w:asciiTheme="minorHAnsi" w:hAnsiTheme="minorHAnsi" w:cstheme="minorHAnsi"/>
        </w:rPr>
        <w:t>The good news is that</w:t>
      </w:r>
      <w:r w:rsidRPr="00423F73">
        <w:rPr>
          <w:rFonts w:asciiTheme="minorHAnsi" w:hAnsiTheme="minorHAnsi" w:cstheme="minorHAnsi"/>
          <w:sz w:val="16"/>
        </w:rPr>
        <w:t xml:space="preserve"> </w:t>
      </w:r>
      <w:r w:rsidRPr="00423F73">
        <w:rPr>
          <w:rStyle w:val="Emphasis"/>
          <w:rFonts w:asciiTheme="minorHAnsi" w:hAnsiTheme="minorHAnsi" w:cstheme="minorHAnsi"/>
          <w:highlight w:val="green"/>
        </w:rPr>
        <w:t>there are a surprisingly large number of promising pathways</w:t>
      </w:r>
      <w:r w:rsidRPr="00423F73">
        <w:rPr>
          <w:rFonts w:asciiTheme="minorHAnsi" w:hAnsiTheme="minorHAnsi" w:cstheme="minorHAnsi"/>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5A3FA4EC" w14:textId="77777777" w:rsidR="00947057" w:rsidRPr="00423F73" w:rsidRDefault="00947057" w:rsidP="00947057">
      <w:pPr>
        <w:rPr>
          <w:rFonts w:asciiTheme="minorHAnsi" w:hAnsiTheme="minorHAnsi" w:cstheme="minorHAnsi"/>
          <w:sz w:val="16"/>
        </w:rPr>
      </w:pPr>
      <w:r w:rsidRPr="00423F73">
        <w:rPr>
          <w:rStyle w:val="StyleUnderline"/>
          <w:rFonts w:asciiTheme="minorHAnsi" w:hAnsiTheme="minorHAnsi" w:cstheme="minorHAnsi"/>
        </w:rPr>
        <w:t xml:space="preserve">Technological approaches </w:t>
      </w:r>
      <w:r w:rsidRPr="00423F73">
        <w:rPr>
          <w:rStyle w:val="StyleUnderline"/>
          <w:rFonts w:asciiTheme="minorHAnsi" w:hAnsiTheme="minorHAnsi" w:cstheme="minorHAnsi"/>
          <w:highlight w:val="green"/>
        </w:rPr>
        <w:t>include direct air capture</w:t>
      </w:r>
      <w:r w:rsidRPr="00423F73">
        <w:rPr>
          <w:rFonts w:asciiTheme="minorHAnsi" w:hAnsiTheme="minorHAnsi" w:cstheme="minorHAnsi"/>
          <w:sz w:val="16"/>
        </w:rPr>
        <w:t xml:space="preserve"> — machines that actually suck carbon from the air — </w:t>
      </w:r>
      <w:r w:rsidRPr="00423F73">
        <w:rPr>
          <w:rStyle w:val="StyleUnderline"/>
          <w:rFonts w:asciiTheme="minorHAnsi" w:hAnsiTheme="minorHAnsi" w:cstheme="minorHAnsi"/>
        </w:rPr>
        <w:t xml:space="preserve">and </w:t>
      </w:r>
      <w:r w:rsidRPr="00423F73">
        <w:rPr>
          <w:rStyle w:val="StyleUnderline"/>
          <w:rFonts w:asciiTheme="minorHAnsi" w:hAnsiTheme="minorHAnsi" w:cstheme="minorHAnsi"/>
          <w:highlight w:val="green"/>
        </w:rPr>
        <w:t>technologically-enhanced natural processes</w:t>
      </w:r>
      <w:r w:rsidRPr="00423F73">
        <w:rPr>
          <w:rFonts w:asciiTheme="minorHAnsi" w:hAnsiTheme="minorHAnsi" w:cstheme="minorHAnsi"/>
          <w:sz w:val="16"/>
          <w:highlight w:val="green"/>
        </w:rPr>
        <w:t xml:space="preserve">, </w:t>
      </w:r>
      <w:r w:rsidRPr="00423F73">
        <w:rPr>
          <w:rStyle w:val="StyleUnderline"/>
          <w:rFonts w:asciiTheme="minorHAnsi" w:hAnsiTheme="minorHAnsi" w:cstheme="minorHAnsi"/>
          <w:highlight w:val="green"/>
        </w:rPr>
        <w:t>such as plants genetically modified</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with deep roots </w:t>
      </w:r>
      <w:r w:rsidRPr="00423F73">
        <w:rPr>
          <w:rStyle w:val="StyleUnderline"/>
          <w:rFonts w:asciiTheme="minorHAnsi" w:hAnsiTheme="minorHAnsi" w:cstheme="minorHAnsi"/>
          <w:highlight w:val="green"/>
        </w:rPr>
        <w:t>to fix carbon in the soil</w:t>
      </w:r>
      <w:r w:rsidRPr="00423F73">
        <w:rPr>
          <w:rStyle w:val="StyleUnderline"/>
          <w:rFonts w:asciiTheme="minorHAnsi" w:hAnsiTheme="minorHAnsi" w:cstheme="minorHAnsi"/>
        </w:rPr>
        <w:t>; enhanced mineralization</w:t>
      </w:r>
      <w:r w:rsidRPr="00423F73">
        <w:rPr>
          <w:rFonts w:asciiTheme="minorHAnsi" w:hAnsiTheme="minorHAnsi" w:cstheme="minorHAnsi"/>
          <w:sz w:val="16"/>
        </w:rPr>
        <w:t xml:space="preserve">, </w:t>
      </w:r>
      <w:r w:rsidRPr="00423F73">
        <w:rPr>
          <w:rStyle w:val="StyleUnderline"/>
          <w:rFonts w:asciiTheme="minorHAnsi" w:hAnsiTheme="minorHAnsi" w:cstheme="minorHAnsi"/>
        </w:rPr>
        <w:t>which uses</w:t>
      </w:r>
      <w:r w:rsidRPr="00423F73">
        <w:rPr>
          <w:rFonts w:asciiTheme="minorHAnsi" w:hAnsiTheme="minorHAnsi" w:cstheme="minorHAnsi"/>
          <w:sz w:val="16"/>
        </w:rPr>
        <w:t xml:space="preserve"> certain </w:t>
      </w:r>
      <w:r w:rsidRPr="00423F73">
        <w:rPr>
          <w:rStyle w:val="StyleUnderline"/>
          <w:rFonts w:asciiTheme="minorHAnsi" w:hAnsiTheme="minorHAnsi" w:cstheme="minorHAnsi"/>
        </w:rPr>
        <w:t>reactive rocks to bind with carbon</w:t>
      </w:r>
      <w:r w:rsidRPr="00423F73">
        <w:rPr>
          <w:rFonts w:asciiTheme="minorHAnsi" w:hAnsiTheme="minorHAnsi" w:cstheme="minorHAnsi"/>
          <w:sz w:val="16"/>
        </w:rPr>
        <w:t xml:space="preserve"> from the air; </w:t>
      </w:r>
      <w:r w:rsidRPr="00423F73">
        <w:rPr>
          <w:rStyle w:val="StyleUnderline"/>
          <w:rFonts w:asciiTheme="minorHAnsi" w:hAnsiTheme="minorHAnsi" w:cstheme="minorHAnsi"/>
        </w:rPr>
        <w:t xml:space="preserve">and </w:t>
      </w:r>
      <w:r w:rsidRPr="00423F73">
        <w:rPr>
          <w:rStyle w:val="StyleUnderline"/>
          <w:rFonts w:asciiTheme="minorHAnsi" w:hAnsiTheme="minorHAnsi" w:cstheme="minorHAnsi"/>
          <w:highlight w:val="green"/>
        </w:rPr>
        <w:t>accelerated ocean uptake</w:t>
      </w:r>
      <w:r w:rsidRPr="00423F73">
        <w:rPr>
          <w:rStyle w:val="StyleUnderline"/>
          <w:rFonts w:asciiTheme="minorHAnsi" w:hAnsiTheme="minorHAnsi" w:cstheme="minorHAnsi"/>
        </w:rPr>
        <w:t xml:space="preserve"> in phytoplankton</w:t>
      </w:r>
      <w:r w:rsidRPr="00423F73">
        <w:rPr>
          <w:rFonts w:asciiTheme="minorHAnsi" w:hAnsiTheme="minorHAnsi" w:cstheme="minorHAnsi"/>
          <w:sz w:val="16"/>
        </w:rPr>
        <w:t xml:space="preserve">. These </w:t>
      </w:r>
      <w:r w:rsidRPr="00423F73">
        <w:rPr>
          <w:rStyle w:val="StyleUnderline"/>
          <w:rFonts w:asciiTheme="minorHAnsi" w:hAnsiTheme="minorHAnsi" w:cstheme="minorHAnsi"/>
          <w:highlight w:val="green"/>
        </w:rPr>
        <w:t>technologies</w:t>
      </w:r>
      <w:r w:rsidRPr="00423F73">
        <w:rPr>
          <w:rFonts w:asciiTheme="minorHAnsi" w:hAnsiTheme="minorHAnsi" w:cstheme="minorHAnsi"/>
          <w:sz w:val="16"/>
        </w:rPr>
        <w:t xml:space="preserve"> are immature and </w:t>
      </w:r>
      <w:r w:rsidRPr="00423F73">
        <w:rPr>
          <w:rStyle w:val="StyleUnderline"/>
          <w:rFonts w:asciiTheme="minorHAnsi" w:hAnsiTheme="minorHAnsi" w:cstheme="minorHAnsi"/>
          <w:highlight w:val="green"/>
        </w:rPr>
        <w:t>require</w:t>
      </w:r>
      <w:r w:rsidRPr="00423F73">
        <w:rPr>
          <w:rFonts w:asciiTheme="minorHAnsi" w:hAnsiTheme="minorHAnsi" w:cstheme="minorHAnsi"/>
          <w:sz w:val="16"/>
          <w:highlight w:val="green"/>
        </w:rPr>
        <w:t xml:space="preserve"> </w:t>
      </w:r>
      <w:r w:rsidRPr="00423F73">
        <w:rPr>
          <w:rStyle w:val="StyleUnderline"/>
          <w:rFonts w:asciiTheme="minorHAnsi" w:hAnsiTheme="minorHAnsi" w:cstheme="minorHAnsi"/>
          <w:highlight w:val="green"/>
        </w:rPr>
        <w:t>considerable</w:t>
      </w:r>
      <w:r w:rsidRPr="00423F73">
        <w:rPr>
          <w:rFonts w:asciiTheme="minorHAnsi" w:hAnsiTheme="minorHAnsi" w:cstheme="minorHAnsi"/>
          <w:sz w:val="16"/>
          <w:highlight w:val="green"/>
        </w:rPr>
        <w:t xml:space="preserve"> </w:t>
      </w:r>
      <w:r w:rsidRPr="00423F73">
        <w:rPr>
          <w:rStyle w:val="StyleUnderline"/>
          <w:rFonts w:asciiTheme="minorHAnsi" w:hAnsiTheme="minorHAnsi" w:cstheme="minorHAnsi"/>
          <w:highlight w:val="green"/>
        </w:rPr>
        <w:t>research, development and demonstration to ensure viability</w:t>
      </w:r>
      <w:r w:rsidRPr="00423F73">
        <w:rPr>
          <w:rStyle w:val="StyleUnderline"/>
          <w:rFonts w:asciiTheme="minorHAnsi" w:hAnsiTheme="minorHAnsi" w:cstheme="minorHAnsi"/>
        </w:rPr>
        <w:t xml:space="preserve"> and affordability</w:t>
      </w:r>
      <w:r w:rsidRPr="00423F73">
        <w:rPr>
          <w:rFonts w:asciiTheme="minorHAnsi" w:hAnsiTheme="minorHAnsi" w:cstheme="minorHAnsi"/>
          <w:sz w:val="16"/>
        </w:rPr>
        <w:t xml:space="preserve"> at very large scale. </w:t>
      </w:r>
    </w:p>
    <w:p w14:paraId="56A6C641" w14:textId="77777777" w:rsidR="00947057" w:rsidRPr="00423F73" w:rsidRDefault="00947057" w:rsidP="00947057">
      <w:pPr>
        <w:rPr>
          <w:rFonts w:asciiTheme="minorHAnsi" w:hAnsiTheme="minorHAnsi" w:cstheme="minorHAnsi"/>
          <w:sz w:val="16"/>
        </w:rPr>
      </w:pPr>
      <w:r w:rsidRPr="00423F73">
        <w:rPr>
          <w:rFonts w:asciiTheme="minorHAnsi" w:hAnsiTheme="minorHAnsi" w:cstheme="minorHAnsi"/>
          <w:sz w:val="16"/>
        </w:rPr>
        <w:t>Despite the urgency, there is no dedicated federal effort to develop these crucial technologies; existing programs are piecemeal and largely focused on sequestering emissions from industrial and electricity generating sources.</w:t>
      </w:r>
    </w:p>
    <w:p w14:paraId="57108141" w14:textId="77777777" w:rsidR="00947057" w:rsidRPr="00423F73" w:rsidRDefault="00947057" w:rsidP="00947057">
      <w:pPr>
        <w:rPr>
          <w:rStyle w:val="StyleUnderline"/>
          <w:rFonts w:asciiTheme="minorHAnsi" w:hAnsiTheme="minorHAnsi" w:cstheme="minorHAnsi"/>
        </w:rPr>
      </w:pPr>
      <w:r w:rsidRPr="00423F73">
        <w:rPr>
          <w:rStyle w:val="StyleUnderline"/>
          <w:rFonts w:asciiTheme="minorHAnsi" w:hAnsiTheme="minorHAnsi" w:cstheme="minorHAnsi"/>
        </w:rPr>
        <w:t>The National Academies recommended the rapid establishment of a robust, focused, scalable and accelerated federal research program</w:t>
      </w:r>
      <w:r w:rsidRPr="00423F73">
        <w:rPr>
          <w:rFonts w:asciiTheme="minorHAnsi" w:hAnsiTheme="minorHAnsi" w:cstheme="minorHAnsi"/>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423F73">
        <w:rPr>
          <w:rStyle w:val="StyleUnderline"/>
          <w:rFonts w:asciiTheme="minorHAnsi" w:hAnsiTheme="minorHAnsi" w:cstheme="minorHAnsi"/>
        </w:rPr>
        <w:t>the program scale would be about a billion dollars a year.</w:t>
      </w:r>
    </w:p>
    <w:p w14:paraId="2F3B8C0E" w14:textId="77777777" w:rsidR="00947057" w:rsidRPr="00423F73" w:rsidRDefault="00947057" w:rsidP="00947057">
      <w:pPr>
        <w:rPr>
          <w:rFonts w:asciiTheme="minorHAnsi" w:hAnsiTheme="minorHAnsi" w:cstheme="minorHAnsi"/>
          <w:sz w:val="16"/>
        </w:rPr>
      </w:pPr>
      <w:r w:rsidRPr="00423F73">
        <w:rPr>
          <w:rStyle w:val="Emphasis"/>
          <w:rFonts w:asciiTheme="minorHAnsi" w:hAnsiTheme="minorHAnsi" w:cstheme="minorHAnsi"/>
        </w:rPr>
        <w:t>Carbon dioxide removal is not a magic bullet.</w:t>
      </w:r>
      <w:r w:rsidRPr="00423F73">
        <w:rPr>
          <w:rFonts w:asciiTheme="minorHAnsi" w:hAnsiTheme="minorHAnsi" w:cstheme="minorHAnsi"/>
          <w:sz w:val="16"/>
        </w:rPr>
        <w:t xml:space="preserve"> </w:t>
      </w:r>
      <w:r w:rsidRPr="00423F73">
        <w:rPr>
          <w:rStyle w:val="StyleUnderline"/>
          <w:rFonts w:asciiTheme="minorHAnsi" w:hAnsiTheme="minorHAnsi" w:cstheme="minorHAnsi"/>
        </w:rPr>
        <w:t>We must do everything we can to deploy innovative low- and zero-carbon methods</w:t>
      </w:r>
      <w:r w:rsidRPr="00423F73">
        <w:rPr>
          <w:rFonts w:asciiTheme="minorHAnsi" w:hAnsiTheme="minorHAnsi" w:cstheme="minorHAnsi"/>
          <w:sz w:val="16"/>
        </w:rPr>
        <w:t xml:space="preserve"> to generate electricity, heat homes, fuel vehicles, and power industry, creating new economic opportunities in the process. </w:t>
      </w:r>
      <w:r w:rsidRPr="00423F73">
        <w:rPr>
          <w:rStyle w:val="StyleUnderline"/>
          <w:rFonts w:asciiTheme="minorHAnsi" w:hAnsiTheme="minorHAnsi" w:cstheme="minorHAnsi"/>
        </w:rPr>
        <w:t>Tackling the climate crisis</w:t>
      </w:r>
      <w:r w:rsidRPr="00423F73">
        <w:rPr>
          <w:rFonts w:asciiTheme="minorHAnsi" w:hAnsiTheme="minorHAnsi" w:cstheme="minorHAnsi"/>
          <w:sz w:val="16"/>
        </w:rPr>
        <w:t xml:space="preserve"> also </w:t>
      </w:r>
      <w:r w:rsidRPr="00423F73">
        <w:rPr>
          <w:rStyle w:val="StyleUnderline"/>
          <w:rFonts w:asciiTheme="minorHAnsi" w:hAnsiTheme="minorHAnsi" w:cstheme="minorHAnsi"/>
        </w:rPr>
        <w:t>requires placing a declining limit and a price on carbon pollution</w:t>
      </w:r>
      <w:r w:rsidRPr="00423F73">
        <w:rPr>
          <w:rFonts w:asciiTheme="minorHAnsi" w:hAnsiTheme="minorHAnsi" w:cstheme="minorHAnsi"/>
          <w:sz w:val="16"/>
        </w:rPr>
        <w:t>, as well as a significant increase in energy technology innovation and deployment across the board.</w:t>
      </w:r>
    </w:p>
    <w:p w14:paraId="1A78CF14" w14:textId="77777777" w:rsidR="00947057" w:rsidRPr="00423F73" w:rsidRDefault="00947057" w:rsidP="00947057">
      <w:pPr>
        <w:rPr>
          <w:rFonts w:asciiTheme="minorHAnsi" w:hAnsiTheme="minorHAnsi" w:cstheme="minorHAnsi"/>
          <w:sz w:val="16"/>
        </w:rPr>
      </w:pPr>
      <w:r w:rsidRPr="00423F73">
        <w:rPr>
          <w:rFonts w:asciiTheme="minorHAnsi" w:hAnsiTheme="minorHAnsi" w:cstheme="minorHAnsi"/>
          <w:sz w:val="16"/>
        </w:rPr>
        <w:t xml:space="preserve">But </w:t>
      </w:r>
      <w:r w:rsidRPr="00423F73">
        <w:rPr>
          <w:rStyle w:val="Emphasis"/>
          <w:rFonts w:asciiTheme="minorHAnsi" w:hAnsiTheme="minorHAnsi" w:cstheme="minorHAnsi"/>
        </w:rPr>
        <w:t>CDR is also not a “Plan B.” It is a critical part of any “Plan A”</w:t>
      </w:r>
      <w:r w:rsidRPr="00423F73">
        <w:rPr>
          <w:rFonts w:asciiTheme="minorHAnsi" w:hAnsiTheme="minorHAnsi" w:cstheme="minorHAnsi"/>
          <w:sz w:val="16"/>
        </w:rPr>
        <w:t xml:space="preserve"> for climate, </w:t>
      </w:r>
      <w:r w:rsidRPr="00423F73">
        <w:rPr>
          <w:rStyle w:val="StyleUnderline"/>
          <w:rFonts w:asciiTheme="minorHAnsi" w:hAnsiTheme="minorHAnsi" w:cstheme="minorHAnsi"/>
        </w:rPr>
        <w:t>a necessary complement to emission reduction</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It can provide more flexibility and optionality in policy planning, which could </w:t>
      </w:r>
      <w:r w:rsidRPr="00423F73">
        <w:rPr>
          <w:rStyle w:val="Emphasis"/>
          <w:rFonts w:asciiTheme="minorHAnsi" w:hAnsiTheme="minorHAnsi" w:cstheme="minorHAnsi"/>
        </w:rPr>
        <w:t>ease the transition to a carbon-neutral economy while minimizing transition costs and providing greater assurance that</w:t>
      </w:r>
      <w:r w:rsidRPr="00423F73">
        <w:rPr>
          <w:rFonts w:asciiTheme="minorHAnsi" w:hAnsiTheme="minorHAnsi" w:cstheme="minorHAnsi"/>
          <w:sz w:val="16"/>
        </w:rPr>
        <w:t xml:space="preserve"> science-based climate </w:t>
      </w:r>
      <w:r w:rsidRPr="00423F73">
        <w:rPr>
          <w:rStyle w:val="Emphasis"/>
          <w:rFonts w:asciiTheme="minorHAnsi" w:hAnsiTheme="minorHAnsi" w:cstheme="minorHAnsi"/>
        </w:rPr>
        <w:t xml:space="preserve">goals can be </w:t>
      </w:r>
      <w:r w:rsidRPr="00423F73">
        <w:rPr>
          <w:rStyle w:val="Emphasis"/>
          <w:rFonts w:asciiTheme="minorHAnsi" w:hAnsiTheme="minorHAnsi" w:cstheme="minorHAnsi"/>
        </w:rPr>
        <w:lastRenderedPageBreak/>
        <w:t>met</w:t>
      </w:r>
      <w:r w:rsidRPr="00423F73">
        <w:rPr>
          <w:rFonts w:asciiTheme="minorHAnsi" w:hAnsiTheme="minorHAnsi" w:cstheme="minorHAnsi"/>
          <w:sz w:val="16"/>
        </w:rPr>
        <w:t xml:space="preserve"> in a timely </w:t>
      </w:r>
      <w:r w:rsidRPr="00423F73">
        <w:rPr>
          <w:rStyle w:val="StyleUnderline"/>
          <w:rFonts w:asciiTheme="minorHAnsi" w:hAnsiTheme="minorHAnsi" w:cstheme="minorHAnsi"/>
        </w:rPr>
        <w:t>manner. It would eventually enable a net negative global economy that could bring the atmospheric carbon concentrations down — and global temperatures with it.</w:t>
      </w:r>
    </w:p>
    <w:p w14:paraId="27ACEB83" w14:textId="77777777" w:rsidR="00947057" w:rsidRPr="00423F73" w:rsidRDefault="00947057" w:rsidP="00947057">
      <w:pPr>
        <w:rPr>
          <w:rFonts w:asciiTheme="minorHAnsi" w:hAnsiTheme="minorHAnsi" w:cstheme="minorHAnsi"/>
          <w:sz w:val="16"/>
        </w:rPr>
      </w:pPr>
      <w:r w:rsidRPr="00423F73">
        <w:rPr>
          <w:rStyle w:val="Emphasis"/>
          <w:rFonts w:asciiTheme="minorHAnsi" w:hAnsiTheme="minorHAnsi" w:cstheme="minorHAnsi"/>
          <w:highlight w:val="green"/>
        </w:rPr>
        <w:t>We have delayed meaningful action for far too long</w:t>
      </w:r>
      <w:r w:rsidRPr="00423F73">
        <w:rPr>
          <w:rFonts w:asciiTheme="minorHAnsi" w:hAnsiTheme="minorHAnsi" w:cstheme="minorHAnsi"/>
          <w:sz w:val="16"/>
        </w:rPr>
        <w:t xml:space="preserve">. As a result, the scale and urgency of the challenge is such that </w:t>
      </w:r>
      <w:r w:rsidRPr="00423F73">
        <w:rPr>
          <w:rStyle w:val="Emphasis"/>
          <w:rFonts w:asciiTheme="minorHAnsi" w:hAnsiTheme="minorHAnsi" w:cstheme="minorHAnsi"/>
        </w:rPr>
        <w:t xml:space="preserve">we cannot simply work on doing better in the future. We need to correct what we did in the past. </w:t>
      </w:r>
      <w:r w:rsidRPr="00423F73">
        <w:rPr>
          <w:rStyle w:val="Emphasis"/>
          <w:rFonts w:asciiTheme="minorHAnsi" w:hAnsiTheme="minorHAnsi" w:cstheme="minorHAnsi"/>
          <w:highlight w:val="green"/>
        </w:rPr>
        <w:t>Carbon removal is the enabler</w:t>
      </w:r>
      <w:r w:rsidRPr="00423F73">
        <w:rPr>
          <w:rStyle w:val="Emphasis"/>
          <w:rFonts w:asciiTheme="minorHAnsi" w:hAnsiTheme="minorHAnsi" w:cstheme="minorHAnsi"/>
        </w:rPr>
        <w:t>.</w:t>
      </w:r>
    </w:p>
    <w:p w14:paraId="2FD3D1BD"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 xml:space="preserve">Try or die for rapid scale up of CCS – failure to quickly scale up requires future direct-air capture tech which fails and costs too much </w:t>
      </w:r>
    </w:p>
    <w:p w14:paraId="6C220EA2" w14:textId="77777777" w:rsidR="00947057" w:rsidRPr="00423F73" w:rsidRDefault="00947057" w:rsidP="00947057">
      <w:pPr>
        <w:rPr>
          <w:rFonts w:asciiTheme="minorHAnsi" w:hAnsiTheme="minorHAnsi" w:cstheme="minorHAnsi"/>
        </w:rPr>
      </w:pPr>
      <w:r w:rsidRPr="00423F73">
        <w:rPr>
          <w:rStyle w:val="Style13ptBold"/>
          <w:rFonts w:asciiTheme="minorHAnsi" w:hAnsiTheme="minorHAnsi" w:cstheme="minorHAnsi"/>
        </w:rPr>
        <w:t xml:space="preserve">Rathi ’17 – </w:t>
      </w:r>
      <w:r w:rsidRPr="00423F73">
        <w:rPr>
          <w:rFonts w:asciiTheme="minorHAnsi" w:hAnsiTheme="minorHAnsi" w:cstheme="minorHAnsi"/>
        </w:rPr>
        <w:t>PhD in chemistry from Oxford University and a BTech in chemical engineering from the Institute of Chemical Technology, Mumbai</w:t>
      </w:r>
    </w:p>
    <w:p w14:paraId="719847EC" w14:textId="77777777" w:rsidR="00947057" w:rsidRPr="00423F73" w:rsidRDefault="00947057" w:rsidP="00947057">
      <w:pPr>
        <w:rPr>
          <w:rFonts w:asciiTheme="minorHAnsi" w:hAnsiTheme="minorHAnsi" w:cstheme="minorHAnsi"/>
        </w:rPr>
      </w:pPr>
      <w:r w:rsidRPr="00423F73">
        <w:rPr>
          <w:rFonts w:asciiTheme="minorHAnsi" w:hAnsiTheme="minorHAnsi" w:cstheme="minorHAnsi"/>
        </w:rPr>
        <w:t xml:space="preserve">Akshat. “Humanity’s fight against climate change is failing. One technology can change that.” </w:t>
      </w:r>
      <w:hyperlink r:id="rId10" w:history="1">
        <w:r w:rsidRPr="00423F73">
          <w:rPr>
            <w:rStyle w:val="Hyperlink"/>
            <w:rFonts w:asciiTheme="minorHAnsi" w:hAnsiTheme="minorHAnsi" w:cstheme="minorHAnsi"/>
          </w:rPr>
          <w:t>https://qz.com/1144298/humanitys-fight-against-climate-change-is-failing-one-technology-can-change-that/</w:t>
        </w:r>
      </w:hyperlink>
    </w:p>
    <w:p w14:paraId="7A0C184D" w14:textId="77777777" w:rsidR="00947057" w:rsidRPr="00423F73" w:rsidRDefault="00947057" w:rsidP="00947057">
      <w:pPr>
        <w:rPr>
          <w:rFonts w:asciiTheme="minorHAnsi" w:hAnsiTheme="minorHAnsi" w:cstheme="minorHAnsi"/>
        </w:rPr>
      </w:pPr>
    </w:p>
    <w:p w14:paraId="3D0D2DA5" w14:textId="77777777" w:rsidR="00947057" w:rsidRPr="00423F73" w:rsidRDefault="00947057" w:rsidP="00947057">
      <w:pPr>
        <w:rPr>
          <w:rFonts w:asciiTheme="minorHAnsi" w:hAnsiTheme="minorHAnsi" w:cstheme="minorHAnsi"/>
        </w:rPr>
      </w:pPr>
      <w:r w:rsidRPr="00423F73">
        <w:rPr>
          <w:rFonts w:asciiTheme="minorHAnsi" w:hAnsiTheme="minorHAnsi" w:cstheme="minorHAnsi"/>
        </w:rPr>
        <w:t>Last resort</w:t>
      </w:r>
    </w:p>
    <w:p w14:paraId="3D9CED88" w14:textId="77777777" w:rsidR="00947057" w:rsidRPr="00423F73" w:rsidRDefault="00947057" w:rsidP="00947057">
      <w:pPr>
        <w:rPr>
          <w:rStyle w:val="StyleUnderline"/>
          <w:rFonts w:asciiTheme="minorHAnsi" w:hAnsiTheme="minorHAnsi" w:cstheme="minorHAnsi"/>
        </w:rPr>
      </w:pPr>
      <w:r w:rsidRPr="00423F73">
        <w:rPr>
          <w:rStyle w:val="Emphasis"/>
          <w:rFonts w:asciiTheme="minorHAnsi" w:hAnsiTheme="minorHAnsi" w:cstheme="minorHAnsi"/>
          <w:highlight w:val="green"/>
        </w:rPr>
        <w:t>If people don’t change their mind about CCS</w:t>
      </w:r>
      <w:r w:rsidRPr="00423F73">
        <w:rPr>
          <w:rStyle w:val="StyleUnderline"/>
          <w:rFonts w:asciiTheme="minorHAnsi" w:hAnsiTheme="minorHAnsi" w:cstheme="minorHAnsi"/>
        </w:rPr>
        <w:t xml:space="preserve"> and governments don’t invest to make deployment of CCS at large scale a reality, </w:t>
      </w:r>
      <w:r w:rsidRPr="00423F73">
        <w:rPr>
          <w:rStyle w:val="Emphasis"/>
          <w:rFonts w:asciiTheme="minorHAnsi" w:hAnsiTheme="minorHAnsi" w:cstheme="minorHAnsi"/>
          <w:highlight w:val="green"/>
        </w:rPr>
        <w:t>the world will soon exceed the carbon budget required to keep global temperature rise below 2°C</w:t>
      </w:r>
      <w:r w:rsidRPr="00423F73">
        <w:rPr>
          <w:rFonts w:asciiTheme="minorHAnsi" w:hAnsiTheme="minorHAnsi" w:cstheme="minorHAnsi"/>
        </w:rPr>
        <w:t xml:space="preserve">. </w:t>
      </w:r>
      <w:r w:rsidRPr="00423F73">
        <w:rPr>
          <w:rStyle w:val="StyleUnderline"/>
          <w:rFonts w:asciiTheme="minorHAnsi" w:hAnsiTheme="minorHAnsi" w:cstheme="minorHAnsi"/>
        </w:rPr>
        <w:t>Some models suggest we’re already on track to cross that point, and the world will have to turn to some form of the “direct-air capture” technology currently being tested at a humble scale in Iceland</w:t>
      </w:r>
      <w:r w:rsidRPr="00423F73">
        <w:rPr>
          <w:rFonts w:asciiTheme="minorHAnsi" w:hAnsiTheme="minorHAnsi" w:cstheme="minorHAnsi"/>
        </w:rPr>
        <w:t xml:space="preserve">. </w:t>
      </w:r>
      <w:r w:rsidRPr="00423F73">
        <w:rPr>
          <w:rStyle w:val="StyleUnderline"/>
          <w:rFonts w:asciiTheme="minorHAnsi" w:hAnsiTheme="minorHAnsi" w:cstheme="minorHAnsi"/>
          <w:highlight w:val="green"/>
        </w:rPr>
        <w:t>To suck up carbon dioxide from the air at the levels to stop global-temperature rise, we’d need to deploy hundreds of millions of the machine now working at the Hellisheidi plant</w:t>
      </w:r>
      <w:r w:rsidRPr="00423F73">
        <w:rPr>
          <w:rStyle w:val="StyleUnderline"/>
          <w:rFonts w:asciiTheme="minorHAnsi" w:hAnsiTheme="minorHAnsi" w:cstheme="minorHAnsi"/>
        </w:rPr>
        <w:t>.</w:t>
      </w:r>
    </w:p>
    <w:p w14:paraId="48514509" w14:textId="77777777" w:rsidR="00947057" w:rsidRPr="00423F73" w:rsidRDefault="00947057" w:rsidP="00947057">
      <w:pPr>
        <w:rPr>
          <w:rStyle w:val="StyleUnderline"/>
          <w:rFonts w:asciiTheme="minorHAnsi" w:hAnsiTheme="minorHAnsi" w:cstheme="minorHAnsi"/>
        </w:rPr>
      </w:pPr>
      <w:r w:rsidRPr="00423F73">
        <w:rPr>
          <w:rFonts w:asciiTheme="minorHAnsi" w:hAnsiTheme="minorHAnsi" w:cstheme="minorHAnsi"/>
        </w:rPr>
        <w:t xml:space="preserve">That’s a scary prospect. </w:t>
      </w:r>
      <w:r w:rsidRPr="00423F73">
        <w:rPr>
          <w:rStyle w:val="StyleUnderline"/>
          <w:rFonts w:asciiTheme="minorHAnsi" w:hAnsiTheme="minorHAnsi" w:cstheme="minorHAnsi"/>
          <w:highlight w:val="green"/>
        </w:rPr>
        <w:t>CCS might seem expensive now, but direct-air capture in the second half of the 21st century will cost many multiples mor</w:t>
      </w:r>
      <w:r w:rsidRPr="00423F73">
        <w:rPr>
          <w:rStyle w:val="StyleUnderline"/>
          <w:rFonts w:asciiTheme="minorHAnsi" w:hAnsiTheme="minorHAnsi" w:cstheme="minorHAnsi"/>
        </w:rPr>
        <w:t>e</w:t>
      </w:r>
      <w:r w:rsidRPr="00423F73">
        <w:rPr>
          <w:rFonts w:asciiTheme="minorHAnsi" w:hAnsiTheme="minorHAnsi" w:cstheme="minorHAnsi"/>
        </w:rPr>
        <w:t xml:space="preserve">. The reason is simple physics: </w:t>
      </w:r>
      <w:r w:rsidRPr="00423F73">
        <w:rPr>
          <w:rStyle w:val="StyleUnderline"/>
          <w:rFonts w:asciiTheme="minorHAnsi" w:hAnsiTheme="minorHAnsi" w:cstheme="minorHAnsi"/>
        </w:rPr>
        <w:t>CCS happens at the source of emissions, which typically contain more than 5% carbon dioxide in the exhaust gas mix.</w:t>
      </w:r>
      <w:r w:rsidRPr="00423F73">
        <w:rPr>
          <w:rFonts w:asciiTheme="minorHAnsi" w:hAnsiTheme="minorHAnsi" w:cstheme="minorHAnsi"/>
        </w:rPr>
        <w:t xml:space="preserve"> </w:t>
      </w:r>
      <w:r w:rsidRPr="00423F73">
        <w:rPr>
          <w:rStyle w:val="StyleUnderline"/>
          <w:rFonts w:asciiTheme="minorHAnsi" w:hAnsiTheme="minorHAnsi" w:cstheme="minorHAnsi"/>
        </w:rPr>
        <w:t>The concentration of CO2 in the air is just 0.04%—100 times more dilute.</w:t>
      </w:r>
      <w:r w:rsidRPr="00423F73">
        <w:rPr>
          <w:rFonts w:asciiTheme="minorHAnsi" w:hAnsiTheme="minorHAnsi" w:cstheme="minorHAnsi"/>
        </w:rPr>
        <w:t xml:space="preserve"> Far </w:t>
      </w:r>
      <w:r w:rsidRPr="00423F73">
        <w:rPr>
          <w:rStyle w:val="Emphasis"/>
          <w:rFonts w:asciiTheme="minorHAnsi" w:hAnsiTheme="minorHAnsi" w:cstheme="minorHAnsi"/>
          <w:highlight w:val="green"/>
        </w:rPr>
        <w:t>more energy would be required to pull carbon dioxide straight out of the air</w:t>
      </w:r>
      <w:r w:rsidRPr="00423F73">
        <w:rPr>
          <w:rFonts w:asciiTheme="minorHAnsi" w:hAnsiTheme="minorHAnsi" w:cstheme="minorHAnsi"/>
        </w:rPr>
        <w:t xml:space="preserve">, </w:t>
      </w:r>
      <w:r w:rsidRPr="00423F73">
        <w:rPr>
          <w:rStyle w:val="StyleUnderline"/>
          <w:rFonts w:asciiTheme="minorHAnsi" w:hAnsiTheme="minorHAnsi" w:cstheme="minorHAnsi"/>
        </w:rPr>
        <w:t>and that means far more money</w:t>
      </w:r>
      <w:r w:rsidRPr="00423F73">
        <w:rPr>
          <w:rFonts w:asciiTheme="minorHAnsi" w:hAnsiTheme="minorHAnsi" w:cstheme="minorHAnsi"/>
        </w:rPr>
        <w:t xml:space="preserve">. The most recent </w:t>
      </w:r>
      <w:r w:rsidRPr="00423F73">
        <w:rPr>
          <w:rStyle w:val="StyleUnderline"/>
          <w:rFonts w:asciiTheme="minorHAnsi" w:hAnsiTheme="minorHAnsi" w:cstheme="minorHAnsi"/>
        </w:rPr>
        <w:t xml:space="preserve">estimates suggest the cost of </w:t>
      </w:r>
      <w:r w:rsidRPr="00423F73">
        <w:rPr>
          <w:rStyle w:val="Emphasis"/>
          <w:rFonts w:asciiTheme="minorHAnsi" w:hAnsiTheme="minorHAnsi" w:cstheme="minorHAnsi"/>
        </w:rPr>
        <w:t>direct-air capture</w:t>
      </w:r>
      <w:r w:rsidRPr="00423F73">
        <w:rPr>
          <w:rStyle w:val="StyleUnderline"/>
          <w:rFonts w:asciiTheme="minorHAnsi" w:hAnsiTheme="minorHAnsi" w:cstheme="minorHAnsi"/>
        </w:rPr>
        <w:t xml:space="preserve"> could be as high </w:t>
      </w:r>
      <w:r w:rsidRPr="00423F73">
        <w:rPr>
          <w:rStyle w:val="StyleUnderline"/>
          <w:rFonts w:asciiTheme="minorHAnsi" w:hAnsiTheme="minorHAnsi" w:cstheme="minorHAnsi"/>
        </w:rPr>
        <w:lastRenderedPageBreak/>
        <w:t>as $600 per metric ton—</w:t>
      </w:r>
      <w:r w:rsidRPr="00423F73">
        <w:rPr>
          <w:rStyle w:val="Emphasis"/>
          <w:rFonts w:asciiTheme="minorHAnsi" w:hAnsiTheme="minorHAnsi" w:cstheme="minorHAnsi"/>
        </w:rPr>
        <w:t>nearly 10 times the cost of carbon-capture</w:t>
      </w:r>
      <w:r w:rsidRPr="00423F73">
        <w:rPr>
          <w:rStyle w:val="StyleUnderline"/>
          <w:rFonts w:asciiTheme="minorHAnsi" w:hAnsiTheme="minorHAnsi" w:cstheme="minorHAnsi"/>
        </w:rPr>
        <w:t xml:space="preserve"> technologies today.</w:t>
      </w:r>
    </w:p>
    <w:p w14:paraId="70D240CF" w14:textId="77777777" w:rsidR="00947057" w:rsidRPr="00423F73" w:rsidRDefault="00947057" w:rsidP="00947057">
      <w:pPr>
        <w:rPr>
          <w:rFonts w:asciiTheme="minorHAnsi" w:hAnsiTheme="minorHAnsi" w:cstheme="minorHAnsi"/>
        </w:rPr>
      </w:pPr>
      <w:r w:rsidRPr="00423F73">
        <w:rPr>
          <w:rFonts w:asciiTheme="minorHAnsi" w:hAnsiTheme="minorHAnsi" w:cstheme="minorHAnsi"/>
        </w:rPr>
        <w:t xml:space="preserve">That </w:t>
      </w:r>
      <w:r w:rsidRPr="00423F73">
        <w:rPr>
          <w:rStyle w:val="StyleUnderline"/>
          <w:rFonts w:asciiTheme="minorHAnsi" w:hAnsiTheme="minorHAnsi" w:cstheme="minorHAnsi"/>
          <w:highlight w:val="green"/>
        </w:rPr>
        <w:t>economic hit would hurt a lot more than deploying carbon capture at large scale today</w:t>
      </w:r>
      <w:r w:rsidRPr="00423F73">
        <w:rPr>
          <w:rFonts w:asciiTheme="minorHAnsi" w:hAnsiTheme="minorHAnsi" w:cstheme="minorHAnsi"/>
        </w:rPr>
        <w:t xml:space="preserve">. But </w:t>
      </w:r>
      <w:r w:rsidRPr="00423F73">
        <w:rPr>
          <w:rStyle w:val="StyleUnderline"/>
          <w:rFonts w:asciiTheme="minorHAnsi" w:hAnsiTheme="minorHAnsi" w:cstheme="minorHAnsi"/>
        </w:rPr>
        <w:t>even that may not hurt as badly as uncontrolled climate change</w:t>
      </w:r>
      <w:r w:rsidRPr="00423F73">
        <w:rPr>
          <w:rFonts w:asciiTheme="minorHAnsi" w:hAnsiTheme="minorHAnsi" w:cstheme="minorHAnsi"/>
        </w:rPr>
        <w:t>. The latest projections show that, as soon as 2027, the cost of rising temperatures will be $360 billion per year for the US alone. The damage to the rest of world could be four times as much.</w:t>
      </w:r>
    </w:p>
    <w:p w14:paraId="4D0D3D89" w14:textId="77777777" w:rsidR="00947057" w:rsidRPr="00423F73" w:rsidRDefault="00947057" w:rsidP="00947057">
      <w:pPr>
        <w:rPr>
          <w:rFonts w:asciiTheme="minorHAnsi" w:hAnsiTheme="minorHAnsi" w:cstheme="minorHAnsi"/>
          <w:b/>
          <w:u w:val="single"/>
        </w:rPr>
      </w:pPr>
      <w:r w:rsidRPr="00423F73">
        <w:rPr>
          <w:rStyle w:val="Emphasis"/>
          <w:rFonts w:asciiTheme="minorHAnsi" w:hAnsiTheme="minorHAnsi" w:cstheme="minorHAnsi"/>
          <w:highlight w:val="green"/>
        </w:rPr>
        <w:t>Prevention is better than cure</w:t>
      </w:r>
      <w:r w:rsidRPr="00423F73">
        <w:rPr>
          <w:rFonts w:asciiTheme="minorHAnsi" w:hAnsiTheme="minorHAnsi" w:cstheme="minorHAnsi"/>
          <w:highlight w:val="green"/>
        </w:rPr>
        <w:t xml:space="preserve">. </w:t>
      </w:r>
      <w:r w:rsidRPr="00423F73">
        <w:rPr>
          <w:rStyle w:val="StyleUnderline"/>
          <w:rFonts w:asciiTheme="minorHAnsi" w:hAnsiTheme="minorHAnsi" w:cstheme="minorHAnsi"/>
          <w:highlight w:val="green"/>
        </w:rPr>
        <w:t>And, for our dying planet, either is better than doing nothing.</w:t>
      </w:r>
    </w:p>
    <w:p w14:paraId="0FFE7FD2" w14:textId="65CDD172" w:rsidR="00947057" w:rsidRPr="00423F73" w:rsidRDefault="00947057" w:rsidP="00947057">
      <w:pPr>
        <w:pStyle w:val="Heading3"/>
        <w:rPr>
          <w:rFonts w:asciiTheme="minorHAnsi" w:hAnsiTheme="minorHAnsi" w:cstheme="minorHAnsi"/>
        </w:rPr>
      </w:pPr>
      <w:r w:rsidRPr="00423F73">
        <w:rPr>
          <w:rFonts w:asciiTheme="minorHAnsi" w:hAnsiTheme="minorHAnsi" w:cstheme="minorHAnsi"/>
        </w:rPr>
        <w:lastRenderedPageBreak/>
        <w:t xml:space="preserve">Impact Turn (War) </w:t>
      </w:r>
    </w:p>
    <w:p w14:paraId="317A66F8"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 xml:space="preserve">Cap key to peace – prefer 40 years of empirics </w:t>
      </w:r>
    </w:p>
    <w:p w14:paraId="3FCCFD1A" w14:textId="77777777" w:rsidR="00947057" w:rsidRPr="00423F73" w:rsidRDefault="00947057" w:rsidP="00947057">
      <w:pPr>
        <w:rPr>
          <w:rFonts w:asciiTheme="minorHAnsi" w:hAnsiTheme="minorHAnsi" w:cstheme="minorHAnsi"/>
        </w:rPr>
      </w:pPr>
      <w:r w:rsidRPr="00423F73">
        <w:rPr>
          <w:rStyle w:val="Style13ptBold"/>
          <w:rFonts w:asciiTheme="minorHAnsi" w:hAnsiTheme="minorHAnsi" w:cstheme="minorHAnsi"/>
        </w:rPr>
        <w:t>Mousseau 2009</w:t>
      </w:r>
      <w:r w:rsidRPr="00423F73">
        <w:rPr>
          <w:rFonts w:asciiTheme="minorHAnsi" w:hAnsiTheme="minorHAnsi" w:cstheme="minorHAnsi"/>
        </w:rPr>
        <w:t xml:space="preserve"> [Michael, associate professor of International Relations at Koc University in Istanbul, “The Social Market Roots of Democratic Peace,” International Security Vol 33 No 4, Spring, Muse]</w:t>
      </w:r>
    </w:p>
    <w:p w14:paraId="3616B373" w14:textId="77777777" w:rsidR="00947057" w:rsidRPr="00423F73" w:rsidRDefault="00947057" w:rsidP="00947057">
      <w:pPr>
        <w:rPr>
          <w:rFonts w:asciiTheme="minorHAnsi" w:hAnsiTheme="minorHAnsi" w:cstheme="minorHAnsi"/>
        </w:rPr>
      </w:pPr>
      <w:r w:rsidRPr="00423F73">
        <w:rPr>
          <w:rStyle w:val="StyleUnderline"/>
          <w:rFonts w:asciiTheme="minorHAnsi" w:eastAsia="Calibri" w:hAnsiTheme="minorHAnsi" w:cstheme="minorHAnsi"/>
        </w:rPr>
        <w:t>One of the most important achievements in the study of international security has been</w:t>
      </w:r>
      <w:r w:rsidRPr="00423F73">
        <w:rPr>
          <w:rFonts w:asciiTheme="minorHAnsi" w:hAnsiTheme="minorHAnsi" w:cstheme="minorHAnsi"/>
        </w:rPr>
        <w:t xml:space="preserve"> the arrival and broad acceptance of the “democratic peace,” that is, </w:t>
      </w:r>
      <w:r w:rsidRPr="00423F73">
        <w:rPr>
          <w:rStyle w:val="StyleUnderline"/>
          <w:rFonts w:asciiTheme="minorHAnsi" w:eastAsia="Calibri" w:hAnsiTheme="minorHAnsi" w:cstheme="minorHAnsi"/>
        </w:rPr>
        <w:t>the statistically significant absence of war between democracies</w:t>
      </w:r>
      <w:r w:rsidRPr="00423F73">
        <w:rPr>
          <w:rFonts w:asciiTheme="minorHAnsi" w:hAnsiTheme="minorHAnsi" w:cstheme="minorHAnsi"/>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423F73">
        <w:rPr>
          <w:rStyle w:val="StyleUnderline"/>
          <w:rFonts w:asciiTheme="minorHAnsi" w:eastAsia="Calibri" w:hAnsiTheme="minorHAnsi" w:cstheme="minorHAnsi"/>
        </w:rPr>
        <w:t xml:space="preserve">existing </w:t>
      </w:r>
      <w:r w:rsidRPr="00423F73">
        <w:rPr>
          <w:rFonts w:asciiTheme="minorHAnsi" w:eastAsia="Calibri" w:hAnsiTheme="minorHAnsi" w:cstheme="minorHAnsi"/>
        </w:rPr>
        <w:t>explanations for how democracy causes peace may be incomplete. Several studies have shown that the</w:t>
      </w:r>
      <w:r w:rsidRPr="00423F73">
        <w:rPr>
          <w:rStyle w:val="StyleUnderline"/>
          <w:rFonts w:asciiTheme="minorHAnsi" w:eastAsia="Calibri" w:hAnsiTheme="minorHAnsi" w:cstheme="minorHAnsi"/>
        </w:rPr>
        <w:t xml:space="preserve"> </w:t>
      </w:r>
      <w:r w:rsidRPr="00423F73">
        <w:rPr>
          <w:rFonts w:asciiTheme="minorHAnsi" w:eastAsia="Calibri" w:hAnsiTheme="minorHAnsi" w:cstheme="minorHAnsi"/>
        </w:rPr>
        <w:t>impact of democracy on</w:t>
      </w:r>
      <w:r w:rsidRPr="00423F73">
        <w:rPr>
          <w:rStyle w:val="StyleUnderline"/>
          <w:rFonts w:asciiTheme="minorHAnsi" w:eastAsia="Calibri" w:hAnsiTheme="minorHAnsi" w:cstheme="minorHAnsi"/>
        </w:rPr>
        <w:t xml:space="preserve"> </w:t>
      </w:r>
      <w:r w:rsidRPr="00423F73">
        <w:rPr>
          <w:rStyle w:val="StyleUnderline"/>
          <w:rFonts w:asciiTheme="minorHAnsi" w:eastAsia="Calibri" w:hAnsiTheme="minorHAnsi" w:cstheme="minorHAnsi"/>
          <w:highlight w:val="green"/>
        </w:rPr>
        <w:t>peace may depend on</w:t>
      </w:r>
      <w:r w:rsidRPr="00423F73">
        <w:rPr>
          <w:rStyle w:val="StyleUnderline"/>
          <w:rFonts w:asciiTheme="minorHAnsi" w:eastAsia="Calibri" w:hAnsiTheme="minorHAnsi" w:cstheme="minorHAnsi"/>
        </w:rPr>
        <w:t xml:space="preserve"> </w:t>
      </w:r>
      <w:r w:rsidRPr="00423F73">
        <w:rPr>
          <w:rFonts w:asciiTheme="minorHAnsi" w:eastAsia="Calibri" w:hAnsiTheme="minorHAnsi" w:cstheme="minorHAnsi"/>
        </w:rPr>
        <w:t>the level of</w:t>
      </w:r>
      <w:r w:rsidRPr="00423F73">
        <w:rPr>
          <w:rStyle w:val="StyleUnderline"/>
          <w:rFonts w:asciiTheme="minorHAnsi" w:eastAsia="Calibri" w:hAnsiTheme="minorHAnsi" w:cstheme="minorHAnsi"/>
        </w:rPr>
        <w:t xml:space="preserve"> </w:t>
      </w:r>
      <w:r w:rsidRPr="00423F73">
        <w:rPr>
          <w:rStyle w:val="StyleUnderline"/>
          <w:rFonts w:asciiTheme="minorHAnsi" w:eastAsia="Calibri" w:hAnsiTheme="minorHAnsi" w:cstheme="minorHAnsi"/>
          <w:highlight w:val="green"/>
        </w:rPr>
        <w:t>economic development</w:t>
      </w:r>
      <w:r w:rsidRPr="00423F73">
        <w:rPr>
          <w:rStyle w:val="StyleUnderline"/>
          <w:rFonts w:asciiTheme="minorHAnsi" w:eastAsia="Calibri" w:hAnsiTheme="minorHAnsi" w:cstheme="minorHAnsi"/>
        </w:rPr>
        <w:t xml:space="preserve">.1 No compelling challenges to these findings have been offered, and some </w:t>
      </w:r>
      <w:r w:rsidRPr="00423F73">
        <w:rPr>
          <w:rStyle w:val="StyleUnderline"/>
          <w:rFonts w:asciiTheme="minorHAnsi" w:eastAsia="Calibri" w:hAnsiTheme="minorHAnsi" w:cstheme="minorHAnsi"/>
          <w:highlight w:val="green"/>
        </w:rPr>
        <w:t xml:space="preserve">scholars </w:t>
      </w:r>
      <w:r w:rsidRPr="00423F73">
        <w:rPr>
          <w:rStyle w:val="StyleUnderline"/>
          <w:rFonts w:asciiTheme="minorHAnsi" w:eastAsia="Calibri" w:hAnsiTheme="minorHAnsi" w:cstheme="minorHAnsi"/>
        </w:rPr>
        <w:t xml:space="preserve">who once confirmed the democratic peace now </w:t>
      </w:r>
      <w:r w:rsidRPr="00423F73">
        <w:rPr>
          <w:rStyle w:val="StyleUnderline"/>
          <w:rFonts w:asciiTheme="minorHAnsi" w:eastAsia="Calibri" w:hAnsiTheme="minorHAnsi" w:cstheme="minorHAnsi"/>
          <w:highlight w:val="green"/>
        </w:rPr>
        <w:t>acknowledge the role played by economic conditionality</w:t>
      </w:r>
      <w:r w:rsidRPr="00423F73">
        <w:rPr>
          <w:rFonts w:asciiTheme="minorHAnsi" w:hAnsiTheme="minorHAnsi" w:cstheme="minorHAnsi"/>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423F73">
        <w:rPr>
          <w:rStyle w:val="StyleUnderline"/>
          <w:rFonts w:asciiTheme="minorHAnsi" w:eastAsia="Calibri" w:hAnsiTheme="minorHAnsi" w:cstheme="minorHAnsi"/>
        </w:rPr>
        <w:t>economic conditionality of the democratic peace was originally predicted by economic norms theory</w:t>
      </w:r>
      <w:r w:rsidRPr="00423F73">
        <w:rPr>
          <w:rFonts w:asciiTheme="minorHAnsi" w:hAnsiTheme="minorHAnsi" w:cstheme="minorHAnsi"/>
        </w:rPr>
        <w:t xml:space="preserve">, which identifies how liberal values may be rooted in the decisionmaking heuristics of a social market economy—that is, one where most people have the opportunity to choose, as individuals in the market, their sources of income and where to spend it.3 </w:t>
      </w:r>
      <w:r w:rsidRPr="00423F73">
        <w:rPr>
          <w:rStyle w:val="StyleUnderline"/>
          <w:rFonts w:asciiTheme="minorHAnsi" w:eastAsia="Calibri" w:hAnsiTheme="minorHAnsi" w:cstheme="minorHAnsi"/>
          <w:highlight w:val="green"/>
        </w:rPr>
        <w:t>In</w:t>
      </w:r>
      <w:r w:rsidRPr="00423F73">
        <w:rPr>
          <w:rFonts w:asciiTheme="minorHAnsi" w:hAnsiTheme="minorHAnsi" w:cstheme="minorHAnsi"/>
          <w:highlight w:val="green"/>
        </w:rPr>
        <w:t xml:space="preserve"> </w:t>
      </w:r>
      <w:r w:rsidRPr="00423F73">
        <w:rPr>
          <w:rFonts w:asciiTheme="minorHAnsi" w:hAnsiTheme="minorHAnsi" w:cstheme="minorHAnsi"/>
        </w:rPr>
        <w:t>this economy, sometimes called “</w:t>
      </w:r>
      <w:r w:rsidRPr="00423F73">
        <w:rPr>
          <w:rStyle w:val="StyleUnderline"/>
          <w:rFonts w:asciiTheme="minorHAnsi" w:eastAsia="Calibri" w:hAnsiTheme="minorHAnsi" w:cstheme="minorHAnsi"/>
        </w:rPr>
        <w:t xml:space="preserve">advanced </w:t>
      </w:r>
      <w:r w:rsidRPr="00423F73">
        <w:rPr>
          <w:rStyle w:val="StyleUnderline"/>
          <w:rFonts w:asciiTheme="minorHAnsi" w:eastAsia="Calibri" w:hAnsiTheme="minorHAnsi" w:cstheme="minorHAnsi"/>
          <w:highlight w:val="green"/>
        </w:rPr>
        <w:t xml:space="preserve">capitalism,” individuals habitually trust strangers in making contracts </w:t>
      </w:r>
      <w:r w:rsidRPr="00423F73">
        <w:rPr>
          <w:rFonts w:asciiTheme="minorHAnsi" w:hAnsiTheme="minorHAnsi" w:cstheme="minorHAnsi"/>
        </w:rPr>
        <w:t xml:space="preserve">and depend on the state to enforce them impartially. They learn to prefer free choice and the equal application of law, and they expect their government to behave accordingly in foreign affairs. As a consequence, contract-intensive societies </w:t>
      </w:r>
      <w:r w:rsidRPr="00423F73">
        <w:rPr>
          <w:rFonts w:asciiTheme="minorHAnsi" w:hAnsiTheme="minorHAnsi" w:cstheme="minorHAnsi"/>
        </w:rPr>
        <w:lastRenderedPageBreak/>
        <w:t xml:space="preserve">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423F73">
        <w:rPr>
          <w:rStyle w:val="StyleUnderline"/>
          <w:rFonts w:asciiTheme="minorHAnsi" w:eastAsia="Calibri" w:hAnsiTheme="minorHAnsi" w:cstheme="minorHAnsi"/>
          <w:highlight w:val="green"/>
        </w:rPr>
        <w:t xml:space="preserve">from 1961 to 2001 </w:t>
      </w:r>
      <w:r w:rsidRPr="00423F73">
        <w:rPr>
          <w:rStyle w:val="Emphasis"/>
          <w:rFonts w:asciiTheme="minorHAnsi" w:eastAsia="Calibri" w:hAnsiTheme="minorHAnsi" w:cstheme="minorHAnsi"/>
          <w:highlight w:val="green"/>
        </w:rPr>
        <w:t>not a single fatal conflict</w:t>
      </w:r>
      <w:r w:rsidRPr="00423F73">
        <w:rPr>
          <w:rStyle w:val="StyleUnderline"/>
          <w:rFonts w:asciiTheme="minorHAnsi" w:eastAsia="Calibri" w:hAnsiTheme="minorHAnsi" w:cstheme="minorHAnsi"/>
          <w:highlight w:val="green"/>
        </w:rPr>
        <w:t xml:space="preserve"> occurred among nations with contract-intensive economies</w:t>
      </w:r>
      <w:r w:rsidRPr="00423F73">
        <w:rPr>
          <w:rFonts w:asciiTheme="minorHAnsi" w:hAnsiTheme="minorHAnsi" w:cstheme="minorHAnsi"/>
        </w:rPr>
        <w:t xml:space="preserve">. In contrast, </w:t>
      </w:r>
      <w:r w:rsidRPr="00423F73">
        <w:rPr>
          <w:rStyle w:val="StyleUnderline"/>
          <w:rFonts w:asciiTheme="minorHAnsi" w:eastAsia="Calibri" w:hAnsiTheme="minorHAnsi" w:cstheme="minorHAnsi"/>
          <w:highlight w:val="green"/>
        </w:rPr>
        <w:t>democracies without contract-intensive economies engaged each other in several fatal conflicts during this period</w:t>
      </w:r>
      <w:r w:rsidRPr="00423F73">
        <w:rPr>
          <w:rFonts w:asciiTheme="minorHAnsi" w:hAnsiTheme="minorHAnsi" w:cstheme="minorHAnsi"/>
        </w:rPr>
        <w:t xml:space="preserve">, about the number to be expected if democracy in states without a contracting economy has no impact on foreign policy. These </w:t>
      </w:r>
      <w:r w:rsidRPr="00423F73">
        <w:rPr>
          <w:rStyle w:val="StyleUnderline"/>
          <w:rFonts w:asciiTheme="minorHAnsi" w:eastAsia="Calibri" w:hAnsiTheme="minorHAnsi" w:cstheme="minorHAnsi"/>
        </w:rPr>
        <w:t>results are highly robust after consideration of many competing causes</w:t>
      </w:r>
      <w:r w:rsidRPr="00423F73">
        <w:rPr>
          <w:rFonts w:asciiTheme="minorHAnsi" w:hAnsiTheme="minorHAnsi" w:cstheme="minorHAnsi"/>
          <w:sz w:val="10"/>
        </w:rPr>
        <w:t>,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Babst in the 1960s and Rudolph Rummel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423F73">
        <w:rPr>
          <w:rFonts w:asciiTheme="minorHAnsi" w:hAnsiTheme="minorHAnsi" w:cstheme="minorHAnsi"/>
        </w:rPr>
        <w:t xml:space="preserve"> </w:t>
      </w:r>
      <w:r w:rsidRPr="00423F73">
        <w:rPr>
          <w:rStyle w:val="StyleUnderline"/>
          <w:rFonts w:asciiTheme="minorHAnsi" w:eastAsia="Calibri" w:hAnsiTheme="minorHAnsi" w:cstheme="minorHAnsi"/>
        </w:rPr>
        <w:t>democracy, alone, is probably not an independent cause of the peace</w:t>
      </w:r>
      <w:r w:rsidRPr="00423F73">
        <w:rPr>
          <w:rFonts w:asciiTheme="minorHAnsi" w:hAnsiTheme="minorHAnsi" w:cstheme="minorHAnsi"/>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423F73">
        <w:rPr>
          <w:rStyle w:val="StyleUnderline"/>
          <w:rFonts w:asciiTheme="minorHAnsi" w:eastAsia="Calibri" w:hAnsiTheme="minorHAnsi" w:cstheme="minorHAnsi"/>
        </w:rPr>
        <w:t>The test failed</w:t>
      </w:r>
      <w:r w:rsidRPr="00423F73">
        <w:rPr>
          <w:rFonts w:asciiTheme="minorHAnsi" w:hAnsiTheme="minorHAnsi" w:cstheme="minorHAnsi"/>
        </w:rPr>
        <w:t xml:space="preserve"> </w:t>
      </w:r>
      <w:r w:rsidRPr="00423F73">
        <w:rPr>
          <w:rFonts w:asciiTheme="minorHAnsi" w:hAnsiTheme="minorHAnsi" w:cstheme="minorHAnsi"/>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all of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423F73">
        <w:rPr>
          <w:rStyle w:val="StyleUnderline"/>
          <w:rFonts w:asciiTheme="minorHAnsi" w:eastAsia="Calibri" w:hAnsiTheme="minorHAnsi" w:cstheme="minorHAnsi"/>
        </w:rPr>
        <w:t xml:space="preserve">openness of markets may be the cause of the economic peace: </w:t>
      </w:r>
      <w:r w:rsidRPr="00423F73">
        <w:rPr>
          <w:rStyle w:val="StyleUnderline"/>
          <w:rFonts w:asciiTheme="minorHAnsi" w:eastAsia="Calibri" w:hAnsiTheme="minorHAnsi" w:cstheme="minorHAnsi"/>
          <w:highlight w:val="green"/>
        </w:rPr>
        <w:t>nations with freer capital markets are more dependent than others</w:t>
      </w:r>
      <w:r w:rsidRPr="00423F73">
        <w:rPr>
          <w:rStyle w:val="StyleUnderline"/>
          <w:rFonts w:asciiTheme="minorHAnsi" w:eastAsia="Calibri" w:hAnsiTheme="minorHAnsi" w:cstheme="minorHAnsi"/>
        </w:rPr>
        <w:t xml:space="preserve"> on international investors, who are likely to divest</w:t>
      </w:r>
      <w:r w:rsidRPr="00423F73">
        <w:rPr>
          <w:rFonts w:asciiTheme="minorHAnsi" w:hAnsiTheme="minorHAnsi" w:cstheme="minorHAnsi"/>
        </w:rPr>
        <w:t xml:space="preserve"> from a country about to engage </w:t>
      </w:r>
      <w:r w:rsidRPr="00423F73">
        <w:rPr>
          <w:rStyle w:val="StyleUnderline"/>
          <w:rFonts w:asciiTheme="minorHAnsi" w:eastAsia="Calibri" w:hAnsiTheme="minorHAnsi" w:cstheme="minorHAnsi"/>
        </w:rPr>
        <w:t>in war. Policymakers</w:t>
      </w:r>
      <w:r w:rsidRPr="00423F73">
        <w:rPr>
          <w:rFonts w:asciiTheme="minorHAnsi" w:hAnsiTheme="minorHAnsi" w:cstheme="minorHAnsi"/>
        </w:rPr>
        <w:t xml:space="preserve"> first recognize which nations have free capital markets and which do not, and then </w:t>
      </w:r>
      <w:r w:rsidRPr="00423F73">
        <w:rPr>
          <w:rStyle w:val="StyleUnderline"/>
          <w:rFonts w:asciiTheme="minorHAnsi" w:eastAsia="Calibri" w:hAnsiTheme="minorHAnsi" w:cstheme="minorHAnsi"/>
        </w:rPr>
        <w:t>give greater credibility to threats made by those with freer capital markets</w:t>
      </w:r>
      <w:r w:rsidRPr="00423F73">
        <w:rPr>
          <w:rFonts w:asciiTheme="minorHAnsi" w:hAnsiTheme="minorHAnsi" w:cstheme="minorHAnsi"/>
        </w:rPr>
        <w:t xml:space="preserve"> </w:t>
      </w:r>
      <w:r w:rsidRPr="00423F73">
        <w:rPr>
          <w:rFonts w:asciiTheme="minorHAnsi" w:hAnsiTheme="minorHAnsi" w:cstheme="minorHAnsi"/>
          <w:sz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decisionmaking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decisionmaking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w:t>
      </w:r>
      <w:r w:rsidRPr="00423F73">
        <w:rPr>
          <w:rFonts w:asciiTheme="minorHAnsi" w:hAnsiTheme="minorHAnsi" w:cstheme="minorHAnsi"/>
          <w:sz w:val="11"/>
        </w:rPr>
        <w:lastRenderedPageBreak/>
        <w:t>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Acontract-intensive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 rural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ColdWar,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noncapitalist forms of development included fascism, communism, and petro-clientelism.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higherincome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that voters in contract-intensive democracies expect their leaders to refrain from fighting other democracies, regardless of the latters’ actions or economic conditions. This expectation accords with Spencer Weart’s view that liberal ideology causes [End Page 63] democratic nations to refrain from attacking other democratic nations.43 The key difference between Weart’s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423F73">
        <w:rPr>
          <w:rFonts w:asciiTheme="minorHAnsi" w:hAnsiTheme="minorHAnsi" w:cstheme="minorHAnsi"/>
          <w:sz w:val="10"/>
        </w:rPr>
        <w:t xml:space="preserve"> </w:t>
      </w:r>
      <w:r w:rsidRPr="00423F73">
        <w:rPr>
          <w:rStyle w:val="StyleUnderline"/>
          <w:rFonts w:asciiTheme="minorHAnsi" w:eastAsia="Calibri" w:hAnsiTheme="minorHAnsi" w:cstheme="minorHAnsi"/>
        </w:rPr>
        <w:t>The coefficient</w:t>
      </w:r>
      <w:r w:rsidRPr="00423F73">
        <w:rPr>
          <w:rFonts w:asciiTheme="minorHAnsi" w:hAnsiTheme="minorHAnsi" w:cstheme="minorHAnsi"/>
        </w:rPr>
        <w:t xml:space="preserve"> for DemocracyL (−0.10) </w:t>
      </w:r>
      <w:r w:rsidRPr="00423F73">
        <w:rPr>
          <w:rStyle w:val="StyleUnderline"/>
          <w:rFonts w:asciiTheme="minorHAnsi" w:eastAsia="Calibri" w:hAnsiTheme="minorHAnsi" w:cstheme="minorHAnsi"/>
        </w:rPr>
        <w:t xml:space="preserve">is negative and highly significant, confirming the expectation of democratic peace when </w:t>
      </w:r>
      <w:r w:rsidRPr="00423F73">
        <w:rPr>
          <w:rStyle w:val="StyleUnderline"/>
          <w:rFonts w:asciiTheme="minorHAnsi" w:eastAsia="Calibri" w:hAnsiTheme="minorHAnsi" w:cstheme="minorHAnsi"/>
        </w:rPr>
        <w:lastRenderedPageBreak/>
        <w:t>the presence or absence of contract-intensive economy is not considered</w:t>
      </w:r>
      <w:r w:rsidRPr="00423F73">
        <w:rPr>
          <w:rFonts w:asciiTheme="minorHAnsi" w:hAnsiTheme="minorHAnsi" w:cstheme="minorHAnsi"/>
        </w:rPr>
        <w:t>.</w:t>
      </w:r>
      <w:r w:rsidRPr="00423F73">
        <w:rPr>
          <w:rFonts w:asciiTheme="minorHAnsi" w:hAnsiTheme="minorHAnsi" w:cstheme="minorHAnsi"/>
          <w:sz w:val="10"/>
        </w:rPr>
        <w:t xml:space="preserve"> 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DemocracyL. As can be seen in model 2 in table 1, the coefficient for the interactive term DemocracyL x One State CIE (−0.20) is negative and significant. This confirms the supplemental monadic hypothesis of a conditional relationship between contract-intensive economy and democracy. Because the coefficients for constituent terms (DemocracyL) in interactive models are meaningful only for cases where the other constituent term (One State CIE) equals zero, the coefficient for DemocracyL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DemocracyL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Kargil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DemocracyL x One State CIE (−0.30) confirms the supplemental monadic hypothesis of a conditional relationship between a contract-intensive economy and democracy at the war level; the coefficient for DemocracyL (−0.03) confirms that </w:t>
      </w:r>
      <w:r w:rsidRPr="00423F73">
        <w:rPr>
          <w:rStyle w:val="StyleUnderline"/>
          <w:rFonts w:asciiTheme="minorHAnsi" w:eastAsia="Calibri" w:hAnsiTheme="minorHAnsi" w:cstheme="minorHAnsi"/>
        </w:rPr>
        <w:t>democracy without a contract-intensive economy does not cause peace among nations. Identical results also appear, for fatal militarized disputes and wars</w:t>
      </w:r>
      <w:r w:rsidRPr="00423F73">
        <w:rPr>
          <w:rFonts w:asciiTheme="minorHAnsi" w:hAnsiTheme="minorHAnsi" w:cstheme="minorHAnsi"/>
        </w:rPr>
        <w:t>,</w:t>
      </w:r>
      <w:r w:rsidRPr="00423F73">
        <w:rPr>
          <w:rFonts w:asciiTheme="minorHAnsi" w:hAnsiTheme="minorHAnsi" w:cstheme="minorHAnsi"/>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DemocracyL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reestimated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423F73">
        <w:rPr>
          <w:rFonts w:asciiTheme="minorHAnsi" w:hAnsiTheme="minorHAnsi" w:cstheme="minorHAnsi"/>
        </w:rPr>
        <w:t xml:space="preserve"> </w:t>
      </w:r>
      <w:r w:rsidRPr="00423F73">
        <w:rPr>
          <w:rStyle w:val="StyleUnderline"/>
          <w:rFonts w:asciiTheme="minorHAnsi" w:eastAsia="Calibri" w:hAnsiTheme="minorHAnsi" w:cstheme="minorHAnsi"/>
          <w:highlight w:val="green"/>
        </w:rPr>
        <w:t xml:space="preserve">a change </w:t>
      </w:r>
      <w:r w:rsidRPr="00423F73">
        <w:rPr>
          <w:rStyle w:val="StyleUnderline"/>
          <w:rFonts w:asciiTheme="minorHAnsi" w:eastAsia="Calibri" w:hAnsiTheme="minorHAnsi" w:cstheme="minorHAnsi"/>
        </w:rPr>
        <w:t xml:space="preserve">from neither to one or both states with a contract-intensive economy </w:t>
      </w:r>
      <w:r w:rsidRPr="00423F73">
        <w:rPr>
          <w:rStyle w:val="StyleUnderline"/>
          <w:rFonts w:asciiTheme="minorHAnsi" w:eastAsia="Calibri" w:hAnsiTheme="minorHAnsi" w:cstheme="minorHAnsi"/>
          <w:highlight w:val="green"/>
        </w:rPr>
        <w:t>causes a 97 percent reduction in the probability of fatal dispute onset</w:t>
      </w:r>
      <w:r w:rsidRPr="00423F73">
        <w:rPr>
          <w:rStyle w:val="StyleUnderline"/>
          <w:rFonts w:asciiTheme="minorHAnsi" w:eastAsia="Calibri" w:hAnsiTheme="minorHAnsi" w:cstheme="minorHAnsi"/>
        </w:rPr>
        <w:t>. None of the remaining variables has an impact of this magnitude</w:t>
      </w:r>
      <w:r w:rsidRPr="00423F73">
        <w:rPr>
          <w:rFonts w:asciiTheme="minorHAnsi" w:hAnsiTheme="minorHAnsi" w:cstheme="minorHAnsi"/>
        </w:rPr>
        <w:t>.</w:t>
      </w:r>
      <w:r w:rsidRPr="00423F73">
        <w:rPr>
          <w:rFonts w:asciiTheme="minorHAnsi" w:hAnsiTheme="minorHAnsi" w:cstheme="minorHAnsi"/>
          <w:sz w:val="10"/>
        </w:rPr>
        <w:t>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DevelopmentL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contractualist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Rosecrance has argued that the decision to trade rather than to fight is a key factor in explaining peace among trading nations.62 Economic norms theory thus complements Rosecrance’s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As can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MaturityL (−0.09) is not significant.65 It thus appears that even mature, consolidated democracies are not more peaceful with each other than [End Page 74] other nations. Rather,</w:t>
      </w:r>
      <w:r w:rsidRPr="00423F73">
        <w:rPr>
          <w:rFonts w:asciiTheme="minorHAnsi" w:hAnsiTheme="minorHAnsi" w:cstheme="minorHAnsi"/>
        </w:rPr>
        <w:t xml:space="preserve"> </w:t>
      </w:r>
      <w:r w:rsidRPr="00423F73">
        <w:rPr>
          <w:rStyle w:val="StyleUnderline"/>
          <w:rFonts w:asciiTheme="minorHAnsi" w:eastAsia="Calibri" w:hAnsiTheme="minorHAnsi" w:cstheme="minorHAnsi"/>
        </w:rPr>
        <w:t>a contract-intensive economy is the more likely cause of both democratic maturity and the prevailing peace</w:t>
      </w:r>
      <w:r w:rsidRPr="00423F73">
        <w:rPr>
          <w:rFonts w:asciiTheme="minorHAnsi" w:hAnsiTheme="minorHAnsi" w:cstheme="minorHAnsi"/>
          <w:sz w:val="10"/>
        </w:rPr>
        <w:t xml:space="preserve">. </w:t>
      </w:r>
      <w:r w:rsidRPr="00423F73">
        <w:rPr>
          <w:rFonts w:asciiTheme="minorHAnsi" w:hAnsiTheme="minorHAnsi" w:cstheme="minorHAnsi"/>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69 The coefficient for Capital OpennessL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OpennessL,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w:t>
      </w:r>
      <w:r w:rsidRPr="00423F73">
        <w:rPr>
          <w:rFonts w:asciiTheme="minorHAnsi" w:hAnsiTheme="minorHAnsi" w:cstheme="minorHAnsi"/>
          <w:sz w:val="11"/>
        </w:rPr>
        <w:lastRenderedPageBreak/>
        <w:t xml:space="preserve">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anticapitalist,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Eksynchronismos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oldstyle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Christodoulos.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Pangalos—considered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Kargil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423F73">
        <w:rPr>
          <w:rFonts w:asciiTheme="minorHAnsi" w:hAnsiTheme="minorHAnsi" w:cstheme="minorHAnsi"/>
        </w:rPr>
        <w:t xml:space="preserve">contrast, </w:t>
      </w:r>
      <w:r w:rsidRPr="00423F73">
        <w:rPr>
          <w:rFonts w:asciiTheme="minorHAnsi" w:eastAsia="Calibri" w:hAnsiTheme="minorHAnsi" w:cstheme="minorHAnsi"/>
        </w:rPr>
        <w:t>high structural unemployment encourages dependence on the patronage of friends and family. This dependency can promote the heuristics of identifying and trusting in-groups and their leaders, and distrusting strangers from out-groups and state institutions</w:t>
      </w:r>
      <w:r w:rsidRPr="00423F73">
        <w:rPr>
          <w:rFonts w:asciiTheme="minorHAnsi" w:hAnsiTheme="minorHAnsi" w:cstheme="minorHAnsi"/>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423F73">
        <w:rPr>
          <w:rFonts w:asciiTheme="minorHAnsi" w:eastAsia="Calibri" w:hAnsiTheme="minorHAnsi" w:cstheme="minorHAnsi"/>
        </w:rPr>
        <w:t xml:space="preserve">peace is the result of a fundamental </w:t>
      </w:r>
      <w:r w:rsidRPr="00423F73">
        <w:rPr>
          <w:rFonts w:asciiTheme="minorHAnsi" w:eastAsia="Calibri" w:hAnsiTheme="minorHAnsi" w:cstheme="minorHAnsi"/>
        </w:rPr>
        <w:lastRenderedPageBreak/>
        <w:t>agreement among voters and elites in these countries on the Westphalian order of sovereign states</w:t>
      </w:r>
      <w:r w:rsidRPr="00423F73">
        <w:rPr>
          <w:rFonts w:asciiTheme="minorHAnsi" w:hAnsiTheme="minorHAnsi" w:cstheme="minorHAnsi"/>
        </w:rPr>
        <w:t>, including the primacy of international law over power politics and imperialist</w:t>
      </w:r>
      <w:r w:rsidRPr="00423F73">
        <w:rPr>
          <w:rFonts w:asciiTheme="minorHAnsi" w:hAnsiTheme="minorHAnsi" w:cstheme="minorHAnsi"/>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423F73">
        <w:rPr>
          <w:rFonts w:asciiTheme="minorHAnsi" w:hAnsiTheme="minorHAnsi" w:cstheme="minorHAnsi"/>
        </w:rPr>
        <w:t xml:space="preserve"> </w:t>
      </w:r>
      <w:r w:rsidRPr="00423F73">
        <w:rPr>
          <w:rStyle w:val="StyleUnderline"/>
          <w:rFonts w:asciiTheme="minorHAnsi" w:eastAsia="Calibri" w:hAnsiTheme="minorHAnsi" w:cstheme="minorHAnsi"/>
        </w:rPr>
        <w:t>Valuing democracy, voters and elites in contract-intensive democracies tend to value the promotion of individual rights and democracy abroad</w:t>
      </w:r>
      <w:r w:rsidRPr="00423F73">
        <w:rPr>
          <w:rFonts w:asciiTheme="minorHAnsi" w:hAnsiTheme="minorHAnsi" w:cstheme="minorHAnsi"/>
        </w:rPr>
        <w:t>. They therefore restrain themselves from fighting other countries perceived as democratic, regardless of their economic or foreign policy behavior. These patterns were confirmed in the quantitativ</w:t>
      </w:r>
    </w:p>
    <w:p w14:paraId="1FEF16ED" w14:textId="2AC391C2" w:rsidR="00947057" w:rsidRPr="00423F73" w:rsidRDefault="00947057" w:rsidP="00947057">
      <w:pPr>
        <w:pStyle w:val="Heading3"/>
        <w:rPr>
          <w:rFonts w:asciiTheme="minorHAnsi" w:hAnsiTheme="minorHAnsi" w:cstheme="minorHAnsi"/>
        </w:rPr>
      </w:pPr>
      <w:r w:rsidRPr="00423F73">
        <w:rPr>
          <w:rFonts w:asciiTheme="minorHAnsi" w:hAnsiTheme="minorHAnsi" w:cstheme="minorHAnsi"/>
        </w:rPr>
        <w:lastRenderedPageBreak/>
        <w:t xml:space="preserve">Impact D </w:t>
      </w:r>
    </w:p>
    <w:p w14:paraId="324F34E6"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Capitalism is self-correcting and sustainable – war and environmental destruction are not profitable and innovation solves their impacts</w:t>
      </w:r>
    </w:p>
    <w:p w14:paraId="23AD3B3D" w14:textId="77777777" w:rsidR="00947057" w:rsidRPr="00423F73" w:rsidRDefault="00947057" w:rsidP="00947057">
      <w:pPr>
        <w:rPr>
          <w:rFonts w:asciiTheme="minorHAnsi" w:eastAsia="Calibri" w:hAnsiTheme="minorHAnsi" w:cstheme="minorHAnsi"/>
          <w:sz w:val="16"/>
        </w:rPr>
      </w:pPr>
      <w:r w:rsidRPr="00423F73">
        <w:rPr>
          <w:rStyle w:val="Style13ptBold"/>
          <w:rFonts w:asciiTheme="minorHAnsi" w:hAnsiTheme="minorHAnsi" w:cstheme="minorHAnsi"/>
        </w:rPr>
        <w:t>Kaletsky ’11</w:t>
      </w:r>
      <w:r w:rsidRPr="00423F73">
        <w:rPr>
          <w:rFonts w:asciiTheme="minorHAnsi" w:eastAsia="Calibri" w:hAnsiTheme="minorHAnsi" w:cstheme="minorHAnsi"/>
          <w:sz w:val="16"/>
        </w:rPr>
        <w:t xml:space="preserve"> (Anatole, editor-at-large of </w:t>
      </w:r>
      <w:r w:rsidRPr="00423F73">
        <w:rPr>
          <w:rFonts w:asciiTheme="minorHAnsi" w:eastAsia="Calibri" w:hAnsiTheme="minorHAnsi" w:cstheme="minorHAnsi"/>
          <w:i/>
          <w:sz w:val="16"/>
        </w:rPr>
        <w:t>The Times</w:t>
      </w:r>
      <w:r w:rsidRPr="00423F73">
        <w:rPr>
          <w:rFonts w:asciiTheme="minorHAnsi" w:eastAsia="Calibri" w:hAnsiTheme="minorHAnsi" w:cstheme="min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423F73">
        <w:rPr>
          <w:rFonts w:asciiTheme="minorHAnsi" w:hAnsiTheme="minorHAnsi" w:cstheme="minorHAnsi"/>
          <w:sz w:val="16"/>
        </w:rPr>
        <w:t>ch in economics, Capitalism 4.0: The Birth of a New Economy in the Aftermath of Crisis, p. 19-21)</w:t>
      </w:r>
    </w:p>
    <w:p w14:paraId="47C66B47" w14:textId="77777777" w:rsidR="00947057" w:rsidRPr="00423F73" w:rsidRDefault="00947057" w:rsidP="00947057">
      <w:pPr>
        <w:rPr>
          <w:rFonts w:asciiTheme="minorHAnsi" w:hAnsiTheme="minorHAnsi" w:cstheme="minorHAnsi"/>
          <w:sz w:val="16"/>
        </w:rPr>
      </w:pPr>
      <w:r w:rsidRPr="00423F73">
        <w:rPr>
          <w:rFonts w:asciiTheme="minorHAnsi" w:hAnsiTheme="minorHAnsi" w:cstheme="minorHAnsi"/>
          <w:sz w:val="16"/>
        </w:rPr>
        <w:t xml:space="preserve">Democratic </w:t>
      </w:r>
      <w:r w:rsidRPr="00423F73">
        <w:rPr>
          <w:rStyle w:val="Emphasis"/>
          <w:rFonts w:asciiTheme="minorHAnsi" w:hAnsiTheme="minorHAnsi" w:cstheme="minorHAnsi"/>
          <w:highlight w:val="green"/>
        </w:rPr>
        <w:t>cap</w:t>
      </w:r>
      <w:r w:rsidRPr="00423F73">
        <w:rPr>
          <w:rStyle w:val="Emphasis"/>
          <w:rFonts w:asciiTheme="minorHAnsi" w:hAnsiTheme="minorHAnsi" w:cstheme="minorHAnsi"/>
        </w:rPr>
        <w:t xml:space="preserve">italism </w:t>
      </w:r>
      <w:r w:rsidRPr="00423F73">
        <w:rPr>
          <w:rStyle w:val="Emphasis"/>
          <w:rFonts w:asciiTheme="minorHAnsi" w:hAnsiTheme="minorHAnsi" w:cstheme="minorHAnsi"/>
          <w:highlight w:val="green"/>
        </w:rPr>
        <w:t>is</w:t>
      </w:r>
      <w:r w:rsidRPr="00423F73">
        <w:rPr>
          <w:rStyle w:val="Emphasis"/>
          <w:rFonts w:asciiTheme="minorHAnsi" w:hAnsiTheme="minorHAnsi" w:cstheme="minorHAnsi"/>
        </w:rPr>
        <w:t xml:space="preserve"> a system </w:t>
      </w:r>
      <w:r w:rsidRPr="00423F73">
        <w:rPr>
          <w:rStyle w:val="Emphasis"/>
          <w:rFonts w:asciiTheme="minorHAnsi" w:hAnsiTheme="minorHAnsi" w:cstheme="minorHAnsi"/>
          <w:highlight w:val="green"/>
        </w:rPr>
        <w:t>built for survival.</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It</w:t>
      </w:r>
      <w:r w:rsidRPr="00423F73">
        <w:rPr>
          <w:rStyle w:val="Emphasis"/>
          <w:rFonts w:asciiTheme="minorHAnsi" w:hAnsiTheme="minorHAnsi" w:cstheme="minorHAnsi"/>
        </w:rPr>
        <w:t xml:space="preserve"> has </w:t>
      </w:r>
      <w:r w:rsidRPr="00423F73">
        <w:rPr>
          <w:rStyle w:val="Emphasis"/>
          <w:rFonts w:asciiTheme="minorHAnsi" w:hAnsiTheme="minorHAnsi" w:cstheme="minorHAnsi"/>
          <w:highlight w:val="green"/>
        </w:rPr>
        <w:t>adapted successfully to shocks</w:t>
      </w:r>
      <w:r w:rsidRPr="00423F73">
        <w:rPr>
          <w:rStyle w:val="Emphasis"/>
          <w:rFonts w:asciiTheme="minorHAnsi" w:hAnsiTheme="minorHAnsi" w:cstheme="minorHAnsi"/>
        </w:rPr>
        <w:t xml:space="preserve"> of every kind, to </w:t>
      </w:r>
      <w:r w:rsidRPr="00423F73">
        <w:rPr>
          <w:rStyle w:val="Emphasis"/>
          <w:rFonts w:asciiTheme="minorHAnsi" w:hAnsiTheme="minorHAnsi" w:cstheme="minorHAnsi"/>
          <w:highlight w:val="green"/>
        </w:rPr>
        <w:t>upheavals in tec</w:t>
      </w:r>
      <w:r w:rsidRPr="00423F73">
        <w:rPr>
          <w:rStyle w:val="Emphasis"/>
          <w:rFonts w:asciiTheme="minorHAnsi" w:hAnsiTheme="minorHAnsi" w:cstheme="minorHAnsi"/>
        </w:rPr>
        <w:t xml:space="preserve">hnology </w:t>
      </w:r>
      <w:r w:rsidRPr="00423F73">
        <w:rPr>
          <w:rStyle w:val="Emphasis"/>
          <w:rFonts w:asciiTheme="minorHAnsi" w:hAnsiTheme="minorHAnsi" w:cstheme="minorHAnsi"/>
          <w:highlight w:val="green"/>
        </w:rPr>
        <w:t>and economics</w:t>
      </w:r>
      <w:r w:rsidRPr="00423F73">
        <w:rPr>
          <w:rStyle w:val="Emphasis"/>
          <w:rFonts w:asciiTheme="minorHAnsi" w:hAnsiTheme="minorHAnsi" w:cstheme="minorHAnsi"/>
        </w:rPr>
        <w:t xml:space="preserve">, to political revolutions and world wars. </w:t>
      </w:r>
      <w:r w:rsidRPr="00423F73">
        <w:rPr>
          <w:rStyle w:val="Emphasis"/>
          <w:rFonts w:asciiTheme="minorHAnsi" w:hAnsiTheme="minorHAnsi" w:cstheme="minorHAnsi"/>
          <w:highlight w:val="green"/>
        </w:rPr>
        <w:t>Cap</w:t>
      </w:r>
      <w:r w:rsidRPr="00423F73">
        <w:rPr>
          <w:rStyle w:val="Emphasis"/>
          <w:rFonts w:asciiTheme="minorHAnsi" w:hAnsiTheme="minorHAnsi" w:cstheme="minorHAnsi"/>
        </w:rPr>
        <w:t xml:space="preserve">italism </w:t>
      </w:r>
      <w:r w:rsidRPr="00423F73">
        <w:rPr>
          <w:rFonts w:asciiTheme="minorHAnsi" w:hAnsiTheme="minorHAnsi" w:cstheme="minorHAnsi"/>
          <w:sz w:val="16"/>
        </w:rPr>
        <w:t xml:space="preserve">has been able to do this because, unlike communism or socialism or feudalism, it </w:t>
      </w:r>
      <w:r w:rsidRPr="00423F73">
        <w:rPr>
          <w:rStyle w:val="Emphasis"/>
          <w:rFonts w:asciiTheme="minorHAnsi" w:hAnsiTheme="minorHAnsi" w:cstheme="minorHAnsi"/>
        </w:rPr>
        <w:t>h</w:t>
      </w:r>
      <w:r w:rsidRPr="00423F73">
        <w:rPr>
          <w:rStyle w:val="Emphasis"/>
          <w:rFonts w:asciiTheme="minorHAnsi" w:hAnsiTheme="minorHAnsi" w:cstheme="minorHAnsi"/>
          <w:highlight w:val="green"/>
        </w:rPr>
        <w:t>as an inner dynamic akin to a living thing</w:t>
      </w:r>
      <w:r w:rsidRPr="00423F73">
        <w:rPr>
          <w:rStyle w:val="Emphasis"/>
          <w:rFonts w:asciiTheme="minorHAnsi" w:hAnsiTheme="minorHAnsi" w:cstheme="minorHAnsi"/>
        </w:rPr>
        <w:t>. It can adapt and refine itself in response to the changing environment.</w:t>
      </w:r>
      <w:r w:rsidRPr="00423F73">
        <w:rPr>
          <w:rFonts w:asciiTheme="minorHAnsi" w:hAnsiTheme="minorHAnsi" w:cstheme="min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423F73">
        <w:rPr>
          <w:rStyle w:val="Emphasis"/>
          <w:rFonts w:asciiTheme="minorHAnsi" w:hAnsiTheme="minorHAnsi" w:cstheme="minorHAnsi"/>
          <w:highlight w:val="green"/>
        </w:rPr>
        <w:t>The self-correcting mechanisms</w:t>
      </w:r>
      <w:r w:rsidRPr="00423F73">
        <w:rPr>
          <w:rStyle w:val="Emphasis"/>
          <w:rFonts w:asciiTheme="minorHAnsi" w:hAnsiTheme="minorHAnsi" w:cstheme="minorHAnsi"/>
        </w:rPr>
        <w:t xml:space="preserve"> that market economies and democratic societies </w:t>
      </w:r>
      <w:r w:rsidRPr="00423F73">
        <w:rPr>
          <w:rStyle w:val="Emphasis"/>
          <w:rFonts w:asciiTheme="minorHAnsi" w:hAnsiTheme="minorHAnsi" w:cstheme="minorHAnsi"/>
          <w:highlight w:val="green"/>
        </w:rPr>
        <w:t>have evolved over several centuries</w:t>
      </w:r>
      <w:r w:rsidRPr="00423F73">
        <w:rPr>
          <w:rStyle w:val="Emphasis"/>
          <w:rFonts w:asciiTheme="minorHAnsi" w:hAnsiTheme="minorHAnsi" w:cstheme="minorHAnsi"/>
        </w:rPr>
        <w:t xml:space="preserve"> were either forgotten or assumed defunct.</w:t>
      </w:r>
      <w:r w:rsidRPr="00423F73">
        <w:rPr>
          <w:rFonts w:asciiTheme="minorHAnsi" w:hAnsiTheme="minorHAnsi" w:cstheme="minorHAnsi"/>
          <w:sz w:val="16"/>
        </w:rPr>
        <w:t xml:space="preserve"> The language of biology has been applied to politics and economics, but rarely to the way they interact. </w:t>
      </w:r>
      <w:r w:rsidRPr="00423F73">
        <w:rPr>
          <w:rStyle w:val="Emphasis"/>
          <w:rFonts w:asciiTheme="minorHAnsi" w:hAnsiTheme="minorHAnsi" w:cstheme="minorHAnsi"/>
        </w:rPr>
        <w:t xml:space="preserve">Democratic </w:t>
      </w:r>
      <w:r w:rsidRPr="00423F73">
        <w:rPr>
          <w:rStyle w:val="Emphasis"/>
          <w:rFonts w:asciiTheme="minorHAnsi" w:hAnsiTheme="minorHAnsi" w:cstheme="minorHAnsi"/>
          <w:highlight w:val="green"/>
        </w:rPr>
        <w:t>capitalism’s</w:t>
      </w:r>
      <w:r w:rsidRPr="00423F73">
        <w:rPr>
          <w:rStyle w:val="Emphasis"/>
          <w:rFonts w:asciiTheme="minorHAnsi" w:hAnsiTheme="minorHAnsi" w:cstheme="minorHAnsi"/>
        </w:rPr>
        <w:t xml:space="preserve"> equivalent of the biological survival instinct is a </w:t>
      </w:r>
      <w:r w:rsidRPr="00423F73">
        <w:rPr>
          <w:rStyle w:val="Emphasis"/>
          <w:rFonts w:asciiTheme="minorHAnsi" w:hAnsiTheme="minorHAnsi" w:cstheme="minorHAnsi"/>
          <w:highlight w:val="green"/>
        </w:rPr>
        <w:t>built-in capacity for solving</w:t>
      </w:r>
      <w:r w:rsidRPr="00423F73">
        <w:rPr>
          <w:rStyle w:val="Emphasis"/>
          <w:rFonts w:asciiTheme="minorHAnsi" w:hAnsiTheme="minorHAnsi" w:cstheme="minorHAnsi"/>
        </w:rPr>
        <w:t xml:space="preserve"> social </w:t>
      </w:r>
      <w:r w:rsidRPr="00423F73">
        <w:rPr>
          <w:rStyle w:val="Emphasis"/>
          <w:rFonts w:asciiTheme="minorHAnsi" w:hAnsiTheme="minorHAnsi" w:cstheme="minorHAnsi"/>
          <w:highlight w:val="green"/>
        </w:rPr>
        <w:t>problem</w:t>
      </w:r>
      <w:r w:rsidRPr="00423F73">
        <w:rPr>
          <w:rStyle w:val="Emphasis"/>
          <w:rFonts w:asciiTheme="minorHAnsi" w:hAnsiTheme="minorHAnsi" w:cstheme="minorHAnsi"/>
        </w:rPr>
        <w:t xml:space="preserve">s and meeting material needs. This capacity </w:t>
      </w:r>
      <w:r w:rsidRPr="00423F73">
        <w:rPr>
          <w:rStyle w:val="Emphasis"/>
          <w:rFonts w:asciiTheme="minorHAnsi" w:hAnsiTheme="minorHAnsi" w:cstheme="minorHAnsi"/>
          <w:highlight w:val="green"/>
        </w:rPr>
        <w:t>stems from the principle of competition</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which drives</w:t>
      </w:r>
      <w:r w:rsidRPr="00423F73">
        <w:rPr>
          <w:rStyle w:val="Emphasis"/>
          <w:rFonts w:asciiTheme="minorHAnsi" w:hAnsiTheme="minorHAnsi" w:cstheme="minorHAnsi"/>
        </w:rPr>
        <w:t xml:space="preserve"> both democratic </w:t>
      </w:r>
      <w:r w:rsidRPr="00423F73">
        <w:rPr>
          <w:rStyle w:val="Emphasis"/>
          <w:rFonts w:asciiTheme="minorHAnsi" w:hAnsiTheme="minorHAnsi" w:cstheme="minorHAnsi"/>
          <w:highlight w:val="green"/>
        </w:rPr>
        <w:t>politics and</w:t>
      </w:r>
      <w:r w:rsidRPr="00423F73">
        <w:rPr>
          <w:rStyle w:val="Emphasis"/>
          <w:rFonts w:asciiTheme="minorHAnsi" w:hAnsiTheme="minorHAnsi" w:cstheme="minorHAnsi"/>
        </w:rPr>
        <w:t xml:space="preserve"> capitalist </w:t>
      </w:r>
      <w:r w:rsidRPr="00423F73">
        <w:rPr>
          <w:rStyle w:val="Emphasis"/>
          <w:rFonts w:asciiTheme="minorHAnsi" w:hAnsiTheme="minorHAnsi" w:cstheme="minorHAnsi"/>
          <w:highlight w:val="green"/>
        </w:rPr>
        <w:t>markets.</w:t>
      </w:r>
      <w:r w:rsidRPr="00423F73">
        <w:rPr>
          <w:rStyle w:val="Emphasis"/>
          <w:rFonts w:asciiTheme="minorHAnsi" w:hAnsiTheme="minorHAnsi" w:cstheme="minorHAnsi"/>
        </w:rPr>
        <w:t xml:space="preserve"> Because </w:t>
      </w:r>
      <w:r w:rsidRPr="00423F73">
        <w:rPr>
          <w:rStyle w:val="Emphasis"/>
          <w:rFonts w:asciiTheme="minorHAnsi" w:hAnsiTheme="minorHAnsi" w:cstheme="minorHAnsi"/>
          <w:highlight w:val="green"/>
        </w:rPr>
        <w:t>market forces generally reward</w:t>
      </w:r>
      <w:r w:rsidRPr="00423F73">
        <w:rPr>
          <w:rStyle w:val="Emphasis"/>
          <w:rFonts w:asciiTheme="minorHAnsi" w:hAnsiTheme="minorHAnsi" w:cstheme="minorHAnsi"/>
        </w:rPr>
        <w:t xml:space="preserve"> the creation of </w:t>
      </w:r>
      <w:r w:rsidRPr="00423F73">
        <w:rPr>
          <w:rStyle w:val="Emphasis"/>
          <w:rFonts w:asciiTheme="minorHAnsi" w:hAnsiTheme="minorHAnsi" w:cstheme="minorHAnsi"/>
          <w:highlight w:val="green"/>
        </w:rPr>
        <w:t>wealth</w:t>
      </w:r>
      <w:r w:rsidRPr="00423F73">
        <w:rPr>
          <w:rStyle w:val="Emphasis"/>
          <w:rFonts w:asciiTheme="minorHAnsi" w:hAnsiTheme="minorHAnsi" w:cstheme="minorHAnsi"/>
        </w:rPr>
        <w:t xml:space="preserve"> rather than its destruction, </w:t>
      </w:r>
      <w:r w:rsidRPr="00423F73">
        <w:rPr>
          <w:rStyle w:val="Emphasis"/>
          <w:rFonts w:asciiTheme="minorHAnsi" w:hAnsiTheme="minorHAnsi" w:cstheme="minorHAnsi"/>
          <w:highlight w:val="green"/>
        </w:rPr>
        <w:t>they direct the</w:t>
      </w:r>
      <w:r w:rsidRPr="00423F73">
        <w:rPr>
          <w:rStyle w:val="Emphasis"/>
          <w:rFonts w:asciiTheme="minorHAnsi" w:hAnsiTheme="minorHAnsi" w:cstheme="minorHAnsi"/>
        </w:rPr>
        <w:t xml:space="preserve"> independent </w:t>
      </w:r>
      <w:r w:rsidRPr="00423F73">
        <w:rPr>
          <w:rStyle w:val="Emphasis"/>
          <w:rFonts w:asciiTheme="minorHAnsi" w:hAnsiTheme="minorHAnsi" w:cstheme="minorHAnsi"/>
          <w:highlight w:val="green"/>
        </w:rPr>
        <w:t>efforts and ambitions of millions</w:t>
      </w:r>
      <w:r w:rsidRPr="00423F73">
        <w:rPr>
          <w:rStyle w:val="Emphasis"/>
          <w:rFonts w:asciiTheme="minorHAnsi" w:hAnsiTheme="minorHAnsi" w:cstheme="minorHAnsi"/>
        </w:rPr>
        <w:t xml:space="preserve"> of individuals </w:t>
      </w:r>
      <w:r w:rsidRPr="00423F73">
        <w:rPr>
          <w:rStyle w:val="Emphasis"/>
          <w:rFonts w:asciiTheme="minorHAnsi" w:hAnsiTheme="minorHAnsi" w:cstheme="minorHAnsi"/>
          <w:highlight w:val="green"/>
        </w:rPr>
        <w:t>toward</w:t>
      </w:r>
      <w:r w:rsidRPr="00423F73">
        <w:rPr>
          <w:rStyle w:val="Emphasis"/>
          <w:rFonts w:asciiTheme="minorHAnsi" w:hAnsiTheme="minorHAnsi" w:cstheme="minorHAnsi"/>
        </w:rPr>
        <w:t xml:space="preserve"> satisfying </w:t>
      </w:r>
      <w:r w:rsidRPr="00423F73">
        <w:rPr>
          <w:rStyle w:val="Emphasis"/>
          <w:rFonts w:asciiTheme="minorHAnsi" w:hAnsiTheme="minorHAnsi" w:cstheme="minorHAnsi"/>
          <w:highlight w:val="green"/>
        </w:rPr>
        <w:t>material demands</w:t>
      </w:r>
      <w:r w:rsidRPr="00423F73">
        <w:rPr>
          <w:rStyle w:val="Emphasis"/>
          <w:rFonts w:asciiTheme="minorHAnsi" w:hAnsiTheme="minorHAnsi" w:cstheme="minorHAnsi"/>
        </w:rPr>
        <w:t>, even if these demands sometimes create unwelcome by-products.</w:t>
      </w:r>
      <w:r w:rsidRPr="00423F73">
        <w:rPr>
          <w:rFonts w:asciiTheme="minorHAnsi" w:hAnsiTheme="minorHAnsi" w:cstheme="minorHAnsi"/>
          <w:sz w:val="16"/>
        </w:rPr>
        <w:t xml:space="preserve"> Because voters generally reward politicians for making their lives better and safer, rather than worse and more dangerous, </w:t>
      </w:r>
      <w:r w:rsidRPr="00423F73">
        <w:rPr>
          <w:rStyle w:val="Emphasis"/>
          <w:rFonts w:asciiTheme="minorHAnsi" w:hAnsiTheme="minorHAnsi" w:cstheme="minorHAnsi"/>
        </w:rPr>
        <w:t xml:space="preserve">democratic </w:t>
      </w:r>
      <w:r w:rsidRPr="00423F73">
        <w:rPr>
          <w:rStyle w:val="Emphasis"/>
          <w:rFonts w:asciiTheme="minorHAnsi" w:hAnsiTheme="minorHAnsi" w:cstheme="minorHAnsi"/>
          <w:highlight w:val="green"/>
        </w:rPr>
        <w:t>competition directs</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political institutions toward solving</w:t>
      </w:r>
      <w:r w:rsidRPr="00423F73">
        <w:rPr>
          <w:rStyle w:val="Emphasis"/>
          <w:rFonts w:asciiTheme="minorHAnsi" w:hAnsiTheme="minorHAnsi" w:cstheme="minorHAnsi"/>
        </w:rPr>
        <w:t xml:space="preserve"> rather than aggravating society’s </w:t>
      </w:r>
      <w:r w:rsidRPr="00423F73">
        <w:rPr>
          <w:rStyle w:val="Emphasis"/>
          <w:rFonts w:asciiTheme="minorHAnsi" w:hAnsiTheme="minorHAnsi" w:cstheme="minorHAnsi"/>
          <w:highlight w:val="green"/>
        </w:rPr>
        <w:t>problems</w:t>
      </w:r>
      <w:r w:rsidRPr="00423F73">
        <w:rPr>
          <w:rFonts w:asciiTheme="minorHAnsi" w:hAnsiTheme="minorHAnsi" w:cstheme="minorHAnsi"/>
          <w:sz w:val="16"/>
        </w:rPr>
        <w:t>, even if these solutions sometimes create new problems of their own</w:t>
      </w:r>
      <w:r w:rsidRPr="00423F73">
        <w:rPr>
          <w:rStyle w:val="Emphasis"/>
          <w:rFonts w:asciiTheme="minorHAnsi" w:hAnsiTheme="minorHAnsi" w:cstheme="minorHAnsi"/>
        </w:rPr>
        <w:t xml:space="preserve">. Political competition is slower and less decisive than market competition, so its self-stabilizing qualities play out over decades or even generations, not months or years. </w:t>
      </w:r>
      <w:r w:rsidRPr="00423F73">
        <w:rPr>
          <w:rFonts w:asciiTheme="minorHAnsi" w:hAnsiTheme="minorHAnsi" w:cstheme="minorHAnsi"/>
          <w:sz w:val="16"/>
        </w:rPr>
        <w:t xml:space="preserve">But regardless of the difference in timescale, </w:t>
      </w:r>
      <w:r w:rsidRPr="00423F73">
        <w:rPr>
          <w:rStyle w:val="Emphasis"/>
          <w:rFonts w:asciiTheme="minorHAnsi" w:hAnsiTheme="minorHAnsi" w:cstheme="minorHAnsi"/>
          <w:highlight w:val="green"/>
        </w:rPr>
        <w:t>cap</w:t>
      </w:r>
      <w:r w:rsidRPr="00423F73">
        <w:rPr>
          <w:rStyle w:val="Emphasis"/>
          <w:rFonts w:asciiTheme="minorHAnsi" w:hAnsiTheme="minorHAnsi" w:cstheme="minorHAnsi"/>
        </w:rPr>
        <w:t>italism</w:t>
      </w:r>
      <w:r w:rsidRPr="00423F73">
        <w:rPr>
          <w:rFonts w:asciiTheme="minorHAnsi" w:hAnsiTheme="minorHAnsi" w:cstheme="minorHAnsi"/>
          <w:sz w:val="16"/>
        </w:rPr>
        <w:t xml:space="preserve"> and democracy have one crucial feature in common: Both are mechanisms that </w:t>
      </w:r>
      <w:r w:rsidRPr="00423F73">
        <w:rPr>
          <w:rStyle w:val="Emphasis"/>
          <w:rFonts w:asciiTheme="minorHAnsi" w:hAnsiTheme="minorHAnsi" w:cstheme="minorHAnsi"/>
          <w:highlight w:val="green"/>
        </w:rPr>
        <w:t>encourage individuals to channel</w:t>
      </w:r>
      <w:r w:rsidRPr="00423F73">
        <w:rPr>
          <w:rStyle w:val="Emphasis"/>
          <w:rFonts w:asciiTheme="minorHAnsi" w:hAnsiTheme="minorHAnsi" w:cstheme="minorHAnsi"/>
        </w:rPr>
        <w:t xml:space="preserve"> their </w:t>
      </w:r>
      <w:r w:rsidRPr="00423F73">
        <w:rPr>
          <w:rStyle w:val="Emphasis"/>
          <w:rFonts w:asciiTheme="minorHAnsi" w:hAnsiTheme="minorHAnsi" w:cstheme="minorHAnsi"/>
          <w:highlight w:val="green"/>
        </w:rPr>
        <w:t>creativity, efforts, and</w:t>
      </w:r>
      <w:r w:rsidRPr="00423F73">
        <w:rPr>
          <w:rStyle w:val="Emphasis"/>
          <w:rFonts w:asciiTheme="minorHAnsi" w:hAnsiTheme="minorHAnsi" w:cstheme="minorHAnsi"/>
        </w:rPr>
        <w:t xml:space="preserve"> competitive </w:t>
      </w:r>
      <w:r w:rsidRPr="00423F73">
        <w:rPr>
          <w:rStyle w:val="Emphasis"/>
          <w:rFonts w:asciiTheme="minorHAnsi" w:hAnsiTheme="minorHAnsi" w:cstheme="minorHAnsi"/>
          <w:highlight w:val="green"/>
        </w:rPr>
        <w:t>spirit into finding solutions</w:t>
      </w:r>
      <w:r w:rsidRPr="00423F73">
        <w:rPr>
          <w:rStyle w:val="Emphasis"/>
          <w:rFonts w:asciiTheme="minorHAnsi" w:hAnsiTheme="minorHAnsi" w:cstheme="minorHAnsi"/>
        </w:rPr>
        <w:t xml:space="preserve"> for material and </w:t>
      </w:r>
      <w:r w:rsidRPr="00423F73">
        <w:rPr>
          <w:rStyle w:val="Emphasis"/>
          <w:rFonts w:asciiTheme="minorHAnsi" w:hAnsiTheme="minorHAnsi" w:cstheme="minorHAnsi"/>
        </w:rPr>
        <w:lastRenderedPageBreak/>
        <w:t>social problems.</w:t>
      </w:r>
      <w:r w:rsidRPr="00423F73">
        <w:rPr>
          <w:rFonts w:asciiTheme="minorHAnsi" w:hAnsiTheme="minorHAnsi" w:cstheme="min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423F73">
        <w:rPr>
          <w:rStyle w:val="Emphasis"/>
          <w:rFonts w:asciiTheme="minorHAnsi" w:hAnsiTheme="minorHAnsi" w:cstheme="minorHAnsi"/>
        </w:rPr>
        <w:t>Once the self-healing nature of the capitalist system is recognized,</w:t>
      </w:r>
      <w:r w:rsidRPr="00423F73">
        <w:rPr>
          <w:rFonts w:asciiTheme="minorHAnsi" w:hAnsiTheme="minorHAnsi" w:cstheme="min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4D6B1D95" w14:textId="77777777" w:rsidR="00947057" w:rsidRDefault="00947057" w:rsidP="00CB088A">
      <w:pPr>
        <w:pStyle w:val="Heading3"/>
        <w:rPr>
          <w:color w:val="000000" w:themeColor="text1"/>
        </w:rPr>
      </w:pPr>
    </w:p>
    <w:p w14:paraId="47285089" w14:textId="7ED50699" w:rsidR="00CB088A" w:rsidRPr="00947057" w:rsidRDefault="00CB088A" w:rsidP="00CB088A">
      <w:pPr>
        <w:pStyle w:val="Heading3"/>
        <w:rPr>
          <w:color w:val="000000" w:themeColor="text1"/>
        </w:rPr>
      </w:pPr>
      <w:r w:rsidRPr="00947057">
        <w:rPr>
          <w:color w:val="000000" w:themeColor="text1"/>
        </w:rPr>
        <w:lastRenderedPageBreak/>
        <w:t>1NC – Environment</w:t>
      </w:r>
    </w:p>
    <w:p w14:paraId="70A6646B" w14:textId="77777777" w:rsidR="00CB088A" w:rsidRPr="00947057" w:rsidRDefault="00CB088A" w:rsidP="00CB088A">
      <w:pPr>
        <w:pStyle w:val="Heading4"/>
        <w:rPr>
          <w:color w:val="000000" w:themeColor="text1"/>
        </w:rPr>
      </w:pPr>
      <w:r w:rsidRPr="00947057">
        <w:rPr>
          <w:color w:val="000000" w:themeColor="text1"/>
        </w:rPr>
        <w:t>I’ll concede transition on Earth occurs as a result of the global commons, but that’s bad:</w:t>
      </w:r>
    </w:p>
    <w:p w14:paraId="3A67561B" w14:textId="77777777" w:rsidR="00CB088A" w:rsidRPr="00947057" w:rsidRDefault="00CB088A" w:rsidP="00CB088A">
      <w:pPr>
        <w:pStyle w:val="Heading4"/>
        <w:rPr>
          <w:rFonts w:asciiTheme="majorHAnsi" w:hAnsiTheme="majorHAnsi" w:cstheme="majorHAnsi"/>
          <w:color w:val="000000" w:themeColor="text1"/>
        </w:rPr>
      </w:pPr>
      <w:r w:rsidRPr="00947057">
        <w:rPr>
          <w:rFonts w:asciiTheme="majorHAnsi" w:hAnsiTheme="majorHAnsi" w:cstheme="majorHAnsi"/>
          <w:color w:val="000000" w:themeColor="text1"/>
          <w:u w:val="single"/>
        </w:rPr>
        <w:t>No alternative</w:t>
      </w:r>
      <w:r w:rsidRPr="00947057">
        <w:rPr>
          <w:rFonts w:asciiTheme="majorHAnsi" w:hAnsiTheme="majorHAnsi" w:cstheme="majorHAnsi"/>
          <w:color w:val="000000" w:themeColor="text1"/>
        </w:rPr>
        <w:t xml:space="preserve"> to growth for emissions – </w:t>
      </w:r>
      <w:r w:rsidRPr="00947057">
        <w:rPr>
          <w:rFonts w:asciiTheme="majorHAnsi" w:hAnsiTheme="majorHAnsi" w:cstheme="majorHAnsi"/>
          <w:color w:val="000000" w:themeColor="text1"/>
          <w:u w:val="single"/>
        </w:rPr>
        <w:t>EKC is true</w:t>
      </w:r>
      <w:r w:rsidRPr="00947057">
        <w:rPr>
          <w:rFonts w:asciiTheme="majorHAnsi" w:hAnsiTheme="majorHAnsi" w:cstheme="majorHAnsi"/>
          <w:color w:val="000000" w:themeColor="text1"/>
        </w:rPr>
        <w:t xml:space="preserve"> for </w:t>
      </w:r>
      <w:r w:rsidRPr="00947057">
        <w:rPr>
          <w:rFonts w:asciiTheme="majorHAnsi" w:hAnsiTheme="majorHAnsi" w:cstheme="majorHAnsi"/>
          <w:color w:val="000000" w:themeColor="text1"/>
          <w:u w:val="single"/>
        </w:rPr>
        <w:t>developed countries</w:t>
      </w:r>
      <w:r w:rsidRPr="00947057">
        <w:rPr>
          <w:rFonts w:asciiTheme="majorHAnsi" w:hAnsiTheme="majorHAnsi" w:cstheme="majorHAnsi"/>
          <w:color w:val="000000" w:themeColor="text1"/>
        </w:rPr>
        <w:t xml:space="preserve"> – their datasets include countries </w:t>
      </w:r>
      <w:r w:rsidRPr="00947057">
        <w:rPr>
          <w:rFonts w:asciiTheme="majorHAnsi" w:hAnsiTheme="majorHAnsi" w:cstheme="majorHAnsi"/>
          <w:color w:val="000000" w:themeColor="text1"/>
          <w:u w:val="single"/>
        </w:rPr>
        <w:t>that haven’t</w:t>
      </w:r>
      <w:r w:rsidRPr="00947057">
        <w:rPr>
          <w:rFonts w:asciiTheme="majorHAnsi" w:hAnsiTheme="majorHAnsi" w:cstheme="majorHAnsi"/>
          <w:color w:val="000000" w:themeColor="text1"/>
        </w:rPr>
        <w:t xml:space="preserve"> reached the </w:t>
      </w:r>
      <w:r w:rsidRPr="00947057">
        <w:rPr>
          <w:rFonts w:asciiTheme="majorHAnsi" w:hAnsiTheme="majorHAnsi" w:cstheme="majorHAnsi"/>
          <w:color w:val="000000" w:themeColor="text1"/>
          <w:u w:val="single"/>
        </w:rPr>
        <w:t>tipping point</w:t>
      </w:r>
      <w:r w:rsidRPr="00947057">
        <w:rPr>
          <w:rFonts w:asciiTheme="majorHAnsi" w:hAnsiTheme="majorHAnsi" w:cstheme="majorHAnsi"/>
          <w:color w:val="000000" w:themeColor="text1"/>
        </w:rPr>
        <w:t xml:space="preserve">. </w:t>
      </w:r>
    </w:p>
    <w:p w14:paraId="295F1FC1" w14:textId="77777777" w:rsidR="00CB088A" w:rsidRPr="00947057" w:rsidRDefault="00CB088A" w:rsidP="00CB088A">
      <w:pPr>
        <w:rPr>
          <w:rFonts w:asciiTheme="majorHAnsi" w:hAnsiTheme="majorHAnsi" w:cstheme="majorHAnsi"/>
          <w:color w:val="000000" w:themeColor="text1"/>
          <w:sz w:val="16"/>
        </w:rPr>
      </w:pPr>
      <w:r w:rsidRPr="00947057">
        <w:rPr>
          <w:rStyle w:val="Style13ptBold"/>
          <w:rFonts w:asciiTheme="majorHAnsi" w:hAnsiTheme="majorHAnsi" w:cstheme="majorHAnsi"/>
          <w:color w:val="000000" w:themeColor="text1"/>
        </w:rPr>
        <w:t>Acaravci and Akalin 17</w:t>
      </w:r>
      <w:r w:rsidRPr="00947057">
        <w:rPr>
          <w:rFonts w:asciiTheme="majorHAnsi" w:hAnsiTheme="majorHAnsi" w:cstheme="majorHAnsi"/>
          <w:color w:val="000000" w:themeColor="text1"/>
          <w:sz w:val="16"/>
        </w:rPr>
        <w:t xml:space="preserve"> [Ali Acaravci &amp; Guray Akalin 17. 1 Faculty of Economics and Administrative Sciences, Mustafa Kemal University. 2017. “Environment–economic Growth Nexus: A Comparative Analysis of Developed and Developing Countries.” International Journal of Energy Economics and Policy, vol. 7, no. 5, pp. 34–43.] Recut Jet</w:t>
      </w:r>
    </w:p>
    <w:p w14:paraId="4151EFB4" w14:textId="77777777" w:rsidR="00CB088A" w:rsidRPr="00947057" w:rsidRDefault="00CB088A" w:rsidP="00CB088A">
      <w:pPr>
        <w:rPr>
          <w:rFonts w:asciiTheme="majorHAnsi" w:hAnsiTheme="majorHAnsi" w:cstheme="majorHAnsi"/>
          <w:color w:val="000000" w:themeColor="text1"/>
          <w:sz w:val="16"/>
        </w:rPr>
      </w:pPr>
      <w:r w:rsidRPr="00947057">
        <w:rPr>
          <w:rFonts w:asciiTheme="majorHAnsi" w:hAnsiTheme="majorHAnsi" w:cstheme="majorHAnsi"/>
          <w:color w:val="000000" w:themeColor="text1"/>
          <w:sz w:val="16"/>
        </w:rPr>
        <w:t xml:space="preserve">6. CONCLUSIONS AND POLICY IMPLICATIONS Since the early 1970s, especially after the United Nations Conference on the Human Environment in 1972, </w:t>
      </w:r>
      <w:r w:rsidRPr="00947057">
        <w:rPr>
          <w:rStyle w:val="StyleUnderline"/>
          <w:rFonts w:asciiTheme="majorHAnsi" w:hAnsiTheme="majorHAnsi" w:cstheme="majorHAnsi"/>
          <w:color w:val="000000" w:themeColor="text1"/>
        </w:rPr>
        <w:t>the relationship between production and environmental concerns has been handled by different methods in different disciplines</w:t>
      </w:r>
      <w:r w:rsidRPr="00947057">
        <w:rPr>
          <w:rFonts w:asciiTheme="majorHAnsi" w:hAnsiTheme="majorHAnsi" w:cstheme="majorHAnsi"/>
          <w:color w:val="000000" w:themeColor="text1"/>
          <w:sz w:val="16"/>
        </w:rPr>
        <w:t xml:space="preserve">. This is because the environment is of vital importance for human life, and they are confronted with serious environmental problems. The most important of these problems are as follows: The risk of going over the environmental pollution assimilation capacity; the difficulty in return of natural balance in the environment; large-scale health problems caused by environmental pollution; rapid depletion of natural resources; global warming and climate change, and the resulting related natural disasters such as floods; the reduction of biodiversity, air pollution, and soil pollution. </w:t>
      </w:r>
      <w:r w:rsidRPr="00947057">
        <w:rPr>
          <w:rStyle w:val="Emphasis"/>
          <w:rFonts w:asciiTheme="majorHAnsi" w:hAnsiTheme="majorHAnsi" w:cstheme="majorHAnsi"/>
          <w:color w:val="000000" w:themeColor="text1"/>
        </w:rPr>
        <w:t>Empirical studies on the environmental pollution</w:t>
      </w:r>
      <w:r w:rsidRPr="00947057">
        <w:rPr>
          <w:rFonts w:asciiTheme="majorHAnsi" w:hAnsiTheme="majorHAnsi" w:cstheme="majorHAnsi"/>
          <w:color w:val="000000" w:themeColor="text1"/>
          <w:sz w:val="16"/>
        </w:rPr>
        <w:t>–</w:t>
      </w:r>
      <w:r w:rsidRPr="00947057">
        <w:rPr>
          <w:rStyle w:val="StyleUnderline"/>
          <w:rFonts w:asciiTheme="majorHAnsi" w:hAnsiTheme="majorHAnsi" w:cstheme="majorHAnsi"/>
          <w:color w:val="000000" w:themeColor="text1"/>
        </w:rPr>
        <w:t xml:space="preserve">economic growth nexus explore the validity of the </w:t>
      </w:r>
      <w:r w:rsidRPr="00947057">
        <w:rPr>
          <w:rStyle w:val="Emphasis"/>
          <w:rFonts w:asciiTheme="majorHAnsi" w:hAnsiTheme="majorHAnsi" w:cstheme="majorHAnsi"/>
          <w:color w:val="000000" w:themeColor="text1"/>
        </w:rPr>
        <w:t>EKC hypothesis</w:t>
      </w:r>
      <w:r w:rsidRPr="00947057">
        <w:rPr>
          <w:rFonts w:asciiTheme="majorHAnsi" w:hAnsiTheme="majorHAnsi" w:cstheme="majorHAnsi"/>
          <w:color w:val="000000" w:themeColor="text1"/>
          <w:sz w:val="16"/>
        </w:rPr>
        <w:t xml:space="preserve"> which states that environmental pollution will increase up to a certain threshold of income growth, and after this threshold, will begin to decrease due to the demand for a clean environment and structural and technological inputs. </w:t>
      </w:r>
      <w:r w:rsidRPr="00947057">
        <w:rPr>
          <w:rStyle w:val="StyleUnderline"/>
          <w:rFonts w:asciiTheme="majorHAnsi" w:hAnsiTheme="majorHAnsi" w:cstheme="majorHAnsi"/>
          <w:color w:val="000000" w:themeColor="text1"/>
          <w:highlight w:val="green"/>
        </w:rPr>
        <w:t>If</w:t>
      </w:r>
      <w:r w:rsidRPr="00947057">
        <w:rPr>
          <w:rStyle w:val="StyleUnderline"/>
          <w:rFonts w:asciiTheme="majorHAnsi" w:hAnsiTheme="majorHAnsi" w:cstheme="majorHAnsi"/>
          <w:color w:val="000000" w:themeColor="text1"/>
        </w:rPr>
        <w:t xml:space="preserve"> the </w:t>
      </w:r>
      <w:r w:rsidRPr="00947057">
        <w:rPr>
          <w:rStyle w:val="StyleUnderline"/>
          <w:rFonts w:asciiTheme="majorHAnsi" w:hAnsiTheme="majorHAnsi" w:cstheme="majorHAnsi"/>
          <w:color w:val="000000" w:themeColor="text1"/>
          <w:highlight w:val="green"/>
        </w:rPr>
        <w:t>EKC</w:t>
      </w:r>
      <w:r w:rsidRPr="00947057">
        <w:rPr>
          <w:rStyle w:val="StyleUnderline"/>
          <w:rFonts w:asciiTheme="majorHAnsi" w:hAnsiTheme="majorHAnsi" w:cstheme="majorHAnsi"/>
          <w:color w:val="000000" w:themeColor="text1"/>
        </w:rPr>
        <w:t xml:space="preserve"> hypothesis </w:t>
      </w:r>
      <w:r w:rsidRPr="00947057">
        <w:rPr>
          <w:rStyle w:val="StyleUnderline"/>
          <w:rFonts w:asciiTheme="majorHAnsi" w:hAnsiTheme="majorHAnsi" w:cstheme="majorHAnsi"/>
          <w:color w:val="000000" w:themeColor="text1"/>
          <w:highlight w:val="green"/>
        </w:rPr>
        <w:t>is valid,</w:t>
      </w:r>
      <w:r w:rsidRPr="00947057">
        <w:rPr>
          <w:rStyle w:val="StyleUnderline"/>
          <w:rFonts w:asciiTheme="majorHAnsi" w:hAnsiTheme="majorHAnsi" w:cstheme="majorHAnsi"/>
          <w:color w:val="000000" w:themeColor="text1"/>
        </w:rPr>
        <w:t xml:space="preserve"> economic </w:t>
      </w:r>
      <w:r w:rsidRPr="00947057">
        <w:rPr>
          <w:rStyle w:val="StyleUnderline"/>
          <w:rFonts w:asciiTheme="majorHAnsi" w:hAnsiTheme="majorHAnsi" w:cstheme="majorHAnsi"/>
          <w:color w:val="000000" w:themeColor="text1"/>
          <w:highlight w:val="green"/>
        </w:rPr>
        <w:t>growth is both cause</w:t>
      </w:r>
      <w:r w:rsidRPr="00947057">
        <w:rPr>
          <w:rStyle w:val="StyleUnderline"/>
          <w:rFonts w:asciiTheme="majorHAnsi" w:hAnsiTheme="majorHAnsi" w:cstheme="majorHAnsi"/>
          <w:color w:val="000000" w:themeColor="text1"/>
        </w:rPr>
        <w:t xml:space="preserve"> of </w:t>
      </w:r>
      <w:r w:rsidRPr="00947057">
        <w:rPr>
          <w:rStyle w:val="StyleUnderline"/>
          <w:rFonts w:asciiTheme="majorHAnsi" w:hAnsiTheme="majorHAnsi" w:cstheme="majorHAnsi"/>
          <w:color w:val="000000" w:themeColor="text1"/>
          <w:highlight w:val="green"/>
        </w:rPr>
        <w:t xml:space="preserve">and </w:t>
      </w:r>
      <w:r w:rsidRPr="00947057">
        <w:rPr>
          <w:rStyle w:val="Emphasis"/>
          <w:rFonts w:asciiTheme="majorHAnsi" w:hAnsiTheme="majorHAnsi" w:cstheme="majorHAnsi"/>
          <w:color w:val="000000" w:themeColor="text1"/>
          <w:highlight w:val="green"/>
        </w:rPr>
        <w:t>solution to</w:t>
      </w:r>
      <w:r w:rsidRPr="00947057">
        <w:rPr>
          <w:rStyle w:val="Emphasis"/>
          <w:rFonts w:asciiTheme="majorHAnsi" w:hAnsiTheme="majorHAnsi" w:cstheme="majorHAnsi"/>
          <w:color w:val="000000" w:themeColor="text1"/>
        </w:rPr>
        <w:t xml:space="preserve"> environmental </w:t>
      </w:r>
      <w:r w:rsidRPr="00947057">
        <w:rPr>
          <w:rStyle w:val="Emphasis"/>
          <w:rFonts w:asciiTheme="majorHAnsi" w:hAnsiTheme="majorHAnsi" w:cstheme="majorHAnsi"/>
          <w:color w:val="000000" w:themeColor="text1"/>
          <w:highlight w:val="green"/>
        </w:rPr>
        <w:t>pollution</w:t>
      </w:r>
      <w:r w:rsidRPr="00947057">
        <w:rPr>
          <w:rStyle w:val="StyleUnderline"/>
          <w:rFonts w:asciiTheme="majorHAnsi" w:hAnsiTheme="majorHAnsi" w:cstheme="majorHAnsi"/>
          <w:color w:val="000000" w:themeColor="text1"/>
        </w:rPr>
        <w:t xml:space="preserve">. </w:t>
      </w:r>
      <w:r w:rsidRPr="00947057">
        <w:rPr>
          <w:rFonts w:asciiTheme="majorHAnsi" w:hAnsiTheme="majorHAnsi" w:cstheme="majorHAnsi"/>
          <w:color w:val="000000" w:themeColor="text1"/>
          <w:sz w:val="16"/>
        </w:rPr>
        <w:t xml:space="preserve">This approach is often used when arguing that countries should not compromise economic growth policies to reduce environmental effects. The EKC hypothesis is not valid in cases where economic growth that increased production is the only cause of environmental pollution. This has accelerated the search to replace the neoclassical growth strategy. Especially highlighted by the 1992 UNCED conference in Rio de Janeiro, a win-win approach to understanding the appropriate account of the ecological paradigm has gained importance in recent years. Therefore, the validity of the EKC hypothesis is an important issue in formulating economic growth policies for all countries. </w:t>
      </w:r>
      <w:r w:rsidRPr="00947057">
        <w:rPr>
          <w:rStyle w:val="StyleUnderline"/>
          <w:rFonts w:asciiTheme="majorHAnsi" w:hAnsiTheme="majorHAnsi" w:cstheme="majorHAnsi"/>
          <w:color w:val="000000" w:themeColor="text1"/>
        </w:rPr>
        <w:t xml:space="preserve">In this </w:t>
      </w:r>
      <w:r w:rsidRPr="00947057">
        <w:rPr>
          <w:rStyle w:val="StyleUnderline"/>
          <w:rFonts w:asciiTheme="majorHAnsi" w:hAnsiTheme="majorHAnsi" w:cstheme="majorHAnsi"/>
          <w:color w:val="000000" w:themeColor="text1"/>
          <w:highlight w:val="green"/>
        </w:rPr>
        <w:t>study</w:t>
      </w:r>
      <w:r w:rsidRPr="00947057">
        <w:rPr>
          <w:rStyle w:val="StyleUnderline"/>
          <w:rFonts w:asciiTheme="majorHAnsi" w:hAnsiTheme="majorHAnsi" w:cstheme="majorHAnsi"/>
          <w:color w:val="000000" w:themeColor="text1"/>
        </w:rPr>
        <w:t xml:space="preserve">, the following two samples are </w:t>
      </w:r>
      <w:r w:rsidRPr="00947057">
        <w:rPr>
          <w:rStyle w:val="StyleUnderline"/>
          <w:rFonts w:asciiTheme="majorHAnsi" w:hAnsiTheme="majorHAnsi" w:cstheme="majorHAnsi"/>
          <w:color w:val="000000" w:themeColor="text1"/>
          <w:highlight w:val="green"/>
        </w:rPr>
        <w:t>used</w:t>
      </w:r>
      <w:r w:rsidRPr="00947057">
        <w:rPr>
          <w:rFonts w:asciiTheme="majorHAnsi" w:hAnsiTheme="majorHAnsi" w:cstheme="majorHAnsi"/>
          <w:color w:val="000000" w:themeColor="text1"/>
          <w:sz w:val="16"/>
        </w:rPr>
        <w:t xml:space="preserve">: (i) </w:t>
      </w:r>
      <w:r w:rsidRPr="00947057">
        <w:rPr>
          <w:rStyle w:val="Emphasis"/>
          <w:rFonts w:asciiTheme="majorHAnsi" w:hAnsiTheme="majorHAnsi" w:cstheme="majorHAnsi"/>
          <w:color w:val="000000" w:themeColor="text1"/>
          <w:highlight w:val="green"/>
        </w:rPr>
        <w:t xml:space="preserve">40 highincome </w:t>
      </w:r>
      <w:r w:rsidRPr="00947057">
        <w:rPr>
          <w:rStyle w:val="Emphasis"/>
          <w:rFonts w:asciiTheme="majorHAnsi" w:hAnsiTheme="majorHAnsi" w:cstheme="majorHAnsi"/>
          <w:color w:val="000000" w:themeColor="text1"/>
        </w:rPr>
        <w:t>countries</w:t>
      </w:r>
      <w:r w:rsidRPr="00947057">
        <w:rPr>
          <w:rFonts w:asciiTheme="majorHAnsi" w:hAnsiTheme="majorHAnsi" w:cstheme="majorHAnsi"/>
          <w:color w:val="000000" w:themeColor="text1"/>
          <w:sz w:val="16"/>
        </w:rPr>
        <w:t xml:space="preserve"> (OECD members and non-members) </w:t>
      </w:r>
      <w:r w:rsidRPr="00947057">
        <w:rPr>
          <w:rStyle w:val="StyleUnderline"/>
          <w:rFonts w:asciiTheme="majorHAnsi" w:hAnsiTheme="majorHAnsi" w:cstheme="majorHAnsi"/>
          <w:color w:val="000000" w:themeColor="text1"/>
          <w:highlight w:val="green"/>
        </w:rPr>
        <w:t>and</w:t>
      </w:r>
      <w:r w:rsidRPr="00947057">
        <w:rPr>
          <w:rFonts w:asciiTheme="majorHAnsi" w:hAnsiTheme="majorHAnsi" w:cstheme="majorHAnsi"/>
          <w:color w:val="000000" w:themeColor="text1"/>
          <w:sz w:val="16"/>
        </w:rPr>
        <w:t xml:space="preserve"> (ii) </w:t>
      </w:r>
      <w:r w:rsidRPr="00947057">
        <w:rPr>
          <w:rStyle w:val="Emphasis"/>
          <w:rFonts w:asciiTheme="majorHAnsi" w:hAnsiTheme="majorHAnsi" w:cstheme="majorHAnsi"/>
          <w:color w:val="000000" w:themeColor="text1"/>
          <w:highlight w:val="green"/>
        </w:rPr>
        <w:t>33 upper middle-income countries</w:t>
      </w:r>
      <w:r w:rsidRPr="00947057">
        <w:rPr>
          <w:rFonts w:asciiTheme="majorHAnsi" w:hAnsiTheme="majorHAnsi" w:cstheme="majorHAnsi"/>
          <w:color w:val="000000" w:themeColor="text1"/>
          <w:sz w:val="16"/>
        </w:rPr>
        <w:t xml:space="preserve">. </w:t>
      </w:r>
      <w:r w:rsidRPr="00947057">
        <w:rPr>
          <w:rStyle w:val="StyleUnderline"/>
          <w:rFonts w:asciiTheme="majorHAnsi" w:hAnsiTheme="majorHAnsi" w:cstheme="majorHAnsi"/>
          <w:color w:val="000000" w:themeColor="text1"/>
        </w:rPr>
        <w:t>These countries are selected according to data available from related income groups</w:t>
      </w:r>
      <w:r w:rsidRPr="00947057">
        <w:rPr>
          <w:rFonts w:asciiTheme="majorHAnsi" w:hAnsiTheme="majorHAnsi" w:cstheme="majorHAnsi"/>
          <w:color w:val="000000" w:themeColor="text1"/>
          <w:sz w:val="16"/>
        </w:rPr>
        <w:t xml:space="preserve">. The results from the dynamic panel data methods are as follows: (i) The Durbin–Hausman cointegration test shows that there is a long-term relationship between variables. (ii) </w:t>
      </w:r>
      <w:r w:rsidRPr="00947057">
        <w:rPr>
          <w:rStyle w:val="StyleUnderline"/>
          <w:rFonts w:asciiTheme="majorHAnsi" w:hAnsiTheme="majorHAnsi" w:cstheme="majorHAnsi"/>
          <w:color w:val="000000" w:themeColor="text1"/>
        </w:rPr>
        <w:t xml:space="preserve">The </w:t>
      </w:r>
      <w:r w:rsidRPr="00947057">
        <w:rPr>
          <w:rStyle w:val="StyleUnderline"/>
          <w:rFonts w:asciiTheme="majorHAnsi" w:hAnsiTheme="majorHAnsi" w:cstheme="majorHAnsi"/>
          <w:color w:val="000000" w:themeColor="text1"/>
          <w:highlight w:val="green"/>
        </w:rPr>
        <w:t>results</w:t>
      </w:r>
      <w:r w:rsidRPr="00947057">
        <w:rPr>
          <w:rStyle w:val="StyleUnderline"/>
          <w:rFonts w:asciiTheme="majorHAnsi" w:hAnsiTheme="majorHAnsi" w:cstheme="majorHAnsi"/>
          <w:color w:val="000000" w:themeColor="text1"/>
        </w:rPr>
        <w:t xml:space="preserve"> from the CCE estimator </w:t>
      </w:r>
      <w:r w:rsidRPr="00947057">
        <w:rPr>
          <w:rStyle w:val="StyleUnderline"/>
          <w:rFonts w:asciiTheme="majorHAnsi" w:hAnsiTheme="majorHAnsi" w:cstheme="majorHAnsi"/>
          <w:color w:val="000000" w:themeColor="text1"/>
          <w:highlight w:val="green"/>
        </w:rPr>
        <w:t>indicate</w:t>
      </w:r>
      <w:r w:rsidRPr="00947057">
        <w:rPr>
          <w:rStyle w:val="StyleUnderline"/>
          <w:rFonts w:asciiTheme="majorHAnsi" w:hAnsiTheme="majorHAnsi" w:cstheme="majorHAnsi"/>
          <w:color w:val="000000" w:themeColor="text1"/>
        </w:rPr>
        <w:t xml:space="preserve"> that there </w:t>
      </w:r>
      <w:r w:rsidRPr="00947057">
        <w:rPr>
          <w:rStyle w:val="Emphasis"/>
          <w:rFonts w:asciiTheme="majorHAnsi" w:hAnsiTheme="majorHAnsi" w:cstheme="majorHAnsi"/>
          <w:color w:val="000000" w:themeColor="text1"/>
        </w:rPr>
        <w:t xml:space="preserve">is evidence of </w:t>
      </w:r>
      <w:r w:rsidRPr="00947057">
        <w:rPr>
          <w:rStyle w:val="Emphasis"/>
          <w:rFonts w:asciiTheme="majorHAnsi" w:hAnsiTheme="majorHAnsi" w:cstheme="majorHAnsi"/>
          <w:color w:val="000000" w:themeColor="text1"/>
          <w:highlight w:val="green"/>
        </w:rPr>
        <w:t>validity of</w:t>
      </w:r>
      <w:r w:rsidRPr="00947057">
        <w:rPr>
          <w:rStyle w:val="Emphasis"/>
          <w:rFonts w:asciiTheme="majorHAnsi" w:hAnsiTheme="majorHAnsi" w:cstheme="majorHAnsi"/>
          <w:color w:val="000000" w:themeColor="text1"/>
        </w:rPr>
        <w:t xml:space="preserve"> the </w:t>
      </w:r>
      <w:r w:rsidRPr="00947057">
        <w:rPr>
          <w:rStyle w:val="Emphasis"/>
          <w:rFonts w:asciiTheme="majorHAnsi" w:hAnsiTheme="majorHAnsi" w:cstheme="majorHAnsi"/>
          <w:color w:val="000000" w:themeColor="text1"/>
          <w:highlight w:val="green"/>
        </w:rPr>
        <w:t>EKC</w:t>
      </w:r>
      <w:r w:rsidRPr="00947057">
        <w:rPr>
          <w:rStyle w:val="Emphasis"/>
          <w:rFonts w:asciiTheme="majorHAnsi" w:hAnsiTheme="majorHAnsi" w:cstheme="majorHAnsi"/>
          <w:color w:val="000000" w:themeColor="text1"/>
        </w:rPr>
        <w:t xml:space="preserve"> hypothesis </w:t>
      </w:r>
      <w:r w:rsidRPr="00947057">
        <w:rPr>
          <w:rStyle w:val="Emphasis"/>
          <w:rFonts w:asciiTheme="majorHAnsi" w:hAnsiTheme="majorHAnsi" w:cstheme="majorHAnsi"/>
          <w:color w:val="000000" w:themeColor="text1"/>
          <w:highlight w:val="green"/>
        </w:rPr>
        <w:t>in developed countries</w:t>
      </w:r>
      <w:r w:rsidRPr="00947057">
        <w:rPr>
          <w:rFonts w:asciiTheme="majorHAnsi" w:hAnsiTheme="majorHAnsi" w:cstheme="majorHAnsi"/>
          <w:color w:val="000000" w:themeColor="text1"/>
          <w:sz w:val="16"/>
        </w:rPr>
        <w:t xml:space="preserve">. (iii) </w:t>
      </w:r>
      <w:r w:rsidRPr="00947057">
        <w:rPr>
          <w:rStyle w:val="StyleUnderline"/>
          <w:rFonts w:asciiTheme="majorHAnsi" w:hAnsiTheme="majorHAnsi" w:cstheme="majorHAnsi"/>
          <w:color w:val="000000" w:themeColor="text1"/>
        </w:rPr>
        <w:t xml:space="preserve">The </w:t>
      </w:r>
      <w:r w:rsidRPr="00947057">
        <w:rPr>
          <w:rStyle w:val="StyleUnderline"/>
          <w:rFonts w:asciiTheme="majorHAnsi" w:hAnsiTheme="majorHAnsi" w:cstheme="majorHAnsi"/>
          <w:color w:val="000000" w:themeColor="text1"/>
          <w:highlight w:val="green"/>
        </w:rPr>
        <w:t>EKC</w:t>
      </w:r>
      <w:r w:rsidRPr="00947057">
        <w:rPr>
          <w:rStyle w:val="StyleUnderline"/>
          <w:rFonts w:asciiTheme="majorHAnsi" w:hAnsiTheme="majorHAnsi" w:cstheme="majorHAnsi"/>
          <w:color w:val="000000" w:themeColor="text1"/>
        </w:rPr>
        <w:t xml:space="preserve"> hypothesis is </w:t>
      </w:r>
      <w:r w:rsidRPr="00947057">
        <w:rPr>
          <w:rStyle w:val="StyleUnderline"/>
          <w:rFonts w:asciiTheme="majorHAnsi" w:hAnsiTheme="majorHAnsi" w:cstheme="majorHAnsi"/>
          <w:color w:val="000000" w:themeColor="text1"/>
          <w:highlight w:val="green"/>
        </w:rPr>
        <w:t>not valid in</w:t>
      </w:r>
      <w:r w:rsidRPr="00947057">
        <w:rPr>
          <w:rStyle w:val="StyleUnderline"/>
          <w:rFonts w:asciiTheme="majorHAnsi" w:hAnsiTheme="majorHAnsi" w:cstheme="majorHAnsi"/>
          <w:color w:val="000000" w:themeColor="text1"/>
        </w:rPr>
        <w:t xml:space="preserve"> the </w:t>
      </w:r>
      <w:r w:rsidRPr="00947057">
        <w:rPr>
          <w:rStyle w:val="StyleUnderline"/>
          <w:rFonts w:asciiTheme="majorHAnsi" w:hAnsiTheme="majorHAnsi" w:cstheme="majorHAnsi"/>
          <w:color w:val="000000" w:themeColor="text1"/>
          <w:highlight w:val="green"/>
        </w:rPr>
        <w:t>developing countries</w:t>
      </w:r>
      <w:r w:rsidRPr="00947057">
        <w:rPr>
          <w:rStyle w:val="StyleUnderline"/>
          <w:rFonts w:asciiTheme="majorHAnsi" w:hAnsiTheme="majorHAnsi" w:cstheme="majorHAnsi"/>
          <w:color w:val="000000" w:themeColor="text1"/>
        </w:rPr>
        <w:t xml:space="preserve">. These results show that economic growth is </w:t>
      </w:r>
      <w:r w:rsidRPr="00947057">
        <w:rPr>
          <w:rStyle w:val="Emphasis"/>
          <w:rFonts w:asciiTheme="majorHAnsi" w:hAnsiTheme="majorHAnsi" w:cstheme="majorHAnsi"/>
          <w:color w:val="000000" w:themeColor="text1"/>
        </w:rPr>
        <w:t xml:space="preserve">sufficient enough to safeguard environmental quality for developed countries. </w:t>
      </w:r>
      <w:r w:rsidRPr="00947057">
        <w:rPr>
          <w:rStyle w:val="StyleUnderline"/>
          <w:rFonts w:asciiTheme="majorHAnsi" w:hAnsiTheme="majorHAnsi" w:cstheme="majorHAnsi"/>
          <w:color w:val="000000" w:themeColor="text1"/>
        </w:rPr>
        <w:t xml:space="preserve">However, </w:t>
      </w:r>
      <w:r w:rsidRPr="00947057">
        <w:rPr>
          <w:rStyle w:val="Emphasis"/>
          <w:rFonts w:asciiTheme="majorHAnsi" w:hAnsiTheme="majorHAnsi" w:cstheme="majorHAnsi"/>
          <w:color w:val="000000" w:themeColor="text1"/>
          <w:highlight w:val="green"/>
        </w:rPr>
        <w:t>developing countries have not</w:t>
      </w:r>
      <w:r w:rsidRPr="00947057">
        <w:rPr>
          <w:rStyle w:val="Emphasis"/>
          <w:rFonts w:asciiTheme="majorHAnsi" w:hAnsiTheme="majorHAnsi" w:cstheme="majorHAnsi"/>
          <w:color w:val="000000" w:themeColor="text1"/>
        </w:rPr>
        <w:t xml:space="preserve"> yet </w:t>
      </w:r>
      <w:r w:rsidRPr="00947057">
        <w:rPr>
          <w:rStyle w:val="Emphasis"/>
          <w:rFonts w:asciiTheme="majorHAnsi" w:hAnsiTheme="majorHAnsi" w:cstheme="majorHAnsi"/>
          <w:color w:val="000000" w:themeColor="text1"/>
          <w:highlight w:val="green"/>
        </w:rPr>
        <w:t>reached income</w:t>
      </w:r>
      <w:r w:rsidRPr="00947057">
        <w:rPr>
          <w:rStyle w:val="Emphasis"/>
          <w:rFonts w:asciiTheme="majorHAnsi" w:hAnsiTheme="majorHAnsi" w:cstheme="majorHAnsi"/>
          <w:color w:val="000000" w:themeColor="text1"/>
        </w:rPr>
        <w:t xml:space="preserve"> levels </w:t>
      </w:r>
      <w:r w:rsidRPr="00947057">
        <w:rPr>
          <w:rStyle w:val="Emphasis"/>
          <w:rFonts w:asciiTheme="majorHAnsi" w:hAnsiTheme="majorHAnsi" w:cstheme="majorHAnsi"/>
          <w:color w:val="000000" w:themeColor="text1"/>
          <w:highlight w:val="green"/>
        </w:rPr>
        <w:t>high enough to</w:t>
      </w:r>
      <w:r w:rsidRPr="00947057">
        <w:rPr>
          <w:rStyle w:val="Emphasis"/>
          <w:rFonts w:asciiTheme="majorHAnsi" w:hAnsiTheme="majorHAnsi" w:cstheme="majorHAnsi"/>
          <w:color w:val="000000" w:themeColor="text1"/>
        </w:rPr>
        <w:t xml:space="preserve"> be able to </w:t>
      </w:r>
      <w:r w:rsidRPr="00947057">
        <w:rPr>
          <w:rStyle w:val="Emphasis"/>
          <w:rFonts w:asciiTheme="majorHAnsi" w:hAnsiTheme="majorHAnsi" w:cstheme="majorHAnsi"/>
          <w:color w:val="000000" w:themeColor="text1"/>
          <w:highlight w:val="green"/>
        </w:rPr>
        <w:t>derive</w:t>
      </w:r>
      <w:r w:rsidRPr="00947057">
        <w:rPr>
          <w:rStyle w:val="Emphasis"/>
          <w:rFonts w:asciiTheme="majorHAnsi" w:hAnsiTheme="majorHAnsi" w:cstheme="majorHAnsi"/>
          <w:color w:val="000000" w:themeColor="text1"/>
        </w:rPr>
        <w:t xml:space="preserve"> their </w:t>
      </w:r>
      <w:r w:rsidRPr="00947057">
        <w:rPr>
          <w:rStyle w:val="Emphasis"/>
          <w:rFonts w:asciiTheme="majorHAnsi" w:hAnsiTheme="majorHAnsi" w:cstheme="majorHAnsi"/>
          <w:color w:val="000000" w:themeColor="text1"/>
          <w:highlight w:val="green"/>
        </w:rPr>
        <w:t>turning points</w:t>
      </w:r>
      <w:r w:rsidRPr="00947057">
        <w:rPr>
          <w:rFonts w:asciiTheme="majorHAnsi" w:hAnsiTheme="majorHAnsi" w:cstheme="majorHAnsi"/>
          <w:color w:val="000000" w:themeColor="text1"/>
          <w:sz w:val="16"/>
        </w:rPr>
        <w:t xml:space="preserve">. </w:t>
      </w:r>
      <w:r w:rsidRPr="00947057">
        <w:rPr>
          <w:rStyle w:val="StyleUnderline"/>
          <w:rFonts w:asciiTheme="majorHAnsi" w:hAnsiTheme="majorHAnsi" w:cstheme="majorHAnsi"/>
          <w:color w:val="000000" w:themeColor="text1"/>
        </w:rPr>
        <w:t xml:space="preserve">Therefore, </w:t>
      </w:r>
      <w:r w:rsidRPr="00947057">
        <w:rPr>
          <w:rStyle w:val="StyleUnderline"/>
          <w:rFonts w:asciiTheme="majorHAnsi" w:hAnsiTheme="majorHAnsi" w:cstheme="majorHAnsi"/>
          <w:color w:val="000000" w:themeColor="text1"/>
          <w:highlight w:val="green"/>
        </w:rPr>
        <w:t>to reduce</w:t>
      </w:r>
      <w:r w:rsidRPr="00947057">
        <w:rPr>
          <w:rStyle w:val="StyleUnderline"/>
          <w:rFonts w:asciiTheme="majorHAnsi" w:hAnsiTheme="majorHAnsi" w:cstheme="majorHAnsi"/>
          <w:color w:val="000000" w:themeColor="text1"/>
        </w:rPr>
        <w:t xml:space="preserve"> environmental </w:t>
      </w:r>
      <w:r w:rsidRPr="00947057">
        <w:rPr>
          <w:rStyle w:val="StyleUnderline"/>
          <w:rFonts w:asciiTheme="majorHAnsi" w:hAnsiTheme="majorHAnsi" w:cstheme="majorHAnsi"/>
          <w:color w:val="000000" w:themeColor="text1"/>
          <w:highlight w:val="green"/>
        </w:rPr>
        <w:t xml:space="preserve">pollution </w:t>
      </w:r>
      <w:r w:rsidRPr="00947057">
        <w:rPr>
          <w:rStyle w:val="StyleUnderline"/>
          <w:rFonts w:asciiTheme="majorHAnsi" w:hAnsiTheme="majorHAnsi" w:cstheme="majorHAnsi"/>
          <w:color w:val="000000" w:themeColor="text1"/>
        </w:rPr>
        <w:t xml:space="preserve">that comes with economic growth, </w:t>
      </w:r>
      <w:r w:rsidRPr="00947057">
        <w:rPr>
          <w:rStyle w:val="Emphasis"/>
          <w:rFonts w:asciiTheme="majorHAnsi" w:hAnsiTheme="majorHAnsi" w:cstheme="majorHAnsi"/>
          <w:color w:val="000000" w:themeColor="text1"/>
          <w:highlight w:val="green"/>
        </w:rPr>
        <w:t>developing</w:t>
      </w:r>
      <w:r w:rsidRPr="00947057">
        <w:rPr>
          <w:rStyle w:val="StyleUnderline"/>
          <w:rFonts w:asciiTheme="majorHAnsi" w:hAnsiTheme="majorHAnsi" w:cstheme="majorHAnsi"/>
          <w:color w:val="000000" w:themeColor="text1"/>
          <w:highlight w:val="green"/>
        </w:rPr>
        <w:t xml:space="preserve"> countries should give importance to R&amp;D</w:t>
      </w:r>
      <w:r w:rsidRPr="00947057">
        <w:rPr>
          <w:rStyle w:val="StyleUnderline"/>
          <w:rFonts w:asciiTheme="majorHAnsi" w:hAnsiTheme="majorHAnsi" w:cstheme="majorHAnsi"/>
          <w:color w:val="000000" w:themeColor="text1"/>
        </w:rPr>
        <w:t xml:space="preserve"> activities and institutionalization of environmental awareness. An increase in environmental awareness is imperative and developing and developed </w:t>
      </w:r>
      <w:r w:rsidRPr="00947057">
        <w:rPr>
          <w:rStyle w:val="StyleUnderline"/>
          <w:rFonts w:asciiTheme="majorHAnsi" w:hAnsiTheme="majorHAnsi" w:cstheme="majorHAnsi"/>
          <w:color w:val="000000" w:themeColor="text1"/>
        </w:rPr>
        <w:lastRenderedPageBreak/>
        <w:t>countries must not forget the fact that the natural world of tomorrow will be created today.</w:t>
      </w:r>
      <w:r w:rsidRPr="00947057">
        <w:rPr>
          <w:rFonts w:asciiTheme="majorHAnsi" w:hAnsiTheme="majorHAnsi" w:cstheme="majorHAnsi"/>
          <w:color w:val="000000" w:themeColor="text1"/>
          <w:sz w:val="16"/>
        </w:rPr>
        <w:t xml:space="preserve"> Also, </w:t>
      </w:r>
      <w:r w:rsidRPr="00947057">
        <w:rPr>
          <w:rStyle w:val="StyleUnderline"/>
          <w:rFonts w:asciiTheme="majorHAnsi" w:hAnsiTheme="majorHAnsi" w:cstheme="majorHAnsi"/>
          <w:color w:val="000000" w:themeColor="text1"/>
        </w:rPr>
        <w:t xml:space="preserve">our findings show that </w:t>
      </w:r>
      <w:r w:rsidRPr="00947057">
        <w:rPr>
          <w:rStyle w:val="Emphasis"/>
          <w:rFonts w:asciiTheme="majorHAnsi" w:hAnsiTheme="majorHAnsi" w:cstheme="majorHAnsi"/>
          <w:color w:val="000000" w:themeColor="text1"/>
        </w:rPr>
        <w:t>trade liberalization is not harmful for the environment</w:t>
      </w:r>
      <w:r w:rsidRPr="00947057">
        <w:rPr>
          <w:rStyle w:val="StyleUnderline"/>
          <w:rFonts w:asciiTheme="majorHAnsi" w:hAnsiTheme="majorHAnsi" w:cstheme="majorHAnsi"/>
          <w:color w:val="000000" w:themeColor="text1"/>
        </w:rPr>
        <w:t xml:space="preserve"> in developed and developing countries</w:t>
      </w:r>
      <w:r w:rsidRPr="00947057">
        <w:rPr>
          <w:rFonts w:asciiTheme="majorHAnsi" w:hAnsiTheme="majorHAnsi" w:cstheme="majorHAnsi"/>
          <w:color w:val="000000" w:themeColor="text1"/>
          <w:sz w:val="16"/>
        </w:rPr>
        <w:t xml:space="preserve">. </w:t>
      </w:r>
      <w:r w:rsidRPr="00947057">
        <w:rPr>
          <w:rStyle w:val="StyleUnderline"/>
          <w:rFonts w:asciiTheme="majorHAnsi" w:hAnsiTheme="majorHAnsi" w:cstheme="majorHAnsi"/>
          <w:color w:val="000000" w:themeColor="text1"/>
        </w:rPr>
        <w:t xml:space="preserve">This means that the </w:t>
      </w:r>
      <w:r w:rsidRPr="00947057">
        <w:rPr>
          <w:rStyle w:val="StyleUnderline"/>
          <w:rFonts w:asciiTheme="majorHAnsi" w:hAnsiTheme="majorHAnsi" w:cstheme="majorHAnsi"/>
          <w:color w:val="000000" w:themeColor="text1"/>
          <w:highlight w:val="green"/>
        </w:rPr>
        <w:t>increase of trade</w:t>
      </w:r>
      <w:r w:rsidRPr="00947057">
        <w:rPr>
          <w:rStyle w:val="StyleUnderline"/>
          <w:rFonts w:asciiTheme="majorHAnsi" w:hAnsiTheme="majorHAnsi" w:cstheme="majorHAnsi"/>
          <w:color w:val="000000" w:themeColor="text1"/>
        </w:rPr>
        <w:t xml:space="preserve"> volume </w:t>
      </w:r>
      <w:r w:rsidRPr="00947057">
        <w:rPr>
          <w:rStyle w:val="Emphasis"/>
          <w:rFonts w:asciiTheme="majorHAnsi" w:hAnsiTheme="majorHAnsi" w:cstheme="majorHAnsi"/>
          <w:color w:val="000000" w:themeColor="text1"/>
          <w:highlight w:val="green"/>
        </w:rPr>
        <w:t>will not produce</w:t>
      </w:r>
      <w:r w:rsidRPr="00947057">
        <w:rPr>
          <w:rStyle w:val="Emphasis"/>
          <w:rFonts w:asciiTheme="majorHAnsi" w:hAnsiTheme="majorHAnsi" w:cstheme="majorHAnsi"/>
          <w:color w:val="000000" w:themeColor="text1"/>
        </w:rPr>
        <w:t xml:space="preserve"> more </w:t>
      </w:r>
      <w:r w:rsidRPr="00947057">
        <w:rPr>
          <w:rStyle w:val="Emphasis"/>
          <w:rFonts w:asciiTheme="majorHAnsi" w:hAnsiTheme="majorHAnsi" w:cstheme="majorHAnsi"/>
          <w:color w:val="000000" w:themeColor="text1"/>
          <w:highlight w:val="green"/>
        </w:rPr>
        <w:t>carbon</w:t>
      </w:r>
      <w:r w:rsidRPr="00947057">
        <w:rPr>
          <w:rStyle w:val="Emphasis"/>
          <w:rFonts w:asciiTheme="majorHAnsi" w:hAnsiTheme="majorHAnsi" w:cstheme="majorHAnsi"/>
          <w:color w:val="000000" w:themeColor="text1"/>
        </w:rPr>
        <w:t xml:space="preserve"> emissions</w:t>
      </w:r>
      <w:r w:rsidRPr="00947057">
        <w:rPr>
          <w:rFonts w:asciiTheme="majorHAnsi" w:hAnsiTheme="majorHAnsi" w:cstheme="majorHAnsi"/>
          <w:color w:val="000000" w:themeColor="text1"/>
          <w:sz w:val="16"/>
        </w:rPr>
        <w:t>. Despite the results obtained for the developed countries, we cannot assume that environmental betterment will continue to accompany further growth of per capita income in developed countries. So that, future studies can examine the relationship between economic growth and other pollutants. Because, along with the economic growth it may increase the amount of other pollutants.</w:t>
      </w:r>
    </w:p>
    <w:p w14:paraId="7F6595E4" w14:textId="77777777" w:rsidR="00CB088A" w:rsidRPr="00947057" w:rsidRDefault="00CB088A" w:rsidP="00CB088A">
      <w:pPr>
        <w:pStyle w:val="Heading4"/>
        <w:rPr>
          <w:rFonts w:asciiTheme="majorHAnsi" w:hAnsiTheme="majorHAnsi" w:cstheme="majorHAnsi"/>
          <w:bCs w:val="0"/>
          <w:color w:val="000000" w:themeColor="text1"/>
        </w:rPr>
      </w:pPr>
      <w:r w:rsidRPr="00947057">
        <w:rPr>
          <w:rFonts w:asciiTheme="majorHAnsi" w:hAnsiTheme="majorHAnsi" w:cstheme="majorHAnsi"/>
          <w:color w:val="000000" w:themeColor="text1"/>
        </w:rPr>
        <w:t xml:space="preserve">It’s </w:t>
      </w:r>
      <w:r w:rsidRPr="00947057">
        <w:rPr>
          <w:rFonts w:asciiTheme="majorHAnsi" w:hAnsiTheme="majorHAnsi" w:cstheme="majorHAnsi"/>
          <w:color w:val="000000" w:themeColor="text1"/>
          <w:u w:val="single"/>
        </w:rPr>
        <w:t>sustainable</w:t>
      </w:r>
      <w:r w:rsidRPr="00947057">
        <w:rPr>
          <w:rFonts w:asciiTheme="majorHAnsi" w:hAnsiTheme="majorHAnsi" w:cstheme="majorHAnsi"/>
          <w:color w:val="000000" w:themeColor="text1"/>
        </w:rPr>
        <w:t xml:space="preserve"> – data proves we’re entering the </w:t>
      </w:r>
      <w:r w:rsidRPr="00947057">
        <w:rPr>
          <w:rFonts w:asciiTheme="majorHAnsi" w:hAnsiTheme="majorHAnsi" w:cstheme="majorHAnsi"/>
          <w:color w:val="000000" w:themeColor="text1"/>
          <w:u w:val="single"/>
        </w:rPr>
        <w:t>golden age</w:t>
      </w:r>
    </w:p>
    <w:p w14:paraId="7734534C" w14:textId="77777777" w:rsidR="00CB088A" w:rsidRPr="00947057" w:rsidRDefault="00CB088A" w:rsidP="00CB088A">
      <w:pPr>
        <w:rPr>
          <w:rFonts w:asciiTheme="majorHAnsi" w:hAnsiTheme="majorHAnsi" w:cstheme="majorHAnsi"/>
          <w:color w:val="000000" w:themeColor="text1"/>
        </w:rPr>
      </w:pPr>
      <w:r w:rsidRPr="00947057">
        <w:rPr>
          <w:rFonts w:asciiTheme="majorHAnsi" w:hAnsiTheme="majorHAnsi" w:cstheme="majorHAnsi"/>
          <w:b/>
          <w:bCs/>
          <w:color w:val="000000" w:themeColor="text1"/>
        </w:rPr>
        <w:t>Hausfather 21</w:t>
      </w:r>
      <w:r w:rsidRPr="00947057">
        <w:rPr>
          <w:rFonts w:asciiTheme="majorHAnsi" w:hAnsiTheme="majorHAnsi" w:cstheme="majorHAnsi"/>
          <w:color w:val="000000" w:themeColor="text1"/>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D6C7409" w14:textId="77777777" w:rsidR="00CB088A" w:rsidRPr="00947057" w:rsidRDefault="00CB088A" w:rsidP="00CB088A">
      <w:pPr>
        <w:rPr>
          <w:rFonts w:asciiTheme="majorHAnsi" w:hAnsiTheme="majorHAnsi" w:cstheme="majorHAnsi"/>
          <w:color w:val="000000" w:themeColor="text1"/>
          <w:sz w:val="16"/>
        </w:rPr>
      </w:pPr>
      <w:r w:rsidRPr="00947057">
        <w:rPr>
          <w:rFonts w:asciiTheme="majorHAnsi" w:hAnsiTheme="majorHAnsi" w:cstheme="majorHAnsi"/>
          <w:color w:val="000000" w:themeColor="text1"/>
          <w:sz w:val="16"/>
        </w:rPr>
        <w:t xml:space="preserve">The </w:t>
      </w:r>
      <w:r w:rsidRPr="00947057">
        <w:rPr>
          <w:rFonts w:asciiTheme="majorHAnsi" w:hAnsiTheme="majorHAnsi" w:cstheme="majorHAnsi"/>
          <w:color w:val="000000" w:themeColor="text1"/>
          <w:u w:val="single"/>
        </w:rPr>
        <w:t xml:space="preserve">past 30 years have seen immense progress </w:t>
      </w:r>
      <w:r w:rsidRPr="00947057">
        <w:rPr>
          <w:rFonts w:asciiTheme="majorHAnsi" w:hAnsiTheme="majorHAnsi" w:cstheme="majorHAnsi"/>
          <w:b/>
          <w:iCs/>
          <w:color w:val="000000" w:themeColor="text1"/>
          <w:u w:val="single"/>
        </w:rPr>
        <w:t xml:space="preserve">in </w:t>
      </w:r>
      <w:r w:rsidRPr="00947057">
        <w:rPr>
          <w:rFonts w:asciiTheme="majorHAnsi" w:hAnsiTheme="majorHAnsi" w:cstheme="majorHAnsi"/>
          <w:b/>
          <w:iCs/>
          <w:color w:val="000000" w:themeColor="text1"/>
          <w:highlight w:val="green"/>
          <w:u w:val="single"/>
        </w:rPr>
        <w:t>improving</w:t>
      </w:r>
      <w:r w:rsidRPr="00947057">
        <w:rPr>
          <w:rFonts w:asciiTheme="majorHAnsi" w:hAnsiTheme="majorHAnsi" w:cstheme="majorHAnsi"/>
          <w:b/>
          <w:iCs/>
          <w:color w:val="000000" w:themeColor="text1"/>
          <w:u w:val="single"/>
        </w:rPr>
        <w:t xml:space="preserve"> the </w:t>
      </w:r>
      <w:r w:rsidRPr="00947057">
        <w:rPr>
          <w:rFonts w:asciiTheme="majorHAnsi" w:hAnsiTheme="majorHAnsi" w:cstheme="majorHAnsi"/>
          <w:b/>
          <w:iCs/>
          <w:color w:val="000000" w:themeColor="text1"/>
          <w:highlight w:val="green"/>
          <w:u w:val="single"/>
        </w:rPr>
        <w:t>quality of life</w:t>
      </w:r>
      <w:r w:rsidRPr="00947057">
        <w:rPr>
          <w:rFonts w:asciiTheme="majorHAnsi" w:hAnsiTheme="majorHAnsi" w:cstheme="majorHAnsi"/>
          <w:b/>
          <w:iCs/>
          <w:color w:val="000000" w:themeColor="text1"/>
          <w:u w:val="single"/>
        </w:rPr>
        <w:t xml:space="preserve"> for much of humanity</w:t>
      </w:r>
      <w:r w:rsidRPr="00947057">
        <w:rPr>
          <w:rFonts w:asciiTheme="majorHAnsi" w:hAnsiTheme="majorHAnsi" w:cstheme="majorHAnsi"/>
          <w:color w:val="000000" w:themeColor="text1"/>
          <w:u w:val="single"/>
        </w:rPr>
        <w:t>.</w:t>
      </w:r>
      <w:r w:rsidRPr="00947057">
        <w:rPr>
          <w:rFonts w:asciiTheme="majorHAnsi" w:hAnsiTheme="majorHAnsi" w:cstheme="majorHAnsi"/>
          <w:color w:val="000000" w:themeColor="text1"/>
          <w:sz w:val="16"/>
        </w:rPr>
        <w:t xml:space="preserve"> Extreme </w:t>
      </w:r>
      <w:r w:rsidRPr="00947057">
        <w:rPr>
          <w:rFonts w:asciiTheme="majorHAnsi" w:hAnsiTheme="majorHAnsi" w:cstheme="majorHAnsi"/>
          <w:color w:val="000000" w:themeColor="text1"/>
          <w:highlight w:val="green"/>
          <w:u w:val="single"/>
        </w:rPr>
        <w:t>poverty</w:t>
      </w:r>
      <w:r w:rsidRPr="00947057">
        <w:rPr>
          <w:rFonts w:asciiTheme="majorHAnsi" w:hAnsiTheme="majorHAnsi" w:cstheme="majorHAnsi"/>
          <w:color w:val="000000" w:themeColor="text1"/>
          <w:sz w:val="16"/>
        </w:rPr>
        <w:t xml:space="preserve"> — the number of people living on less than $1.90 per day — </w:t>
      </w:r>
      <w:r w:rsidRPr="00947057">
        <w:rPr>
          <w:rFonts w:asciiTheme="majorHAnsi" w:hAnsiTheme="majorHAnsi" w:cstheme="majorHAnsi"/>
          <w:color w:val="000000" w:themeColor="text1"/>
          <w:u w:val="single"/>
        </w:rPr>
        <w:t xml:space="preserve">has fallen by nearly two-thirds, </w:t>
      </w:r>
      <w:r w:rsidRPr="00947057">
        <w:rPr>
          <w:rFonts w:asciiTheme="majorHAnsi" w:hAnsiTheme="majorHAnsi" w:cstheme="majorHAnsi"/>
          <w:color w:val="000000" w:themeColor="text1"/>
          <w:highlight w:val="green"/>
          <w:u w:val="single"/>
        </w:rPr>
        <w:t xml:space="preserve">from 1.9 </w:t>
      </w:r>
      <w:r w:rsidRPr="00947057">
        <w:rPr>
          <w:rFonts w:asciiTheme="majorHAnsi" w:hAnsiTheme="majorHAnsi" w:cstheme="majorHAnsi"/>
          <w:b/>
          <w:iCs/>
          <w:color w:val="000000" w:themeColor="text1"/>
          <w:highlight w:val="green"/>
          <w:u w:val="single"/>
        </w:rPr>
        <w:t>billion to</w:t>
      </w:r>
      <w:r w:rsidRPr="00947057">
        <w:rPr>
          <w:rFonts w:asciiTheme="majorHAnsi" w:hAnsiTheme="majorHAnsi" w:cstheme="majorHAnsi"/>
          <w:color w:val="000000" w:themeColor="text1"/>
          <w:u w:val="single"/>
        </w:rPr>
        <w:t xml:space="preserve"> around </w:t>
      </w:r>
      <w:r w:rsidRPr="00947057">
        <w:rPr>
          <w:rFonts w:asciiTheme="majorHAnsi" w:hAnsiTheme="majorHAnsi" w:cstheme="majorHAnsi"/>
          <w:color w:val="000000" w:themeColor="text1"/>
          <w:highlight w:val="green"/>
          <w:u w:val="single"/>
        </w:rPr>
        <w:t xml:space="preserve">650 </w:t>
      </w:r>
      <w:r w:rsidRPr="00947057">
        <w:rPr>
          <w:rFonts w:asciiTheme="majorHAnsi" w:hAnsiTheme="majorHAnsi" w:cstheme="majorHAnsi"/>
          <w:b/>
          <w:iCs/>
          <w:color w:val="000000" w:themeColor="text1"/>
          <w:highlight w:val="green"/>
          <w:u w:val="single"/>
        </w:rPr>
        <w:t>million</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highlight w:val="green"/>
          <w:u w:val="single"/>
        </w:rPr>
        <w:t xml:space="preserve">Life expectancy </w:t>
      </w:r>
      <w:r w:rsidRPr="00947057">
        <w:rPr>
          <w:rFonts w:asciiTheme="majorHAnsi" w:hAnsiTheme="majorHAnsi" w:cstheme="majorHAnsi"/>
          <w:color w:val="000000" w:themeColor="text1"/>
          <w:u w:val="single"/>
        </w:rPr>
        <w:t xml:space="preserve">has </w:t>
      </w:r>
      <w:r w:rsidRPr="00947057">
        <w:rPr>
          <w:rFonts w:asciiTheme="majorHAnsi" w:hAnsiTheme="majorHAnsi" w:cstheme="majorHAnsi"/>
          <w:color w:val="000000" w:themeColor="text1"/>
          <w:highlight w:val="green"/>
          <w:u w:val="single"/>
        </w:rPr>
        <w:t>risen</w:t>
      </w:r>
      <w:r w:rsidRPr="00947057">
        <w:rPr>
          <w:rFonts w:asciiTheme="majorHAnsi" w:hAnsiTheme="majorHAnsi" w:cstheme="majorHAnsi"/>
          <w:color w:val="000000" w:themeColor="text1"/>
          <w:sz w:val="16"/>
        </w:rPr>
        <w:t xml:space="preserve"> in most of the world, </w:t>
      </w:r>
      <w:r w:rsidRPr="00947057">
        <w:rPr>
          <w:rFonts w:asciiTheme="majorHAnsi" w:hAnsiTheme="majorHAnsi" w:cstheme="majorHAnsi"/>
          <w:color w:val="000000" w:themeColor="text1"/>
          <w:u w:val="single"/>
        </w:rPr>
        <w:t>along with literacy and access to education</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while infant mortality has fallen</w:t>
      </w:r>
      <w:r w:rsidRPr="00947057">
        <w:rPr>
          <w:rFonts w:asciiTheme="majorHAnsi" w:hAnsiTheme="majorHAnsi" w:cstheme="majorHAnsi"/>
          <w:color w:val="000000" w:themeColor="text1"/>
          <w:sz w:val="16"/>
        </w:rPr>
        <w:t xml:space="preserve">. Despite perceptions to the contrary, </w:t>
      </w:r>
      <w:r w:rsidRPr="00947057">
        <w:rPr>
          <w:rFonts w:asciiTheme="majorHAnsi" w:hAnsiTheme="majorHAnsi" w:cstheme="majorHAnsi"/>
          <w:b/>
          <w:iCs/>
          <w:color w:val="000000" w:themeColor="text1"/>
          <w:u w:val="single"/>
        </w:rPr>
        <w:t>the average person born today is likely to have access to more opportunities and have a better quality of life than at any other point in human history</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 xml:space="preserve">Much of this increase in human wellbeing has been </w:t>
      </w:r>
      <w:r w:rsidRPr="00947057">
        <w:rPr>
          <w:rFonts w:asciiTheme="majorHAnsi" w:hAnsiTheme="majorHAnsi" w:cstheme="majorHAnsi"/>
          <w:color w:val="000000" w:themeColor="text1"/>
          <w:highlight w:val="green"/>
          <w:u w:val="single"/>
        </w:rPr>
        <w:t>propelled by</w:t>
      </w:r>
      <w:r w:rsidRPr="00947057">
        <w:rPr>
          <w:rFonts w:asciiTheme="majorHAnsi" w:hAnsiTheme="majorHAnsi" w:cstheme="majorHAnsi"/>
          <w:color w:val="000000" w:themeColor="text1"/>
          <w:u w:val="single"/>
        </w:rPr>
        <w:t xml:space="preserve"> rapid </w:t>
      </w:r>
      <w:r w:rsidRPr="00947057">
        <w:rPr>
          <w:rFonts w:asciiTheme="majorHAnsi" w:hAnsiTheme="majorHAnsi" w:cstheme="majorHAnsi"/>
          <w:color w:val="000000" w:themeColor="text1"/>
          <w:highlight w:val="green"/>
          <w:u w:val="single"/>
        </w:rPr>
        <w:t>economic growth</w:t>
      </w:r>
      <w:r w:rsidRPr="00947057">
        <w:rPr>
          <w:rFonts w:asciiTheme="majorHAnsi" w:hAnsiTheme="majorHAnsi" w:cstheme="majorHAnsi"/>
          <w:color w:val="000000" w:themeColor="text1"/>
          <w:u w:val="single"/>
        </w:rPr>
        <w:t xml:space="preserve"> driven largely by state-led industrial policy, particularly in poor-to-middle income countries. </w:t>
      </w:r>
      <w:r w:rsidRPr="00947057">
        <w:rPr>
          <w:rFonts w:asciiTheme="majorHAnsi" w:hAnsiTheme="majorHAnsi" w:cstheme="majorHAnsi"/>
          <w:color w:val="000000" w:themeColor="text1"/>
          <w:sz w:val="16"/>
        </w:rPr>
        <w:t xml:space="preserve">However, </w:t>
      </w:r>
      <w:r w:rsidRPr="00947057">
        <w:rPr>
          <w:rFonts w:asciiTheme="majorHAnsi" w:hAnsiTheme="majorHAnsi" w:cstheme="majorHAnsi"/>
          <w:color w:val="000000" w:themeColor="text1"/>
          <w:u w:val="single"/>
        </w:rPr>
        <w:t>this growth has come at a cost</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between 1990 and 2019</w:t>
      </w:r>
      <w:r w:rsidRPr="00947057">
        <w:rPr>
          <w:rFonts w:asciiTheme="majorHAnsi" w:hAnsiTheme="majorHAnsi" w:cstheme="majorHAnsi"/>
          <w:color w:val="000000" w:themeColor="text1"/>
          <w:sz w:val="16"/>
        </w:rPr>
        <w:t xml:space="preserve">, global </w:t>
      </w:r>
      <w:r w:rsidRPr="00947057">
        <w:rPr>
          <w:rFonts w:asciiTheme="majorHAnsi" w:hAnsiTheme="majorHAnsi" w:cstheme="majorHAnsi"/>
          <w:color w:val="000000" w:themeColor="text1"/>
          <w:u w:val="single"/>
        </w:rPr>
        <w:t xml:space="preserve">emissions of CO2 </w:t>
      </w:r>
      <w:r w:rsidRPr="00947057">
        <w:rPr>
          <w:rFonts w:asciiTheme="majorHAnsi" w:hAnsiTheme="majorHAnsi" w:cstheme="majorHAnsi"/>
          <w:b/>
          <w:iCs/>
          <w:color w:val="000000" w:themeColor="text1"/>
          <w:u w:val="single"/>
        </w:rPr>
        <w:t>increased by 56%.</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Historically, economic growth has been closely linked to increased energy consumption</w:t>
      </w:r>
      <w:r w:rsidRPr="00947057">
        <w:rPr>
          <w:rFonts w:asciiTheme="majorHAnsi" w:hAnsiTheme="majorHAnsi" w:cstheme="majorHAnsi"/>
          <w:color w:val="000000" w:themeColor="text1"/>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sidRPr="00947057">
        <w:rPr>
          <w:rFonts w:asciiTheme="majorHAnsi" w:hAnsiTheme="majorHAnsi" w:cstheme="majorHAnsi"/>
          <w:color w:val="000000" w:themeColor="text1"/>
          <w:u w:val="single"/>
        </w:rPr>
        <w:t xml:space="preserve">Over the past 15 years, however, </w:t>
      </w:r>
      <w:r w:rsidRPr="00947057">
        <w:rPr>
          <w:rFonts w:asciiTheme="majorHAnsi" w:hAnsiTheme="majorHAnsi" w:cstheme="majorHAnsi"/>
          <w:b/>
          <w:iCs/>
          <w:color w:val="000000" w:themeColor="text1"/>
          <w:u w:val="single"/>
        </w:rPr>
        <w:t>something has begun to change.</w:t>
      </w:r>
      <w:r w:rsidRPr="00947057">
        <w:rPr>
          <w:rFonts w:asciiTheme="majorHAnsi" w:hAnsiTheme="majorHAnsi" w:cstheme="majorHAnsi"/>
          <w:color w:val="000000" w:themeColor="text1"/>
          <w:sz w:val="16"/>
        </w:rPr>
        <w:t xml:space="preserve"> Rather than a 21st century dominated by coal that energy modelers foresaw, </w:t>
      </w:r>
      <w:r w:rsidRPr="00947057">
        <w:rPr>
          <w:rFonts w:asciiTheme="majorHAnsi" w:hAnsiTheme="majorHAnsi" w:cstheme="majorHAnsi"/>
          <w:b/>
          <w:iCs/>
          <w:color w:val="000000" w:themeColor="text1"/>
          <w:u w:val="single"/>
        </w:rPr>
        <w:t xml:space="preserve">global </w:t>
      </w:r>
      <w:r w:rsidRPr="00947057">
        <w:rPr>
          <w:rFonts w:asciiTheme="majorHAnsi" w:hAnsiTheme="majorHAnsi" w:cstheme="majorHAnsi"/>
          <w:b/>
          <w:iCs/>
          <w:color w:val="000000" w:themeColor="text1"/>
          <w:highlight w:val="green"/>
          <w:u w:val="single"/>
        </w:rPr>
        <w:t>coal use</w:t>
      </w:r>
      <w:r w:rsidRPr="00947057">
        <w:rPr>
          <w:rFonts w:asciiTheme="majorHAnsi" w:hAnsiTheme="majorHAnsi" w:cstheme="majorHAnsi"/>
          <w:b/>
          <w:iCs/>
          <w:color w:val="000000" w:themeColor="text1"/>
          <w:u w:val="single"/>
        </w:rPr>
        <w:t xml:space="preserve"> peaked in 2013 and is now </w:t>
      </w:r>
      <w:r w:rsidRPr="00947057">
        <w:rPr>
          <w:rFonts w:asciiTheme="majorHAnsi" w:hAnsiTheme="majorHAnsi" w:cstheme="majorHAnsi"/>
          <w:b/>
          <w:iCs/>
          <w:color w:val="000000" w:themeColor="text1"/>
          <w:highlight w:val="green"/>
          <w:u w:val="single"/>
        </w:rPr>
        <w:t>in structural decline</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 xml:space="preserve">We have </w:t>
      </w:r>
      <w:r w:rsidRPr="00947057">
        <w:rPr>
          <w:rFonts w:asciiTheme="majorHAnsi" w:hAnsiTheme="majorHAnsi" w:cstheme="majorHAnsi"/>
          <w:color w:val="000000" w:themeColor="text1"/>
          <w:u w:val="single"/>
        </w:rPr>
        <w:lastRenderedPageBreak/>
        <w:t xml:space="preserve">succeeded in making </w:t>
      </w:r>
      <w:r w:rsidRPr="00947057">
        <w:rPr>
          <w:rFonts w:asciiTheme="majorHAnsi" w:hAnsiTheme="majorHAnsi" w:cstheme="majorHAnsi"/>
          <w:color w:val="000000" w:themeColor="text1"/>
          <w:highlight w:val="green"/>
          <w:u w:val="single"/>
        </w:rPr>
        <w:t>clean energy cheap</w:t>
      </w:r>
      <w:r w:rsidRPr="00947057">
        <w:rPr>
          <w:rFonts w:asciiTheme="majorHAnsi" w:hAnsiTheme="majorHAnsi" w:cstheme="majorHAnsi"/>
          <w:color w:val="000000" w:themeColor="text1"/>
          <w:u w:val="single"/>
        </w:rPr>
        <w:t xml:space="preserve">, with solar power and battery storage </w:t>
      </w:r>
      <w:r w:rsidRPr="00947057">
        <w:rPr>
          <w:rFonts w:asciiTheme="majorHAnsi" w:hAnsiTheme="majorHAnsi" w:cstheme="majorHAnsi"/>
          <w:color w:val="000000" w:themeColor="text1"/>
          <w:highlight w:val="green"/>
          <w:u w:val="single"/>
        </w:rPr>
        <w:t>costs falling</w:t>
      </w:r>
      <w:r w:rsidRPr="00947057">
        <w:rPr>
          <w:rFonts w:asciiTheme="majorHAnsi" w:hAnsiTheme="majorHAnsi" w:cstheme="majorHAnsi"/>
          <w:color w:val="000000" w:themeColor="text1"/>
          <w:u w:val="single"/>
        </w:rPr>
        <w:t xml:space="preserve"> 10-fold since 2009</w:t>
      </w:r>
      <w:r w:rsidRPr="00947057">
        <w:rPr>
          <w:rFonts w:asciiTheme="majorHAnsi" w:hAnsiTheme="majorHAnsi" w:cstheme="majorHAnsi"/>
          <w:color w:val="000000" w:themeColor="text1"/>
          <w:sz w:val="16"/>
        </w:rPr>
        <w:t xml:space="preserve">. The world produced more electricity from clean energy — </w:t>
      </w:r>
      <w:r w:rsidRPr="00947057">
        <w:rPr>
          <w:rFonts w:asciiTheme="majorHAnsi" w:hAnsiTheme="majorHAnsi" w:cstheme="majorHAnsi"/>
          <w:color w:val="000000" w:themeColor="text1"/>
          <w:u w:val="single"/>
        </w:rPr>
        <w:t>solar, wind, hydro, and nuclear — than from coal over the past two years</w:t>
      </w:r>
      <w:r w:rsidRPr="00947057">
        <w:rPr>
          <w:rFonts w:asciiTheme="majorHAnsi" w:hAnsiTheme="majorHAnsi" w:cstheme="majorHAnsi"/>
          <w:color w:val="000000" w:themeColor="text1"/>
          <w:sz w:val="16"/>
        </w:rPr>
        <w:t xml:space="preserve">. And, according to some major oil companies, </w:t>
      </w:r>
      <w:r w:rsidRPr="00947057">
        <w:rPr>
          <w:rFonts w:asciiTheme="majorHAnsi" w:hAnsiTheme="majorHAnsi" w:cstheme="majorHAnsi"/>
          <w:b/>
          <w:iCs/>
          <w:color w:val="000000" w:themeColor="text1"/>
          <w:u w:val="single"/>
        </w:rPr>
        <w:t xml:space="preserve">peak </w:t>
      </w:r>
      <w:r w:rsidRPr="00947057">
        <w:rPr>
          <w:rFonts w:asciiTheme="majorHAnsi" w:hAnsiTheme="majorHAnsi" w:cstheme="majorHAnsi"/>
          <w:b/>
          <w:iCs/>
          <w:color w:val="000000" w:themeColor="text1"/>
          <w:highlight w:val="green"/>
          <w:u w:val="single"/>
        </w:rPr>
        <w:t>oil</w:t>
      </w:r>
      <w:r w:rsidRPr="00947057">
        <w:rPr>
          <w:rFonts w:asciiTheme="majorHAnsi" w:hAnsiTheme="majorHAnsi" w:cstheme="majorHAnsi"/>
          <w:b/>
          <w:iCs/>
          <w:color w:val="000000" w:themeColor="text1"/>
          <w:u w:val="single"/>
        </w:rPr>
        <w:t xml:space="preserve"> is upon us</w:t>
      </w:r>
      <w:r w:rsidRPr="00947057">
        <w:rPr>
          <w:rFonts w:asciiTheme="majorHAnsi" w:hAnsiTheme="majorHAnsi" w:cstheme="majorHAnsi"/>
          <w:color w:val="000000" w:themeColor="text1"/>
          <w:sz w:val="16"/>
        </w:rPr>
        <w:t xml:space="preserve"> — not because we have run out of cheap oil to produce, but because </w:t>
      </w:r>
      <w:r w:rsidRPr="00947057">
        <w:rPr>
          <w:rFonts w:asciiTheme="majorHAnsi" w:hAnsiTheme="majorHAnsi" w:cstheme="majorHAnsi"/>
          <w:color w:val="000000" w:themeColor="text1"/>
          <w:highlight w:val="green"/>
          <w:u w:val="single"/>
        </w:rPr>
        <w:t>demand is falling</w:t>
      </w:r>
      <w:r w:rsidRPr="00947057">
        <w:rPr>
          <w:rFonts w:asciiTheme="majorHAnsi" w:hAnsiTheme="majorHAnsi" w:cstheme="majorHAnsi"/>
          <w:color w:val="000000" w:themeColor="text1"/>
          <w:u w:val="single"/>
        </w:rPr>
        <w:t xml:space="preserve"> and </w:t>
      </w:r>
      <w:r w:rsidRPr="00947057">
        <w:rPr>
          <w:rFonts w:asciiTheme="majorHAnsi" w:hAnsiTheme="majorHAnsi" w:cstheme="majorHAnsi"/>
          <w:color w:val="000000" w:themeColor="text1"/>
          <w:highlight w:val="green"/>
          <w:u w:val="single"/>
        </w:rPr>
        <w:t>companies expect further decline</w:t>
      </w:r>
      <w:r w:rsidRPr="00947057">
        <w:rPr>
          <w:rFonts w:asciiTheme="majorHAnsi" w:hAnsiTheme="majorHAnsi" w:cstheme="majorHAnsi"/>
          <w:color w:val="000000" w:themeColor="text1"/>
          <w:u w:val="single"/>
        </w:rPr>
        <w:t xml:space="preserve"> as consumers increasingly shift to electric vehicles. </w:t>
      </w:r>
      <w:r w:rsidRPr="00947057">
        <w:rPr>
          <w:rFonts w:asciiTheme="majorHAnsi" w:hAnsiTheme="majorHAnsi" w:cstheme="majorHAnsi"/>
          <w:color w:val="000000" w:themeColor="text1"/>
          <w:sz w:val="16"/>
        </w:rPr>
        <w:t xml:space="preserve">The </w:t>
      </w:r>
      <w:r w:rsidRPr="00947057">
        <w:rPr>
          <w:rFonts w:asciiTheme="majorHAnsi" w:hAnsiTheme="majorHAnsi" w:cstheme="majorHAnsi"/>
          <w:color w:val="000000" w:themeColor="text1"/>
          <w:u w:val="single"/>
        </w:rPr>
        <w:t xml:space="preserve">world has long been experiencing a relative </w:t>
      </w:r>
      <w:r w:rsidRPr="00947057">
        <w:rPr>
          <w:rFonts w:asciiTheme="majorHAnsi" w:hAnsiTheme="majorHAnsi" w:cstheme="majorHAnsi"/>
          <w:b/>
          <w:iCs/>
          <w:color w:val="000000" w:themeColor="text1"/>
          <w:highlight w:val="green"/>
          <w:u w:val="single"/>
        </w:rPr>
        <w:t>decoupling</w:t>
      </w:r>
      <w:r w:rsidRPr="00947057">
        <w:rPr>
          <w:rFonts w:asciiTheme="majorHAnsi" w:hAnsiTheme="majorHAnsi" w:cstheme="majorHAnsi"/>
          <w:color w:val="000000" w:themeColor="text1"/>
          <w:sz w:val="16"/>
          <w:highlight w:val="green"/>
        </w:rPr>
        <w:t xml:space="preserve"> </w:t>
      </w:r>
      <w:r w:rsidRPr="00947057">
        <w:rPr>
          <w:rFonts w:asciiTheme="majorHAnsi" w:hAnsiTheme="majorHAnsi" w:cstheme="majorHAnsi"/>
          <w:color w:val="000000" w:themeColor="text1"/>
          <w:highlight w:val="green"/>
          <w:u w:val="single"/>
        </w:rPr>
        <w:t>between</w:t>
      </w:r>
      <w:r w:rsidRPr="00947057">
        <w:rPr>
          <w:rFonts w:asciiTheme="majorHAnsi" w:hAnsiTheme="majorHAnsi" w:cstheme="majorHAnsi"/>
          <w:color w:val="000000" w:themeColor="text1"/>
          <w:u w:val="single"/>
        </w:rPr>
        <w:t xml:space="preserve"> economic </w:t>
      </w:r>
      <w:r w:rsidRPr="00947057">
        <w:rPr>
          <w:rFonts w:asciiTheme="majorHAnsi" w:hAnsiTheme="majorHAnsi" w:cstheme="majorHAnsi"/>
          <w:color w:val="000000" w:themeColor="text1"/>
          <w:highlight w:val="green"/>
          <w:u w:val="single"/>
        </w:rPr>
        <w:t>growth and</w:t>
      </w:r>
      <w:r w:rsidRPr="00947057">
        <w:rPr>
          <w:rFonts w:asciiTheme="majorHAnsi" w:hAnsiTheme="majorHAnsi" w:cstheme="majorHAnsi"/>
          <w:color w:val="000000" w:themeColor="text1"/>
          <w:u w:val="single"/>
        </w:rPr>
        <w:t xml:space="preserve"> CO2 </w:t>
      </w:r>
      <w:r w:rsidRPr="00947057">
        <w:rPr>
          <w:rFonts w:asciiTheme="majorHAnsi" w:hAnsiTheme="majorHAnsi" w:cstheme="majorHAnsi"/>
          <w:color w:val="000000" w:themeColor="text1"/>
          <w:highlight w:val="green"/>
          <w:u w:val="single"/>
        </w:rPr>
        <w:t>emissions</w:t>
      </w:r>
      <w:r w:rsidRPr="00947057">
        <w:rPr>
          <w:rFonts w:asciiTheme="majorHAnsi" w:hAnsiTheme="majorHAnsi" w:cstheme="majorHAnsi"/>
          <w:color w:val="000000" w:themeColor="text1"/>
          <w:sz w:val="16"/>
          <w:highlight w:val="green"/>
        </w:rPr>
        <w:t>,</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 xml:space="preserve">with the emissions per unit of GDP </w:t>
      </w:r>
      <w:r w:rsidRPr="00947057">
        <w:rPr>
          <w:rFonts w:asciiTheme="majorHAnsi" w:hAnsiTheme="majorHAnsi" w:cstheme="majorHAnsi"/>
          <w:b/>
          <w:iCs/>
          <w:color w:val="000000" w:themeColor="text1"/>
          <w:u w:val="single"/>
        </w:rPr>
        <w:t>falling for the past 60 years</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This is the case even in countries like</w:t>
      </w:r>
      <w:r w:rsidRPr="00947057">
        <w:rPr>
          <w:rFonts w:asciiTheme="majorHAnsi" w:hAnsiTheme="majorHAnsi" w:cstheme="majorHAnsi"/>
          <w:color w:val="000000" w:themeColor="text1"/>
          <w:sz w:val="16"/>
        </w:rPr>
        <w:t xml:space="preserve"> </w:t>
      </w:r>
      <w:r w:rsidRPr="00947057">
        <w:rPr>
          <w:rFonts w:asciiTheme="majorHAnsi" w:hAnsiTheme="majorHAnsi" w:cstheme="majorHAnsi"/>
          <w:b/>
          <w:iCs/>
          <w:color w:val="000000" w:themeColor="text1"/>
          <w:u w:val="single"/>
        </w:rPr>
        <w:t>India and China</w:t>
      </w:r>
      <w:r w:rsidRPr="00947057">
        <w:rPr>
          <w:rFonts w:asciiTheme="majorHAnsi" w:hAnsiTheme="majorHAnsi" w:cstheme="majorHAnsi"/>
          <w:color w:val="000000" w:themeColor="text1"/>
          <w:sz w:val="16"/>
        </w:rPr>
        <w:t xml:space="preserve"> that </w:t>
      </w:r>
      <w:r w:rsidRPr="00947057">
        <w:rPr>
          <w:rFonts w:asciiTheme="majorHAnsi" w:hAnsiTheme="majorHAnsi" w:cstheme="majorHAnsi"/>
          <w:color w:val="000000" w:themeColor="text1"/>
          <w:u w:val="single"/>
        </w:rPr>
        <w:t>have been undergoing rapid</w:t>
      </w:r>
      <w:r w:rsidRPr="00947057">
        <w:rPr>
          <w:rFonts w:asciiTheme="majorHAnsi" w:hAnsiTheme="majorHAnsi" w:cstheme="majorHAnsi"/>
          <w:color w:val="000000" w:themeColor="text1"/>
          <w:sz w:val="16"/>
        </w:rPr>
        <w:t xml:space="preserve"> economic </w:t>
      </w:r>
      <w:r w:rsidRPr="00947057">
        <w:rPr>
          <w:rFonts w:asciiTheme="majorHAnsi" w:hAnsiTheme="majorHAnsi" w:cstheme="majorHAnsi"/>
          <w:color w:val="000000" w:themeColor="text1"/>
          <w:u w:val="single"/>
        </w:rPr>
        <w:t>growth.</w:t>
      </w:r>
      <w:r w:rsidRPr="00947057">
        <w:rPr>
          <w:rFonts w:asciiTheme="majorHAnsi" w:hAnsiTheme="majorHAnsi" w:cstheme="majorHAnsi"/>
          <w:color w:val="000000" w:themeColor="text1"/>
          <w:sz w:val="16"/>
        </w:rPr>
        <w:t xml:space="preserve"> But relative decoupling alone is inadequate in a world where global CO2 emissions need to peak and decline in the next decade to give us any chance at limiting warming to well below 2</w:t>
      </w:r>
      <w:r w:rsidRPr="00947057">
        <w:rPr>
          <w:rFonts w:ascii="Cambria Math" w:hAnsi="Cambria Math" w:cs="Cambria Math"/>
          <w:color w:val="000000" w:themeColor="text1"/>
          <w:sz w:val="16"/>
        </w:rPr>
        <w:t>℃</w:t>
      </w:r>
      <w:r w:rsidRPr="00947057">
        <w:rPr>
          <w:rFonts w:asciiTheme="majorHAnsi" w:hAnsiTheme="majorHAnsi" w:cstheme="majorHAnsi"/>
          <w:color w:val="000000" w:themeColor="text1"/>
          <w:sz w:val="16"/>
        </w:rPr>
        <w:t xml:space="preserve">, in line with Paris Agreement targets. Thankfully, there is increasing evidence that </w:t>
      </w:r>
      <w:r w:rsidRPr="00947057">
        <w:rPr>
          <w:rFonts w:asciiTheme="majorHAnsi" w:hAnsiTheme="majorHAnsi" w:cstheme="majorHAnsi"/>
          <w:color w:val="000000" w:themeColor="text1"/>
          <w:u w:val="single"/>
        </w:rPr>
        <w:t xml:space="preserve">the world is </w:t>
      </w:r>
      <w:r w:rsidRPr="00947057">
        <w:rPr>
          <w:rFonts w:asciiTheme="majorHAnsi" w:hAnsiTheme="majorHAnsi" w:cstheme="majorHAnsi"/>
          <w:color w:val="000000" w:themeColor="text1"/>
          <w:highlight w:val="green"/>
          <w:u w:val="single"/>
        </w:rPr>
        <w:t xml:space="preserve">on track </w:t>
      </w:r>
      <w:r w:rsidRPr="00947057">
        <w:rPr>
          <w:rFonts w:asciiTheme="majorHAnsi" w:hAnsiTheme="majorHAnsi" w:cstheme="majorHAnsi"/>
          <w:b/>
          <w:iCs/>
          <w:color w:val="000000" w:themeColor="text1"/>
          <w:highlight w:val="green"/>
          <w:u w:val="single"/>
        </w:rPr>
        <w:t>to absolutely decouple</w:t>
      </w:r>
      <w:r w:rsidRPr="00947057">
        <w:rPr>
          <w:rFonts w:asciiTheme="majorHAnsi" w:hAnsiTheme="majorHAnsi" w:cstheme="majorHAnsi"/>
          <w:b/>
          <w:iCs/>
          <w:color w:val="000000" w:themeColor="text1"/>
          <w:u w:val="single"/>
        </w:rPr>
        <w:t xml:space="preserve"> CO2 emissions and economic growth</w:t>
      </w:r>
      <w:r w:rsidRPr="00947057">
        <w:rPr>
          <w:rFonts w:asciiTheme="majorHAnsi" w:hAnsiTheme="majorHAnsi" w:cstheme="majorHAnsi"/>
          <w:color w:val="000000" w:themeColor="text1"/>
          <w:sz w:val="16"/>
        </w:rPr>
        <w:t xml:space="preserve"> — with global </w:t>
      </w:r>
      <w:r w:rsidRPr="00947057">
        <w:rPr>
          <w:rFonts w:asciiTheme="majorHAnsi" w:hAnsiTheme="majorHAnsi" w:cstheme="majorHAnsi"/>
          <w:color w:val="000000" w:themeColor="text1"/>
          <w:u w:val="single"/>
        </w:rPr>
        <w:t xml:space="preserve">CO2 </w:t>
      </w:r>
      <w:r w:rsidRPr="00947057">
        <w:rPr>
          <w:rFonts w:asciiTheme="majorHAnsi" w:hAnsiTheme="majorHAnsi" w:cstheme="majorHAnsi"/>
          <w:color w:val="000000" w:themeColor="text1"/>
          <w:highlight w:val="green"/>
          <w:u w:val="single"/>
        </w:rPr>
        <w:t>emissions</w:t>
      </w:r>
      <w:r w:rsidRPr="00947057">
        <w:rPr>
          <w:rFonts w:asciiTheme="majorHAnsi" w:hAnsiTheme="majorHAnsi" w:cstheme="majorHAnsi"/>
          <w:color w:val="000000" w:themeColor="text1"/>
          <w:sz w:val="16"/>
        </w:rPr>
        <w:t xml:space="preserve"> potentially having </w:t>
      </w:r>
      <w:r w:rsidRPr="00947057">
        <w:rPr>
          <w:rFonts w:asciiTheme="majorHAnsi" w:hAnsiTheme="majorHAnsi" w:cstheme="majorHAnsi"/>
          <w:color w:val="000000" w:themeColor="text1"/>
          <w:u w:val="single"/>
        </w:rPr>
        <w:t>peaked in 2019</w:t>
      </w:r>
      <w:r w:rsidRPr="00947057">
        <w:rPr>
          <w:rFonts w:asciiTheme="majorHAnsi" w:hAnsiTheme="majorHAnsi" w:cstheme="majorHAnsi"/>
          <w:color w:val="000000" w:themeColor="text1"/>
          <w:sz w:val="16"/>
        </w:rPr>
        <w:t xml:space="preserve"> </w:t>
      </w:r>
      <w:r w:rsidRPr="00947057">
        <w:rPr>
          <w:rFonts w:asciiTheme="majorHAnsi" w:hAnsiTheme="majorHAnsi" w:cstheme="majorHAnsi"/>
          <w:b/>
          <w:iCs/>
          <w:color w:val="000000" w:themeColor="text1"/>
          <w:u w:val="single"/>
        </w:rPr>
        <w:t xml:space="preserve">and </w:t>
      </w:r>
      <w:r w:rsidRPr="00947057">
        <w:rPr>
          <w:rFonts w:asciiTheme="majorHAnsi" w:hAnsiTheme="majorHAnsi" w:cstheme="majorHAnsi"/>
          <w:b/>
          <w:iCs/>
          <w:color w:val="000000" w:themeColor="text1"/>
          <w:highlight w:val="green"/>
          <w:u w:val="single"/>
        </w:rPr>
        <w:t>unlikely to increase</w:t>
      </w:r>
      <w:r w:rsidRPr="00947057">
        <w:rPr>
          <w:rFonts w:asciiTheme="majorHAnsi" w:hAnsiTheme="majorHAnsi" w:cstheme="majorHAnsi"/>
          <w:b/>
          <w:iCs/>
          <w:color w:val="000000" w:themeColor="text1"/>
          <w:u w:val="single"/>
        </w:rPr>
        <w:t xml:space="preserve"> substantially </w:t>
      </w:r>
      <w:r w:rsidRPr="00947057">
        <w:rPr>
          <w:rFonts w:asciiTheme="majorHAnsi" w:hAnsiTheme="majorHAnsi" w:cstheme="majorHAnsi"/>
          <w:b/>
          <w:iCs/>
          <w:color w:val="000000" w:themeColor="text1"/>
          <w:highlight w:val="green"/>
          <w:u w:val="single"/>
        </w:rPr>
        <w:t xml:space="preserve">in the </w:t>
      </w:r>
      <w:r w:rsidRPr="00947057">
        <w:rPr>
          <w:rFonts w:asciiTheme="majorHAnsi" w:hAnsiTheme="majorHAnsi" w:cstheme="majorHAnsi"/>
          <w:b/>
          <w:iCs/>
          <w:color w:val="000000" w:themeColor="text1"/>
          <w:u w:val="single"/>
        </w:rPr>
        <w:t xml:space="preserve">coming </w:t>
      </w:r>
      <w:r w:rsidRPr="00947057">
        <w:rPr>
          <w:rFonts w:asciiTheme="majorHAnsi" w:hAnsiTheme="majorHAnsi" w:cstheme="majorHAnsi"/>
          <w:b/>
          <w:iCs/>
          <w:color w:val="000000" w:themeColor="text1"/>
          <w:highlight w:val="green"/>
          <w:u w:val="single"/>
        </w:rPr>
        <w:t>decade</w:t>
      </w:r>
      <w:r w:rsidRPr="00947057">
        <w:rPr>
          <w:rFonts w:asciiTheme="majorHAnsi" w:hAnsiTheme="majorHAnsi" w:cstheme="majorHAnsi"/>
          <w:color w:val="000000" w:themeColor="text1"/>
          <w:sz w:val="16"/>
        </w:rPr>
        <w:t xml:space="preserve">. While an emissions peak is just the first and easiest step towards eventually reaching the net-zero emissions required to stop the world from continuing to warm, it </w:t>
      </w:r>
      <w:r w:rsidRPr="00947057">
        <w:rPr>
          <w:rFonts w:asciiTheme="majorHAnsi" w:hAnsiTheme="majorHAnsi" w:cstheme="majorHAnsi"/>
          <w:color w:val="000000" w:themeColor="text1"/>
          <w:u w:val="single"/>
        </w:rPr>
        <w:t xml:space="preserve">demonstrates that linkages between emissions and economic activity are not an immutable law, but rather simply a result of our current means of energy production. </w:t>
      </w:r>
      <w:r w:rsidRPr="00947057">
        <w:rPr>
          <w:rFonts w:asciiTheme="majorHAnsi" w:hAnsiTheme="majorHAnsi" w:cstheme="majorHAnsi"/>
          <w:color w:val="000000" w:themeColor="text1"/>
          <w:sz w:val="16"/>
        </w:rPr>
        <w:t xml:space="preserve">In recent years we have seen more and more examples of absolute decoupling — economic growth accompanied by falling CO2 emissions. </w:t>
      </w:r>
      <w:r w:rsidRPr="00947057">
        <w:rPr>
          <w:rFonts w:asciiTheme="majorHAnsi" w:hAnsiTheme="majorHAnsi" w:cstheme="majorHAnsi"/>
          <w:color w:val="000000" w:themeColor="text1"/>
          <w:u w:val="single"/>
        </w:rPr>
        <w:t>Since 2005,</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highlight w:val="green"/>
          <w:u w:val="single"/>
        </w:rPr>
        <w:t>32 countries</w:t>
      </w:r>
      <w:r w:rsidRPr="00947057">
        <w:rPr>
          <w:rFonts w:asciiTheme="majorHAnsi" w:hAnsiTheme="majorHAnsi" w:cstheme="majorHAnsi"/>
          <w:color w:val="000000" w:themeColor="text1"/>
          <w:u w:val="single"/>
        </w:rPr>
        <w:t xml:space="preserve"> with a population of at least one million people </w:t>
      </w:r>
      <w:r w:rsidRPr="00947057">
        <w:rPr>
          <w:rFonts w:asciiTheme="majorHAnsi" w:hAnsiTheme="majorHAnsi" w:cstheme="majorHAnsi"/>
          <w:b/>
          <w:iCs/>
          <w:color w:val="000000" w:themeColor="text1"/>
          <w:u w:val="single"/>
        </w:rPr>
        <w:t xml:space="preserve">have </w:t>
      </w:r>
      <w:r w:rsidRPr="00947057">
        <w:rPr>
          <w:rFonts w:asciiTheme="majorHAnsi" w:hAnsiTheme="majorHAnsi" w:cstheme="majorHAnsi"/>
          <w:b/>
          <w:iCs/>
          <w:color w:val="000000" w:themeColor="text1"/>
          <w:highlight w:val="green"/>
          <w:u w:val="single"/>
        </w:rPr>
        <w:t>absolutely decoupled</w:t>
      </w:r>
      <w:r w:rsidRPr="00947057">
        <w:rPr>
          <w:rFonts w:asciiTheme="majorHAnsi" w:hAnsiTheme="majorHAnsi" w:cstheme="majorHAnsi"/>
          <w:color w:val="000000" w:themeColor="text1"/>
          <w:sz w:val="16"/>
        </w:rPr>
        <w:t xml:space="preserve"> emissions from economic growth, both for terrestrial emissions (those within national borders) and consumption emissions (emissions embodied in the goods consumed in a country). This includes the </w:t>
      </w:r>
      <w:r w:rsidRPr="00947057">
        <w:rPr>
          <w:rFonts w:asciiTheme="majorHAnsi" w:hAnsiTheme="majorHAnsi" w:cstheme="majorHAnsi"/>
          <w:color w:val="000000" w:themeColor="text1"/>
          <w:u w:val="single"/>
        </w:rPr>
        <w:t>U</w:t>
      </w:r>
      <w:r w:rsidRPr="00947057">
        <w:rPr>
          <w:rFonts w:asciiTheme="majorHAnsi" w:hAnsiTheme="majorHAnsi" w:cstheme="majorHAnsi"/>
          <w:color w:val="000000" w:themeColor="text1"/>
          <w:sz w:val="16"/>
        </w:rPr>
        <w:t xml:space="preserve">nited </w:t>
      </w:r>
      <w:r w:rsidRPr="00947057">
        <w:rPr>
          <w:rFonts w:asciiTheme="majorHAnsi" w:hAnsiTheme="majorHAnsi" w:cstheme="majorHAnsi"/>
          <w:color w:val="000000" w:themeColor="text1"/>
          <w:u w:val="single"/>
        </w:rPr>
        <w:t>S</w:t>
      </w:r>
      <w:r w:rsidRPr="00947057">
        <w:rPr>
          <w:rFonts w:asciiTheme="majorHAnsi" w:hAnsiTheme="majorHAnsi" w:cstheme="majorHAnsi"/>
          <w:color w:val="000000" w:themeColor="text1"/>
          <w:sz w:val="16"/>
        </w:rPr>
        <w:t xml:space="preserve">tates, </w:t>
      </w:r>
      <w:r w:rsidRPr="00947057">
        <w:rPr>
          <w:rFonts w:asciiTheme="majorHAnsi" w:hAnsiTheme="majorHAnsi" w:cstheme="majorHAnsi"/>
          <w:color w:val="000000" w:themeColor="text1"/>
          <w:u w:val="single"/>
        </w:rPr>
        <w:t>Japan, Mexico, Germany, U</w:t>
      </w:r>
      <w:r w:rsidRPr="00947057">
        <w:rPr>
          <w:rFonts w:asciiTheme="majorHAnsi" w:hAnsiTheme="majorHAnsi" w:cstheme="majorHAnsi"/>
          <w:color w:val="000000" w:themeColor="text1"/>
          <w:sz w:val="16"/>
        </w:rPr>
        <w:t xml:space="preserve">nited </w:t>
      </w:r>
      <w:r w:rsidRPr="00947057">
        <w:rPr>
          <w:rFonts w:asciiTheme="majorHAnsi" w:hAnsiTheme="majorHAnsi" w:cstheme="majorHAnsi"/>
          <w:color w:val="000000" w:themeColor="text1"/>
          <w:u w:val="single"/>
        </w:rPr>
        <w:t>K</w:t>
      </w:r>
      <w:r w:rsidRPr="00947057">
        <w:rPr>
          <w:rFonts w:asciiTheme="majorHAnsi" w:hAnsiTheme="majorHAnsi" w:cstheme="majorHAnsi"/>
          <w:color w:val="000000" w:themeColor="text1"/>
          <w:sz w:val="16"/>
        </w:rPr>
        <w:t xml:space="preserve">ingdom, </w:t>
      </w:r>
      <w:r w:rsidRPr="00947057">
        <w:rPr>
          <w:rFonts w:asciiTheme="majorHAnsi" w:hAnsiTheme="majorHAnsi" w:cstheme="majorHAnsi"/>
          <w:color w:val="000000" w:themeColor="text1"/>
          <w:u w:val="single"/>
        </w:rPr>
        <w:t>France, Spain, Poland, Romania, Netherlands, Belgium, Portugal, Sweden, Hungary, Belarus, Austria, Bulgaria, El Salvador, Singapore, Denmark, Finland, Slovakia, Norway, Ireland, New Zealand, Croatia, Jamaica, Lithuania, Slovenia, Latvia, Estonia, and Cyprus.</w:t>
      </w:r>
      <w:r w:rsidRPr="00947057">
        <w:rPr>
          <w:rFonts w:asciiTheme="majorHAnsi" w:hAnsiTheme="majorHAnsi" w:cstheme="majorHAnsi"/>
          <w:color w:val="000000" w:themeColor="text1"/>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47057">
        <w:rPr>
          <w:rFonts w:asciiTheme="majorHAnsi" w:hAnsiTheme="majorHAnsi" w:cstheme="majorHAnsi"/>
          <w:color w:val="000000" w:themeColor="text1"/>
          <w:u w:val="single"/>
        </w:rPr>
        <w:t>declining territorial emissions over the 2005-2019 period (based on a linear regression), declining consumption emissions, and increasing real GDP (on a purchasing power parity basis, using constant 2017 international $USD).</w:t>
      </w:r>
      <w:r w:rsidRPr="00947057">
        <w:rPr>
          <w:rFonts w:asciiTheme="majorHAnsi" w:hAnsiTheme="majorHAnsi" w:cstheme="majorHAnsi"/>
          <w:color w:val="000000" w:themeColor="text1"/>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947057">
        <w:rPr>
          <w:rFonts w:asciiTheme="majorHAnsi" w:hAnsiTheme="majorHAnsi" w:cstheme="majorHAnsi"/>
          <w:b/>
          <w:iCs/>
          <w:color w:val="000000" w:themeColor="text1"/>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947057">
        <w:rPr>
          <w:rFonts w:asciiTheme="majorHAnsi" w:hAnsiTheme="majorHAnsi" w:cstheme="majorHAnsi"/>
          <w:color w:val="000000" w:themeColor="text1"/>
          <w:sz w:val="16"/>
        </w:rPr>
        <w:t xml:space="preserve">One of the </w:t>
      </w:r>
      <w:r w:rsidRPr="00947057">
        <w:rPr>
          <w:rFonts w:asciiTheme="majorHAnsi" w:hAnsiTheme="majorHAnsi" w:cstheme="majorHAnsi"/>
          <w:color w:val="000000" w:themeColor="text1"/>
          <w:u w:val="single"/>
        </w:rPr>
        <w:t>primary criticisms of</w:t>
      </w:r>
      <w:r w:rsidRPr="00947057">
        <w:rPr>
          <w:rFonts w:asciiTheme="majorHAnsi" w:hAnsiTheme="majorHAnsi" w:cstheme="majorHAnsi"/>
          <w:color w:val="000000" w:themeColor="text1"/>
          <w:sz w:val="16"/>
        </w:rPr>
        <w:t xml:space="preserve"> some prior analyses of absolute </w:t>
      </w:r>
      <w:r w:rsidRPr="00947057">
        <w:rPr>
          <w:rFonts w:asciiTheme="majorHAnsi" w:hAnsiTheme="majorHAnsi" w:cstheme="majorHAnsi"/>
          <w:color w:val="000000" w:themeColor="text1"/>
          <w:u w:val="single"/>
        </w:rPr>
        <w:t>decoupling is</w:t>
      </w:r>
      <w:r w:rsidRPr="00947057">
        <w:rPr>
          <w:rFonts w:asciiTheme="majorHAnsi" w:hAnsiTheme="majorHAnsi" w:cstheme="majorHAnsi"/>
          <w:color w:val="000000" w:themeColor="text1"/>
          <w:sz w:val="16"/>
        </w:rPr>
        <w:t xml:space="preserve"> that they ignore </w:t>
      </w:r>
      <w:r w:rsidRPr="00947057">
        <w:rPr>
          <w:rFonts w:asciiTheme="majorHAnsi" w:hAnsiTheme="majorHAnsi" w:cstheme="majorHAnsi"/>
          <w:b/>
          <w:iCs/>
          <w:color w:val="000000" w:themeColor="text1"/>
          <w:u w:val="single"/>
        </w:rPr>
        <w:t>leakage</w:t>
      </w:r>
      <w:r w:rsidRPr="00947057">
        <w:rPr>
          <w:rFonts w:asciiTheme="majorHAnsi" w:hAnsiTheme="majorHAnsi" w:cstheme="majorHAnsi"/>
          <w:color w:val="000000" w:themeColor="text1"/>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w:t>
      </w:r>
      <w:r w:rsidRPr="00947057">
        <w:rPr>
          <w:rFonts w:asciiTheme="majorHAnsi" w:hAnsiTheme="majorHAnsi" w:cstheme="majorHAnsi"/>
          <w:color w:val="000000" w:themeColor="text1"/>
          <w:sz w:val="16"/>
        </w:rPr>
        <w:lastRenderedPageBreak/>
        <w:t xml:space="preserve">imports from developing countries between 1990 and 2005. After 2005, however, </w:t>
      </w:r>
      <w:r w:rsidRPr="00947057">
        <w:rPr>
          <w:rFonts w:asciiTheme="majorHAnsi" w:hAnsiTheme="majorHAnsi" w:cstheme="majorHAnsi"/>
          <w:color w:val="000000" w:themeColor="text1"/>
          <w:u w:val="single"/>
        </w:rPr>
        <w:t xml:space="preserve">structural changes in China and a growing domestic market led to a reversal of these trends; the amount of </w:t>
      </w:r>
      <w:r w:rsidRPr="00947057">
        <w:rPr>
          <w:rFonts w:asciiTheme="majorHAnsi" w:hAnsiTheme="majorHAnsi" w:cstheme="majorHAnsi"/>
          <w:color w:val="000000" w:themeColor="text1"/>
          <w:highlight w:val="green"/>
          <w:u w:val="single"/>
        </w:rPr>
        <w:t xml:space="preserve">emissions </w:t>
      </w:r>
      <w:r w:rsidRPr="00947057">
        <w:rPr>
          <w:rFonts w:asciiTheme="majorHAnsi" w:hAnsiTheme="majorHAnsi" w:cstheme="majorHAnsi"/>
          <w:color w:val="000000" w:themeColor="text1"/>
          <w:u w:val="single"/>
        </w:rPr>
        <w:t xml:space="preserve">“exported” from developed countries to developing countries </w:t>
      </w:r>
      <w:r w:rsidRPr="00947057">
        <w:rPr>
          <w:rFonts w:asciiTheme="majorHAnsi" w:hAnsiTheme="majorHAnsi" w:cstheme="majorHAnsi"/>
          <w:b/>
          <w:iCs/>
          <w:color w:val="000000" w:themeColor="text1"/>
          <w:highlight w:val="green"/>
          <w:u w:val="single"/>
        </w:rPr>
        <w:t>has</w:t>
      </w:r>
      <w:r w:rsidRPr="00947057">
        <w:rPr>
          <w:rFonts w:asciiTheme="majorHAnsi" w:hAnsiTheme="majorHAnsi" w:cstheme="majorHAnsi"/>
          <w:b/>
          <w:iCs/>
          <w:color w:val="000000" w:themeColor="text1"/>
          <w:u w:val="single"/>
        </w:rPr>
        <w:t xml:space="preserve"> actually </w:t>
      </w:r>
      <w:r w:rsidRPr="00947057">
        <w:rPr>
          <w:rFonts w:asciiTheme="majorHAnsi" w:hAnsiTheme="majorHAnsi" w:cstheme="majorHAnsi"/>
          <w:b/>
          <w:iCs/>
          <w:color w:val="000000" w:themeColor="text1"/>
          <w:highlight w:val="green"/>
          <w:u w:val="single"/>
        </w:rPr>
        <w:t>declined</w:t>
      </w:r>
      <w:r w:rsidRPr="00947057">
        <w:rPr>
          <w:rFonts w:asciiTheme="majorHAnsi" w:hAnsiTheme="majorHAnsi" w:cstheme="majorHAnsi"/>
          <w:b/>
          <w:iCs/>
          <w:color w:val="000000" w:themeColor="text1"/>
          <w:u w:val="single"/>
        </w:rPr>
        <w:t xml:space="preserve"> over the past 15 years. </w:t>
      </w:r>
      <w:r w:rsidRPr="00947057">
        <w:rPr>
          <w:rFonts w:asciiTheme="majorHAnsi" w:hAnsiTheme="majorHAnsi" w:cstheme="majorHAnsi"/>
          <w:color w:val="000000" w:themeColor="text1"/>
          <w:sz w:val="16"/>
        </w:rPr>
        <w:t xml:space="preserve">This means that, for many countries, </w:t>
      </w:r>
      <w:r w:rsidRPr="00947057">
        <w:rPr>
          <w:rFonts w:asciiTheme="majorHAnsi" w:hAnsiTheme="majorHAnsi" w:cstheme="majorHAnsi"/>
          <w:color w:val="000000" w:themeColor="text1"/>
          <w:u w:val="single"/>
        </w:rPr>
        <w:t>both territorial emissions and consumption emissions</w:t>
      </w:r>
      <w:r w:rsidRPr="00947057">
        <w:rPr>
          <w:rFonts w:asciiTheme="majorHAnsi" w:hAnsiTheme="majorHAnsi" w:cstheme="majorHAnsi"/>
          <w:color w:val="000000" w:themeColor="text1"/>
          <w:sz w:val="16"/>
        </w:rPr>
        <w:t xml:space="preserve"> (which include any emissions “exported” to other countries) </w:t>
      </w:r>
      <w:r w:rsidRPr="00947057">
        <w:rPr>
          <w:rFonts w:asciiTheme="majorHAnsi" w:hAnsiTheme="majorHAnsi" w:cstheme="majorHAnsi"/>
          <w:b/>
          <w:iCs/>
          <w:color w:val="000000" w:themeColor="text1"/>
          <w:u w:val="single"/>
        </w:rPr>
        <w:t>have jointly declined</w:t>
      </w:r>
      <w:r w:rsidRPr="00947057">
        <w:rPr>
          <w:rFonts w:asciiTheme="majorHAnsi" w:hAnsiTheme="majorHAnsi" w:cstheme="majorHAnsi"/>
          <w:color w:val="000000" w:themeColor="text1"/>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947057">
        <w:rPr>
          <w:rFonts w:asciiTheme="majorHAnsi" w:hAnsiTheme="majorHAnsi" w:cstheme="majorHAnsi"/>
          <w:b/>
          <w:iCs/>
          <w:color w:val="000000" w:themeColor="text1"/>
          <w:highlight w:val="green"/>
          <w:u w:val="single"/>
        </w:rPr>
        <w:t>Absolute decoupling is possible</w:t>
      </w:r>
      <w:r w:rsidRPr="00947057">
        <w:rPr>
          <w:rFonts w:asciiTheme="majorHAnsi" w:hAnsiTheme="majorHAnsi" w:cstheme="majorHAnsi"/>
          <w:b/>
          <w:iCs/>
          <w:color w:val="000000" w:themeColor="text1"/>
          <w:u w:val="single"/>
        </w:rPr>
        <w:t>.</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There is no physical law requiring economic growth — and broader increases in human wellbeing — to necessarily be linked to CO2 emissions</w:t>
      </w:r>
      <w:r w:rsidRPr="00947057">
        <w:rPr>
          <w:rFonts w:asciiTheme="majorHAnsi" w:hAnsiTheme="majorHAnsi" w:cstheme="majorHAnsi"/>
          <w:color w:val="000000" w:themeColor="text1"/>
          <w:sz w:val="16"/>
        </w:rPr>
        <w:t xml:space="preserve">. All of the </w:t>
      </w:r>
      <w:r w:rsidRPr="00947057">
        <w:rPr>
          <w:rFonts w:asciiTheme="majorHAnsi" w:hAnsiTheme="majorHAnsi" w:cstheme="majorHAnsi"/>
          <w:b/>
          <w:iCs/>
          <w:color w:val="000000" w:themeColor="text1"/>
          <w:highlight w:val="green"/>
          <w:u w:val="single"/>
        </w:rPr>
        <w:t xml:space="preserve">services </w:t>
      </w:r>
      <w:r w:rsidRPr="00947057">
        <w:rPr>
          <w:rFonts w:asciiTheme="majorHAnsi" w:hAnsiTheme="majorHAnsi" w:cstheme="majorHAnsi"/>
          <w:b/>
          <w:iCs/>
          <w:color w:val="000000" w:themeColor="text1"/>
          <w:u w:val="single"/>
        </w:rPr>
        <w:t>that we rely on today that emit fossil fuels</w:t>
      </w:r>
      <w:r w:rsidRPr="00947057">
        <w:rPr>
          <w:rFonts w:asciiTheme="majorHAnsi" w:hAnsiTheme="majorHAnsi" w:cstheme="majorHAnsi"/>
          <w:color w:val="000000" w:themeColor="text1"/>
          <w:sz w:val="16"/>
        </w:rPr>
        <w:t xml:space="preserve"> — electricity, transportation, heating, food — </w:t>
      </w:r>
      <w:r w:rsidRPr="00947057">
        <w:rPr>
          <w:rFonts w:asciiTheme="majorHAnsi" w:hAnsiTheme="majorHAnsi" w:cstheme="majorHAnsi"/>
          <w:color w:val="000000" w:themeColor="text1"/>
          <w:u w:val="single"/>
        </w:rPr>
        <w:t>can</w:t>
      </w:r>
      <w:r w:rsidRPr="00947057">
        <w:rPr>
          <w:rFonts w:asciiTheme="majorHAnsi" w:hAnsiTheme="majorHAnsi" w:cstheme="majorHAnsi"/>
          <w:color w:val="000000" w:themeColor="text1"/>
          <w:sz w:val="16"/>
        </w:rPr>
        <w:t xml:space="preserve"> in principle </w:t>
      </w:r>
      <w:r w:rsidRPr="00947057">
        <w:rPr>
          <w:rFonts w:asciiTheme="majorHAnsi" w:hAnsiTheme="majorHAnsi" w:cstheme="majorHAnsi"/>
          <w:b/>
          <w:iCs/>
          <w:color w:val="000000" w:themeColor="text1"/>
          <w:u w:val="single"/>
        </w:rPr>
        <w:t xml:space="preserve">be </w:t>
      </w:r>
      <w:r w:rsidRPr="00947057">
        <w:rPr>
          <w:rFonts w:asciiTheme="majorHAnsi" w:hAnsiTheme="majorHAnsi" w:cstheme="majorHAnsi"/>
          <w:b/>
          <w:iCs/>
          <w:color w:val="000000" w:themeColor="text1"/>
          <w:highlight w:val="green"/>
          <w:u w:val="single"/>
        </w:rPr>
        <w:t>replaced by</w:t>
      </w:r>
      <w:r w:rsidRPr="00947057">
        <w:rPr>
          <w:rFonts w:asciiTheme="majorHAnsi" w:hAnsiTheme="majorHAnsi" w:cstheme="majorHAnsi"/>
          <w:b/>
          <w:iCs/>
          <w:color w:val="000000" w:themeColor="text1"/>
          <w:u w:val="single"/>
        </w:rPr>
        <w:t xml:space="preserve"> near-</w:t>
      </w:r>
      <w:r w:rsidRPr="00947057">
        <w:rPr>
          <w:rFonts w:asciiTheme="majorHAnsi" w:hAnsiTheme="majorHAnsi" w:cstheme="majorHAnsi"/>
          <w:b/>
          <w:iCs/>
          <w:color w:val="000000" w:themeColor="text1"/>
          <w:highlight w:val="green"/>
          <w:u w:val="single"/>
        </w:rPr>
        <w:t>zero carbon alternatives</w:t>
      </w:r>
      <w:r w:rsidRPr="00947057">
        <w:rPr>
          <w:rFonts w:asciiTheme="majorHAnsi" w:hAnsiTheme="majorHAnsi" w:cstheme="majorHAnsi"/>
          <w:color w:val="000000" w:themeColor="text1"/>
          <w:sz w:val="16"/>
        </w:rPr>
        <w:t>, though these are more mature in some sectors (electricity, transportation, buildings) than in others (industrial processes, agriculture).</w:t>
      </w:r>
    </w:p>
    <w:p w14:paraId="34AC46A0" w14:textId="77777777" w:rsidR="00CB088A" w:rsidRPr="00947057" w:rsidRDefault="00CB088A" w:rsidP="00CB088A">
      <w:pPr>
        <w:pStyle w:val="Heading4"/>
        <w:rPr>
          <w:rFonts w:asciiTheme="majorHAnsi" w:hAnsiTheme="majorHAnsi" w:cstheme="majorHAnsi"/>
          <w:color w:val="000000" w:themeColor="text1"/>
        </w:rPr>
      </w:pPr>
      <w:r w:rsidRPr="00947057">
        <w:rPr>
          <w:rFonts w:asciiTheme="majorHAnsi" w:hAnsiTheme="majorHAnsi" w:cstheme="majorHAnsi"/>
          <w:color w:val="000000" w:themeColor="text1"/>
        </w:rPr>
        <w:t xml:space="preserve">Transition </w:t>
      </w:r>
      <w:r w:rsidRPr="00947057">
        <w:rPr>
          <w:rFonts w:asciiTheme="majorHAnsi" w:hAnsiTheme="majorHAnsi" w:cstheme="majorHAnsi"/>
          <w:color w:val="000000" w:themeColor="text1"/>
          <w:u w:val="single"/>
        </w:rPr>
        <w:t xml:space="preserve">is worse </w:t>
      </w:r>
      <w:r w:rsidRPr="00947057">
        <w:rPr>
          <w:rFonts w:asciiTheme="majorHAnsi" w:hAnsiTheme="majorHAnsi" w:cstheme="majorHAnsi"/>
          <w:color w:val="000000" w:themeColor="text1"/>
        </w:rPr>
        <w:t xml:space="preserve">for emissions– Socialist leaders value </w:t>
      </w:r>
      <w:r w:rsidRPr="00947057">
        <w:rPr>
          <w:rFonts w:asciiTheme="majorHAnsi" w:hAnsiTheme="majorHAnsi" w:cstheme="majorHAnsi"/>
          <w:color w:val="000000" w:themeColor="text1"/>
          <w:u w:val="single"/>
        </w:rPr>
        <w:t>victories over the environment</w:t>
      </w:r>
    </w:p>
    <w:p w14:paraId="501E3B4B" w14:textId="77777777" w:rsidR="00CB088A" w:rsidRPr="00947057" w:rsidRDefault="00CB088A" w:rsidP="00CB088A">
      <w:pPr>
        <w:rPr>
          <w:rFonts w:asciiTheme="majorHAnsi" w:hAnsiTheme="majorHAnsi" w:cstheme="majorHAnsi"/>
          <w:color w:val="000000" w:themeColor="text1"/>
        </w:rPr>
      </w:pPr>
      <w:r w:rsidRPr="00947057">
        <w:rPr>
          <w:rStyle w:val="Style13ptBold"/>
          <w:rFonts w:asciiTheme="majorHAnsi" w:hAnsiTheme="majorHAnsi" w:cstheme="majorHAnsi"/>
          <w:color w:val="000000" w:themeColor="text1"/>
        </w:rPr>
        <w:t>Smith '19</w:t>
      </w:r>
      <w:r w:rsidRPr="00947057">
        <w:rPr>
          <w:rFonts w:asciiTheme="majorHAnsi" w:hAnsiTheme="majorHAnsi" w:cstheme="majorHAnsi"/>
          <w:color w:val="000000" w:themeColor="text1"/>
        </w:rPr>
        <w:t xml:space="preserve"> [Noah; 4/5/19; Bloomberg Opinion columnist, former assistant professor of finance at Stony Brook University; "Dumping Capitalism Won’t Save the Planet," https://www.bloomberg.com/opinion/articles/2019-04-05/capitalism-is-more-likely-to-limit-climate-change-than-socialism] Recut Jet</w:t>
      </w:r>
    </w:p>
    <w:p w14:paraId="32D59DEA" w14:textId="77777777" w:rsidR="00CB088A" w:rsidRPr="00947057" w:rsidRDefault="00CB088A" w:rsidP="00CB088A">
      <w:pPr>
        <w:rPr>
          <w:rFonts w:asciiTheme="majorHAnsi" w:hAnsiTheme="majorHAnsi" w:cstheme="majorHAnsi"/>
          <w:color w:val="000000" w:themeColor="text1"/>
          <w:u w:val="single"/>
        </w:rPr>
      </w:pPr>
      <w:r w:rsidRPr="00947057">
        <w:rPr>
          <w:rStyle w:val="StyleUnderline"/>
          <w:rFonts w:asciiTheme="majorHAnsi" w:hAnsiTheme="majorHAnsi" w:cstheme="majorHAnsi"/>
          <w:color w:val="000000" w:themeColor="text1"/>
        </w:rPr>
        <w:t xml:space="preserve">It has become </w:t>
      </w:r>
      <w:r w:rsidRPr="00947057">
        <w:rPr>
          <w:rStyle w:val="Emphasis"/>
          <w:rFonts w:asciiTheme="majorHAnsi" w:hAnsiTheme="majorHAnsi" w:cstheme="majorHAnsi"/>
          <w:color w:val="000000" w:themeColor="text1"/>
        </w:rPr>
        <w:t>fashionable</w:t>
      </w:r>
      <w:r w:rsidRPr="00947057">
        <w:rPr>
          <w:rFonts w:asciiTheme="majorHAnsi" w:hAnsiTheme="majorHAnsi" w:cstheme="majorHAnsi"/>
          <w:color w:val="000000" w:themeColor="text1"/>
          <w:sz w:val="16"/>
        </w:rPr>
        <w:t xml:space="preserve"> on social media and </w:t>
      </w:r>
      <w:r w:rsidRPr="00947057">
        <w:rPr>
          <w:rStyle w:val="StyleUnderline"/>
          <w:rFonts w:asciiTheme="majorHAnsi" w:hAnsiTheme="majorHAnsi" w:cstheme="majorHAnsi"/>
          <w:color w:val="000000" w:themeColor="text1"/>
        </w:rPr>
        <w:t xml:space="preserve">in certain publications to argue that </w:t>
      </w:r>
      <w:r w:rsidRPr="00947057">
        <w:rPr>
          <w:rStyle w:val="Emphasis"/>
          <w:rFonts w:asciiTheme="majorHAnsi" w:hAnsiTheme="majorHAnsi" w:cstheme="majorHAnsi"/>
          <w:color w:val="000000" w:themeColor="text1"/>
        </w:rPr>
        <w:t>capitalism is killing the planet</w:t>
      </w:r>
      <w:r w:rsidRPr="00947057">
        <w:rPr>
          <w:rFonts w:asciiTheme="majorHAnsi" w:hAnsiTheme="majorHAnsi" w:cstheme="majorHAnsi"/>
          <w:color w:val="000000" w:themeColor="text1"/>
          <w:sz w:val="16"/>
        </w:rPr>
        <w:t xml:space="preserve">. Even renowned investor Jeremy Grantham, hardly a radical, made that assertion last year. </w:t>
      </w:r>
      <w:r w:rsidRPr="00947057">
        <w:rPr>
          <w:rStyle w:val="StyleUnderline"/>
          <w:rFonts w:asciiTheme="majorHAnsi" w:hAnsiTheme="majorHAnsi" w:cstheme="majorHAnsi"/>
          <w:color w:val="000000" w:themeColor="text1"/>
        </w:rPr>
        <w:t xml:space="preserve">The </w:t>
      </w:r>
      <w:r w:rsidRPr="00947057">
        <w:rPr>
          <w:rStyle w:val="Emphasis"/>
          <w:rFonts w:asciiTheme="majorHAnsi" w:hAnsiTheme="majorHAnsi" w:cstheme="majorHAnsi"/>
          <w:color w:val="000000" w:themeColor="text1"/>
        </w:rPr>
        <w:t>basic idea</w:t>
      </w:r>
      <w:r w:rsidRPr="00947057">
        <w:rPr>
          <w:rStyle w:val="StyleUnderline"/>
          <w:rFonts w:asciiTheme="majorHAnsi" w:hAnsiTheme="majorHAnsi" w:cstheme="majorHAnsi"/>
          <w:color w:val="000000" w:themeColor="text1"/>
        </w:rPr>
        <w:t xml:space="preserve"> is that the </w:t>
      </w:r>
      <w:r w:rsidRPr="00947057">
        <w:rPr>
          <w:rStyle w:val="Emphasis"/>
          <w:rFonts w:asciiTheme="majorHAnsi" w:hAnsiTheme="majorHAnsi" w:cstheme="majorHAnsi"/>
          <w:color w:val="000000" w:themeColor="text1"/>
        </w:rPr>
        <w:t>profit motive</w:t>
      </w:r>
      <w:r w:rsidRPr="00947057">
        <w:rPr>
          <w:rStyle w:val="StyleUnderline"/>
          <w:rFonts w:asciiTheme="majorHAnsi" w:hAnsiTheme="majorHAnsi" w:cstheme="majorHAnsi"/>
          <w:color w:val="000000" w:themeColor="text1"/>
        </w:rPr>
        <w:t xml:space="preserve"> drives the </w:t>
      </w:r>
      <w:r w:rsidRPr="00947057">
        <w:rPr>
          <w:rStyle w:val="Emphasis"/>
          <w:rFonts w:asciiTheme="majorHAnsi" w:hAnsiTheme="majorHAnsi" w:cstheme="majorHAnsi"/>
          <w:color w:val="000000" w:themeColor="text1"/>
        </w:rPr>
        <w:t>private sector</w:t>
      </w:r>
      <w:r w:rsidRPr="00947057">
        <w:rPr>
          <w:rStyle w:val="StyleUnderline"/>
          <w:rFonts w:asciiTheme="majorHAnsi" w:hAnsiTheme="majorHAnsi" w:cstheme="majorHAnsi"/>
          <w:color w:val="000000" w:themeColor="text1"/>
        </w:rPr>
        <w:t xml:space="preserve"> to </w:t>
      </w:r>
      <w:r w:rsidRPr="00947057">
        <w:rPr>
          <w:rStyle w:val="Emphasis"/>
          <w:rFonts w:asciiTheme="majorHAnsi" w:hAnsiTheme="majorHAnsi" w:cstheme="majorHAnsi"/>
          <w:color w:val="000000" w:themeColor="text1"/>
        </w:rPr>
        <w:t>spew carbon</w:t>
      </w:r>
      <w:r w:rsidRPr="00947057">
        <w:rPr>
          <w:rFonts w:asciiTheme="majorHAnsi" w:hAnsiTheme="majorHAnsi" w:cstheme="majorHAnsi"/>
          <w:color w:val="000000" w:themeColor="text1"/>
          <w:sz w:val="16"/>
        </w:rPr>
        <w:t xml:space="preserve"> into the air with reckless abandon. Though many economists and some climate activists believe that the problem is best addressed by modifying market incentives with a carbon tax, </w:t>
      </w:r>
      <w:r w:rsidRPr="00947057">
        <w:rPr>
          <w:rStyle w:val="StyleUnderline"/>
          <w:rFonts w:asciiTheme="majorHAnsi" w:hAnsiTheme="majorHAnsi" w:cstheme="majorHAnsi"/>
          <w:color w:val="000000" w:themeColor="text1"/>
        </w:rPr>
        <w:t xml:space="preserve">many activists believe that the problem can’t be addressed </w:t>
      </w:r>
      <w:r w:rsidRPr="00947057">
        <w:rPr>
          <w:rStyle w:val="Emphasis"/>
          <w:rFonts w:asciiTheme="majorHAnsi" w:hAnsiTheme="majorHAnsi" w:cstheme="majorHAnsi"/>
          <w:color w:val="000000" w:themeColor="text1"/>
        </w:rPr>
        <w:t>without rebuilding</w:t>
      </w:r>
      <w:r w:rsidRPr="00947057">
        <w:rPr>
          <w:rStyle w:val="StyleUnderline"/>
          <w:rFonts w:asciiTheme="majorHAnsi" w:hAnsiTheme="majorHAnsi" w:cstheme="majorHAnsi"/>
          <w:color w:val="000000" w:themeColor="text1"/>
        </w:rPr>
        <w:t xml:space="preserve"> the </w:t>
      </w:r>
      <w:r w:rsidRPr="00947057">
        <w:rPr>
          <w:rStyle w:val="Emphasis"/>
          <w:rFonts w:asciiTheme="majorHAnsi" w:hAnsiTheme="majorHAnsi" w:cstheme="majorHAnsi"/>
          <w:color w:val="000000" w:themeColor="text1"/>
        </w:rPr>
        <w:t>economy</w:t>
      </w:r>
      <w:r w:rsidRPr="00947057">
        <w:rPr>
          <w:rFonts w:asciiTheme="majorHAnsi" w:hAnsiTheme="majorHAnsi" w:cstheme="majorHAnsi"/>
          <w:color w:val="000000" w:themeColor="text1"/>
          <w:sz w:val="16"/>
        </w:rPr>
        <w:t xml:space="preserve"> along centrally planned lines. </w:t>
      </w:r>
      <w:r w:rsidRPr="00947057">
        <w:rPr>
          <w:rStyle w:val="StyleUnderline"/>
          <w:rFonts w:asciiTheme="majorHAnsi" w:hAnsiTheme="majorHAnsi" w:cstheme="majorHAnsi"/>
          <w:color w:val="000000" w:themeColor="text1"/>
        </w:rPr>
        <w:t>The climate threat is certainly dire</w:t>
      </w:r>
      <w:r w:rsidRPr="00947057">
        <w:rPr>
          <w:rFonts w:asciiTheme="majorHAnsi" w:hAnsiTheme="majorHAnsi" w:cstheme="majorHAnsi"/>
          <w:color w:val="000000" w:themeColor="text1"/>
          <w:sz w:val="16"/>
        </w:rPr>
        <w:t xml:space="preserve">, and carbon taxes are unlikely to be enough to solve the problem. </w:t>
      </w:r>
      <w:r w:rsidRPr="00947057">
        <w:rPr>
          <w:rStyle w:val="StyleUnderline"/>
          <w:rFonts w:asciiTheme="majorHAnsi" w:hAnsiTheme="majorHAnsi" w:cstheme="majorHAnsi"/>
          <w:color w:val="000000" w:themeColor="text1"/>
        </w:rPr>
        <w:t>But eco-socialism is</w:t>
      </w:r>
      <w:r w:rsidRPr="00947057">
        <w:rPr>
          <w:rFonts w:asciiTheme="majorHAnsi" w:hAnsiTheme="majorHAnsi" w:cstheme="majorHAnsi"/>
          <w:color w:val="000000" w:themeColor="text1"/>
          <w:sz w:val="16"/>
        </w:rPr>
        <w:t xml:space="preserve"> probably </w:t>
      </w:r>
      <w:r w:rsidRPr="00947057">
        <w:rPr>
          <w:rStyle w:val="Emphasis"/>
          <w:rFonts w:asciiTheme="majorHAnsi" w:hAnsiTheme="majorHAnsi" w:cstheme="majorHAnsi"/>
          <w:color w:val="000000" w:themeColor="text1"/>
        </w:rPr>
        <w:t>not</w:t>
      </w:r>
      <w:r w:rsidRPr="00947057">
        <w:rPr>
          <w:rStyle w:val="StyleUnderline"/>
          <w:rFonts w:asciiTheme="majorHAnsi" w:hAnsiTheme="majorHAnsi" w:cstheme="majorHAnsi"/>
          <w:color w:val="000000" w:themeColor="text1"/>
        </w:rPr>
        <w:t xml:space="preserve"> going to be an </w:t>
      </w:r>
      <w:r w:rsidRPr="00947057">
        <w:rPr>
          <w:rStyle w:val="Emphasis"/>
          <w:rFonts w:asciiTheme="majorHAnsi" w:hAnsiTheme="majorHAnsi" w:cstheme="majorHAnsi"/>
          <w:color w:val="000000" w:themeColor="text1"/>
        </w:rPr>
        <w:t>effective method</w:t>
      </w:r>
      <w:r w:rsidRPr="00947057">
        <w:rPr>
          <w:rStyle w:val="StyleUnderline"/>
          <w:rFonts w:asciiTheme="majorHAnsi" w:hAnsiTheme="majorHAnsi" w:cstheme="majorHAnsi"/>
          <w:color w:val="000000" w:themeColor="text1"/>
        </w:rPr>
        <w:t xml:space="preserve"> of addressing that threat. </w:t>
      </w:r>
      <w:r w:rsidRPr="00947057">
        <w:rPr>
          <w:rStyle w:val="Emphasis"/>
          <w:rFonts w:asciiTheme="majorHAnsi" w:hAnsiTheme="majorHAnsi" w:cstheme="majorHAnsi"/>
          <w:color w:val="000000" w:themeColor="text1"/>
          <w:highlight w:val="green"/>
        </w:rPr>
        <w:t>Dismantling</w:t>
      </w:r>
      <w:r w:rsidRPr="00947057">
        <w:rPr>
          <w:rStyle w:val="StyleUnderline"/>
          <w:rFonts w:asciiTheme="majorHAnsi" w:hAnsiTheme="majorHAnsi" w:cstheme="majorHAnsi"/>
          <w:color w:val="000000" w:themeColor="text1"/>
          <w:highlight w:val="green"/>
        </w:rPr>
        <w:t xml:space="preserve"> an </w:t>
      </w:r>
      <w:r w:rsidRPr="00947057">
        <w:rPr>
          <w:rStyle w:val="Emphasis"/>
          <w:rFonts w:asciiTheme="majorHAnsi" w:hAnsiTheme="majorHAnsi" w:cstheme="majorHAnsi"/>
          <w:color w:val="000000" w:themeColor="text1"/>
          <w:highlight w:val="green"/>
        </w:rPr>
        <w:t>entire economic system</w:t>
      </w:r>
      <w:r w:rsidRPr="00947057">
        <w:rPr>
          <w:rStyle w:val="StyleUnderline"/>
          <w:rFonts w:asciiTheme="majorHAnsi" w:hAnsiTheme="majorHAnsi" w:cstheme="majorHAnsi"/>
          <w:color w:val="000000" w:themeColor="text1"/>
        </w:rPr>
        <w:t xml:space="preserve"> is </w:t>
      </w:r>
      <w:r w:rsidRPr="00947057">
        <w:rPr>
          <w:rStyle w:val="Emphasis"/>
          <w:rFonts w:asciiTheme="majorHAnsi" w:hAnsiTheme="majorHAnsi" w:cstheme="majorHAnsi"/>
          <w:color w:val="000000" w:themeColor="text1"/>
        </w:rPr>
        <w:t>never easy</w:t>
      </w:r>
      <w:r w:rsidRPr="00947057">
        <w:rPr>
          <w:rStyle w:val="StyleUnderline"/>
          <w:rFonts w:asciiTheme="majorHAnsi" w:hAnsiTheme="majorHAnsi" w:cstheme="majorHAnsi"/>
          <w:color w:val="000000" w:themeColor="text1"/>
        </w:rPr>
        <w:t xml:space="preserve">, and probably </w:t>
      </w:r>
      <w:r w:rsidRPr="00947057">
        <w:rPr>
          <w:rStyle w:val="StyleUnderline"/>
          <w:rFonts w:asciiTheme="majorHAnsi" w:hAnsiTheme="majorHAnsi" w:cstheme="majorHAnsi"/>
          <w:color w:val="000000" w:themeColor="text1"/>
          <w:highlight w:val="green"/>
        </w:rPr>
        <w:t xml:space="preserve">would </w:t>
      </w:r>
      <w:r w:rsidRPr="00947057">
        <w:rPr>
          <w:rStyle w:val="Emphasis"/>
          <w:rFonts w:asciiTheme="majorHAnsi" w:hAnsiTheme="majorHAnsi" w:cstheme="majorHAnsi"/>
          <w:color w:val="000000" w:themeColor="text1"/>
          <w:highlight w:val="green"/>
        </w:rPr>
        <w:t>touch off armed conflict</w:t>
      </w:r>
      <w:r w:rsidRPr="00947057">
        <w:rPr>
          <w:rStyle w:val="StyleUnderline"/>
          <w:rFonts w:asciiTheme="majorHAnsi" w:hAnsiTheme="majorHAnsi" w:cstheme="majorHAnsi"/>
          <w:color w:val="000000" w:themeColor="text1"/>
        </w:rPr>
        <w:t xml:space="preserve"> and </w:t>
      </w:r>
      <w:r w:rsidRPr="00947057">
        <w:rPr>
          <w:rStyle w:val="Emphasis"/>
          <w:rFonts w:asciiTheme="majorHAnsi" w:hAnsiTheme="majorHAnsi" w:cstheme="majorHAnsi"/>
          <w:color w:val="000000" w:themeColor="text1"/>
        </w:rPr>
        <w:t>major upheaval</w:t>
      </w:r>
      <w:r w:rsidRPr="00947057">
        <w:rPr>
          <w:rStyle w:val="StyleUnderline"/>
          <w:rFonts w:asciiTheme="majorHAnsi" w:hAnsiTheme="majorHAnsi" w:cstheme="majorHAnsi"/>
          <w:color w:val="000000" w:themeColor="text1"/>
        </w:rPr>
        <w:t xml:space="preserve">. In the scramble </w:t>
      </w:r>
      <w:r w:rsidRPr="00947057">
        <w:rPr>
          <w:rStyle w:val="StyleUnderline"/>
          <w:rFonts w:asciiTheme="majorHAnsi" w:hAnsiTheme="majorHAnsi" w:cstheme="majorHAnsi"/>
          <w:color w:val="000000" w:themeColor="text1"/>
          <w:highlight w:val="green"/>
        </w:rPr>
        <w:t>to win</w:t>
      </w:r>
      <w:r w:rsidRPr="00947057">
        <w:rPr>
          <w:rStyle w:val="StyleUnderline"/>
          <w:rFonts w:asciiTheme="majorHAnsi" w:hAnsiTheme="majorHAnsi" w:cstheme="majorHAnsi"/>
          <w:color w:val="000000" w:themeColor="text1"/>
        </w:rPr>
        <w:t xml:space="preserve"> those </w:t>
      </w:r>
      <w:r w:rsidRPr="00947057">
        <w:rPr>
          <w:rStyle w:val="StyleUnderline"/>
          <w:rFonts w:asciiTheme="majorHAnsi" w:hAnsiTheme="majorHAnsi" w:cstheme="majorHAnsi"/>
          <w:color w:val="000000" w:themeColor="text1"/>
          <w:highlight w:val="green"/>
        </w:rPr>
        <w:t>battles</w:t>
      </w:r>
      <w:r w:rsidRPr="00947057">
        <w:rPr>
          <w:rStyle w:val="StyleUnderline"/>
          <w:rFonts w:asciiTheme="majorHAnsi" w:hAnsiTheme="majorHAnsi" w:cstheme="majorHAnsi"/>
          <w:color w:val="000000" w:themeColor="text1"/>
        </w:rPr>
        <w:t xml:space="preserve">, even the </w:t>
      </w:r>
      <w:r w:rsidRPr="00947057">
        <w:rPr>
          <w:rStyle w:val="StyleUnderline"/>
          <w:rFonts w:asciiTheme="majorHAnsi" w:hAnsiTheme="majorHAnsi" w:cstheme="majorHAnsi"/>
          <w:color w:val="000000" w:themeColor="text1"/>
          <w:highlight w:val="green"/>
        </w:rPr>
        <w:t>socialists would</w:t>
      </w:r>
      <w:r w:rsidRPr="00947057">
        <w:rPr>
          <w:rStyle w:val="StyleUnderline"/>
          <w:rFonts w:asciiTheme="majorHAnsi" w:hAnsiTheme="majorHAnsi" w:cstheme="majorHAnsi"/>
          <w:color w:val="000000" w:themeColor="text1"/>
        </w:rPr>
        <w:t xml:space="preserve"> almost certainly </w:t>
      </w:r>
      <w:r w:rsidRPr="00947057">
        <w:rPr>
          <w:rStyle w:val="StyleUnderline"/>
          <w:rFonts w:asciiTheme="majorHAnsi" w:hAnsiTheme="majorHAnsi" w:cstheme="majorHAnsi"/>
          <w:color w:val="000000" w:themeColor="text1"/>
          <w:highlight w:val="green"/>
        </w:rPr>
        <w:t>abandon</w:t>
      </w:r>
      <w:r w:rsidRPr="00947057">
        <w:rPr>
          <w:rStyle w:val="StyleUnderline"/>
          <w:rFonts w:asciiTheme="majorHAnsi" w:hAnsiTheme="majorHAnsi" w:cstheme="majorHAnsi"/>
          <w:color w:val="000000" w:themeColor="text1"/>
        </w:rPr>
        <w:t xml:space="preserve"> their </w:t>
      </w:r>
      <w:r w:rsidRPr="00947057">
        <w:rPr>
          <w:rStyle w:val="StyleUnderline"/>
          <w:rFonts w:asciiTheme="majorHAnsi" w:hAnsiTheme="majorHAnsi" w:cstheme="majorHAnsi"/>
          <w:color w:val="000000" w:themeColor="text1"/>
          <w:highlight w:val="green"/>
        </w:rPr>
        <w:t xml:space="preserve">limitation on </w:t>
      </w:r>
      <w:r w:rsidRPr="00947057">
        <w:rPr>
          <w:rStyle w:val="Emphasis"/>
          <w:rFonts w:asciiTheme="majorHAnsi" w:hAnsiTheme="majorHAnsi" w:cstheme="majorHAnsi"/>
          <w:color w:val="000000" w:themeColor="text1"/>
          <w:highlight w:val="green"/>
        </w:rPr>
        <w:t>fossil-fuel</w:t>
      </w:r>
      <w:r w:rsidRPr="00947057">
        <w:rPr>
          <w:rStyle w:val="Emphasis"/>
          <w:rFonts w:asciiTheme="majorHAnsi" w:hAnsiTheme="majorHAnsi" w:cstheme="majorHAnsi"/>
          <w:color w:val="000000" w:themeColor="text1"/>
        </w:rPr>
        <w:t xml:space="preserve"> use</w:t>
      </w:r>
      <w:r w:rsidRPr="00947057">
        <w:rPr>
          <w:rFonts w:asciiTheme="majorHAnsi" w:hAnsiTheme="majorHAnsi" w:cstheme="majorHAnsi"/>
          <w:color w:val="000000" w:themeColor="text1"/>
          <w:sz w:val="16"/>
        </w:rPr>
        <w:t xml:space="preserve"> — </w:t>
      </w:r>
      <w:r w:rsidRPr="00947057">
        <w:rPr>
          <w:rStyle w:val="StyleUnderline"/>
          <w:rFonts w:asciiTheme="majorHAnsi" w:hAnsiTheme="majorHAnsi" w:cstheme="majorHAnsi"/>
          <w:color w:val="000000" w:themeColor="text1"/>
        </w:rPr>
        <w:t xml:space="preserve">either </w:t>
      </w:r>
      <w:r w:rsidRPr="00947057">
        <w:rPr>
          <w:rStyle w:val="StyleUnderline"/>
          <w:rFonts w:asciiTheme="majorHAnsi" w:hAnsiTheme="majorHAnsi" w:cstheme="majorHAnsi"/>
          <w:color w:val="000000" w:themeColor="text1"/>
          <w:highlight w:val="green"/>
        </w:rPr>
        <w:t xml:space="preserve">to support </w:t>
      </w:r>
      <w:r w:rsidRPr="00947057">
        <w:rPr>
          <w:rStyle w:val="Emphasis"/>
          <w:rFonts w:asciiTheme="majorHAnsi" w:hAnsiTheme="majorHAnsi" w:cstheme="majorHAnsi"/>
          <w:color w:val="000000" w:themeColor="text1"/>
          <w:highlight w:val="green"/>
        </w:rPr>
        <w:t>military efforts</w:t>
      </w:r>
      <w:r w:rsidRPr="00947057">
        <w:rPr>
          <w:rStyle w:val="StyleUnderline"/>
          <w:rFonts w:asciiTheme="majorHAnsi" w:hAnsiTheme="majorHAnsi" w:cstheme="majorHAnsi"/>
          <w:color w:val="000000" w:themeColor="text1"/>
          <w:highlight w:val="green"/>
        </w:rPr>
        <w:t>, or to keep the population</w:t>
      </w:r>
      <w:r w:rsidRPr="00947057">
        <w:rPr>
          <w:rStyle w:val="StyleUnderline"/>
          <w:rFonts w:asciiTheme="majorHAnsi" w:hAnsiTheme="majorHAnsi" w:cstheme="majorHAnsi"/>
          <w:color w:val="000000" w:themeColor="text1"/>
        </w:rPr>
        <w:t xml:space="preserve"> </w:t>
      </w:r>
    </w:p>
    <w:p w14:paraId="4817E28A" w14:textId="77777777" w:rsidR="00CB088A" w:rsidRPr="00947057" w:rsidRDefault="00CB088A" w:rsidP="00CB088A">
      <w:pPr>
        <w:rPr>
          <w:rFonts w:asciiTheme="majorHAnsi" w:hAnsiTheme="majorHAnsi" w:cstheme="majorHAnsi"/>
          <w:color w:val="000000" w:themeColor="text1"/>
          <w:sz w:val="16"/>
        </w:rPr>
      </w:pPr>
    </w:p>
    <w:p w14:paraId="575A9B61" w14:textId="77777777" w:rsidR="00CB088A" w:rsidRPr="00947057" w:rsidRDefault="00CB088A" w:rsidP="00CB088A">
      <w:pPr>
        <w:pStyle w:val="Heading3"/>
        <w:rPr>
          <w:rFonts w:asciiTheme="majorHAnsi" w:hAnsiTheme="majorHAnsi" w:cstheme="majorHAnsi"/>
          <w:color w:val="000000" w:themeColor="text1"/>
        </w:rPr>
      </w:pPr>
      <w:r w:rsidRPr="00947057">
        <w:rPr>
          <w:rFonts w:asciiTheme="majorHAnsi" w:hAnsiTheme="majorHAnsi" w:cstheme="majorHAnsi"/>
          <w:color w:val="000000" w:themeColor="text1"/>
        </w:rPr>
        <w:lastRenderedPageBreak/>
        <w:t>1NC – Poverty</w:t>
      </w:r>
    </w:p>
    <w:p w14:paraId="4A07AA82" w14:textId="77777777" w:rsidR="00CB088A" w:rsidRPr="00947057" w:rsidRDefault="00CB088A" w:rsidP="00CB088A">
      <w:pPr>
        <w:pStyle w:val="Heading4"/>
        <w:rPr>
          <w:rFonts w:asciiTheme="majorHAnsi" w:hAnsiTheme="majorHAnsi" w:cstheme="majorHAnsi"/>
          <w:color w:val="000000" w:themeColor="text1"/>
        </w:rPr>
      </w:pPr>
      <w:r w:rsidRPr="00947057">
        <w:rPr>
          <w:rFonts w:asciiTheme="majorHAnsi" w:hAnsiTheme="majorHAnsi" w:cstheme="majorHAnsi"/>
          <w:color w:val="000000" w:themeColor="text1"/>
        </w:rPr>
        <w:t xml:space="preserve">Perceived status threats trigger </w:t>
      </w:r>
      <w:r w:rsidRPr="00947057">
        <w:rPr>
          <w:rFonts w:asciiTheme="majorHAnsi" w:hAnsiTheme="majorHAnsi" w:cstheme="majorHAnsi"/>
          <w:color w:val="000000" w:themeColor="text1"/>
          <w:u w:val="single"/>
        </w:rPr>
        <w:t>psychological predispositions</w:t>
      </w:r>
      <w:r w:rsidRPr="00947057">
        <w:rPr>
          <w:rFonts w:asciiTheme="majorHAnsi" w:hAnsiTheme="majorHAnsi" w:cstheme="majorHAnsi"/>
          <w:color w:val="000000" w:themeColor="text1"/>
        </w:rPr>
        <w:t xml:space="preserve"> that</w:t>
      </w:r>
      <w:r w:rsidRPr="00947057">
        <w:rPr>
          <w:rFonts w:asciiTheme="majorHAnsi" w:hAnsiTheme="majorHAnsi" w:cstheme="majorHAnsi"/>
          <w:color w:val="000000" w:themeColor="text1"/>
          <w:u w:val="single"/>
        </w:rPr>
        <w:t xml:space="preserve"> favor authoritarianism</w:t>
      </w:r>
      <w:r w:rsidRPr="00947057">
        <w:rPr>
          <w:rFonts w:asciiTheme="majorHAnsi" w:hAnsiTheme="majorHAnsi" w:cstheme="majorHAnsi"/>
          <w:color w:val="000000" w:themeColor="text1"/>
        </w:rPr>
        <w:t xml:space="preserve"> – leads to </w:t>
      </w:r>
      <w:r w:rsidRPr="00947057">
        <w:rPr>
          <w:rFonts w:asciiTheme="majorHAnsi" w:hAnsiTheme="majorHAnsi" w:cstheme="majorHAnsi"/>
          <w:color w:val="000000" w:themeColor="text1"/>
          <w:u w:val="single"/>
        </w:rPr>
        <w:t>extremism</w:t>
      </w:r>
      <w:r w:rsidRPr="00947057">
        <w:rPr>
          <w:rFonts w:asciiTheme="majorHAnsi" w:hAnsiTheme="majorHAnsi" w:cstheme="majorHAnsi"/>
          <w:color w:val="000000" w:themeColor="text1"/>
        </w:rPr>
        <w:t xml:space="preserve"> and </w:t>
      </w:r>
      <w:r w:rsidRPr="00947057">
        <w:rPr>
          <w:rFonts w:asciiTheme="majorHAnsi" w:hAnsiTheme="majorHAnsi" w:cstheme="majorHAnsi"/>
          <w:color w:val="000000" w:themeColor="text1"/>
          <w:u w:val="single"/>
        </w:rPr>
        <w:t>far right backlash</w:t>
      </w:r>
      <w:r w:rsidRPr="00947057">
        <w:rPr>
          <w:rFonts w:asciiTheme="majorHAnsi" w:hAnsiTheme="majorHAnsi" w:cstheme="majorHAnsi"/>
          <w:color w:val="000000" w:themeColor="text1"/>
        </w:rPr>
        <w:t xml:space="preserve">  </w:t>
      </w:r>
    </w:p>
    <w:p w14:paraId="23252800" w14:textId="77777777" w:rsidR="00CB088A" w:rsidRPr="00947057" w:rsidRDefault="00CB088A" w:rsidP="00CB088A">
      <w:pPr>
        <w:rPr>
          <w:rFonts w:asciiTheme="majorHAnsi" w:hAnsiTheme="majorHAnsi" w:cstheme="majorHAnsi"/>
          <w:color w:val="000000" w:themeColor="text1"/>
          <w:sz w:val="16"/>
        </w:rPr>
      </w:pPr>
      <w:r w:rsidRPr="00947057">
        <w:rPr>
          <w:rStyle w:val="Style13ptBold"/>
          <w:rFonts w:asciiTheme="majorHAnsi" w:hAnsiTheme="majorHAnsi" w:cstheme="majorHAnsi"/>
          <w:color w:val="000000" w:themeColor="text1"/>
        </w:rPr>
        <w:t>Stenner and Stern 21</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rPr>
        <w:t>[Karen Stenner and Jessica Stern, 2/11/21, Foreign Policy, "how to live with authoritarians," https://foreignpolicy.com/2021/02/11/capitol-insurrection-trump-authoritarianism-psychology-innate-fear-envy-change-diversity-populism/, mm] Recut Jet</w:t>
      </w:r>
    </w:p>
    <w:p w14:paraId="637C5B9E" w14:textId="77777777" w:rsidR="00CB088A" w:rsidRPr="00947057" w:rsidRDefault="00CB088A" w:rsidP="00CB088A">
      <w:pPr>
        <w:rPr>
          <w:rFonts w:asciiTheme="majorHAnsi" w:hAnsiTheme="majorHAnsi" w:cstheme="majorHAnsi"/>
          <w:color w:val="000000" w:themeColor="text1"/>
          <w:sz w:val="14"/>
        </w:rPr>
      </w:pPr>
      <w:r w:rsidRPr="00947057">
        <w:rPr>
          <w:rStyle w:val="StyleUnderline"/>
          <w:rFonts w:asciiTheme="majorHAnsi" w:hAnsiTheme="majorHAnsi" w:cstheme="majorHAnsi"/>
          <w:color w:val="000000" w:themeColor="text1"/>
        </w:rPr>
        <w:t>Even after the</w:t>
      </w:r>
      <w:r w:rsidRPr="00947057">
        <w:rPr>
          <w:rFonts w:asciiTheme="majorHAnsi" w:hAnsiTheme="majorHAnsi" w:cstheme="majorHAnsi"/>
          <w:color w:val="000000" w:themeColor="text1"/>
          <w:sz w:val="14"/>
        </w:rPr>
        <w:t xml:space="preserve"> Jan. 6 </w:t>
      </w:r>
      <w:r w:rsidRPr="00947057">
        <w:rPr>
          <w:rStyle w:val="StyleUnderline"/>
          <w:rFonts w:asciiTheme="majorHAnsi" w:hAnsiTheme="majorHAnsi" w:cstheme="majorHAnsi"/>
          <w:color w:val="000000" w:themeColor="text1"/>
        </w:rPr>
        <w:t>insurrection</w:t>
      </w:r>
      <w:r w:rsidRPr="00947057">
        <w:rPr>
          <w:rFonts w:asciiTheme="majorHAnsi" w:hAnsiTheme="majorHAnsi" w:cstheme="majorHAnsi"/>
          <w:color w:val="000000" w:themeColor="text1"/>
          <w:sz w:val="14"/>
        </w:rPr>
        <w:t xml:space="preserve"> at the U.S. Capitol, </w:t>
      </w:r>
      <w:r w:rsidRPr="00947057">
        <w:rPr>
          <w:rStyle w:val="StyleUnderline"/>
          <w:rFonts w:asciiTheme="majorHAnsi" w:hAnsiTheme="majorHAnsi" w:cstheme="majorHAnsi"/>
          <w:color w:val="000000" w:themeColor="text1"/>
        </w:rPr>
        <w:t>60 percent of Republican</w:t>
      </w:r>
      <w:r w:rsidRPr="00947057">
        <w:rPr>
          <w:rFonts w:asciiTheme="majorHAnsi" w:hAnsiTheme="majorHAnsi" w:cstheme="majorHAnsi"/>
          <w:color w:val="000000" w:themeColor="text1"/>
          <w:sz w:val="14"/>
        </w:rPr>
        <w:t xml:space="preserve"> and Republican-leaning </w:t>
      </w:r>
      <w:r w:rsidRPr="00947057">
        <w:rPr>
          <w:rStyle w:val="StyleUnderline"/>
          <w:rFonts w:asciiTheme="majorHAnsi" w:hAnsiTheme="majorHAnsi" w:cstheme="majorHAnsi"/>
          <w:color w:val="000000" w:themeColor="text1"/>
        </w:rPr>
        <w:t>voters</w:t>
      </w:r>
      <w:r w:rsidRPr="00947057">
        <w:rPr>
          <w:rFonts w:asciiTheme="majorHAnsi" w:hAnsiTheme="majorHAnsi" w:cstheme="majorHAnsi"/>
          <w:color w:val="000000" w:themeColor="text1"/>
          <w:sz w:val="14"/>
        </w:rPr>
        <w:t xml:space="preserve"> </w:t>
      </w:r>
      <w:r w:rsidRPr="00947057">
        <w:rPr>
          <w:rStyle w:val="StyleUnderline"/>
          <w:rFonts w:asciiTheme="majorHAnsi" w:hAnsiTheme="majorHAnsi" w:cstheme="majorHAnsi"/>
          <w:color w:val="000000" w:themeColor="text1"/>
        </w:rPr>
        <w:t>still approved of</w:t>
      </w:r>
      <w:r w:rsidRPr="00947057">
        <w:rPr>
          <w:rFonts w:asciiTheme="majorHAnsi" w:hAnsiTheme="majorHAnsi" w:cstheme="majorHAnsi"/>
          <w:color w:val="000000" w:themeColor="text1"/>
          <w:sz w:val="14"/>
        </w:rPr>
        <w:t xml:space="preserve"> Donald </w:t>
      </w:r>
      <w:r w:rsidRPr="00947057">
        <w:rPr>
          <w:rStyle w:val="StyleUnderline"/>
          <w:rFonts w:asciiTheme="majorHAnsi" w:hAnsiTheme="majorHAnsi" w:cstheme="majorHAnsi"/>
          <w:color w:val="000000" w:themeColor="text1"/>
        </w:rPr>
        <w:t>Trump's</w:t>
      </w:r>
      <w:r w:rsidRPr="00947057">
        <w:rPr>
          <w:rFonts w:asciiTheme="majorHAnsi" w:hAnsiTheme="majorHAnsi" w:cstheme="majorHAnsi"/>
          <w:color w:val="000000" w:themeColor="text1"/>
          <w:sz w:val="14"/>
        </w:rPr>
        <w:t xml:space="preserve"> performance as president. Though this level of popular support baffles many Americans, it follows in the tails of an approval rating that while generally hovering around a modest 40 percent remained remarkably steady throughout Trump's blunderous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947057">
        <w:rPr>
          <w:rStyle w:val="StyleUnderline"/>
          <w:rFonts w:asciiTheme="majorHAnsi" w:hAnsiTheme="majorHAnsi" w:cstheme="majorHAnsi"/>
          <w:color w:val="000000" w:themeColor="text1"/>
        </w:rPr>
        <w:t>Growing evidence suggests</w:t>
      </w:r>
      <w:r w:rsidRPr="00947057">
        <w:rPr>
          <w:rFonts w:asciiTheme="majorHAnsi" w:hAnsiTheme="majorHAnsi" w:cstheme="majorHAnsi"/>
          <w:color w:val="000000" w:themeColor="text1"/>
          <w:sz w:val="14"/>
        </w:rPr>
        <w:t xml:space="preserve"> </w:t>
      </w:r>
      <w:r w:rsidRPr="00947057">
        <w:rPr>
          <w:rStyle w:val="StyleUnderline"/>
          <w:rFonts w:asciiTheme="majorHAnsi" w:hAnsiTheme="majorHAnsi" w:cstheme="majorHAnsi"/>
          <w:color w:val="000000" w:themeColor="text1"/>
        </w:rPr>
        <w:t>that</w:t>
      </w:r>
      <w:r w:rsidRPr="00947057">
        <w:rPr>
          <w:rFonts w:asciiTheme="majorHAnsi" w:hAnsiTheme="majorHAnsi" w:cstheme="majorHAnsi"/>
          <w:color w:val="000000" w:themeColor="text1"/>
          <w:sz w:val="14"/>
        </w:rPr>
        <w:t xml:space="preserve"> Trumpism and </w:t>
      </w:r>
      <w:r w:rsidRPr="00947057">
        <w:rPr>
          <w:rStyle w:val="StyleUnderline"/>
          <w:rFonts w:asciiTheme="majorHAnsi" w:hAnsiTheme="majorHAnsi" w:cstheme="majorHAnsi"/>
          <w:color w:val="000000" w:themeColor="text1"/>
        </w:rPr>
        <w:t>right-wing populist movements</w:t>
      </w:r>
      <w:r w:rsidRPr="00947057">
        <w:rPr>
          <w:rFonts w:asciiTheme="majorHAnsi" w:hAnsiTheme="majorHAnsi" w:cstheme="majorHAnsi"/>
          <w:color w:val="000000" w:themeColor="text1"/>
          <w:sz w:val="14"/>
        </w:rPr>
        <w:t xml:space="preserve"> like it </w:t>
      </w:r>
      <w:r w:rsidRPr="00947057">
        <w:rPr>
          <w:rStyle w:val="StyleUnderline"/>
          <w:rFonts w:asciiTheme="majorHAnsi" w:hAnsiTheme="majorHAnsi" w:cstheme="majorHAnsi"/>
          <w:color w:val="000000" w:themeColor="text1"/>
        </w:rPr>
        <w:t>must prompt a serious reckoning</w:t>
      </w:r>
      <w:r w:rsidRPr="00947057">
        <w:rPr>
          <w:rFonts w:asciiTheme="majorHAnsi" w:hAnsiTheme="majorHAnsi" w:cstheme="majorHAnsi"/>
          <w:color w:val="000000" w:themeColor="text1"/>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947057">
        <w:rPr>
          <w:rStyle w:val="StyleUnderline"/>
          <w:rFonts w:asciiTheme="majorHAnsi" w:hAnsiTheme="majorHAnsi" w:cstheme="majorHAnsi"/>
          <w:color w:val="000000" w:themeColor="text1"/>
          <w:highlight w:val="green"/>
        </w:rPr>
        <w:t xml:space="preserve">decades of cross-national </w:t>
      </w:r>
      <w:r w:rsidRPr="00947057">
        <w:rPr>
          <w:rStyle w:val="StyleUnderline"/>
          <w:rFonts w:asciiTheme="majorHAnsi" w:hAnsiTheme="majorHAnsi" w:cstheme="majorHAnsi"/>
          <w:color w:val="000000" w:themeColor="text1"/>
        </w:rPr>
        <w:t xml:space="preserve">empirical </w:t>
      </w:r>
      <w:r w:rsidRPr="00947057">
        <w:rPr>
          <w:rStyle w:val="StyleUnderline"/>
          <w:rFonts w:asciiTheme="majorHAnsi" w:hAnsiTheme="majorHAnsi" w:cstheme="majorHAnsi"/>
          <w:color w:val="000000" w:themeColor="text1"/>
          <w:highlight w:val="green"/>
        </w:rPr>
        <w:t>research show that</w:t>
      </w:r>
      <w:r w:rsidRPr="00947057">
        <w:rPr>
          <w:rFonts w:asciiTheme="majorHAnsi" w:hAnsiTheme="majorHAnsi" w:cstheme="majorHAnsi"/>
          <w:color w:val="000000" w:themeColor="text1"/>
          <w:sz w:val="14"/>
        </w:rPr>
        <w:t xml:space="preserve"> feelings and </w:t>
      </w:r>
      <w:r w:rsidRPr="00947057">
        <w:rPr>
          <w:rStyle w:val="Emphasis"/>
          <w:rFonts w:asciiTheme="majorHAnsi" w:hAnsiTheme="majorHAnsi" w:cstheme="majorHAnsi"/>
          <w:color w:val="000000" w:themeColor="text1"/>
          <w:highlight w:val="green"/>
        </w:rPr>
        <w:t>perceptions of sociocultural threat</w:t>
      </w:r>
      <w:r w:rsidRPr="00947057">
        <w:rPr>
          <w:rStyle w:val="StyleUnderline"/>
          <w:rFonts w:asciiTheme="majorHAnsi" w:hAnsiTheme="majorHAnsi" w:cstheme="majorHAnsi"/>
          <w:color w:val="000000" w:themeColor="text1"/>
          <w:highlight w:val="green"/>
        </w:rPr>
        <w:t xml:space="preserve"> are </w:t>
      </w:r>
      <w:r w:rsidRPr="00947057">
        <w:rPr>
          <w:rStyle w:val="StyleUnderline"/>
          <w:rFonts w:asciiTheme="majorHAnsi" w:hAnsiTheme="majorHAnsi" w:cstheme="majorHAnsi"/>
          <w:color w:val="000000" w:themeColor="text1"/>
        </w:rPr>
        <w:t>the</w:t>
      </w:r>
      <w:r w:rsidRPr="00947057">
        <w:rPr>
          <w:rFonts w:asciiTheme="majorHAnsi" w:hAnsiTheme="majorHAnsi" w:cstheme="majorHAnsi"/>
          <w:color w:val="000000" w:themeColor="text1"/>
          <w:sz w:val="14"/>
        </w:rPr>
        <w:t xml:space="preserve"> principal </w:t>
      </w:r>
      <w:r w:rsidRPr="00947057">
        <w:rPr>
          <w:rStyle w:val="Emphasis"/>
          <w:rFonts w:asciiTheme="majorHAnsi" w:hAnsiTheme="majorHAnsi" w:cstheme="majorHAnsi"/>
          <w:color w:val="000000" w:themeColor="text1"/>
          <w:highlight w:val="green"/>
        </w:rPr>
        <w:t>drivers of surging authoritarian sentiment</w:t>
      </w:r>
      <w:r w:rsidRPr="00947057">
        <w:rPr>
          <w:rStyle w:val="Emphasis"/>
          <w:rFonts w:asciiTheme="majorHAnsi" w:hAnsiTheme="majorHAnsi" w:cstheme="majorHAnsi"/>
          <w:color w:val="000000" w:themeColor="text1"/>
        </w:rPr>
        <w:t xml:space="preserve"> </w:t>
      </w:r>
      <w:r w:rsidRPr="00947057">
        <w:rPr>
          <w:rStyle w:val="StyleUnderline"/>
          <w:rFonts w:asciiTheme="majorHAnsi" w:hAnsiTheme="majorHAnsi" w:cstheme="majorHAnsi"/>
          <w:color w:val="000000" w:themeColor="text1"/>
        </w:rPr>
        <w:t>among the electorate and the demagoguery that rises up to service it.</w:t>
      </w:r>
      <w:r w:rsidRPr="00947057">
        <w:rPr>
          <w:rFonts w:asciiTheme="majorHAnsi" w:hAnsiTheme="majorHAnsi" w:cstheme="majorHAnsi"/>
          <w:color w:val="000000" w:themeColor="text1"/>
          <w:sz w:val="14"/>
        </w:rPr>
        <w:t xml:space="preserve"> In a modern, multicultural society, certain citizens simply become overwhelmed by growing complexity and rapid change. </w:t>
      </w:r>
      <w:r w:rsidRPr="00947057">
        <w:rPr>
          <w:rStyle w:val="StyleUnderline"/>
          <w:rFonts w:asciiTheme="majorHAnsi" w:hAnsiTheme="majorHAnsi" w:cstheme="majorHAnsi"/>
          <w:color w:val="000000" w:themeColor="text1"/>
        </w:rPr>
        <w:t>These individuals fear a loss of their social order</w:t>
      </w:r>
      <w:r w:rsidRPr="00947057">
        <w:rPr>
          <w:rFonts w:asciiTheme="majorHAnsi" w:hAnsiTheme="majorHAnsi" w:cstheme="majorHAnsi"/>
          <w:color w:val="000000" w:themeColor="text1"/>
          <w:sz w:val="14"/>
        </w:rPr>
        <w:t xml:space="preserve">, status, and familiar way of life. Whether rational or not, this trepidation provokes intolerance of threats to the collective order, in which they are unusually invested. </w:t>
      </w:r>
      <w:r w:rsidRPr="00947057">
        <w:rPr>
          <w:rStyle w:val="StyleUnderline"/>
          <w:rFonts w:asciiTheme="majorHAnsi" w:hAnsiTheme="majorHAnsi" w:cstheme="majorHAnsi"/>
          <w:color w:val="000000" w:themeColor="text1"/>
        </w:rPr>
        <w:t>Trump's support,</w:t>
      </w:r>
      <w:r w:rsidRPr="00947057">
        <w:rPr>
          <w:rFonts w:asciiTheme="majorHAnsi" w:hAnsiTheme="majorHAnsi" w:cstheme="majorHAnsi"/>
          <w:color w:val="000000" w:themeColor="text1"/>
          <w:sz w:val="14"/>
        </w:rPr>
        <w:t xml:space="preserve"> then, </w:t>
      </w:r>
      <w:r w:rsidRPr="00947057">
        <w:rPr>
          <w:rStyle w:val="StyleUnderline"/>
          <w:rFonts w:asciiTheme="majorHAnsi" w:hAnsiTheme="majorHAnsi" w:cstheme="majorHAnsi"/>
          <w:color w:val="000000" w:themeColor="text1"/>
        </w:rPr>
        <w:t>is derived</w:t>
      </w:r>
      <w:r w:rsidRPr="00947057">
        <w:rPr>
          <w:rFonts w:asciiTheme="majorHAnsi" w:hAnsiTheme="majorHAnsi" w:cstheme="majorHAnsi"/>
          <w:color w:val="000000" w:themeColor="text1"/>
          <w:sz w:val="14"/>
        </w:rPr>
        <w:t xml:space="preserve"> in large part </w:t>
      </w:r>
      <w:r w:rsidRPr="00947057">
        <w:rPr>
          <w:rStyle w:val="StyleUnderline"/>
          <w:rFonts w:asciiTheme="majorHAnsi" w:hAnsiTheme="majorHAnsi" w:cstheme="majorHAnsi"/>
          <w:color w:val="000000" w:themeColor="text1"/>
        </w:rPr>
        <w:t xml:space="preserve">from those who believe he </w:t>
      </w:r>
      <w:r w:rsidRPr="00947057">
        <w:rPr>
          <w:rFonts w:asciiTheme="majorHAnsi" w:hAnsiTheme="majorHAnsi" w:cstheme="majorHAnsi"/>
          <w:color w:val="000000" w:themeColor="text1"/>
          <w:sz w:val="14"/>
        </w:rPr>
        <w:t xml:space="preserve">understands and </w:t>
      </w:r>
      <w:r w:rsidRPr="00947057">
        <w:rPr>
          <w:rStyle w:val="StyleUnderline"/>
          <w:rFonts w:asciiTheme="majorHAnsi" w:hAnsiTheme="majorHAnsi" w:cstheme="majorHAnsi"/>
          <w:color w:val="000000" w:themeColor="text1"/>
        </w:rPr>
        <w:t>speaks to these</w:t>
      </w:r>
      <w:r w:rsidRPr="00947057">
        <w:rPr>
          <w:rFonts w:asciiTheme="majorHAnsi" w:hAnsiTheme="majorHAnsi" w:cstheme="majorHAnsi"/>
          <w:color w:val="000000" w:themeColor="text1"/>
          <w:sz w:val="14"/>
        </w:rPr>
        <w:t xml:space="preserve"> kinds of </w:t>
      </w:r>
      <w:r w:rsidRPr="00947057">
        <w:rPr>
          <w:rStyle w:val="StyleUnderline"/>
          <w:rFonts w:asciiTheme="majorHAnsi" w:hAnsiTheme="majorHAnsi" w:cstheme="majorHAnsi"/>
          <w:color w:val="000000" w:themeColor="text1"/>
        </w:rPr>
        <w:t>fears</w:t>
      </w:r>
      <w:r w:rsidRPr="00947057">
        <w:rPr>
          <w:rFonts w:asciiTheme="majorHAnsi" w:hAnsiTheme="majorHAnsi" w:cstheme="majorHAnsi"/>
          <w:color w:val="000000" w:themeColor="text1"/>
          <w:sz w:val="14"/>
        </w:rPr>
        <w:t xml:space="preserve">. </w:t>
      </w:r>
      <w:r w:rsidRPr="00947057">
        <w:rPr>
          <w:rStyle w:val="StyleUnderline"/>
          <w:rFonts w:asciiTheme="majorHAnsi" w:hAnsiTheme="majorHAnsi" w:cstheme="majorHAnsi"/>
          <w:color w:val="000000" w:themeColor="text1"/>
        </w:rPr>
        <w:t>This finding is not meant to excuse Trump</w:t>
      </w:r>
      <w:r w:rsidRPr="00947057">
        <w:rPr>
          <w:rFonts w:asciiTheme="majorHAnsi" w:hAnsiTheme="majorHAnsi" w:cstheme="majorHAnsi"/>
          <w:color w:val="000000" w:themeColor="text1"/>
          <w:sz w:val="14"/>
        </w:rPr>
        <w:t xml:space="preserve">, the overt racism of many of his supporters, nor the very real harm they have caused. </w:t>
      </w:r>
      <w:r w:rsidRPr="00947057">
        <w:rPr>
          <w:rStyle w:val="StyleUnderline"/>
          <w:rFonts w:asciiTheme="majorHAnsi" w:hAnsiTheme="majorHAnsi" w:cstheme="majorHAnsi"/>
          <w:color w:val="000000" w:themeColor="text1"/>
        </w:rPr>
        <w:t>It is simply derived from decades of research</w:t>
      </w:r>
      <w:r w:rsidRPr="00947057">
        <w:rPr>
          <w:rFonts w:asciiTheme="majorHAnsi" w:hAnsiTheme="majorHAnsi" w:cstheme="majorHAnsi"/>
          <w:color w:val="000000" w:themeColor="text1"/>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947057">
        <w:rPr>
          <w:rStyle w:val="StyleUnderline"/>
          <w:rFonts w:asciiTheme="majorHAnsi" w:hAnsiTheme="majorHAnsi" w:cstheme="majorHAnsi"/>
          <w:color w:val="000000" w:themeColor="text1"/>
          <w:highlight w:val="green"/>
        </w:rPr>
        <w:t>Authoritarianism is</w:t>
      </w:r>
      <w:r w:rsidRPr="00947057">
        <w:rPr>
          <w:rStyle w:val="StyleUnderline"/>
          <w:rFonts w:asciiTheme="majorHAnsi" w:hAnsiTheme="majorHAnsi" w:cstheme="majorHAnsi"/>
          <w:color w:val="000000" w:themeColor="text1"/>
        </w:rPr>
        <w:t xml:space="preserve"> also </w:t>
      </w:r>
      <w:r w:rsidRPr="00947057">
        <w:rPr>
          <w:rStyle w:val="StyleUnderline"/>
          <w:rFonts w:asciiTheme="majorHAnsi" w:hAnsiTheme="majorHAnsi" w:cstheme="majorHAnsi"/>
          <w:color w:val="000000" w:themeColor="text1"/>
          <w:highlight w:val="green"/>
        </w:rPr>
        <w:t>associated with</w:t>
      </w:r>
      <w:r w:rsidRPr="00947057">
        <w:rPr>
          <w:rStyle w:val="StyleUnderline"/>
          <w:rFonts w:asciiTheme="majorHAnsi" w:hAnsiTheme="majorHAnsi" w:cstheme="majorHAnsi"/>
          <w:color w:val="000000" w:themeColor="text1"/>
        </w:rPr>
        <w:t xml:space="preserve"> some </w:t>
      </w:r>
      <w:r w:rsidRPr="00947057">
        <w:rPr>
          <w:rStyle w:val="Emphasis"/>
          <w:rFonts w:asciiTheme="majorHAnsi" w:hAnsiTheme="majorHAnsi" w:cstheme="majorHAnsi"/>
          <w:color w:val="000000" w:themeColor="text1"/>
          <w:highlight w:val="green"/>
        </w:rPr>
        <w:t>cognitive limitations</w:t>
      </w:r>
      <w:r w:rsidRPr="00947057">
        <w:rPr>
          <w:rStyle w:val="StyleUnderline"/>
          <w:rFonts w:asciiTheme="majorHAnsi" w:hAnsiTheme="majorHAnsi" w:cstheme="majorHAnsi"/>
          <w:color w:val="000000" w:themeColor="text1"/>
        </w:rPr>
        <w:t>. Comparative data suggests that the United States may be</w:t>
      </w:r>
      <w:r w:rsidRPr="00947057">
        <w:rPr>
          <w:rFonts w:asciiTheme="majorHAnsi" w:hAnsiTheme="majorHAnsi" w:cstheme="majorHAnsi"/>
          <w:color w:val="000000" w:themeColor="text1"/>
          <w:sz w:val="14"/>
        </w:rPr>
        <w:t xml:space="preserve"> somewhat </w:t>
      </w:r>
      <w:r w:rsidRPr="00947057">
        <w:rPr>
          <w:rStyle w:val="StyleUnderline"/>
          <w:rFonts w:asciiTheme="majorHAnsi" w:hAnsiTheme="majorHAnsi" w:cstheme="majorHAnsi"/>
          <w:color w:val="000000" w:themeColor="text1"/>
        </w:rPr>
        <w:t>overstocked with authoritarians</w:t>
      </w:r>
      <w:r w:rsidRPr="00947057">
        <w:rPr>
          <w:rFonts w:asciiTheme="majorHAnsi" w:hAnsiTheme="majorHAnsi" w:cstheme="majorHAnsi"/>
          <w:color w:val="000000" w:themeColor="text1"/>
          <w:sz w:val="14"/>
        </w:rPr>
        <w:t>, though they may simply be more easily identifiable in the country's high-arousal political environment</w:t>
      </w:r>
      <w:r w:rsidRPr="00947057">
        <w:rPr>
          <w:rStyle w:val="StyleUnderline"/>
          <w:rFonts w:asciiTheme="majorHAnsi" w:hAnsiTheme="majorHAnsi" w:cstheme="majorHAnsi"/>
          <w:color w:val="000000" w:themeColor="text1"/>
        </w:rPr>
        <w:t xml:space="preserve">. </w:t>
      </w:r>
      <w:r w:rsidRPr="00947057">
        <w:rPr>
          <w:rStyle w:val="StyleUnderline"/>
          <w:rFonts w:asciiTheme="majorHAnsi" w:hAnsiTheme="majorHAnsi" w:cstheme="majorHAnsi"/>
          <w:color w:val="000000" w:themeColor="text1"/>
          <w:highlight w:val="green"/>
        </w:rPr>
        <w:t xml:space="preserve">This predisposition to favor </w:t>
      </w:r>
      <w:r w:rsidRPr="00947057">
        <w:rPr>
          <w:rStyle w:val="StyleUnderline"/>
          <w:rFonts w:asciiTheme="majorHAnsi" w:hAnsiTheme="majorHAnsi" w:cstheme="majorHAnsi"/>
          <w:color w:val="000000" w:themeColor="text1"/>
        </w:rPr>
        <w:t xml:space="preserve">oneness and sameness exists on a spectrum, from very low to very high </w:t>
      </w:r>
      <w:r w:rsidRPr="00947057">
        <w:rPr>
          <w:rStyle w:val="StyleUnderline"/>
          <w:rFonts w:asciiTheme="majorHAnsi" w:hAnsiTheme="majorHAnsi" w:cstheme="majorHAnsi"/>
          <w:color w:val="000000" w:themeColor="text1"/>
          <w:highlight w:val="green"/>
        </w:rPr>
        <w:t>authoritarianism</w:t>
      </w:r>
      <w:r w:rsidRPr="00947057">
        <w:rPr>
          <w:rStyle w:val="StyleUnderline"/>
          <w:rFonts w:asciiTheme="majorHAnsi" w:hAnsiTheme="majorHAnsi" w:cstheme="majorHAnsi"/>
          <w:color w:val="000000" w:themeColor="text1"/>
        </w:rPr>
        <w:t>. Importantly, the</w:t>
      </w:r>
      <w:r w:rsidRPr="00947057">
        <w:rPr>
          <w:rStyle w:val="StyleUnderline"/>
          <w:rFonts w:asciiTheme="majorHAnsi" w:hAnsiTheme="majorHAnsi" w:cstheme="majorHAnsi"/>
          <w:color w:val="000000" w:themeColor="text1"/>
          <w:highlight w:val="green"/>
        </w:rPr>
        <w:t xml:space="preserve"> </w:t>
      </w:r>
      <w:r w:rsidRPr="00947057">
        <w:rPr>
          <w:rStyle w:val="StyleUnderline"/>
          <w:rFonts w:asciiTheme="majorHAnsi" w:hAnsiTheme="majorHAnsi" w:cstheme="majorHAnsi"/>
          <w:color w:val="000000" w:themeColor="text1"/>
        </w:rPr>
        <w:t>predisposition</w:t>
      </w:r>
      <w:r w:rsidRPr="00947057">
        <w:rPr>
          <w:rStyle w:val="StyleUnderline"/>
          <w:rFonts w:asciiTheme="majorHAnsi" w:hAnsiTheme="majorHAnsi" w:cstheme="majorHAnsi"/>
          <w:color w:val="000000" w:themeColor="text1"/>
          <w:highlight w:val="green"/>
        </w:rPr>
        <w:t xml:space="preserve"> which is</w:t>
      </w:r>
      <w:r w:rsidRPr="00947057">
        <w:rPr>
          <w:rStyle w:val="StyleUnderline"/>
          <w:rFonts w:asciiTheme="majorHAnsi" w:hAnsiTheme="majorHAnsi" w:cstheme="majorHAnsi"/>
          <w:color w:val="000000" w:themeColor="text1"/>
        </w:rPr>
        <w:t xml:space="preserve"> stable and enduring but </w:t>
      </w:r>
      <w:r w:rsidRPr="00947057">
        <w:rPr>
          <w:rStyle w:val="Emphasis"/>
          <w:rFonts w:asciiTheme="majorHAnsi" w:hAnsiTheme="majorHAnsi" w:cstheme="majorHAnsi"/>
          <w:color w:val="000000" w:themeColor="text1"/>
          <w:highlight w:val="green"/>
        </w:rPr>
        <w:t xml:space="preserve">normally latent </w:t>
      </w:r>
      <w:r w:rsidRPr="00947057">
        <w:rPr>
          <w:rStyle w:val="StyleUnderline"/>
          <w:rFonts w:asciiTheme="majorHAnsi" w:hAnsiTheme="majorHAnsi" w:cstheme="majorHAnsi"/>
          <w:color w:val="000000" w:themeColor="text1"/>
          <w:highlight w:val="green"/>
        </w:rPr>
        <w:t xml:space="preserve">is </w:t>
      </w:r>
      <w:r w:rsidRPr="00947057">
        <w:rPr>
          <w:rStyle w:val="StyleUnderline"/>
          <w:rFonts w:asciiTheme="majorHAnsi" w:hAnsiTheme="majorHAnsi" w:cstheme="majorHAnsi"/>
          <w:color w:val="000000" w:themeColor="text1"/>
        </w:rPr>
        <w:t xml:space="preserve">activated and expressed when </w:t>
      </w:r>
      <w:r w:rsidRPr="00947057">
        <w:rPr>
          <w:rStyle w:val="StyleUnderline"/>
          <w:rFonts w:asciiTheme="majorHAnsi" w:hAnsiTheme="majorHAnsi" w:cstheme="majorHAnsi"/>
          <w:color w:val="000000" w:themeColor="text1"/>
          <w:highlight w:val="green"/>
        </w:rPr>
        <w:t xml:space="preserve">triggered by </w:t>
      </w:r>
      <w:r w:rsidRPr="00947057">
        <w:rPr>
          <w:rStyle w:val="Emphasis"/>
          <w:rFonts w:asciiTheme="majorHAnsi" w:hAnsiTheme="majorHAnsi" w:cstheme="majorHAnsi"/>
          <w:color w:val="000000" w:themeColor="text1"/>
          <w:highlight w:val="green"/>
        </w:rPr>
        <w:t xml:space="preserve">perceived </w:t>
      </w:r>
      <w:r w:rsidRPr="00947057">
        <w:rPr>
          <w:rStyle w:val="Emphasis"/>
          <w:rFonts w:asciiTheme="majorHAnsi" w:hAnsiTheme="majorHAnsi" w:cstheme="majorHAnsi"/>
          <w:color w:val="000000" w:themeColor="text1"/>
        </w:rPr>
        <w:t xml:space="preserve">political or </w:t>
      </w:r>
      <w:r w:rsidRPr="00947057">
        <w:rPr>
          <w:rStyle w:val="Emphasis"/>
          <w:rFonts w:asciiTheme="majorHAnsi" w:hAnsiTheme="majorHAnsi" w:cstheme="majorHAnsi"/>
          <w:color w:val="000000" w:themeColor="text1"/>
          <w:highlight w:val="green"/>
        </w:rPr>
        <w:t>social disorder</w:t>
      </w:r>
      <w:r w:rsidRPr="00947057">
        <w:rPr>
          <w:rFonts w:asciiTheme="majorHAnsi" w:hAnsiTheme="majorHAnsi" w:cstheme="majorHAnsi"/>
          <w:color w:val="000000" w:themeColor="text1"/>
          <w:sz w:val="14"/>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w:t>
      </w:r>
      <w:r w:rsidRPr="00947057">
        <w:rPr>
          <w:rFonts w:asciiTheme="majorHAnsi" w:hAnsiTheme="majorHAnsi" w:cstheme="majorHAnsi"/>
          <w:color w:val="000000" w:themeColor="text1"/>
          <w:sz w:val="14"/>
        </w:rPr>
        <w:lastRenderedPageBreak/>
        <w:t xml:space="preserve">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vote ostensibly rooted in racial and ethnic intolerance was support for the death penalty and for the public whipping of sex criminals. In a recent study[ by the Vanderbilt political scientist Larry Bartels, over half of Republicans agreed 'the traditional American way of life is disappearing so fast that we may have to use force to save it. 'More than 40 percent concurred that 'a time will come when patriotic Americans have to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947057">
        <w:rPr>
          <w:rStyle w:val="StyleUnderline"/>
          <w:rFonts w:asciiTheme="majorHAnsi" w:hAnsiTheme="majorHAnsi" w:cstheme="majorHAnsi"/>
          <w:color w:val="000000" w:themeColor="text1"/>
          <w:highlight w:val="green"/>
        </w:rPr>
        <w:t>dramatic</w:t>
      </w:r>
      <w:r w:rsidRPr="00947057">
        <w:rPr>
          <w:rStyle w:val="StyleUnderline"/>
          <w:rFonts w:asciiTheme="majorHAnsi" w:hAnsiTheme="majorHAnsi" w:cstheme="majorHAnsi"/>
          <w:color w:val="000000" w:themeColor="text1"/>
        </w:rPr>
        <w:t xml:space="preserve"> social </w:t>
      </w:r>
      <w:r w:rsidRPr="00947057">
        <w:rPr>
          <w:rStyle w:val="StyleUnderline"/>
          <w:rFonts w:asciiTheme="majorHAnsi" w:hAnsiTheme="majorHAnsi" w:cstheme="majorHAnsi"/>
          <w:color w:val="000000" w:themeColor="text1"/>
          <w:highlight w:val="green"/>
        </w:rPr>
        <w:t>disruption can lead to</w:t>
      </w:r>
      <w:r w:rsidRPr="00947057">
        <w:rPr>
          <w:rStyle w:val="StyleUnderline"/>
          <w:rFonts w:asciiTheme="majorHAnsi" w:hAnsiTheme="majorHAnsi" w:cstheme="majorHAnsi"/>
          <w:color w:val="000000" w:themeColor="text1"/>
        </w:rPr>
        <w:t xml:space="preserve"> highly aversive </w:t>
      </w:r>
      <w:r w:rsidRPr="00947057">
        <w:rPr>
          <w:rStyle w:val="Emphasis"/>
          <w:rFonts w:asciiTheme="majorHAnsi" w:hAnsiTheme="majorHAnsi" w:cstheme="majorHAnsi"/>
          <w:color w:val="000000" w:themeColor="text1"/>
          <w:highlight w:val="green"/>
        </w:rPr>
        <w:t>identity confusion</w:t>
      </w:r>
      <w:r w:rsidRPr="00947057">
        <w:rPr>
          <w:rFonts w:asciiTheme="majorHAnsi" w:hAnsiTheme="majorHAnsi" w:cstheme="majorHAnsi"/>
          <w:color w:val="000000" w:themeColor="text1"/>
          <w:sz w:val="14"/>
          <w:highlight w:val="green"/>
        </w:rPr>
        <w:t xml:space="preserve">, </w:t>
      </w:r>
      <w:r w:rsidRPr="00947057">
        <w:rPr>
          <w:rStyle w:val="StyleUnderline"/>
          <w:rFonts w:asciiTheme="majorHAnsi" w:hAnsiTheme="majorHAnsi" w:cstheme="majorHAnsi"/>
          <w:color w:val="000000" w:themeColor="text1"/>
          <w:highlight w:val="green"/>
        </w:rPr>
        <w:t>causing people to</w:t>
      </w:r>
      <w:r w:rsidRPr="00947057">
        <w:rPr>
          <w:rStyle w:val="StyleUnderline"/>
          <w:rFonts w:asciiTheme="majorHAnsi" w:hAnsiTheme="majorHAnsi" w:cstheme="majorHAnsi"/>
          <w:color w:val="000000" w:themeColor="text1"/>
        </w:rPr>
        <w:t xml:space="preserve"> demarcate and </w:t>
      </w:r>
      <w:r w:rsidRPr="00947057">
        <w:rPr>
          <w:rStyle w:val="StyleUnderline"/>
          <w:rFonts w:asciiTheme="majorHAnsi" w:hAnsiTheme="majorHAnsi" w:cstheme="majorHAnsi"/>
          <w:color w:val="000000" w:themeColor="text1"/>
          <w:highlight w:val="green"/>
        </w:rPr>
        <w:t>identify with in-groups</w:t>
      </w:r>
      <w:r w:rsidRPr="00947057">
        <w:rPr>
          <w:rStyle w:val="StyleUnderline"/>
          <w:rFonts w:asciiTheme="majorHAnsi" w:hAnsiTheme="majorHAnsi" w:cstheme="majorHAnsi"/>
          <w:color w:val="000000" w:themeColor="text1"/>
        </w:rPr>
        <w:t xml:space="preserve"> as opposed to people different from themselves</w:t>
      </w:r>
      <w:r w:rsidRPr="00947057">
        <w:rPr>
          <w:rFonts w:asciiTheme="majorHAnsi" w:hAnsiTheme="majorHAnsi" w:cstheme="majorHAnsi"/>
          <w:color w:val="000000" w:themeColor="text1"/>
          <w:sz w:val="14"/>
        </w:rPr>
        <w:t xml:space="preserve">. </w:t>
      </w:r>
      <w:r w:rsidRPr="00947057">
        <w:rPr>
          <w:rStyle w:val="StyleUnderline"/>
          <w:rFonts w:asciiTheme="majorHAnsi" w:hAnsiTheme="majorHAnsi" w:cstheme="majorHAnsi"/>
          <w:color w:val="000000" w:themeColor="text1"/>
        </w:rPr>
        <w:t>In these situations,</w:t>
      </w:r>
      <w:r w:rsidRPr="00947057">
        <w:rPr>
          <w:rFonts w:asciiTheme="majorHAnsi" w:hAnsiTheme="majorHAnsi" w:cstheme="majorHAnsi"/>
          <w:color w:val="000000" w:themeColor="text1"/>
          <w:sz w:val="14"/>
        </w:rPr>
        <w:t xml:space="preserve"> he says, </w:t>
      </w:r>
      <w:r w:rsidRPr="00947057">
        <w:rPr>
          <w:rStyle w:val="Emphasis"/>
          <w:rFonts w:asciiTheme="majorHAnsi" w:hAnsiTheme="majorHAnsi" w:cstheme="majorHAnsi"/>
          <w:color w:val="000000" w:themeColor="text1"/>
          <w:highlight w:val="green"/>
        </w:rPr>
        <w:t>people may be drawn</w:t>
      </w:r>
      <w:r w:rsidRPr="00947057">
        <w:rPr>
          <w:rStyle w:val="Emphasis"/>
          <w:rFonts w:asciiTheme="majorHAnsi" w:hAnsiTheme="majorHAnsi" w:cstheme="majorHAnsi"/>
          <w:color w:val="000000" w:themeColor="text1"/>
        </w:rPr>
        <w:t xml:space="preserve"> </w:t>
      </w:r>
      <w:r w:rsidRPr="00947057">
        <w:rPr>
          <w:rStyle w:val="Emphasis"/>
          <w:rFonts w:asciiTheme="majorHAnsi" w:hAnsiTheme="majorHAnsi" w:cstheme="majorHAnsi"/>
          <w:color w:val="000000" w:themeColor="text1"/>
          <w:highlight w:val="green"/>
        </w:rPr>
        <w:t>to extremist groups</w:t>
      </w:r>
      <w:r w:rsidRPr="00947057">
        <w:rPr>
          <w:rStyle w:val="Emphasis"/>
          <w:rFonts w:asciiTheme="majorHAnsi" w:hAnsiTheme="majorHAnsi" w:cstheme="majorHAnsi"/>
          <w:color w:val="000000" w:themeColor="text1"/>
        </w:rPr>
        <w:t xml:space="preserve"> </w:t>
      </w:r>
      <w:r w:rsidRPr="00947057">
        <w:rPr>
          <w:rFonts w:asciiTheme="majorHAnsi" w:hAnsiTheme="majorHAnsi" w:cstheme="majorHAnsi"/>
          <w:color w:val="000000" w:themeColor="text1"/>
          <w:sz w:val="14"/>
        </w:rPr>
        <w:t xml:space="preserve">with exclusionary ideologies and 'strong, directive leadership.' Strongman authoritarians fit the bill. Some Trump supporters feel humiliated by rapid social change. Diana Mutz, a political scientist at the University of Pennsylvania, found that </w:t>
      </w:r>
      <w:r w:rsidRPr="00947057">
        <w:rPr>
          <w:rStyle w:val="StyleUnderline"/>
          <w:rFonts w:asciiTheme="majorHAnsi" w:hAnsiTheme="majorHAnsi" w:cstheme="majorHAnsi"/>
          <w:color w:val="000000" w:themeColor="text1"/>
          <w:highlight w:val="green"/>
        </w:rPr>
        <w:t>the most</w:t>
      </w:r>
      <w:r w:rsidRPr="00947057">
        <w:rPr>
          <w:rStyle w:val="StyleUnderline"/>
          <w:rFonts w:asciiTheme="majorHAnsi" w:hAnsiTheme="majorHAnsi" w:cstheme="majorHAnsi"/>
          <w:color w:val="000000" w:themeColor="text1"/>
        </w:rPr>
        <w:t xml:space="preserve"> </w:t>
      </w:r>
      <w:r w:rsidRPr="00947057">
        <w:rPr>
          <w:rStyle w:val="StyleUnderline"/>
          <w:rFonts w:asciiTheme="majorHAnsi" w:hAnsiTheme="majorHAnsi" w:cstheme="majorHAnsi"/>
          <w:color w:val="000000" w:themeColor="text1"/>
          <w:highlight w:val="green"/>
        </w:rPr>
        <w:t>important driver of</w:t>
      </w:r>
      <w:r w:rsidRPr="00947057">
        <w:rPr>
          <w:rStyle w:val="StyleUnderline"/>
          <w:rFonts w:asciiTheme="majorHAnsi" w:hAnsiTheme="majorHAnsi" w:cstheme="majorHAnsi"/>
          <w:color w:val="000000" w:themeColor="text1"/>
        </w:rPr>
        <w:t xml:space="preserve"> electoral </w:t>
      </w:r>
      <w:r w:rsidRPr="00947057">
        <w:rPr>
          <w:rStyle w:val="StyleUnderline"/>
          <w:rFonts w:asciiTheme="majorHAnsi" w:hAnsiTheme="majorHAnsi" w:cstheme="majorHAnsi"/>
          <w:color w:val="000000" w:themeColor="text1"/>
          <w:highlight w:val="green"/>
        </w:rPr>
        <w:t>support for Trump</w:t>
      </w:r>
      <w:r w:rsidRPr="00947057">
        <w:rPr>
          <w:rStyle w:val="StyleUnderline"/>
          <w:rFonts w:asciiTheme="majorHAnsi" w:hAnsiTheme="majorHAnsi" w:cstheme="majorHAnsi"/>
          <w:color w:val="000000" w:themeColor="text1"/>
        </w:rPr>
        <w:t xml:space="preserve"> in 2016 </w:t>
      </w:r>
      <w:r w:rsidRPr="00947057">
        <w:rPr>
          <w:rStyle w:val="StyleUnderline"/>
          <w:rFonts w:asciiTheme="majorHAnsi" w:hAnsiTheme="majorHAnsi" w:cstheme="majorHAnsi"/>
          <w:color w:val="000000" w:themeColor="text1"/>
          <w:highlight w:val="green"/>
        </w:rPr>
        <w:t>was a perceived status threat among</w:t>
      </w:r>
      <w:r w:rsidRPr="00947057">
        <w:rPr>
          <w:rStyle w:val="StyleUnderline"/>
          <w:rFonts w:asciiTheme="majorHAnsi" w:hAnsiTheme="majorHAnsi" w:cstheme="majorHAnsi"/>
          <w:color w:val="000000" w:themeColor="text1"/>
        </w:rPr>
        <w:t xml:space="preserve"> </w:t>
      </w:r>
      <w:r w:rsidRPr="00947057">
        <w:rPr>
          <w:rStyle w:val="StyleUnderline"/>
          <w:rFonts w:asciiTheme="majorHAnsi" w:hAnsiTheme="majorHAnsi" w:cstheme="majorHAnsi"/>
          <w:color w:val="000000" w:themeColor="text1"/>
          <w:highlight w:val="green"/>
        </w:rPr>
        <w:t>high-status groups</w:t>
      </w:r>
      <w:r w:rsidRPr="00947057">
        <w:rPr>
          <w:rStyle w:val="StyleUnderline"/>
          <w:rFonts w:asciiTheme="majorHAnsi" w:hAnsiTheme="majorHAnsi" w:cstheme="majorHAnsi"/>
          <w:color w:val="000000" w:themeColor="text1"/>
        </w:rPr>
        <w:t>, which she delineates as white people, Christians, and men. Specific anxieties included</w:t>
      </w:r>
      <w:r w:rsidRPr="00947057">
        <w:rPr>
          <w:rFonts w:asciiTheme="majorHAnsi" w:hAnsiTheme="majorHAnsi" w:cstheme="majorHAnsi"/>
          <w:color w:val="000000" w:themeColor="text1"/>
          <w:sz w:val="14"/>
        </w:rPr>
        <w:t xml:space="preserve"> declining dominance as a percentage of the overall U.S. population, African Americans' perceived rising status, and </w:t>
      </w:r>
      <w:r w:rsidRPr="00947057">
        <w:rPr>
          <w:rStyle w:val="StyleUnderline"/>
          <w:rFonts w:asciiTheme="majorHAnsi" w:hAnsiTheme="majorHAnsi" w:cstheme="majorHAnsi"/>
          <w:color w:val="000000" w:themeColor="text1"/>
        </w:rPr>
        <w:t>insecurity about U.S. global economic power which collectively left them feeling 'under siege.'</w:t>
      </w:r>
      <w:r w:rsidRPr="00947057">
        <w:rPr>
          <w:rFonts w:asciiTheme="majorHAnsi" w:hAnsiTheme="majorHAnsi" w:cstheme="majorHAnsi"/>
          <w:color w:val="000000" w:themeColor="text1"/>
          <w:sz w:val="14"/>
        </w:rPr>
        <w:t xml:space="preserve"> A recent poll by the Pew Research Center shows that voters' attitudes about gender and race are even more divided today than they were four years ago. All of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authoritarianism .In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The new U.S. administration should promote equity and justice while avoiding a loud and provocative display of stances and messaging that unnecessarily aggravates authoritarians. The progressive policy agenda shouldn't be amended; it should simply be promoted more subtly.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Critically, authoritarian predispositions are not a problem that can just be educated away: In fact, liberal democracy's loud and showy celebration of freedom and diversity drives authoritarians not to the limits of their tolerance but to their intolerant extremes. For this reason, a strong rhetorical focus on a unified Americanness can play a vital role in reassuring and deactivating the innately intolerant.</w:t>
      </w:r>
    </w:p>
    <w:p w14:paraId="34D3B183" w14:textId="77777777" w:rsidR="00CB088A" w:rsidRPr="00947057" w:rsidRDefault="00CB088A" w:rsidP="00CB088A">
      <w:pPr>
        <w:pStyle w:val="Heading4"/>
        <w:rPr>
          <w:color w:val="000000" w:themeColor="text1"/>
        </w:rPr>
      </w:pPr>
      <w:r w:rsidRPr="00947057">
        <w:rPr>
          <w:color w:val="000000" w:themeColor="text1"/>
        </w:rPr>
        <w:lastRenderedPageBreak/>
        <w:t xml:space="preserve">Cap solves poverty--Collapse is </w:t>
      </w:r>
      <w:r w:rsidRPr="00947057">
        <w:rPr>
          <w:color w:val="000000" w:themeColor="text1"/>
          <w:u w:val="single"/>
        </w:rPr>
        <w:t>not inevitable</w:t>
      </w:r>
      <w:r w:rsidRPr="00947057">
        <w:rPr>
          <w:color w:val="000000" w:themeColor="text1"/>
        </w:rPr>
        <w:t xml:space="preserve"> and political reform is in the </w:t>
      </w:r>
      <w:r w:rsidRPr="00947057">
        <w:rPr>
          <w:color w:val="000000" w:themeColor="text1"/>
          <w:u w:val="single"/>
        </w:rPr>
        <w:t>right direction</w:t>
      </w:r>
      <w:r w:rsidRPr="00947057">
        <w:rPr>
          <w:color w:val="000000" w:themeColor="text1"/>
        </w:rPr>
        <w:t xml:space="preserve"> – the plan cedes </w:t>
      </w:r>
      <w:r w:rsidRPr="00947057">
        <w:rPr>
          <w:color w:val="000000" w:themeColor="text1"/>
          <w:u w:val="single"/>
        </w:rPr>
        <w:t>influence</w:t>
      </w:r>
      <w:r w:rsidRPr="00947057">
        <w:rPr>
          <w:color w:val="000000" w:themeColor="text1"/>
        </w:rPr>
        <w:t xml:space="preserve"> of left. </w:t>
      </w:r>
    </w:p>
    <w:p w14:paraId="384DC4C2" w14:textId="77777777" w:rsidR="00CB088A" w:rsidRPr="00947057" w:rsidRDefault="00CB088A" w:rsidP="00CB088A">
      <w:pPr>
        <w:rPr>
          <w:rFonts w:asciiTheme="majorHAnsi" w:hAnsiTheme="majorHAnsi" w:cstheme="majorHAnsi"/>
          <w:color w:val="000000" w:themeColor="text1"/>
        </w:rPr>
      </w:pPr>
      <w:r w:rsidRPr="00947057">
        <w:rPr>
          <w:rStyle w:val="Style13ptBold"/>
          <w:rFonts w:asciiTheme="majorHAnsi" w:hAnsiTheme="majorHAnsi" w:cstheme="majorHAnsi"/>
          <w:color w:val="000000" w:themeColor="text1"/>
        </w:rPr>
        <w:t>Teixeira and Judis 17</w:t>
      </w:r>
      <w:r w:rsidRPr="00947057">
        <w:rPr>
          <w:rFonts w:asciiTheme="majorHAnsi" w:hAnsiTheme="majorHAnsi" w:cstheme="majorHAnsi"/>
          <w:color w:val="000000" w:themeColor="text1"/>
        </w:rPr>
        <w:t xml:space="preserve">—senior fellow at both The Century Foundation and American Progress AND editor-at-large at Talking Points Memo, former senior writer at The National Journal and a former senior editor at The New Republic (Ruy and John, “Why The Left Will (Eventually) Triumph: An Interview With Ruy Teixeira,” </w:t>
      </w:r>
      <w:hyperlink r:id="rId11" w:history="1">
        <w:r w:rsidRPr="00947057">
          <w:rPr>
            <w:rFonts w:asciiTheme="majorHAnsi" w:hAnsiTheme="majorHAnsi" w:cstheme="majorHAnsi"/>
            <w:color w:val="000000" w:themeColor="text1"/>
          </w:rPr>
          <w:t>http://talkingpointsmemo.com/cafe/why-left-will-eventually-win-ruy-teixeira</w:t>
        </w:r>
      </w:hyperlink>
      <w:r w:rsidRPr="00947057">
        <w:rPr>
          <w:rFonts w:asciiTheme="majorHAnsi" w:hAnsiTheme="majorHAnsi" w:cstheme="majorHAnsi"/>
          <w:color w:val="000000" w:themeColor="text1"/>
        </w:rPr>
        <w:t>, dml) Recut Jet</w:t>
      </w:r>
    </w:p>
    <w:p w14:paraId="1A821BF9" w14:textId="77777777" w:rsidR="00CB088A" w:rsidRPr="00947057" w:rsidRDefault="00CB088A" w:rsidP="00CB088A">
      <w:pPr>
        <w:rPr>
          <w:rFonts w:asciiTheme="majorHAnsi" w:hAnsiTheme="majorHAnsi" w:cstheme="majorHAnsi"/>
          <w:color w:val="000000" w:themeColor="text1"/>
          <w:sz w:val="16"/>
        </w:rPr>
      </w:pPr>
      <w:r w:rsidRPr="00947057">
        <w:rPr>
          <w:rFonts w:asciiTheme="majorHAnsi" w:hAnsiTheme="majorHAnsi" w:cstheme="majorHAnsi"/>
          <w:color w:val="000000" w:themeColor="text1"/>
          <w:sz w:val="16"/>
        </w:rPr>
        <w:t xml:space="preserve">But if you look at </w:t>
      </w:r>
      <w:r w:rsidRPr="00947057">
        <w:rPr>
          <w:rFonts w:asciiTheme="majorHAnsi" w:hAnsiTheme="majorHAnsi" w:cstheme="majorHAnsi"/>
          <w:color w:val="000000" w:themeColor="text1"/>
          <w:u w:val="single"/>
        </w:rPr>
        <w:t>other parts of the left</w:t>
      </w:r>
      <w:r w:rsidRPr="00947057">
        <w:rPr>
          <w:rFonts w:asciiTheme="majorHAnsi" w:hAnsiTheme="majorHAnsi" w:cstheme="majorHAnsi"/>
          <w:color w:val="000000" w:themeColor="text1"/>
          <w:sz w:val="16"/>
        </w:rPr>
        <w:t xml:space="preserve">, they </w:t>
      </w:r>
      <w:r w:rsidRPr="00947057">
        <w:rPr>
          <w:rFonts w:asciiTheme="majorHAnsi" w:hAnsiTheme="majorHAnsi" w:cstheme="majorHAnsi"/>
          <w:color w:val="000000" w:themeColor="text1"/>
          <w:u w:val="single"/>
        </w:rPr>
        <w:t>are actually doing relatively well. If you look at the Netherlands</w:t>
      </w:r>
      <w:r w:rsidRPr="00947057">
        <w:rPr>
          <w:rFonts w:asciiTheme="majorHAnsi" w:hAnsiTheme="majorHAnsi" w:cstheme="majorHAnsi"/>
          <w:color w:val="000000" w:themeColor="text1"/>
          <w:sz w:val="16"/>
        </w:rPr>
        <w:t xml:space="preserve"> election, </w:t>
      </w:r>
      <w:r w:rsidRPr="00947057">
        <w:rPr>
          <w:rFonts w:asciiTheme="majorHAnsi" w:hAnsiTheme="majorHAnsi" w:cstheme="majorHAnsi"/>
          <w:color w:val="000000" w:themeColor="text1"/>
          <w:u w:val="single"/>
        </w:rPr>
        <w:t>the green left did very well</w:t>
      </w:r>
      <w:r w:rsidRPr="00947057">
        <w:rPr>
          <w:rFonts w:asciiTheme="majorHAnsi" w:hAnsiTheme="majorHAnsi" w:cstheme="majorHAnsi"/>
          <w:color w:val="000000" w:themeColor="text1"/>
          <w:sz w:val="16"/>
        </w:rPr>
        <w:t xml:space="preserve">, and if you add up the votes of the Socialist Party (a left-socialist party), the greens, Democrats 66 (a left social-liberal party) and the social democrats, </w:t>
      </w:r>
      <w:r w:rsidRPr="00947057">
        <w:rPr>
          <w:rFonts w:asciiTheme="majorHAnsi" w:hAnsiTheme="majorHAnsi" w:cstheme="majorHAnsi"/>
          <w:color w:val="000000" w:themeColor="text1"/>
          <w:u w:val="single"/>
        </w:rPr>
        <w:t xml:space="preserve">the left </w:t>
      </w:r>
      <w:r w:rsidRPr="00947057">
        <w:rPr>
          <w:rFonts w:asciiTheme="majorHAnsi" w:hAnsiTheme="majorHAnsi" w:cstheme="majorHAnsi"/>
          <w:b/>
          <w:iCs/>
          <w:color w:val="000000" w:themeColor="text1"/>
          <w:u w:val="single"/>
          <w:bdr w:val="single" w:sz="8" w:space="0" w:color="auto"/>
        </w:rPr>
        <w:t>hasn’t been totally decimated</w:t>
      </w:r>
      <w:r w:rsidRPr="00947057">
        <w:rPr>
          <w:rFonts w:asciiTheme="majorHAnsi" w:hAnsiTheme="majorHAnsi" w:cstheme="majorHAnsi"/>
          <w:color w:val="000000" w:themeColor="text1"/>
          <w:sz w:val="16"/>
        </w:rPr>
        <w:t xml:space="preserve">. What has really been decimated is the Party of Labor, as the social democrats in the Netherlands are called. </w:t>
      </w:r>
      <w:r w:rsidRPr="00947057">
        <w:rPr>
          <w:rFonts w:asciiTheme="majorHAnsi" w:hAnsiTheme="majorHAnsi" w:cstheme="majorHAnsi"/>
          <w:color w:val="000000" w:themeColor="text1"/>
          <w:u w:val="single"/>
        </w:rPr>
        <w:t>We are seeing the same thing in France</w:t>
      </w:r>
      <w:r w:rsidRPr="00947057">
        <w:rPr>
          <w:rFonts w:asciiTheme="majorHAnsi" w:hAnsiTheme="majorHAnsi" w:cstheme="majorHAnsi"/>
          <w:color w:val="000000" w:themeColor="text1"/>
          <w:sz w:val="16"/>
        </w:rPr>
        <w:t xml:space="preserve"> where the Socialist Party (the French social democrats) candidate did terribly, but [independent socialist Jean-Luc] Melenchon did quite well. </w:t>
      </w:r>
      <w:r w:rsidRPr="00947057">
        <w:rPr>
          <w:rFonts w:asciiTheme="majorHAnsi" w:hAnsiTheme="majorHAnsi" w:cstheme="majorHAnsi"/>
          <w:color w:val="000000" w:themeColor="text1"/>
          <w:u w:val="single"/>
        </w:rPr>
        <w:t xml:space="preserve">The </w:t>
      </w:r>
      <w:r w:rsidRPr="00947057">
        <w:rPr>
          <w:rFonts w:asciiTheme="majorHAnsi" w:hAnsiTheme="majorHAnsi" w:cstheme="majorHAnsi"/>
          <w:color w:val="000000" w:themeColor="text1"/>
          <w:highlight w:val="green"/>
          <w:u w:val="single"/>
        </w:rPr>
        <w:t>left</w:t>
      </w:r>
      <w:r w:rsidRPr="00947057">
        <w:rPr>
          <w:rFonts w:asciiTheme="majorHAnsi" w:hAnsiTheme="majorHAnsi" w:cstheme="majorHAnsi"/>
          <w:color w:val="000000" w:themeColor="text1"/>
          <w:u w:val="single"/>
        </w:rPr>
        <w:t xml:space="preserve"> </w:t>
      </w:r>
      <w:r w:rsidRPr="00947057">
        <w:rPr>
          <w:rFonts w:asciiTheme="majorHAnsi" w:hAnsiTheme="majorHAnsi" w:cstheme="majorHAnsi"/>
          <w:b/>
          <w:iCs/>
          <w:color w:val="000000" w:themeColor="text1"/>
          <w:u w:val="single"/>
          <w:bdr w:val="single" w:sz="8" w:space="0" w:color="auto"/>
        </w:rPr>
        <w:t>still has strength</w:t>
      </w:r>
      <w:r w:rsidRPr="00947057">
        <w:rPr>
          <w:rFonts w:asciiTheme="majorHAnsi" w:hAnsiTheme="majorHAnsi" w:cstheme="majorHAnsi"/>
          <w:color w:val="000000" w:themeColor="text1"/>
          <w:u w:val="single"/>
        </w:rPr>
        <w:t xml:space="preserve">, but it is </w:t>
      </w:r>
      <w:r w:rsidRPr="00947057">
        <w:rPr>
          <w:rFonts w:asciiTheme="majorHAnsi" w:hAnsiTheme="majorHAnsi" w:cstheme="majorHAnsi"/>
          <w:b/>
          <w:iCs/>
          <w:color w:val="000000" w:themeColor="text1"/>
          <w:u w:val="single"/>
          <w:bdr w:val="single" w:sz="8" w:space="0" w:color="auto"/>
        </w:rPr>
        <w:t>divided up among different political tendencies</w:t>
      </w:r>
      <w:r w:rsidRPr="00947057">
        <w:rPr>
          <w:rFonts w:asciiTheme="majorHAnsi" w:hAnsiTheme="majorHAnsi" w:cstheme="majorHAnsi"/>
          <w:color w:val="000000" w:themeColor="text1"/>
          <w:u w:val="single"/>
        </w:rPr>
        <w:t xml:space="preserve">. It is going to </w:t>
      </w:r>
      <w:r w:rsidRPr="00947057">
        <w:rPr>
          <w:rFonts w:asciiTheme="majorHAnsi" w:hAnsiTheme="majorHAnsi" w:cstheme="majorHAnsi"/>
          <w:color w:val="000000" w:themeColor="text1"/>
          <w:highlight w:val="green"/>
          <w:u w:val="single"/>
        </w:rPr>
        <w:t xml:space="preserve">have to </w:t>
      </w:r>
      <w:r w:rsidRPr="00947057">
        <w:rPr>
          <w:rFonts w:asciiTheme="majorHAnsi" w:hAnsiTheme="majorHAnsi" w:cstheme="majorHAnsi"/>
          <w:b/>
          <w:iCs/>
          <w:color w:val="000000" w:themeColor="text1"/>
          <w:highlight w:val="green"/>
          <w:u w:val="single"/>
          <w:bdr w:val="single" w:sz="8" w:space="0" w:color="auto"/>
        </w:rPr>
        <w:t>reorganize itself around an economic program</w:t>
      </w:r>
      <w:r w:rsidRPr="00947057">
        <w:rPr>
          <w:rFonts w:asciiTheme="majorHAnsi" w:hAnsiTheme="majorHAnsi" w:cstheme="majorHAnsi"/>
          <w:color w:val="000000" w:themeColor="text1"/>
          <w:u w:val="single"/>
        </w:rPr>
        <w:t xml:space="preserve"> that is going to deliver what people want, which is </w:t>
      </w:r>
      <w:r w:rsidRPr="00947057">
        <w:rPr>
          <w:rFonts w:asciiTheme="majorHAnsi" w:hAnsiTheme="majorHAnsi" w:cstheme="majorHAnsi"/>
          <w:b/>
          <w:iCs/>
          <w:color w:val="000000" w:themeColor="text1"/>
          <w:highlight w:val="green"/>
          <w:u w:val="single"/>
          <w:bdr w:val="single" w:sz="8" w:space="0" w:color="auto"/>
        </w:rPr>
        <w:t>better growth</w:t>
      </w:r>
      <w:r w:rsidRPr="00947057">
        <w:rPr>
          <w:rFonts w:asciiTheme="majorHAnsi" w:hAnsiTheme="majorHAnsi" w:cstheme="majorHAnsi"/>
          <w:color w:val="000000" w:themeColor="text1"/>
          <w:highlight w:val="green"/>
          <w:u w:val="single"/>
        </w:rPr>
        <w:t xml:space="preserve"> and </w:t>
      </w:r>
      <w:r w:rsidRPr="00947057">
        <w:rPr>
          <w:rFonts w:asciiTheme="majorHAnsi" w:hAnsiTheme="majorHAnsi" w:cstheme="majorHAnsi"/>
          <w:b/>
          <w:iCs/>
          <w:color w:val="000000" w:themeColor="text1"/>
          <w:highlight w:val="green"/>
          <w:u w:val="single"/>
          <w:bdr w:val="single" w:sz="8" w:space="0" w:color="auto"/>
        </w:rPr>
        <w:t>better distribution</w:t>
      </w:r>
      <w:r w:rsidRPr="00947057">
        <w:rPr>
          <w:rFonts w:asciiTheme="majorHAnsi" w:hAnsiTheme="majorHAnsi" w:cstheme="majorHAnsi"/>
          <w:color w:val="000000" w:themeColor="text1"/>
          <w:u w:val="single"/>
        </w:rPr>
        <w:t xml:space="preserve">. Until that happens, the left will be </w:t>
      </w:r>
      <w:r w:rsidRPr="00947057">
        <w:rPr>
          <w:rFonts w:asciiTheme="majorHAnsi" w:hAnsiTheme="majorHAnsi" w:cstheme="majorHAnsi"/>
          <w:b/>
          <w:iCs/>
          <w:color w:val="000000" w:themeColor="text1"/>
          <w:u w:val="single"/>
          <w:bdr w:val="single" w:sz="8" w:space="0" w:color="auto"/>
        </w:rPr>
        <w:t>in a quagmire</w:t>
      </w:r>
      <w:r w:rsidRPr="00947057">
        <w:rPr>
          <w:rFonts w:asciiTheme="majorHAnsi" w:hAnsiTheme="majorHAnsi" w:cstheme="majorHAnsi"/>
          <w:color w:val="000000" w:themeColor="text1"/>
          <w:sz w:val="16"/>
        </w:rPr>
        <w:t xml:space="preserve">. Judis: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1890s; the New Deal out of the Great Depression. I am not saying that bad times is better for the left, but only that there isn’t a necessary connection in either case and that you are making too facile an assumption about which times promote which politics. Teixeira: </w:t>
      </w:r>
      <w:r w:rsidRPr="00947057">
        <w:rPr>
          <w:rFonts w:asciiTheme="majorHAnsi" w:hAnsiTheme="majorHAnsi" w:cstheme="majorHAnsi"/>
          <w:color w:val="000000" w:themeColor="text1"/>
          <w:u w:val="single"/>
        </w:rPr>
        <w:t>Bad times do propel people into motion and produce protest and reaction, but looked at from when you can accomplish the goals of</w:t>
      </w:r>
      <w:r w:rsidRPr="00947057">
        <w:rPr>
          <w:rFonts w:asciiTheme="majorHAnsi" w:hAnsiTheme="majorHAnsi" w:cstheme="majorHAnsi"/>
          <w:color w:val="000000" w:themeColor="text1"/>
          <w:sz w:val="16"/>
        </w:rPr>
        <w:t xml:space="preserve"> the left of </w:t>
      </w:r>
      <w:r w:rsidRPr="00947057">
        <w:rPr>
          <w:rFonts w:asciiTheme="majorHAnsi" w:hAnsiTheme="majorHAnsi" w:cstheme="majorHAnsi"/>
          <w:b/>
          <w:iCs/>
          <w:color w:val="000000" w:themeColor="text1"/>
          <w:highlight w:val="green"/>
          <w:u w:val="single"/>
          <w:bdr w:val="single" w:sz="8" w:space="0" w:color="auto"/>
        </w:rPr>
        <w:t>making society better</w:t>
      </w:r>
      <w:r w:rsidRPr="00947057">
        <w:rPr>
          <w:rFonts w:asciiTheme="majorHAnsi" w:hAnsiTheme="majorHAnsi" w:cstheme="majorHAnsi"/>
          <w:color w:val="000000" w:themeColor="text1"/>
          <w:highlight w:val="green"/>
          <w:u w:val="single"/>
        </w:rPr>
        <w:t xml:space="preserve"> and </w:t>
      </w:r>
      <w:r w:rsidRPr="00947057">
        <w:rPr>
          <w:rFonts w:asciiTheme="majorHAnsi" w:hAnsiTheme="majorHAnsi" w:cstheme="majorHAnsi"/>
          <w:b/>
          <w:iCs/>
          <w:color w:val="000000" w:themeColor="text1"/>
          <w:highlight w:val="green"/>
          <w:u w:val="single"/>
          <w:bdr w:val="single" w:sz="8" w:space="0" w:color="auto"/>
        </w:rPr>
        <w:t>implementing important reforms</w:t>
      </w:r>
      <w:r w:rsidRPr="00947057">
        <w:rPr>
          <w:rFonts w:asciiTheme="majorHAnsi" w:hAnsiTheme="majorHAnsi" w:cstheme="majorHAnsi"/>
          <w:color w:val="000000" w:themeColor="text1"/>
          <w:sz w:val="16"/>
        </w:rPr>
        <w:t xml:space="preserve">, I think </w:t>
      </w:r>
      <w:r w:rsidRPr="00947057">
        <w:rPr>
          <w:rFonts w:asciiTheme="majorHAnsi" w:hAnsiTheme="majorHAnsi" w:cstheme="majorHAnsi"/>
          <w:color w:val="000000" w:themeColor="text1"/>
          <w:u w:val="single"/>
        </w:rPr>
        <w:t xml:space="preserve">it is </w:t>
      </w:r>
      <w:r w:rsidRPr="00947057">
        <w:rPr>
          <w:rFonts w:asciiTheme="majorHAnsi" w:hAnsiTheme="majorHAnsi" w:cstheme="majorHAnsi"/>
          <w:b/>
          <w:iCs/>
          <w:color w:val="000000" w:themeColor="text1"/>
          <w:u w:val="single"/>
          <w:bdr w:val="single" w:sz="8" w:space="0" w:color="auto"/>
        </w:rPr>
        <w:t>typically easier</w:t>
      </w:r>
      <w:r w:rsidRPr="00947057">
        <w:rPr>
          <w:rFonts w:asciiTheme="majorHAnsi" w:hAnsiTheme="majorHAnsi" w:cstheme="majorHAnsi"/>
          <w:color w:val="000000" w:themeColor="text1"/>
          <w:u w:val="single"/>
        </w:rPr>
        <w:t xml:space="preserve"> when the economy is </w:t>
      </w:r>
      <w:r w:rsidRPr="00947057">
        <w:rPr>
          <w:rFonts w:asciiTheme="majorHAnsi" w:hAnsiTheme="majorHAnsi" w:cstheme="majorHAnsi"/>
          <w:b/>
          <w:iCs/>
          <w:color w:val="000000" w:themeColor="text1"/>
          <w:u w:val="single"/>
          <w:bdr w:val="single" w:sz="8" w:space="0" w:color="auto"/>
        </w:rPr>
        <w:t>expanding fairly rapidly</w:t>
      </w:r>
      <w:r w:rsidRPr="00947057">
        <w:rPr>
          <w:rFonts w:asciiTheme="majorHAnsi" w:hAnsiTheme="majorHAnsi" w:cstheme="majorHAnsi"/>
          <w:color w:val="000000" w:themeColor="text1"/>
          <w:u w:val="single"/>
        </w:rPr>
        <w:t xml:space="preserve"> and </w:t>
      </w:r>
      <w:r w:rsidRPr="00947057">
        <w:rPr>
          <w:rFonts w:asciiTheme="majorHAnsi" w:hAnsiTheme="majorHAnsi" w:cstheme="majorHAnsi"/>
          <w:b/>
          <w:iCs/>
          <w:color w:val="000000" w:themeColor="text1"/>
          <w:u w:val="single"/>
          <w:bdr w:val="single" w:sz="8" w:space="0" w:color="auto"/>
        </w:rPr>
        <w:t>living standards are going up</w:t>
      </w:r>
      <w:r w:rsidRPr="00947057">
        <w:rPr>
          <w:rFonts w:asciiTheme="majorHAnsi" w:hAnsiTheme="majorHAnsi" w:cstheme="majorHAnsi"/>
          <w:color w:val="000000" w:themeColor="text1"/>
          <w:u w:val="single"/>
        </w:rPr>
        <w:t xml:space="preserve"> than when the reverse is true. It is </w:t>
      </w:r>
      <w:r w:rsidRPr="00947057">
        <w:rPr>
          <w:rFonts w:asciiTheme="majorHAnsi" w:hAnsiTheme="majorHAnsi" w:cstheme="majorHAnsi"/>
          <w:b/>
          <w:iCs/>
          <w:color w:val="000000" w:themeColor="text1"/>
          <w:u w:val="single"/>
          <w:bdr w:val="single" w:sz="8" w:space="0" w:color="auto"/>
        </w:rPr>
        <w:t>not a perfect relationship</w:t>
      </w:r>
      <w:r w:rsidRPr="00947057">
        <w:rPr>
          <w:rFonts w:asciiTheme="majorHAnsi" w:hAnsiTheme="majorHAnsi" w:cstheme="majorHAnsi"/>
          <w:color w:val="000000" w:themeColor="text1"/>
          <w:u w:val="single"/>
        </w:rPr>
        <w:t xml:space="preserve">, but </w:t>
      </w:r>
      <w:r w:rsidRPr="00947057">
        <w:rPr>
          <w:rFonts w:asciiTheme="majorHAnsi" w:hAnsiTheme="majorHAnsi" w:cstheme="majorHAnsi"/>
          <w:b/>
          <w:iCs/>
          <w:color w:val="000000" w:themeColor="text1"/>
          <w:u w:val="single"/>
          <w:bdr w:val="single" w:sz="8" w:space="0" w:color="auto"/>
        </w:rPr>
        <w:t>by and large</w:t>
      </w:r>
      <w:r w:rsidRPr="00947057">
        <w:rPr>
          <w:rFonts w:asciiTheme="majorHAnsi" w:hAnsiTheme="majorHAnsi" w:cstheme="majorHAnsi"/>
          <w:color w:val="000000" w:themeColor="text1"/>
          <w:sz w:val="16"/>
        </w:rPr>
        <w:t xml:space="preserve"> I think </w:t>
      </w:r>
      <w:r w:rsidRPr="00947057">
        <w:rPr>
          <w:rFonts w:asciiTheme="majorHAnsi" w:hAnsiTheme="majorHAnsi" w:cstheme="majorHAnsi"/>
          <w:color w:val="000000" w:themeColor="text1"/>
          <w:u w:val="single"/>
        </w:rPr>
        <w:t>it’s true. So</w:t>
      </w:r>
      <w:r w:rsidRPr="00947057">
        <w:rPr>
          <w:rFonts w:asciiTheme="majorHAnsi" w:hAnsiTheme="majorHAnsi" w:cstheme="majorHAnsi"/>
          <w:color w:val="000000" w:themeColor="text1"/>
          <w:sz w:val="16"/>
        </w:rPr>
        <w:t xml:space="preserve"> yeah, </w:t>
      </w:r>
      <w:r w:rsidRPr="00947057">
        <w:rPr>
          <w:rFonts w:asciiTheme="majorHAnsi" w:hAnsiTheme="majorHAnsi" w:cstheme="majorHAnsi"/>
          <w:color w:val="000000" w:themeColor="text1"/>
          <w:u w:val="single"/>
        </w:rPr>
        <w:t xml:space="preserve">Obama can get elected in a situation where he was aided by an economic downturn, but his ability to </w:t>
      </w:r>
      <w:r w:rsidRPr="00947057">
        <w:rPr>
          <w:rFonts w:asciiTheme="majorHAnsi" w:hAnsiTheme="majorHAnsi" w:cstheme="majorHAnsi"/>
          <w:b/>
          <w:iCs/>
          <w:color w:val="000000" w:themeColor="text1"/>
          <w:u w:val="single"/>
          <w:bdr w:val="single" w:sz="8" w:space="0" w:color="auto"/>
        </w:rPr>
        <w:t>put together a progressive coalition</w:t>
      </w:r>
      <w:r w:rsidRPr="00947057">
        <w:rPr>
          <w:rFonts w:asciiTheme="majorHAnsi" w:hAnsiTheme="majorHAnsi" w:cstheme="majorHAnsi"/>
          <w:color w:val="000000" w:themeColor="text1"/>
          <w:u w:val="single"/>
        </w:rPr>
        <w:t xml:space="preserve"> that could </w:t>
      </w:r>
      <w:r w:rsidRPr="00947057">
        <w:rPr>
          <w:rFonts w:asciiTheme="majorHAnsi" w:hAnsiTheme="majorHAnsi" w:cstheme="majorHAnsi"/>
          <w:b/>
          <w:iCs/>
          <w:color w:val="000000" w:themeColor="text1"/>
          <w:u w:val="single"/>
          <w:bdr w:val="single" w:sz="8" w:space="0" w:color="auto"/>
        </w:rPr>
        <w:t>stick together for a long time</w:t>
      </w:r>
      <w:r w:rsidRPr="00947057">
        <w:rPr>
          <w:rFonts w:asciiTheme="majorHAnsi" w:hAnsiTheme="majorHAnsi" w:cstheme="majorHAnsi"/>
          <w:color w:val="000000" w:themeColor="text1"/>
          <w:u w:val="single"/>
        </w:rPr>
        <w:t xml:space="preserve"> and continue to implement reforms was </w:t>
      </w:r>
      <w:r w:rsidRPr="00947057">
        <w:rPr>
          <w:rFonts w:asciiTheme="majorHAnsi" w:hAnsiTheme="majorHAnsi" w:cstheme="majorHAnsi"/>
          <w:b/>
          <w:iCs/>
          <w:color w:val="000000" w:themeColor="text1"/>
          <w:u w:val="single"/>
          <w:bdr w:val="single" w:sz="8" w:space="0" w:color="auto"/>
        </w:rPr>
        <w:t xml:space="preserve">very much </w:t>
      </w:r>
      <w:r w:rsidRPr="00947057">
        <w:rPr>
          <w:rFonts w:asciiTheme="majorHAnsi" w:hAnsiTheme="majorHAnsi" w:cstheme="majorHAnsi"/>
          <w:b/>
          <w:iCs/>
          <w:color w:val="000000" w:themeColor="text1"/>
          <w:highlight w:val="green"/>
          <w:u w:val="single"/>
          <w:bdr w:val="single" w:sz="8" w:space="0" w:color="auto"/>
        </w:rPr>
        <w:t>undermined by the economic situation</w:t>
      </w:r>
      <w:r w:rsidRPr="00947057">
        <w:rPr>
          <w:rFonts w:asciiTheme="majorHAnsi" w:hAnsiTheme="majorHAnsi" w:cstheme="majorHAnsi"/>
          <w:color w:val="000000" w:themeColor="text1"/>
          <w:sz w:val="16"/>
        </w:rPr>
        <w:t xml:space="preserve">. Judis: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Judis: So the Republicans did well in the 1920s because they were really bad times? Teixeira: There was a sense of real uncertainty, real economic paranoia. Judis: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947057">
        <w:rPr>
          <w:rFonts w:asciiTheme="majorHAnsi" w:hAnsiTheme="majorHAnsi" w:cstheme="majorHAnsi"/>
          <w:color w:val="000000" w:themeColor="text1"/>
          <w:u w:val="single"/>
        </w:rPr>
        <w:t xml:space="preserve">Desperate </w:t>
      </w:r>
      <w:r w:rsidRPr="00947057">
        <w:rPr>
          <w:rFonts w:asciiTheme="majorHAnsi" w:hAnsiTheme="majorHAnsi" w:cstheme="majorHAnsi"/>
          <w:color w:val="000000" w:themeColor="text1"/>
          <w:u w:val="single"/>
        </w:rPr>
        <w:lastRenderedPageBreak/>
        <w:t xml:space="preserve">times make for desperate measure sometimes. There is </w:t>
      </w:r>
      <w:r w:rsidRPr="00947057">
        <w:rPr>
          <w:rFonts w:asciiTheme="majorHAnsi" w:hAnsiTheme="majorHAnsi" w:cstheme="majorHAnsi"/>
          <w:b/>
          <w:iCs/>
          <w:color w:val="000000" w:themeColor="text1"/>
          <w:u w:val="single"/>
          <w:bdr w:val="single" w:sz="8" w:space="0" w:color="auto"/>
        </w:rPr>
        <w:t>no guarantee they will help the left rather than the right</w:t>
      </w:r>
      <w:r w:rsidRPr="00947057">
        <w:rPr>
          <w:rFonts w:asciiTheme="majorHAnsi" w:hAnsiTheme="majorHAnsi" w:cstheme="majorHAnsi"/>
          <w:color w:val="000000" w:themeColor="text1"/>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947057">
        <w:rPr>
          <w:rFonts w:asciiTheme="majorHAnsi" w:hAnsiTheme="majorHAnsi" w:cstheme="majorHAnsi"/>
          <w:b/>
          <w:iCs/>
          <w:color w:val="000000" w:themeColor="text1"/>
          <w:u w:val="single"/>
          <w:bdr w:val="single" w:sz="8" w:space="0" w:color="auto"/>
        </w:rPr>
        <w:t>in a general sense</w:t>
      </w:r>
      <w:r w:rsidRPr="00947057">
        <w:rPr>
          <w:rFonts w:asciiTheme="majorHAnsi" w:hAnsiTheme="majorHAnsi" w:cstheme="majorHAnsi"/>
          <w:color w:val="000000" w:themeColor="text1"/>
          <w:u w:val="single"/>
        </w:rPr>
        <w:t xml:space="preserve">, the </w:t>
      </w:r>
      <w:r w:rsidRPr="00947057">
        <w:rPr>
          <w:rFonts w:asciiTheme="majorHAnsi" w:hAnsiTheme="majorHAnsi" w:cstheme="majorHAnsi"/>
          <w:color w:val="000000" w:themeColor="text1"/>
          <w:highlight w:val="green"/>
          <w:u w:val="single"/>
        </w:rPr>
        <w:t xml:space="preserve">left has the </w:t>
      </w:r>
      <w:r w:rsidRPr="00947057">
        <w:rPr>
          <w:rFonts w:asciiTheme="majorHAnsi" w:hAnsiTheme="majorHAnsi" w:cstheme="majorHAnsi"/>
          <w:b/>
          <w:iCs/>
          <w:color w:val="000000" w:themeColor="text1"/>
          <w:highlight w:val="green"/>
          <w:u w:val="single"/>
          <w:bdr w:val="single" w:sz="8" w:space="0" w:color="auto"/>
        </w:rPr>
        <w:t>easiest time making advances</w:t>
      </w:r>
      <w:r w:rsidRPr="00947057">
        <w:rPr>
          <w:rFonts w:asciiTheme="majorHAnsi" w:hAnsiTheme="majorHAnsi" w:cstheme="majorHAnsi"/>
          <w:color w:val="000000" w:themeColor="text1"/>
          <w:u w:val="single"/>
        </w:rPr>
        <w:t xml:space="preserve"> and </w:t>
      </w:r>
      <w:r w:rsidRPr="00947057">
        <w:rPr>
          <w:rFonts w:asciiTheme="majorHAnsi" w:hAnsiTheme="majorHAnsi" w:cstheme="majorHAnsi"/>
          <w:b/>
          <w:iCs/>
          <w:color w:val="000000" w:themeColor="text1"/>
          <w:u w:val="single"/>
          <w:bdr w:val="single" w:sz="8" w:space="0" w:color="auto"/>
        </w:rPr>
        <w:t>improving society</w:t>
      </w:r>
      <w:r w:rsidRPr="00947057">
        <w:rPr>
          <w:rFonts w:asciiTheme="majorHAnsi" w:hAnsiTheme="majorHAnsi" w:cstheme="majorHAnsi"/>
          <w:color w:val="000000" w:themeColor="text1"/>
          <w:u w:val="single"/>
        </w:rPr>
        <w:t xml:space="preserve"> </w:t>
      </w:r>
      <w:r w:rsidRPr="00947057">
        <w:rPr>
          <w:rFonts w:asciiTheme="majorHAnsi" w:hAnsiTheme="majorHAnsi" w:cstheme="majorHAnsi"/>
          <w:color w:val="000000" w:themeColor="text1"/>
          <w:highlight w:val="green"/>
          <w:u w:val="single"/>
        </w:rPr>
        <w:t>when things are going well</w:t>
      </w:r>
      <w:r w:rsidRPr="00947057">
        <w:rPr>
          <w:rFonts w:asciiTheme="majorHAnsi" w:hAnsiTheme="majorHAnsi" w:cstheme="majorHAnsi"/>
          <w:color w:val="000000" w:themeColor="text1"/>
          <w:u w:val="single"/>
        </w:rPr>
        <w:t xml:space="preserve"> </w:t>
      </w:r>
      <w:r w:rsidRPr="00947057">
        <w:rPr>
          <w:rFonts w:asciiTheme="majorHAnsi" w:hAnsiTheme="majorHAnsi" w:cstheme="majorHAnsi"/>
          <w:b/>
          <w:iCs/>
          <w:color w:val="000000" w:themeColor="text1"/>
          <w:u w:val="single"/>
          <w:bdr w:val="single" w:sz="8" w:space="0" w:color="auto"/>
        </w:rPr>
        <w:t>rather than when are going poorly</w:t>
      </w:r>
      <w:r w:rsidRPr="00947057">
        <w:rPr>
          <w:rFonts w:asciiTheme="majorHAnsi" w:hAnsiTheme="majorHAnsi" w:cstheme="majorHAnsi"/>
          <w:color w:val="000000" w:themeColor="text1"/>
          <w:sz w:val="16"/>
        </w:rPr>
        <w:t xml:space="preserve">. Judis: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Judis: You have got Holland, Denmark, Germany, and Austria. Those are all countries that are doing pretty well compared to the rest of the EU and that have center-right governments. Teixeira: The Netherlands is not doing that well. It’s all relative. Their recovery has been somewhat better. Their employment level has been high compared to other European countries, but there are a number of cuts in social services, wages haven’t been going up much, there is a lot more insecurity. Judis: Isn’t Germany doing well? Teixeira:. Germany is doing relatively well, but it hasn’t been a period of expansive growth for them either. There is a lot of wage stagnation and compression there. </w:t>
      </w:r>
      <w:r w:rsidRPr="00947057">
        <w:rPr>
          <w:rFonts w:asciiTheme="majorHAnsi" w:hAnsiTheme="majorHAnsi" w:cstheme="majorHAnsi"/>
          <w:color w:val="000000" w:themeColor="text1"/>
          <w:u w:val="single"/>
        </w:rPr>
        <w:t xml:space="preserve">I </w:t>
      </w:r>
      <w:r w:rsidRPr="00947057">
        <w:rPr>
          <w:rFonts w:asciiTheme="majorHAnsi" w:hAnsiTheme="majorHAnsi" w:cstheme="majorHAnsi"/>
          <w:b/>
          <w:iCs/>
          <w:color w:val="000000" w:themeColor="text1"/>
          <w:u w:val="single"/>
          <w:bdr w:val="single" w:sz="8" w:space="0" w:color="auto"/>
        </w:rPr>
        <w:t>never meant to imply</w:t>
      </w:r>
      <w:r w:rsidRPr="00947057">
        <w:rPr>
          <w:rFonts w:asciiTheme="majorHAnsi" w:hAnsiTheme="majorHAnsi" w:cstheme="majorHAnsi"/>
          <w:color w:val="000000" w:themeColor="text1"/>
          <w:u w:val="single"/>
        </w:rPr>
        <w:t xml:space="preserve"> that you can </w:t>
      </w:r>
      <w:r w:rsidRPr="00947057">
        <w:rPr>
          <w:rFonts w:asciiTheme="majorHAnsi" w:hAnsiTheme="majorHAnsi" w:cstheme="majorHAnsi"/>
          <w:b/>
          <w:iCs/>
          <w:color w:val="000000" w:themeColor="text1"/>
          <w:u w:val="single"/>
          <w:bdr w:val="single" w:sz="8" w:space="0" w:color="auto"/>
        </w:rPr>
        <w:t>perfectly predict social reform from economic outcomes</w:t>
      </w:r>
      <w:r w:rsidRPr="00947057">
        <w:rPr>
          <w:rFonts w:asciiTheme="majorHAnsi" w:hAnsiTheme="majorHAnsi" w:cstheme="majorHAnsi"/>
          <w:color w:val="000000" w:themeColor="text1"/>
          <w:u w:val="single"/>
        </w:rPr>
        <w:t>. But</w:t>
      </w:r>
      <w:r w:rsidRPr="00947057">
        <w:rPr>
          <w:rFonts w:asciiTheme="majorHAnsi" w:hAnsiTheme="majorHAnsi" w:cstheme="majorHAnsi"/>
          <w:color w:val="000000" w:themeColor="text1"/>
          <w:sz w:val="16"/>
        </w:rPr>
        <w:t xml:space="preserve"> I think </w:t>
      </w:r>
      <w:r w:rsidRPr="00947057">
        <w:rPr>
          <w:rFonts w:asciiTheme="majorHAnsi" w:hAnsiTheme="majorHAnsi" w:cstheme="majorHAnsi"/>
          <w:color w:val="000000" w:themeColor="text1"/>
          <w:u w:val="single"/>
        </w:rPr>
        <w:t xml:space="preserve">it </w:t>
      </w:r>
      <w:r w:rsidRPr="00947057">
        <w:rPr>
          <w:rFonts w:asciiTheme="majorHAnsi" w:hAnsiTheme="majorHAnsi" w:cstheme="majorHAnsi"/>
          <w:b/>
          <w:iCs/>
          <w:color w:val="000000" w:themeColor="text1"/>
          <w:u w:val="single"/>
          <w:bdr w:val="single" w:sz="8" w:space="0" w:color="auto"/>
        </w:rPr>
        <w:t>provides an important lens</w:t>
      </w:r>
      <w:r w:rsidRPr="00947057">
        <w:rPr>
          <w:rFonts w:asciiTheme="majorHAnsi" w:hAnsiTheme="majorHAnsi" w:cstheme="majorHAnsi"/>
          <w:color w:val="000000" w:themeColor="text1"/>
          <w:u w:val="single"/>
        </w:rPr>
        <w:t xml:space="preserve"> on when the left does well and when the left does poorly</w:t>
      </w:r>
      <w:r w:rsidRPr="00947057">
        <w:rPr>
          <w:rFonts w:asciiTheme="majorHAnsi" w:hAnsiTheme="majorHAnsi" w:cstheme="majorHAnsi"/>
          <w:color w:val="000000" w:themeColor="text1"/>
          <w:sz w:val="16"/>
        </w:rPr>
        <w:t xml:space="preserve">. By and large </w:t>
      </w:r>
      <w:r w:rsidRPr="00947057">
        <w:rPr>
          <w:rFonts w:asciiTheme="majorHAnsi" w:hAnsiTheme="majorHAnsi" w:cstheme="majorHAnsi"/>
          <w:color w:val="000000" w:themeColor="text1"/>
          <w:u w:val="single"/>
        </w:rPr>
        <w:t>when you look at Europe, you see the</w:t>
      </w:r>
      <w:r w:rsidRPr="00947057">
        <w:rPr>
          <w:rFonts w:asciiTheme="majorHAnsi" w:hAnsiTheme="majorHAnsi" w:cstheme="majorHAnsi"/>
          <w:color w:val="000000" w:themeColor="text1"/>
          <w:sz w:val="16"/>
        </w:rPr>
        <w:t xml:space="preserve"> </w:t>
      </w:r>
      <w:r w:rsidRPr="00947057">
        <w:rPr>
          <w:rFonts w:asciiTheme="majorHAnsi" w:hAnsiTheme="majorHAnsi" w:cstheme="majorHAnsi"/>
          <w:strike/>
          <w:color w:val="000000" w:themeColor="text1"/>
          <w:sz w:val="16"/>
        </w:rPr>
        <w:t>straitjacket</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w:t>
      </w:r>
      <w:r w:rsidRPr="00947057">
        <w:rPr>
          <w:rFonts w:asciiTheme="majorHAnsi" w:hAnsiTheme="majorHAnsi" w:cstheme="majorHAnsi"/>
          <w:b/>
          <w:iCs/>
          <w:color w:val="000000" w:themeColor="text1"/>
          <w:u w:val="single"/>
          <w:bdr w:val="single" w:sz="8" w:space="0" w:color="auto"/>
        </w:rPr>
        <w:t>dilemma</w:t>
      </w:r>
      <w:r w:rsidRPr="00947057">
        <w:rPr>
          <w:rFonts w:asciiTheme="majorHAnsi" w:hAnsiTheme="majorHAnsi" w:cstheme="majorHAnsi"/>
          <w:color w:val="000000" w:themeColor="text1"/>
          <w:u w:val="single"/>
        </w:rPr>
        <w:t xml:space="preserve">] that the Eurozone has created in the economies. People are </w:t>
      </w:r>
      <w:r w:rsidRPr="00947057">
        <w:rPr>
          <w:rFonts w:asciiTheme="majorHAnsi" w:hAnsiTheme="majorHAnsi" w:cstheme="majorHAnsi"/>
          <w:b/>
          <w:iCs/>
          <w:color w:val="000000" w:themeColor="text1"/>
          <w:u w:val="single"/>
          <w:bdr w:val="single" w:sz="8" w:space="0" w:color="auto"/>
        </w:rPr>
        <w:t>fearful</w:t>
      </w:r>
      <w:r w:rsidRPr="00947057">
        <w:rPr>
          <w:rFonts w:asciiTheme="majorHAnsi" w:hAnsiTheme="majorHAnsi" w:cstheme="majorHAnsi"/>
          <w:color w:val="000000" w:themeColor="text1"/>
          <w:u w:val="single"/>
        </w:rPr>
        <w:t xml:space="preserve">, they are </w:t>
      </w:r>
      <w:r w:rsidRPr="00947057">
        <w:rPr>
          <w:rFonts w:asciiTheme="majorHAnsi" w:hAnsiTheme="majorHAnsi" w:cstheme="majorHAnsi"/>
          <w:b/>
          <w:iCs/>
          <w:color w:val="000000" w:themeColor="text1"/>
          <w:u w:val="single"/>
          <w:bdr w:val="single" w:sz="8" w:space="0" w:color="auto"/>
        </w:rPr>
        <w:t>pessimistic</w:t>
      </w:r>
      <w:r w:rsidRPr="00947057">
        <w:rPr>
          <w:rFonts w:asciiTheme="majorHAnsi" w:hAnsiTheme="majorHAnsi" w:cstheme="majorHAnsi"/>
          <w:color w:val="000000" w:themeColor="text1"/>
          <w:u w:val="single"/>
        </w:rPr>
        <w:t xml:space="preserve">, they are </w:t>
      </w:r>
      <w:r w:rsidRPr="00947057">
        <w:rPr>
          <w:rFonts w:asciiTheme="majorHAnsi" w:hAnsiTheme="majorHAnsi" w:cstheme="majorHAnsi"/>
          <w:b/>
          <w:iCs/>
          <w:color w:val="000000" w:themeColor="text1"/>
          <w:u w:val="single"/>
          <w:bdr w:val="single" w:sz="8" w:space="0" w:color="auto"/>
        </w:rPr>
        <w:t>passive</w:t>
      </w:r>
      <w:r w:rsidRPr="00947057">
        <w:rPr>
          <w:rFonts w:asciiTheme="majorHAnsi" w:hAnsiTheme="majorHAnsi" w:cstheme="majorHAnsi"/>
          <w:color w:val="000000" w:themeColor="text1"/>
          <w:u w:val="single"/>
        </w:rPr>
        <w:t xml:space="preserve">. This is </w:t>
      </w:r>
      <w:r w:rsidRPr="00947057">
        <w:rPr>
          <w:rFonts w:asciiTheme="majorHAnsi" w:hAnsiTheme="majorHAnsi" w:cstheme="majorHAnsi"/>
          <w:b/>
          <w:iCs/>
          <w:color w:val="000000" w:themeColor="text1"/>
          <w:u w:val="single"/>
          <w:bdr w:val="single" w:sz="8" w:space="0" w:color="auto"/>
        </w:rPr>
        <w:t>very bad for the left</w:t>
      </w:r>
      <w:r w:rsidRPr="00947057">
        <w:rPr>
          <w:rFonts w:asciiTheme="majorHAnsi" w:hAnsiTheme="majorHAnsi" w:cstheme="majorHAnsi"/>
          <w:color w:val="000000" w:themeColor="text1"/>
          <w:u w:val="single"/>
        </w:rPr>
        <w:t xml:space="preserve">. Until you </w:t>
      </w:r>
      <w:r w:rsidRPr="00947057">
        <w:rPr>
          <w:rFonts w:asciiTheme="majorHAnsi" w:hAnsiTheme="majorHAnsi" w:cstheme="majorHAnsi"/>
          <w:b/>
          <w:iCs/>
          <w:color w:val="000000" w:themeColor="text1"/>
          <w:u w:val="single"/>
          <w:bdr w:val="single" w:sz="8" w:space="0" w:color="auto"/>
        </w:rPr>
        <w:t>break out</w:t>
      </w:r>
      <w:r w:rsidRPr="00947057">
        <w:rPr>
          <w:rFonts w:asciiTheme="majorHAnsi" w:hAnsiTheme="majorHAnsi" w:cstheme="majorHAnsi"/>
          <w:color w:val="000000" w:themeColor="text1"/>
          <w:u w:val="single"/>
        </w:rPr>
        <w:t xml:space="preserve"> of that [dilemma]</w:t>
      </w:r>
      <w:r w:rsidRPr="00947057">
        <w:rPr>
          <w:rFonts w:asciiTheme="majorHAnsi" w:hAnsiTheme="majorHAnsi" w:cstheme="majorHAnsi"/>
          <w:color w:val="000000" w:themeColor="text1"/>
          <w:sz w:val="16"/>
        </w:rPr>
        <w:t xml:space="preserve"> </w:t>
      </w:r>
      <w:r w:rsidRPr="00947057">
        <w:rPr>
          <w:rFonts w:asciiTheme="majorHAnsi" w:hAnsiTheme="majorHAnsi" w:cstheme="majorHAnsi"/>
          <w:strike/>
          <w:color w:val="000000" w:themeColor="text1"/>
          <w:sz w:val="16"/>
        </w:rPr>
        <w:t>straitjacket</w:t>
      </w:r>
      <w:r w:rsidRPr="00947057">
        <w:rPr>
          <w:rFonts w:asciiTheme="majorHAnsi" w:hAnsiTheme="majorHAnsi" w:cstheme="majorHAnsi"/>
          <w:color w:val="000000" w:themeColor="text1"/>
          <w:sz w:val="16"/>
        </w:rPr>
        <w:t xml:space="preserve">, </w:t>
      </w:r>
      <w:r w:rsidRPr="00947057">
        <w:rPr>
          <w:rFonts w:asciiTheme="majorHAnsi" w:hAnsiTheme="majorHAnsi" w:cstheme="majorHAnsi"/>
          <w:color w:val="000000" w:themeColor="text1"/>
          <w:u w:val="single"/>
        </w:rPr>
        <w:t xml:space="preserve">the left is </w:t>
      </w:r>
      <w:r w:rsidRPr="00947057">
        <w:rPr>
          <w:rFonts w:asciiTheme="majorHAnsi" w:hAnsiTheme="majorHAnsi" w:cstheme="majorHAnsi"/>
          <w:b/>
          <w:iCs/>
          <w:color w:val="000000" w:themeColor="text1"/>
          <w:u w:val="single"/>
          <w:bdr w:val="single" w:sz="8" w:space="0" w:color="auto"/>
        </w:rPr>
        <w:t>not going to be able to do that well</w:t>
      </w:r>
      <w:r w:rsidRPr="00947057">
        <w:rPr>
          <w:rFonts w:asciiTheme="majorHAnsi" w:hAnsiTheme="majorHAnsi" w:cstheme="majorHAnsi"/>
          <w:color w:val="000000" w:themeColor="text1"/>
          <w:u w:val="single"/>
        </w:rPr>
        <w:t xml:space="preserve">, and the right is </w:t>
      </w:r>
      <w:r w:rsidRPr="00947057">
        <w:rPr>
          <w:rFonts w:asciiTheme="majorHAnsi" w:hAnsiTheme="majorHAnsi" w:cstheme="majorHAnsi"/>
          <w:b/>
          <w:iCs/>
          <w:color w:val="000000" w:themeColor="text1"/>
          <w:u w:val="single"/>
          <w:bdr w:val="single" w:sz="8" w:space="0" w:color="auto"/>
        </w:rPr>
        <w:t>going to continue to do relatively well</w:t>
      </w:r>
      <w:r w:rsidRPr="00947057">
        <w:rPr>
          <w:rFonts w:asciiTheme="majorHAnsi" w:hAnsiTheme="majorHAnsi" w:cstheme="majorHAnsi"/>
          <w:color w:val="000000" w:themeColor="text1"/>
          <w:u w:val="single"/>
        </w:rPr>
        <w:t xml:space="preserve"> compared to them, and you’ll see the </w:t>
      </w:r>
      <w:r w:rsidRPr="00947057">
        <w:rPr>
          <w:rFonts w:asciiTheme="majorHAnsi" w:hAnsiTheme="majorHAnsi" w:cstheme="majorHAnsi"/>
          <w:b/>
          <w:iCs/>
          <w:color w:val="000000" w:themeColor="text1"/>
          <w:u w:val="single"/>
          <w:bdr w:val="single" w:sz="8" w:space="0" w:color="auto"/>
        </w:rPr>
        <w:t>continued rise in populism</w:t>
      </w:r>
      <w:r w:rsidRPr="00947057">
        <w:rPr>
          <w:rFonts w:asciiTheme="majorHAnsi" w:hAnsiTheme="majorHAnsi" w:cstheme="majorHAnsi"/>
          <w:color w:val="000000" w:themeColor="text1"/>
          <w:u w:val="single"/>
        </w:rPr>
        <w:t xml:space="preserve"> because people have no faith in the system</w:t>
      </w:r>
      <w:r w:rsidRPr="00947057">
        <w:rPr>
          <w:rFonts w:asciiTheme="majorHAnsi" w:hAnsiTheme="majorHAnsi" w:cstheme="majorHAnsi"/>
          <w:color w:val="000000" w:themeColor="text1"/>
          <w:sz w:val="16"/>
        </w:rPr>
        <w:t xml:space="preserve">. So what </w:t>
      </w:r>
      <w:r w:rsidRPr="00947057">
        <w:rPr>
          <w:rFonts w:asciiTheme="majorHAnsi" w:hAnsiTheme="majorHAnsi" w:cstheme="majorHAnsi"/>
          <w:color w:val="000000" w:themeColor="text1"/>
          <w:u w:val="single"/>
        </w:rPr>
        <w:t>I am trying</w:t>
      </w:r>
      <w:r w:rsidRPr="00947057">
        <w:rPr>
          <w:rFonts w:asciiTheme="majorHAnsi" w:hAnsiTheme="majorHAnsi" w:cstheme="majorHAnsi"/>
          <w:color w:val="000000" w:themeColor="text1"/>
          <w:sz w:val="16"/>
        </w:rPr>
        <w:t xml:space="preserve"> to do is </w:t>
      </w:r>
      <w:r w:rsidRPr="00947057">
        <w:rPr>
          <w:rFonts w:asciiTheme="majorHAnsi" w:hAnsiTheme="majorHAnsi" w:cstheme="majorHAnsi"/>
          <w:color w:val="000000" w:themeColor="text1"/>
          <w:u w:val="single"/>
        </w:rPr>
        <w:t xml:space="preserve">to </w:t>
      </w:r>
      <w:r w:rsidRPr="00947057">
        <w:rPr>
          <w:rFonts w:asciiTheme="majorHAnsi" w:hAnsiTheme="majorHAnsi" w:cstheme="majorHAnsi"/>
          <w:color w:val="000000" w:themeColor="text1"/>
          <w:highlight w:val="green"/>
          <w:u w:val="single"/>
        </w:rPr>
        <w:t xml:space="preserve">get the left to focus on </w:t>
      </w:r>
      <w:r w:rsidRPr="00947057">
        <w:rPr>
          <w:rFonts w:asciiTheme="majorHAnsi" w:hAnsiTheme="majorHAnsi" w:cstheme="majorHAnsi"/>
          <w:b/>
          <w:iCs/>
          <w:color w:val="000000" w:themeColor="text1"/>
          <w:highlight w:val="green"/>
          <w:u w:val="single"/>
          <w:bdr w:val="single" w:sz="8" w:space="0" w:color="auto"/>
        </w:rPr>
        <w:t>getting to a new stage of capitalist growth</w:t>
      </w:r>
      <w:r w:rsidRPr="00947057">
        <w:rPr>
          <w:rFonts w:asciiTheme="majorHAnsi" w:hAnsiTheme="majorHAnsi" w:cstheme="majorHAnsi"/>
          <w:color w:val="000000" w:themeColor="text1"/>
          <w:u w:val="single"/>
        </w:rPr>
        <w:t xml:space="preserve"> and </w:t>
      </w:r>
      <w:r w:rsidRPr="00947057">
        <w:rPr>
          <w:rFonts w:asciiTheme="majorHAnsi" w:hAnsiTheme="majorHAnsi" w:cstheme="majorHAnsi"/>
          <w:b/>
          <w:iCs/>
          <w:color w:val="000000" w:themeColor="text1"/>
          <w:u w:val="single"/>
          <w:bdr w:val="single" w:sz="8" w:space="0" w:color="auto"/>
        </w:rPr>
        <w:t>being able actually to deliver rising incomes</w:t>
      </w:r>
      <w:r w:rsidRPr="00947057">
        <w:rPr>
          <w:rFonts w:asciiTheme="majorHAnsi" w:hAnsiTheme="majorHAnsi" w:cstheme="majorHAnsi"/>
          <w:color w:val="000000" w:themeColor="text1"/>
          <w:sz w:val="16"/>
        </w:rPr>
        <w:t xml:space="preserve">. There is No Alternative to the Left Judis: So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as long as times are bad. On the other hand, the only way to get out of bad times is for the left to get its program enacted. Teixeira: I see what you are asking. I think </w:t>
      </w:r>
      <w:r w:rsidRPr="00947057">
        <w:rPr>
          <w:rFonts w:asciiTheme="majorHAnsi" w:hAnsiTheme="majorHAnsi" w:cstheme="majorHAnsi"/>
          <w:color w:val="000000" w:themeColor="text1"/>
          <w:u w:val="single"/>
        </w:rPr>
        <w:t xml:space="preserve">it is going to be </w:t>
      </w:r>
      <w:r w:rsidRPr="00947057">
        <w:rPr>
          <w:rFonts w:asciiTheme="majorHAnsi" w:hAnsiTheme="majorHAnsi" w:cstheme="majorHAnsi"/>
          <w:b/>
          <w:iCs/>
          <w:color w:val="000000" w:themeColor="text1"/>
          <w:u w:val="single"/>
          <w:bdr w:val="single" w:sz="8" w:space="0" w:color="auto"/>
        </w:rPr>
        <w:t>two steps forward</w:t>
      </w:r>
      <w:r w:rsidRPr="00947057">
        <w:rPr>
          <w:rFonts w:asciiTheme="majorHAnsi" w:hAnsiTheme="majorHAnsi" w:cstheme="majorHAnsi"/>
          <w:color w:val="000000" w:themeColor="text1"/>
          <w:u w:val="single"/>
        </w:rPr>
        <w:t xml:space="preserve">, </w:t>
      </w:r>
      <w:r w:rsidRPr="00947057">
        <w:rPr>
          <w:rFonts w:asciiTheme="majorHAnsi" w:hAnsiTheme="majorHAnsi" w:cstheme="majorHAnsi"/>
          <w:b/>
          <w:iCs/>
          <w:color w:val="000000" w:themeColor="text1"/>
          <w:u w:val="single"/>
          <w:bdr w:val="single" w:sz="8" w:space="0" w:color="auto"/>
        </w:rPr>
        <w:t>one step back</w:t>
      </w:r>
      <w:r w:rsidRPr="00947057">
        <w:rPr>
          <w:rFonts w:asciiTheme="majorHAnsi" w:hAnsiTheme="majorHAnsi" w:cstheme="majorHAnsi"/>
          <w:color w:val="000000" w:themeColor="text1"/>
          <w:u w:val="single"/>
        </w:rPr>
        <w:t>. We are</w:t>
      </w:r>
      <w:r w:rsidRPr="00947057">
        <w:rPr>
          <w:rFonts w:asciiTheme="majorHAnsi" w:hAnsiTheme="majorHAnsi" w:cstheme="majorHAnsi"/>
          <w:color w:val="000000" w:themeColor="text1"/>
          <w:sz w:val="16"/>
        </w:rPr>
        <w:t xml:space="preserve"> sort of </w:t>
      </w:r>
      <w:r w:rsidRPr="00947057">
        <w:rPr>
          <w:rFonts w:asciiTheme="majorHAnsi" w:hAnsiTheme="majorHAnsi" w:cstheme="majorHAnsi"/>
          <w:b/>
          <w:iCs/>
          <w:color w:val="000000" w:themeColor="text1"/>
          <w:u w:val="single"/>
          <w:bdr w:val="single" w:sz="8" w:space="0" w:color="auto"/>
        </w:rPr>
        <w:t>slouching</w:t>
      </w:r>
      <w:r w:rsidRPr="00947057">
        <w:rPr>
          <w:rFonts w:asciiTheme="majorHAnsi" w:hAnsiTheme="majorHAnsi" w:cstheme="majorHAnsi"/>
          <w:color w:val="000000" w:themeColor="text1"/>
          <w:u w:val="single"/>
        </w:rPr>
        <w:t xml:space="preserve"> toward the next stage of capitalism. I </w:t>
      </w:r>
      <w:r w:rsidRPr="00947057">
        <w:rPr>
          <w:rFonts w:asciiTheme="majorHAnsi" w:hAnsiTheme="majorHAnsi" w:cstheme="majorHAnsi"/>
          <w:b/>
          <w:iCs/>
          <w:color w:val="000000" w:themeColor="text1"/>
          <w:u w:val="single"/>
          <w:bdr w:val="single" w:sz="8" w:space="0" w:color="auto"/>
        </w:rPr>
        <w:t>don’t think it’s going to be pretty</w:t>
      </w:r>
      <w:r w:rsidRPr="00947057">
        <w:rPr>
          <w:rFonts w:asciiTheme="majorHAnsi" w:hAnsiTheme="majorHAnsi" w:cstheme="majorHAnsi"/>
          <w:color w:val="000000" w:themeColor="text1"/>
          <w:u w:val="single"/>
        </w:rPr>
        <w:t xml:space="preserve">. Political and economic factors are going to propel us in that direction. Ultimately, people want things to work better, they want their problems to be solved. And the </w:t>
      </w:r>
      <w:r w:rsidRPr="00947057">
        <w:rPr>
          <w:rFonts w:asciiTheme="majorHAnsi" w:hAnsiTheme="majorHAnsi" w:cstheme="majorHAnsi"/>
          <w:b/>
          <w:iCs/>
          <w:color w:val="000000" w:themeColor="text1"/>
          <w:u w:val="single"/>
          <w:bdr w:val="single" w:sz="8" w:space="0" w:color="auto"/>
        </w:rPr>
        <w:t>only way</w:t>
      </w:r>
      <w:r w:rsidRPr="00947057">
        <w:rPr>
          <w:rFonts w:asciiTheme="majorHAnsi" w:hAnsiTheme="majorHAnsi" w:cstheme="majorHAnsi"/>
          <w:color w:val="000000" w:themeColor="text1"/>
          <w:u w:val="single"/>
        </w:rPr>
        <w:t xml:space="preserve"> we are going to get there is along the road I have described</w:t>
      </w:r>
      <w:r w:rsidRPr="00947057">
        <w:rPr>
          <w:rFonts w:asciiTheme="majorHAnsi" w:hAnsiTheme="majorHAnsi" w:cstheme="majorHAnsi"/>
          <w:color w:val="000000" w:themeColor="text1"/>
          <w:sz w:val="16"/>
        </w:rPr>
        <w:t xml:space="preserve">. I think </w:t>
      </w:r>
      <w:r w:rsidRPr="00947057">
        <w:rPr>
          <w:rFonts w:asciiTheme="majorHAnsi" w:hAnsiTheme="majorHAnsi" w:cstheme="majorHAnsi"/>
          <w:color w:val="000000" w:themeColor="text1"/>
          <w:u w:val="single"/>
        </w:rPr>
        <w:t xml:space="preserve">this </w:t>
      </w:r>
      <w:r w:rsidRPr="00947057">
        <w:rPr>
          <w:rFonts w:asciiTheme="majorHAnsi" w:hAnsiTheme="majorHAnsi" w:cstheme="majorHAnsi"/>
          <w:b/>
          <w:iCs/>
          <w:color w:val="000000" w:themeColor="text1"/>
          <w:u w:val="single"/>
          <w:bdr w:val="single" w:sz="8" w:space="0" w:color="auto"/>
        </w:rPr>
        <w:t>equitable growth</w:t>
      </w:r>
      <w:r w:rsidRPr="00947057">
        <w:rPr>
          <w:rFonts w:asciiTheme="majorHAnsi" w:hAnsiTheme="majorHAnsi" w:cstheme="majorHAnsi"/>
          <w:color w:val="000000" w:themeColor="text1"/>
          <w:u w:val="single"/>
        </w:rPr>
        <w:t xml:space="preserve"> approach</w:t>
      </w:r>
      <w:r w:rsidRPr="00947057">
        <w:rPr>
          <w:rFonts w:asciiTheme="majorHAnsi" w:hAnsiTheme="majorHAnsi" w:cstheme="majorHAnsi"/>
          <w:color w:val="000000" w:themeColor="text1"/>
          <w:sz w:val="16"/>
        </w:rPr>
        <w:t xml:space="preserve"> that the Democrats united around </w:t>
      </w:r>
      <w:r w:rsidRPr="00947057">
        <w:rPr>
          <w:rFonts w:asciiTheme="majorHAnsi" w:hAnsiTheme="majorHAnsi" w:cstheme="majorHAnsi"/>
          <w:color w:val="000000" w:themeColor="text1"/>
          <w:u w:val="single"/>
        </w:rPr>
        <w:t>is the future</w:t>
      </w:r>
      <w:r w:rsidRPr="00947057">
        <w:rPr>
          <w:rFonts w:asciiTheme="majorHAnsi" w:hAnsiTheme="majorHAnsi" w:cstheme="majorHAnsi"/>
          <w:color w:val="000000" w:themeColor="text1"/>
          <w:sz w:val="16"/>
        </w:rPr>
        <w:t xml:space="preserve">. The level of growth is going to vary over time, but I think the Democrats are the ones who are going to put us there and I think they are going to be rewarded for it. Judis:.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Teixeira:. That certainly could be the way it goes down, but </w:t>
      </w:r>
      <w:r w:rsidRPr="00947057">
        <w:rPr>
          <w:rFonts w:asciiTheme="majorHAnsi" w:hAnsiTheme="majorHAnsi" w:cstheme="majorHAnsi"/>
          <w:color w:val="000000" w:themeColor="text1"/>
          <w:u w:val="single"/>
        </w:rPr>
        <w:t xml:space="preserve">it’s </w:t>
      </w:r>
      <w:r w:rsidRPr="00947057">
        <w:rPr>
          <w:rFonts w:asciiTheme="majorHAnsi" w:hAnsiTheme="majorHAnsi" w:cstheme="majorHAnsi"/>
          <w:b/>
          <w:iCs/>
          <w:color w:val="000000" w:themeColor="text1"/>
          <w:u w:val="single"/>
          <w:bdr w:val="single" w:sz="8" w:space="0" w:color="auto"/>
        </w:rPr>
        <w:t>not clear we are required to have a recession</w:t>
      </w:r>
      <w:r w:rsidRPr="00947057">
        <w:rPr>
          <w:rFonts w:asciiTheme="majorHAnsi" w:hAnsiTheme="majorHAnsi" w:cstheme="majorHAnsi"/>
          <w:color w:val="000000" w:themeColor="text1"/>
          <w:sz w:val="16"/>
        </w:rPr>
        <w:t xml:space="preserve"> on the level we did in 2007 and 2008, </w:t>
      </w:r>
      <w:r w:rsidRPr="00947057">
        <w:rPr>
          <w:rFonts w:asciiTheme="majorHAnsi" w:hAnsiTheme="majorHAnsi" w:cstheme="majorHAnsi"/>
          <w:color w:val="000000" w:themeColor="text1"/>
          <w:u w:val="single"/>
        </w:rPr>
        <w:t>or whether this sort of rolling crisis we have combined with other political events might do it</w:t>
      </w:r>
      <w:r w:rsidRPr="00947057">
        <w:rPr>
          <w:rFonts w:asciiTheme="majorHAnsi" w:hAnsiTheme="majorHAnsi" w:cstheme="majorHAnsi"/>
          <w:color w:val="000000" w:themeColor="text1"/>
          <w:sz w:val="16"/>
        </w:rPr>
        <w:t xml:space="preserve">. I don’t know, it’s hard to predict, but I think the great </w:t>
      </w:r>
      <w:r w:rsidRPr="00947057">
        <w:rPr>
          <w:rFonts w:asciiTheme="majorHAnsi" w:hAnsiTheme="majorHAnsi" w:cstheme="majorHAnsi"/>
          <w:color w:val="000000" w:themeColor="text1"/>
          <w:sz w:val="16"/>
        </w:rPr>
        <w:lastRenderedPageBreak/>
        <w:t xml:space="preserve">economist Herbert Stein said, if something cannot go on forever, it will stop. Judis: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947057">
        <w:rPr>
          <w:rFonts w:asciiTheme="majorHAnsi" w:hAnsiTheme="majorHAnsi" w:cstheme="majorHAnsi"/>
          <w:color w:val="000000" w:themeColor="text1"/>
          <w:u w:val="single"/>
        </w:rPr>
        <w:t xml:space="preserve">The trajectory is </w:t>
      </w:r>
      <w:r w:rsidRPr="00947057">
        <w:rPr>
          <w:rFonts w:asciiTheme="majorHAnsi" w:hAnsiTheme="majorHAnsi" w:cstheme="majorHAnsi"/>
          <w:b/>
          <w:iCs/>
          <w:color w:val="000000" w:themeColor="text1"/>
          <w:u w:val="single"/>
          <w:bdr w:val="single" w:sz="8" w:space="0" w:color="auto"/>
        </w:rPr>
        <w:t>ultimately going to take us</w:t>
      </w:r>
      <w:r w:rsidRPr="00947057">
        <w:rPr>
          <w:rFonts w:asciiTheme="majorHAnsi" w:hAnsiTheme="majorHAnsi" w:cstheme="majorHAnsi"/>
          <w:color w:val="000000" w:themeColor="text1"/>
          <w:u w:val="single"/>
        </w:rPr>
        <w:t xml:space="preserve"> to a </w:t>
      </w:r>
      <w:r w:rsidRPr="00947057">
        <w:rPr>
          <w:rFonts w:asciiTheme="majorHAnsi" w:hAnsiTheme="majorHAnsi" w:cstheme="majorHAnsi"/>
          <w:b/>
          <w:iCs/>
          <w:color w:val="000000" w:themeColor="text1"/>
          <w:u w:val="single"/>
          <w:bdr w:val="single" w:sz="8" w:space="0" w:color="auto"/>
        </w:rPr>
        <w:t>different</w:t>
      </w:r>
      <w:r w:rsidRPr="00947057">
        <w:rPr>
          <w:rFonts w:asciiTheme="majorHAnsi" w:hAnsiTheme="majorHAnsi" w:cstheme="majorHAnsi"/>
          <w:color w:val="000000" w:themeColor="text1"/>
          <w:u w:val="single"/>
        </w:rPr>
        <w:t xml:space="preserve"> and </w:t>
      </w:r>
      <w:r w:rsidRPr="00947057">
        <w:rPr>
          <w:rFonts w:asciiTheme="majorHAnsi" w:hAnsiTheme="majorHAnsi" w:cstheme="majorHAnsi"/>
          <w:b/>
          <w:iCs/>
          <w:color w:val="000000" w:themeColor="text1"/>
          <w:u w:val="single"/>
          <w:bdr w:val="single" w:sz="8" w:space="0" w:color="auto"/>
        </w:rPr>
        <w:t>better place</w:t>
      </w:r>
      <w:r w:rsidRPr="00947057">
        <w:rPr>
          <w:rFonts w:asciiTheme="majorHAnsi" w:hAnsiTheme="majorHAnsi" w:cstheme="majorHAnsi"/>
          <w:color w:val="000000" w:themeColor="text1"/>
          <w:sz w:val="16"/>
        </w:rPr>
        <w:t xml:space="preserve">. I think </w:t>
      </w:r>
      <w:r w:rsidRPr="00947057">
        <w:rPr>
          <w:rFonts w:asciiTheme="majorHAnsi" w:hAnsiTheme="majorHAnsi" w:cstheme="majorHAnsi"/>
          <w:b/>
          <w:iCs/>
          <w:color w:val="000000" w:themeColor="text1"/>
          <w:u w:val="single"/>
          <w:bdr w:val="single" w:sz="8" w:space="0" w:color="auto"/>
        </w:rPr>
        <w:t>eventually we will adapt</w:t>
      </w:r>
      <w:r w:rsidRPr="00947057">
        <w:rPr>
          <w:rFonts w:asciiTheme="majorHAnsi" w:hAnsiTheme="majorHAnsi" w:cstheme="majorHAnsi"/>
          <w:color w:val="000000" w:themeColor="text1"/>
          <w:u w:val="single"/>
        </w:rPr>
        <w:t xml:space="preserve"> and we will </w:t>
      </w:r>
      <w:r w:rsidRPr="00947057">
        <w:rPr>
          <w:rFonts w:asciiTheme="majorHAnsi" w:hAnsiTheme="majorHAnsi" w:cstheme="majorHAnsi"/>
          <w:b/>
          <w:iCs/>
          <w:color w:val="000000" w:themeColor="text1"/>
          <w:u w:val="single"/>
          <w:bdr w:val="single" w:sz="8" w:space="0" w:color="auto"/>
        </w:rPr>
        <w:t>get something better</w:t>
      </w:r>
      <w:r w:rsidRPr="00947057">
        <w:rPr>
          <w:rFonts w:asciiTheme="majorHAnsi" w:hAnsiTheme="majorHAnsi" w:cstheme="majorHAnsi"/>
          <w:color w:val="000000" w:themeColor="text1"/>
          <w:u w:val="single"/>
        </w:rPr>
        <w:t xml:space="preserve"> than we have because it is the </w:t>
      </w:r>
      <w:r w:rsidRPr="00947057">
        <w:rPr>
          <w:rFonts w:asciiTheme="majorHAnsi" w:hAnsiTheme="majorHAnsi" w:cstheme="majorHAnsi"/>
          <w:b/>
          <w:iCs/>
          <w:color w:val="000000" w:themeColor="text1"/>
          <w:u w:val="single"/>
          <w:bdr w:val="single" w:sz="8" w:space="0" w:color="auto"/>
        </w:rPr>
        <w:t>only solution to the ongoing problems</w:t>
      </w:r>
      <w:r w:rsidRPr="00947057">
        <w:rPr>
          <w:rFonts w:asciiTheme="majorHAnsi" w:hAnsiTheme="majorHAnsi" w:cstheme="majorHAnsi"/>
          <w:color w:val="000000" w:themeColor="text1"/>
          <w:u w:val="single"/>
        </w:rPr>
        <w:t xml:space="preserve">. </w:t>
      </w:r>
      <w:r w:rsidRPr="00947057">
        <w:rPr>
          <w:rFonts w:asciiTheme="majorHAnsi" w:hAnsiTheme="majorHAnsi" w:cstheme="majorHAnsi"/>
          <w:b/>
          <w:iCs/>
          <w:color w:val="000000" w:themeColor="text1"/>
          <w:u w:val="single"/>
          <w:bdr w:val="single" w:sz="8" w:space="0" w:color="auto"/>
        </w:rPr>
        <w:t>There is no alternative</w:t>
      </w:r>
      <w:r w:rsidRPr="00947057">
        <w:rPr>
          <w:rFonts w:asciiTheme="majorHAnsi" w:hAnsiTheme="majorHAnsi" w:cstheme="majorHAnsi"/>
          <w:color w:val="000000" w:themeColor="text1"/>
          <w:sz w:val="16"/>
        </w:rPr>
        <w:t xml:space="preserve">. Judis: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Of course it is possible, but </w:t>
      </w:r>
      <w:r w:rsidRPr="00947057">
        <w:rPr>
          <w:rFonts w:asciiTheme="majorHAnsi" w:hAnsiTheme="majorHAnsi" w:cstheme="majorHAnsi"/>
          <w:color w:val="000000" w:themeColor="text1"/>
          <w:u w:val="single"/>
        </w:rPr>
        <w:t xml:space="preserve">if you look at the history of the United States, </w:t>
      </w:r>
      <w:r w:rsidRPr="00947057">
        <w:rPr>
          <w:rFonts w:asciiTheme="majorHAnsi" w:hAnsiTheme="majorHAnsi" w:cstheme="majorHAnsi"/>
          <w:b/>
          <w:iCs/>
          <w:color w:val="000000" w:themeColor="text1"/>
          <w:u w:val="single"/>
          <w:bdr w:val="single" w:sz="8" w:space="0" w:color="auto"/>
        </w:rPr>
        <w:t>despite the anti-statist bias</w:t>
      </w:r>
      <w:r w:rsidRPr="00947057">
        <w:rPr>
          <w:rFonts w:asciiTheme="majorHAnsi" w:hAnsiTheme="majorHAnsi" w:cstheme="majorHAnsi"/>
          <w:color w:val="000000" w:themeColor="text1"/>
          <w:u w:val="single"/>
        </w:rPr>
        <w:t xml:space="preserve"> and </w:t>
      </w:r>
      <w:r w:rsidRPr="00947057">
        <w:rPr>
          <w:rFonts w:asciiTheme="majorHAnsi" w:hAnsiTheme="majorHAnsi" w:cstheme="majorHAnsi"/>
          <w:b/>
          <w:iCs/>
          <w:color w:val="000000" w:themeColor="text1"/>
          <w:highlight w:val="green"/>
          <w:u w:val="single"/>
          <w:bdr w:val="single" w:sz="8" w:space="0" w:color="auto"/>
        </w:rPr>
        <w:t xml:space="preserve">despite </w:t>
      </w:r>
      <w:r w:rsidRPr="00947057">
        <w:rPr>
          <w:rFonts w:asciiTheme="majorHAnsi" w:hAnsiTheme="majorHAnsi" w:cstheme="majorHAnsi"/>
          <w:b/>
          <w:iCs/>
          <w:color w:val="000000" w:themeColor="text1"/>
          <w:u w:val="single"/>
          <w:bdr w:val="single" w:sz="8" w:space="0" w:color="auto"/>
        </w:rPr>
        <w:t xml:space="preserve">all the other </w:t>
      </w:r>
      <w:r w:rsidRPr="00947057">
        <w:rPr>
          <w:rFonts w:asciiTheme="majorHAnsi" w:hAnsiTheme="majorHAnsi" w:cstheme="majorHAnsi"/>
          <w:b/>
          <w:iCs/>
          <w:color w:val="000000" w:themeColor="text1"/>
          <w:highlight w:val="green"/>
          <w:u w:val="single"/>
          <w:bdr w:val="single" w:sz="8" w:space="0" w:color="auto"/>
        </w:rPr>
        <w:t>political problems</w:t>
      </w:r>
      <w:r w:rsidRPr="00947057">
        <w:rPr>
          <w:rFonts w:asciiTheme="majorHAnsi" w:hAnsiTheme="majorHAnsi" w:cstheme="majorHAnsi"/>
          <w:color w:val="000000" w:themeColor="text1"/>
          <w:u w:val="single"/>
        </w:rPr>
        <w:t xml:space="preserve">, the way </w:t>
      </w:r>
      <w:r w:rsidRPr="00947057">
        <w:rPr>
          <w:rFonts w:asciiTheme="majorHAnsi" w:hAnsiTheme="majorHAnsi" w:cstheme="majorHAnsi"/>
          <w:color w:val="000000" w:themeColor="text1"/>
          <w:highlight w:val="green"/>
          <w:u w:val="single"/>
        </w:rPr>
        <w:t>the country has evolved</w:t>
      </w:r>
      <w:r w:rsidRPr="00947057">
        <w:rPr>
          <w:rFonts w:asciiTheme="majorHAnsi" w:hAnsiTheme="majorHAnsi" w:cstheme="majorHAnsi"/>
          <w:color w:val="000000" w:themeColor="text1"/>
          <w:u w:val="single"/>
        </w:rPr>
        <w:t xml:space="preserve"> over time is </w:t>
      </w:r>
      <w:r w:rsidRPr="00947057">
        <w:rPr>
          <w:rFonts w:asciiTheme="majorHAnsi" w:hAnsiTheme="majorHAnsi" w:cstheme="majorHAnsi"/>
          <w:color w:val="000000" w:themeColor="text1"/>
          <w:highlight w:val="green"/>
          <w:u w:val="single"/>
        </w:rPr>
        <w:t xml:space="preserve">toward a </w:t>
      </w:r>
      <w:r w:rsidRPr="00947057">
        <w:rPr>
          <w:rFonts w:asciiTheme="majorHAnsi" w:hAnsiTheme="majorHAnsi" w:cstheme="majorHAnsi"/>
          <w:b/>
          <w:iCs/>
          <w:color w:val="000000" w:themeColor="text1"/>
          <w:highlight w:val="green"/>
          <w:u w:val="single"/>
          <w:bdr w:val="single" w:sz="8" w:space="0" w:color="auto"/>
        </w:rPr>
        <w:t>larger government</w:t>
      </w:r>
      <w:r w:rsidRPr="00947057">
        <w:rPr>
          <w:rFonts w:asciiTheme="majorHAnsi" w:hAnsiTheme="majorHAnsi" w:cstheme="majorHAnsi"/>
          <w:color w:val="000000" w:themeColor="text1"/>
          <w:highlight w:val="green"/>
          <w:u w:val="single"/>
        </w:rPr>
        <w:t xml:space="preserve"> that </w:t>
      </w:r>
      <w:r w:rsidRPr="00947057">
        <w:rPr>
          <w:rFonts w:asciiTheme="majorHAnsi" w:hAnsiTheme="majorHAnsi" w:cstheme="majorHAnsi"/>
          <w:b/>
          <w:iCs/>
          <w:color w:val="000000" w:themeColor="text1"/>
          <w:highlight w:val="green"/>
          <w:u w:val="single"/>
          <w:bdr w:val="single" w:sz="8" w:space="0" w:color="auto"/>
        </w:rPr>
        <w:t>does more</w:t>
      </w:r>
      <w:r w:rsidRPr="00947057">
        <w:rPr>
          <w:rFonts w:asciiTheme="majorHAnsi" w:hAnsiTheme="majorHAnsi" w:cstheme="majorHAnsi"/>
          <w:color w:val="000000" w:themeColor="text1"/>
          <w:highlight w:val="green"/>
          <w:u w:val="single"/>
        </w:rPr>
        <w:t xml:space="preserve"> and </w:t>
      </w:r>
      <w:r w:rsidRPr="00947057">
        <w:rPr>
          <w:rFonts w:asciiTheme="majorHAnsi" w:hAnsiTheme="majorHAnsi" w:cstheme="majorHAnsi"/>
          <w:b/>
          <w:iCs/>
          <w:color w:val="000000" w:themeColor="text1"/>
          <w:highlight w:val="green"/>
          <w:u w:val="single"/>
          <w:bdr w:val="single" w:sz="8" w:space="0" w:color="auto"/>
        </w:rPr>
        <w:t>provides more for people</w:t>
      </w:r>
      <w:r w:rsidRPr="00947057">
        <w:rPr>
          <w:rFonts w:asciiTheme="majorHAnsi" w:hAnsiTheme="majorHAnsi" w:cstheme="majorHAnsi"/>
          <w:color w:val="000000" w:themeColor="text1"/>
          <w:u w:val="single"/>
        </w:rPr>
        <w:t xml:space="preserve">. And we </w:t>
      </w:r>
      <w:r w:rsidRPr="00947057">
        <w:rPr>
          <w:rFonts w:asciiTheme="majorHAnsi" w:hAnsiTheme="majorHAnsi" w:cstheme="majorHAnsi"/>
          <w:b/>
          <w:iCs/>
          <w:color w:val="000000" w:themeColor="text1"/>
          <w:u w:val="single"/>
          <w:bdr w:val="single" w:sz="8" w:space="0" w:color="auto"/>
        </w:rPr>
        <w:t>obviously have evolved tremendously</w:t>
      </w:r>
      <w:r w:rsidRPr="00947057">
        <w:rPr>
          <w:rFonts w:asciiTheme="majorHAnsi" w:hAnsiTheme="majorHAnsi" w:cstheme="majorHAnsi"/>
          <w:color w:val="000000" w:themeColor="text1"/>
          <w:u w:val="single"/>
        </w:rPr>
        <w:t xml:space="preserve"> in the social realm as well. Governments don’t do what is rational in the short term</w:t>
      </w:r>
      <w:r w:rsidRPr="00947057">
        <w:rPr>
          <w:rFonts w:asciiTheme="majorHAnsi" w:hAnsiTheme="majorHAnsi" w:cstheme="majorHAnsi"/>
          <w:color w:val="000000" w:themeColor="text1"/>
          <w:sz w:val="16"/>
        </w:rPr>
        <w:t xml:space="preserve">, at least rational in the sense you are describing it, </w:t>
      </w:r>
      <w:r w:rsidRPr="00947057">
        <w:rPr>
          <w:rFonts w:asciiTheme="majorHAnsi" w:hAnsiTheme="majorHAnsi" w:cstheme="majorHAnsi"/>
          <w:color w:val="000000" w:themeColor="text1"/>
          <w:u w:val="single"/>
        </w:rPr>
        <w:t xml:space="preserve">but political systems </w:t>
      </w:r>
      <w:r w:rsidRPr="00947057">
        <w:rPr>
          <w:rFonts w:asciiTheme="majorHAnsi" w:hAnsiTheme="majorHAnsi" w:cstheme="majorHAnsi"/>
          <w:b/>
          <w:iCs/>
          <w:color w:val="000000" w:themeColor="text1"/>
          <w:u w:val="single"/>
          <w:bdr w:val="single" w:sz="8" w:space="0" w:color="auto"/>
        </w:rPr>
        <w:t>evolve over time</w:t>
      </w:r>
      <w:r w:rsidRPr="00947057">
        <w:rPr>
          <w:rFonts w:asciiTheme="majorHAnsi" w:hAnsiTheme="majorHAnsi" w:cstheme="majorHAnsi"/>
          <w:color w:val="000000" w:themeColor="text1"/>
          <w:u w:val="single"/>
        </w:rPr>
        <w:t xml:space="preserve"> in a way that is consistent with the values and priorities of the left, and I expect that to continue over time</w:t>
      </w:r>
      <w:r w:rsidRPr="00947057">
        <w:rPr>
          <w:rFonts w:asciiTheme="majorHAnsi" w:hAnsiTheme="majorHAnsi" w:cstheme="majorHAnsi"/>
          <w:color w:val="000000" w:themeColor="text1"/>
          <w:sz w:val="16"/>
        </w:rPr>
        <w:t xml:space="preserve">. The 2016 Election Judis: Let’s talk about the 2016 election. Why did Clinton lose to such a weak opponent? Teixeira: The Democrats have an evolving majority that consists of groups like minorities, professionals, young people, single women and what have you, and that’s a true fact. It’s growing over time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Judis: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really not that important and I don’t take your problems seriously, and frankly I don’t have much to offer you. And that’s despite the fact that her economic program and policies would have actually been very good for these people. There was a study of campaign advertising in 2016 that showed Hillary outspent Trump significantly and that almost none of her advertising was about what she would actually do. Almost all of it was about how he was a bad dude. </w:t>
      </w:r>
      <w:r w:rsidRPr="00947057">
        <w:rPr>
          <w:rFonts w:asciiTheme="majorHAnsi" w:hAnsiTheme="majorHAnsi" w:cstheme="majorHAnsi"/>
          <w:color w:val="000000" w:themeColor="text1"/>
          <w:u w:val="single"/>
        </w:rPr>
        <w:t xml:space="preserve">Voters were </w:t>
      </w:r>
      <w:r w:rsidRPr="00947057">
        <w:rPr>
          <w:rFonts w:asciiTheme="majorHAnsi" w:hAnsiTheme="majorHAnsi" w:cstheme="majorHAnsi"/>
          <w:b/>
          <w:iCs/>
          <w:color w:val="000000" w:themeColor="text1"/>
          <w:u w:val="single"/>
          <w:bdr w:val="single" w:sz="8" w:space="0" w:color="auto"/>
        </w:rPr>
        <w:t>fed up with stagnation</w:t>
      </w:r>
      <w:r w:rsidRPr="00947057">
        <w:rPr>
          <w:rFonts w:asciiTheme="majorHAnsi" w:hAnsiTheme="majorHAnsi" w:cstheme="majorHAnsi"/>
          <w:color w:val="000000" w:themeColor="text1"/>
          <w:u w:val="single"/>
        </w:rPr>
        <w:t xml:space="preserve"> and with the Democrats and they </w:t>
      </w:r>
      <w:r w:rsidRPr="00947057">
        <w:rPr>
          <w:rFonts w:asciiTheme="majorHAnsi" w:hAnsiTheme="majorHAnsi" w:cstheme="majorHAnsi"/>
          <w:b/>
          <w:iCs/>
          <w:color w:val="000000" w:themeColor="text1"/>
          <w:u w:val="single"/>
          <w:bdr w:val="single" w:sz="8" w:space="0" w:color="auto"/>
        </w:rPr>
        <w:t>turned to someone who thought could blow up the system</w:t>
      </w:r>
      <w:r w:rsidRPr="00947057">
        <w:rPr>
          <w:rFonts w:asciiTheme="majorHAnsi" w:hAnsiTheme="majorHAnsi" w:cstheme="majorHAnsi"/>
          <w:color w:val="000000" w:themeColor="text1"/>
          <w:u w:val="single"/>
        </w:rPr>
        <w:t xml:space="preserve">. The way the Democrats and the left could </w:t>
      </w:r>
      <w:r w:rsidRPr="00947057">
        <w:rPr>
          <w:rFonts w:asciiTheme="majorHAnsi" w:hAnsiTheme="majorHAnsi" w:cstheme="majorHAnsi"/>
          <w:b/>
          <w:iCs/>
          <w:color w:val="000000" w:themeColor="text1"/>
          <w:u w:val="single"/>
          <w:bdr w:val="single" w:sz="8" w:space="0" w:color="auto"/>
        </w:rPr>
        <w:t>mitigate that problem</w:t>
      </w:r>
      <w:r w:rsidRPr="00947057">
        <w:rPr>
          <w:rFonts w:asciiTheme="majorHAnsi" w:hAnsiTheme="majorHAnsi" w:cstheme="majorHAnsi"/>
          <w:color w:val="000000" w:themeColor="text1"/>
          <w:u w:val="single"/>
        </w:rPr>
        <w:t xml:space="preserve"> is to show these voters that they </w:t>
      </w:r>
      <w:r w:rsidRPr="00947057">
        <w:rPr>
          <w:rFonts w:asciiTheme="majorHAnsi" w:hAnsiTheme="majorHAnsi" w:cstheme="majorHAnsi"/>
          <w:b/>
          <w:iCs/>
          <w:color w:val="000000" w:themeColor="text1"/>
          <w:u w:val="single"/>
          <w:bdr w:val="single" w:sz="8" w:space="0" w:color="auto"/>
        </w:rPr>
        <w:t>take their problems seriously</w:t>
      </w:r>
      <w:r w:rsidRPr="00947057">
        <w:rPr>
          <w:rFonts w:asciiTheme="majorHAnsi" w:hAnsiTheme="majorHAnsi" w:cstheme="majorHAnsi"/>
          <w:color w:val="000000" w:themeColor="text1"/>
          <w:sz w:val="16"/>
        </w:rPr>
        <w:t xml:space="preserve"> and have their interests in mind, and could improve their lives. </w:t>
      </w:r>
      <w:r w:rsidRPr="00947057">
        <w:rPr>
          <w:rFonts w:asciiTheme="majorHAnsi" w:hAnsiTheme="majorHAnsi" w:cstheme="majorHAnsi"/>
          <w:color w:val="000000" w:themeColor="text1"/>
          <w:u w:val="single"/>
        </w:rPr>
        <w:t xml:space="preserve">I </w:t>
      </w:r>
      <w:r w:rsidRPr="00947057">
        <w:rPr>
          <w:rFonts w:asciiTheme="majorHAnsi" w:hAnsiTheme="majorHAnsi" w:cstheme="majorHAnsi"/>
          <w:b/>
          <w:iCs/>
          <w:color w:val="000000" w:themeColor="text1"/>
          <w:u w:val="single"/>
          <w:bdr w:val="single" w:sz="8" w:space="0" w:color="auto"/>
        </w:rPr>
        <w:t>don’t think there is any way of doing that</w:t>
      </w:r>
      <w:r w:rsidRPr="00947057">
        <w:rPr>
          <w:rFonts w:asciiTheme="majorHAnsi" w:hAnsiTheme="majorHAnsi" w:cstheme="majorHAnsi"/>
          <w:color w:val="000000" w:themeColor="text1"/>
          <w:u w:val="single"/>
        </w:rPr>
        <w:t xml:space="preserve"> without a </w:t>
      </w:r>
      <w:r w:rsidRPr="00947057">
        <w:rPr>
          <w:rFonts w:asciiTheme="majorHAnsi" w:hAnsiTheme="majorHAnsi" w:cstheme="majorHAnsi"/>
          <w:b/>
          <w:iCs/>
          <w:color w:val="000000" w:themeColor="text1"/>
          <w:u w:val="single"/>
          <w:bdr w:val="single" w:sz="8" w:space="0" w:color="auto"/>
        </w:rPr>
        <w:t>new model of economic growth</w:t>
      </w:r>
      <w:r w:rsidRPr="00947057">
        <w:rPr>
          <w:rFonts w:asciiTheme="majorHAnsi" w:hAnsiTheme="majorHAnsi" w:cstheme="majorHAnsi"/>
          <w:color w:val="000000" w:themeColor="text1"/>
          <w:sz w:val="16"/>
        </w:rPr>
        <w:t>.</w:t>
      </w:r>
    </w:p>
    <w:p w14:paraId="0C77DC9A" w14:textId="77777777" w:rsidR="00CB088A" w:rsidRPr="00947057" w:rsidRDefault="00CB088A" w:rsidP="00CB088A">
      <w:pPr>
        <w:pStyle w:val="Heading3"/>
        <w:rPr>
          <w:color w:val="000000" w:themeColor="text1"/>
        </w:rPr>
      </w:pPr>
      <w:r w:rsidRPr="00947057">
        <w:rPr>
          <w:color w:val="000000" w:themeColor="text1"/>
        </w:rPr>
        <w:lastRenderedPageBreak/>
        <w:t>1NC – War</w:t>
      </w:r>
      <w:r w:rsidRPr="00947057">
        <w:rPr>
          <w:color w:val="000000" w:themeColor="text1"/>
        </w:rPr>
        <w:tab/>
      </w:r>
    </w:p>
    <w:p w14:paraId="6D56BBD0" w14:textId="77777777" w:rsidR="00CB088A" w:rsidRPr="00947057" w:rsidRDefault="00CB088A" w:rsidP="00CB088A">
      <w:pPr>
        <w:pStyle w:val="Heading4"/>
        <w:rPr>
          <w:rFonts w:asciiTheme="majorHAnsi" w:hAnsiTheme="majorHAnsi" w:cstheme="majorHAnsi"/>
          <w:bCs w:val="0"/>
          <w:color w:val="000000" w:themeColor="text1"/>
        </w:rPr>
      </w:pPr>
      <w:r w:rsidRPr="00947057">
        <w:rPr>
          <w:rFonts w:asciiTheme="majorHAnsi" w:hAnsiTheme="majorHAnsi" w:cstheme="majorHAnsi"/>
          <w:color w:val="000000" w:themeColor="text1"/>
        </w:rPr>
        <w:t>Capitalism solves war – its anti-imperialist.</w:t>
      </w:r>
    </w:p>
    <w:p w14:paraId="336FF96C" w14:textId="77777777" w:rsidR="00CB088A" w:rsidRPr="00947057" w:rsidRDefault="00CB088A" w:rsidP="00CB088A">
      <w:pPr>
        <w:rPr>
          <w:rFonts w:asciiTheme="majorHAnsi" w:hAnsiTheme="majorHAnsi" w:cstheme="majorHAnsi"/>
          <w:color w:val="000000" w:themeColor="text1"/>
        </w:rPr>
      </w:pPr>
      <w:r w:rsidRPr="00947057">
        <w:rPr>
          <w:rStyle w:val="Style13ptBold"/>
          <w:rFonts w:asciiTheme="majorHAnsi" w:hAnsiTheme="majorHAnsi" w:cstheme="majorHAnsi"/>
          <w:color w:val="000000" w:themeColor="text1"/>
        </w:rPr>
        <w:t>Mousseau 19</w:t>
      </w:r>
      <w:r w:rsidRPr="00947057">
        <w:rPr>
          <w:rFonts w:asciiTheme="majorHAnsi" w:hAnsiTheme="majorHAnsi" w:cstheme="majorHAnsi"/>
          <w:color w:val="000000" w:themeColor="text1"/>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69C07C93" w14:textId="77777777" w:rsidR="00CB088A" w:rsidRPr="00947057" w:rsidRDefault="00CB088A" w:rsidP="00CB088A">
      <w:pPr>
        <w:rPr>
          <w:rFonts w:asciiTheme="majorHAnsi" w:hAnsiTheme="majorHAnsi" w:cstheme="majorHAnsi"/>
          <w:color w:val="000000" w:themeColor="text1"/>
          <w:sz w:val="16"/>
        </w:rPr>
      </w:pPr>
      <w:r w:rsidRPr="00947057">
        <w:rPr>
          <w:rFonts w:asciiTheme="majorHAnsi" w:hAnsiTheme="majorHAnsi" w:cstheme="majorHAnsi"/>
          <w:color w:val="000000" w:themeColor="text1"/>
          <w:sz w:val="16"/>
        </w:rPr>
        <w:t xml:space="preserve">Is war becoming obsolete? </w:t>
      </w:r>
      <w:r w:rsidRPr="00947057">
        <w:rPr>
          <w:rStyle w:val="StyleUnderline"/>
          <w:rFonts w:asciiTheme="majorHAnsi" w:hAnsiTheme="majorHAnsi" w:cstheme="majorHAnsi"/>
          <w:color w:val="000000" w:themeColor="text1"/>
        </w:rPr>
        <w:t xml:space="preserve">There is </w:t>
      </w:r>
      <w:r w:rsidRPr="00947057">
        <w:rPr>
          <w:rStyle w:val="Emphasis"/>
          <w:rFonts w:asciiTheme="majorHAnsi" w:hAnsiTheme="majorHAnsi" w:cstheme="majorHAnsi"/>
          <w:color w:val="000000" w:themeColor="text1"/>
        </w:rPr>
        <w:t>wide agreement</w:t>
      </w:r>
      <w:r w:rsidRPr="00947057">
        <w:rPr>
          <w:rStyle w:val="StyleUnderline"/>
          <w:rFonts w:asciiTheme="majorHAnsi" w:hAnsiTheme="majorHAnsi" w:cstheme="majorHAnsi"/>
          <w:color w:val="000000" w:themeColor="text1"/>
        </w:rPr>
        <w:t xml:space="preserve"> among scholars that </w:t>
      </w:r>
      <w:r w:rsidRPr="00947057">
        <w:rPr>
          <w:rStyle w:val="StyleUnderline"/>
          <w:rFonts w:asciiTheme="majorHAnsi" w:hAnsiTheme="majorHAnsi" w:cstheme="majorHAnsi"/>
          <w:color w:val="000000" w:themeColor="text1"/>
          <w:highlight w:val="green"/>
        </w:rPr>
        <w:t xml:space="preserve">war </w:t>
      </w:r>
      <w:r w:rsidRPr="00947057">
        <w:rPr>
          <w:rStyle w:val="StyleUnderline"/>
          <w:rFonts w:asciiTheme="majorHAnsi" w:hAnsiTheme="majorHAnsi" w:cstheme="majorHAnsi"/>
          <w:color w:val="000000" w:themeColor="text1"/>
        </w:rPr>
        <w:t xml:space="preserve">has been </w:t>
      </w:r>
      <w:r w:rsidRPr="00947057">
        <w:rPr>
          <w:rStyle w:val="StyleUnderline"/>
          <w:rFonts w:asciiTheme="majorHAnsi" w:hAnsiTheme="majorHAnsi" w:cstheme="majorHAnsi"/>
          <w:color w:val="000000" w:themeColor="text1"/>
          <w:highlight w:val="green"/>
        </w:rPr>
        <w:t xml:space="preserve">in </w:t>
      </w:r>
      <w:r w:rsidRPr="00947057">
        <w:rPr>
          <w:rStyle w:val="Emphasis"/>
          <w:rFonts w:asciiTheme="majorHAnsi" w:hAnsiTheme="majorHAnsi" w:cstheme="majorHAnsi"/>
          <w:color w:val="000000" w:themeColor="text1"/>
        </w:rPr>
        <w:t xml:space="preserve">sharp </w:t>
      </w:r>
      <w:r w:rsidRPr="00947057">
        <w:rPr>
          <w:rStyle w:val="Emphasis"/>
          <w:rFonts w:asciiTheme="majorHAnsi" w:hAnsiTheme="majorHAnsi" w:cstheme="majorHAnsi"/>
          <w:color w:val="000000" w:themeColor="text1"/>
          <w:highlight w:val="green"/>
        </w:rPr>
        <w:t>decline</w:t>
      </w:r>
      <w:r w:rsidRPr="00947057">
        <w:rPr>
          <w:rStyle w:val="StyleUnderline"/>
          <w:rFonts w:asciiTheme="majorHAnsi" w:hAnsiTheme="majorHAnsi" w:cstheme="majorHAnsi"/>
          <w:color w:val="000000" w:themeColor="text1"/>
        </w:rPr>
        <w:t xml:space="preserve"> </w:t>
      </w:r>
      <w:r w:rsidRPr="00947057">
        <w:rPr>
          <w:rFonts w:asciiTheme="majorHAnsi" w:hAnsiTheme="majorHAnsi" w:cstheme="majorHAnsi"/>
          <w:color w:val="000000" w:themeColor="text1"/>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947057">
        <w:rPr>
          <w:rStyle w:val="Emphasis"/>
          <w:rFonts w:asciiTheme="majorHAnsi" w:hAnsiTheme="majorHAnsi" w:cstheme="majorHAnsi"/>
          <w:color w:val="000000" w:themeColor="text1"/>
        </w:rPr>
        <w:t>there is no Thucydides Trap</w:t>
      </w:r>
      <w:r w:rsidRPr="00947057">
        <w:rPr>
          <w:rFonts w:asciiTheme="majorHAnsi" w:hAnsiTheme="majorHAnsi" w:cstheme="majorHAnsi"/>
          <w:color w:val="000000" w:themeColor="text1"/>
          <w:sz w:val="16"/>
        </w:rPr>
        <w:t xml:space="preserve"> in international politics. </w:t>
      </w:r>
      <w:r w:rsidRPr="00947057">
        <w:rPr>
          <w:rStyle w:val="StyleUnderline"/>
          <w:rFonts w:asciiTheme="majorHAnsi" w:hAnsiTheme="majorHAnsi" w:cstheme="majorHAnsi"/>
          <w:color w:val="000000" w:themeColor="text1"/>
        </w:rPr>
        <w:t xml:space="preserve">Rather, the world is </w:t>
      </w:r>
      <w:r w:rsidRPr="00947057">
        <w:rPr>
          <w:rStyle w:val="Emphasis"/>
          <w:rFonts w:asciiTheme="majorHAnsi" w:hAnsiTheme="majorHAnsi" w:cstheme="majorHAnsi"/>
          <w:color w:val="000000" w:themeColor="text1"/>
        </w:rPr>
        <w:t xml:space="preserve">moving rapidly </w:t>
      </w:r>
      <w:r w:rsidRPr="00947057">
        <w:rPr>
          <w:rStyle w:val="Emphasis"/>
          <w:rFonts w:asciiTheme="majorHAnsi" w:hAnsiTheme="majorHAnsi" w:cstheme="majorHAnsi"/>
          <w:color w:val="000000" w:themeColor="text1"/>
          <w:highlight w:val="green"/>
        </w:rPr>
        <w:t xml:space="preserve">toward </w:t>
      </w:r>
      <w:r w:rsidRPr="00947057">
        <w:rPr>
          <w:rStyle w:val="Emphasis"/>
          <w:rFonts w:asciiTheme="majorHAnsi" w:hAnsiTheme="majorHAnsi" w:cstheme="majorHAnsi"/>
          <w:color w:val="000000" w:themeColor="text1"/>
        </w:rPr>
        <w:t xml:space="preserve">permanent </w:t>
      </w:r>
      <w:r w:rsidRPr="00947057">
        <w:rPr>
          <w:rStyle w:val="Emphasis"/>
          <w:rFonts w:asciiTheme="majorHAnsi" w:hAnsiTheme="majorHAnsi" w:cstheme="majorHAnsi"/>
          <w:color w:val="000000" w:themeColor="text1"/>
          <w:highlight w:val="green"/>
        </w:rPr>
        <w:t>peace</w:t>
      </w:r>
      <w:r w:rsidRPr="00947057">
        <w:rPr>
          <w:rStyle w:val="StyleUnderline"/>
          <w:rFonts w:asciiTheme="majorHAnsi" w:hAnsiTheme="majorHAnsi" w:cstheme="majorHAnsi"/>
          <w:color w:val="000000" w:themeColor="text1"/>
        </w:rPr>
        <w:t xml:space="preserve">, </w:t>
      </w:r>
      <w:r w:rsidRPr="00947057">
        <w:rPr>
          <w:rStyle w:val="Emphasis"/>
          <w:rFonts w:asciiTheme="majorHAnsi" w:hAnsiTheme="majorHAnsi" w:cstheme="majorHAnsi"/>
          <w:color w:val="000000" w:themeColor="text1"/>
        </w:rPr>
        <w:t>possibly in our lifetime</w:t>
      </w:r>
      <w:r w:rsidRPr="00947057">
        <w:rPr>
          <w:rFonts w:asciiTheme="majorHAnsi" w:hAnsiTheme="majorHAnsi" w:cstheme="majorHAnsi"/>
          <w:color w:val="000000" w:themeColor="text1"/>
          <w:sz w:val="16"/>
        </w:rPr>
        <w:t xml:space="preserve">. Drawing on economic norms theory,4 I show that </w:t>
      </w:r>
      <w:r w:rsidRPr="00947057">
        <w:rPr>
          <w:rStyle w:val="StyleUnderline"/>
          <w:rFonts w:asciiTheme="majorHAnsi" w:hAnsiTheme="majorHAnsi" w:cstheme="majorHAnsi"/>
          <w:color w:val="000000" w:themeColor="text1"/>
        </w:rPr>
        <w:t xml:space="preserve">what sometimes appears to be a Thucydides Trap may instead be a function of factors </w:t>
      </w:r>
      <w:r w:rsidRPr="00947057">
        <w:rPr>
          <w:rStyle w:val="Emphasis"/>
          <w:rFonts w:asciiTheme="majorHAnsi" w:hAnsiTheme="majorHAnsi" w:cstheme="majorHAnsi"/>
          <w:color w:val="000000" w:themeColor="text1"/>
        </w:rPr>
        <w:t>strictly internal</w:t>
      </w:r>
      <w:r w:rsidRPr="00947057">
        <w:rPr>
          <w:rStyle w:val="StyleUnderline"/>
          <w:rFonts w:asciiTheme="majorHAnsi" w:hAnsiTheme="majorHAnsi" w:cstheme="majorHAnsi"/>
          <w:color w:val="000000" w:themeColor="text1"/>
        </w:rPr>
        <w:t xml:space="preserve"> to states and that these factors </w:t>
      </w:r>
      <w:r w:rsidRPr="00947057">
        <w:rPr>
          <w:rStyle w:val="Emphasis"/>
          <w:rFonts w:asciiTheme="majorHAnsi" w:hAnsiTheme="majorHAnsi" w:cstheme="majorHAnsi"/>
          <w:color w:val="000000" w:themeColor="text1"/>
        </w:rPr>
        <w:t>vary</w:t>
      </w:r>
      <w:r w:rsidRPr="00947057">
        <w:rPr>
          <w:rStyle w:val="StyleUnderline"/>
          <w:rFonts w:asciiTheme="majorHAnsi" w:hAnsiTheme="majorHAnsi" w:cstheme="majorHAnsi"/>
          <w:color w:val="000000" w:themeColor="text1"/>
        </w:rPr>
        <w:t xml:space="preserve"> among them</w:t>
      </w:r>
      <w:r w:rsidRPr="00947057">
        <w:rPr>
          <w:rFonts w:asciiTheme="majorHAnsi" w:hAnsiTheme="majorHAnsi" w:cstheme="majorHAnsi"/>
          <w:color w:val="000000" w:themeColor="text1"/>
          <w:sz w:val="16"/>
        </w:rPr>
        <w:t xml:space="preserve">. In brief, </w:t>
      </w:r>
      <w:r w:rsidRPr="00947057">
        <w:rPr>
          <w:rStyle w:val="StyleUnderline"/>
          <w:rFonts w:asciiTheme="majorHAnsi" w:hAnsiTheme="majorHAnsi" w:cstheme="majorHAnsi"/>
          <w:color w:val="000000" w:themeColor="text1"/>
        </w:rPr>
        <w:t xml:space="preserve">leaders of </w:t>
      </w:r>
      <w:r w:rsidRPr="00947057">
        <w:rPr>
          <w:rStyle w:val="StyleUnderline"/>
          <w:rFonts w:asciiTheme="majorHAnsi" w:hAnsiTheme="majorHAnsi" w:cstheme="majorHAnsi"/>
          <w:color w:val="000000" w:themeColor="text1"/>
          <w:highlight w:val="green"/>
        </w:rPr>
        <w:t>states with</w:t>
      </w:r>
      <w:r w:rsidRPr="00947057">
        <w:rPr>
          <w:rStyle w:val="StyleUnderline"/>
          <w:rFonts w:asciiTheme="majorHAnsi" w:hAnsiTheme="majorHAnsi" w:cstheme="majorHAnsi"/>
          <w:color w:val="000000" w:themeColor="text1"/>
        </w:rPr>
        <w:t xml:space="preserve"> advanced </w:t>
      </w:r>
      <w:r w:rsidRPr="00947057">
        <w:rPr>
          <w:rStyle w:val="StyleUnderline"/>
          <w:rFonts w:asciiTheme="majorHAnsi" w:hAnsiTheme="majorHAnsi" w:cstheme="majorHAnsi"/>
          <w:color w:val="000000" w:themeColor="text1"/>
          <w:highlight w:val="green"/>
        </w:rPr>
        <w:t>market</w:t>
      </w:r>
      <w:r w:rsidRPr="00947057">
        <w:rPr>
          <w:rStyle w:val="StyleUnderline"/>
          <w:rFonts w:asciiTheme="majorHAnsi" w:hAnsiTheme="majorHAnsi" w:cstheme="majorHAnsi"/>
          <w:color w:val="000000" w:themeColor="text1"/>
        </w:rPr>
        <w:t xml:space="preserve">-oriented </w:t>
      </w:r>
      <w:r w:rsidRPr="00947057">
        <w:rPr>
          <w:rStyle w:val="StyleUnderline"/>
          <w:rFonts w:asciiTheme="majorHAnsi" w:hAnsiTheme="majorHAnsi" w:cstheme="majorHAnsi"/>
          <w:color w:val="000000" w:themeColor="text1"/>
          <w:highlight w:val="green"/>
        </w:rPr>
        <w:t>economies have</w:t>
      </w:r>
      <w:r w:rsidRPr="00947057">
        <w:rPr>
          <w:rStyle w:val="StyleUnderline"/>
          <w:rFonts w:asciiTheme="majorHAnsi" w:hAnsiTheme="majorHAnsi" w:cstheme="majorHAnsi"/>
          <w:color w:val="000000" w:themeColor="text1"/>
        </w:rPr>
        <w:t xml:space="preserve"> </w:t>
      </w:r>
      <w:r w:rsidRPr="00947057">
        <w:rPr>
          <w:rStyle w:val="Emphasis"/>
          <w:rFonts w:asciiTheme="majorHAnsi" w:hAnsiTheme="majorHAnsi" w:cstheme="majorHAnsi"/>
          <w:color w:val="000000" w:themeColor="text1"/>
        </w:rPr>
        <w:t xml:space="preserve">foremost </w:t>
      </w:r>
      <w:r w:rsidRPr="00947057">
        <w:rPr>
          <w:rStyle w:val="Emphasis"/>
          <w:rFonts w:asciiTheme="majorHAnsi" w:hAnsiTheme="majorHAnsi" w:cstheme="majorHAnsi"/>
          <w:color w:val="000000" w:themeColor="text1"/>
          <w:highlight w:val="green"/>
        </w:rPr>
        <w:t>interests</w:t>
      </w:r>
      <w:r w:rsidRPr="00947057">
        <w:rPr>
          <w:rStyle w:val="StyleUnderline"/>
          <w:rFonts w:asciiTheme="majorHAnsi" w:hAnsiTheme="majorHAnsi" w:cstheme="majorHAnsi"/>
          <w:color w:val="000000" w:themeColor="text1"/>
          <w:highlight w:val="green"/>
        </w:rPr>
        <w:t xml:space="preserve"> </w:t>
      </w:r>
      <w:r w:rsidRPr="00947057">
        <w:rPr>
          <w:rStyle w:val="StyleUnderline"/>
          <w:rFonts w:asciiTheme="majorHAnsi" w:hAnsiTheme="majorHAnsi" w:cstheme="majorHAnsi"/>
          <w:color w:val="000000" w:themeColor="text1"/>
        </w:rPr>
        <w:t xml:space="preserve">in the principle of </w:t>
      </w:r>
      <w:r w:rsidRPr="00947057">
        <w:rPr>
          <w:rStyle w:val="Emphasis"/>
          <w:rFonts w:asciiTheme="majorHAnsi" w:hAnsiTheme="majorHAnsi" w:cstheme="majorHAnsi"/>
          <w:color w:val="000000" w:themeColor="text1"/>
        </w:rPr>
        <w:t>self-determination</w:t>
      </w:r>
      <w:r w:rsidRPr="00947057">
        <w:rPr>
          <w:rStyle w:val="StyleUnderline"/>
          <w:rFonts w:asciiTheme="majorHAnsi" w:hAnsiTheme="majorHAnsi" w:cstheme="majorHAnsi"/>
          <w:color w:val="000000" w:themeColor="text1"/>
        </w:rPr>
        <w:t xml:space="preserve"> for all states, large and small, as the foundation for a </w:t>
      </w:r>
      <w:r w:rsidRPr="00947057">
        <w:rPr>
          <w:rStyle w:val="Emphasis"/>
          <w:rFonts w:asciiTheme="majorHAnsi" w:hAnsiTheme="majorHAnsi" w:cstheme="majorHAnsi"/>
          <w:color w:val="000000" w:themeColor="text1"/>
        </w:rPr>
        <w:t>robust global marketplace</w:t>
      </w:r>
      <w:r w:rsidRPr="00947057">
        <w:rPr>
          <w:rStyle w:val="StyleUnderline"/>
          <w:rFonts w:asciiTheme="majorHAnsi" w:hAnsiTheme="majorHAnsi" w:cstheme="majorHAnsi"/>
          <w:color w:val="000000" w:themeColor="text1"/>
        </w:rPr>
        <w:t xml:space="preserve">. </w:t>
      </w:r>
      <w:r w:rsidRPr="00947057">
        <w:rPr>
          <w:rStyle w:val="Emphasis"/>
          <w:rFonts w:asciiTheme="majorHAnsi" w:hAnsiTheme="majorHAnsi" w:cstheme="majorHAnsi"/>
          <w:color w:val="000000" w:themeColor="text1"/>
          <w:highlight w:val="green"/>
        </w:rPr>
        <w:t>War</w:t>
      </w:r>
      <w:r w:rsidRPr="00947057">
        <w:rPr>
          <w:rStyle w:val="StyleUnderline"/>
          <w:rFonts w:asciiTheme="majorHAnsi" w:hAnsiTheme="majorHAnsi" w:cstheme="majorHAnsi"/>
          <w:color w:val="000000" w:themeColor="text1"/>
        </w:rPr>
        <w:t xml:space="preserve"> among these states, </w:t>
      </w:r>
      <w:r w:rsidRPr="00947057">
        <w:rPr>
          <w:rStyle w:val="Emphasis"/>
          <w:rFonts w:asciiTheme="majorHAnsi" w:hAnsiTheme="majorHAnsi" w:cstheme="majorHAnsi"/>
          <w:color w:val="000000" w:themeColor="text1"/>
        </w:rPr>
        <w:t>even making preparations</w:t>
      </w:r>
      <w:r w:rsidRPr="00947057">
        <w:rPr>
          <w:rStyle w:val="StyleUnderline"/>
          <w:rFonts w:asciiTheme="majorHAnsi" w:hAnsiTheme="majorHAnsi" w:cstheme="majorHAnsi"/>
          <w:color w:val="000000" w:themeColor="text1"/>
        </w:rPr>
        <w:t xml:space="preserve"> for war, </w:t>
      </w:r>
      <w:r w:rsidRPr="00947057">
        <w:rPr>
          <w:rStyle w:val="StyleUnderline"/>
          <w:rFonts w:asciiTheme="majorHAnsi" w:hAnsiTheme="majorHAnsi" w:cstheme="majorHAnsi"/>
          <w:color w:val="000000" w:themeColor="text1"/>
          <w:highlight w:val="green"/>
        </w:rPr>
        <w:t xml:space="preserve">is </w:t>
      </w:r>
      <w:r w:rsidRPr="00947057">
        <w:rPr>
          <w:rStyle w:val="Emphasis"/>
          <w:rFonts w:asciiTheme="majorHAnsi" w:hAnsiTheme="majorHAnsi" w:cstheme="majorHAnsi"/>
          <w:color w:val="000000" w:themeColor="text1"/>
          <w:highlight w:val="green"/>
        </w:rPr>
        <w:t>not possible</w:t>
      </w:r>
      <w:r w:rsidRPr="00947057">
        <w:rPr>
          <w:rStyle w:val="StyleUnderline"/>
          <w:rFonts w:asciiTheme="majorHAnsi" w:hAnsiTheme="majorHAnsi" w:cstheme="majorHAnsi"/>
          <w:color w:val="000000" w:themeColor="text1"/>
          <w:highlight w:val="green"/>
        </w:rPr>
        <w:t>, because</w:t>
      </w:r>
      <w:r w:rsidRPr="00947057">
        <w:rPr>
          <w:rStyle w:val="StyleUnderline"/>
          <w:rFonts w:asciiTheme="majorHAnsi" w:hAnsiTheme="majorHAnsi" w:cstheme="majorHAnsi"/>
          <w:color w:val="000000" w:themeColor="text1"/>
        </w:rPr>
        <w:t xml:space="preserve"> they are in </w:t>
      </w:r>
      <w:r w:rsidRPr="00947057">
        <w:rPr>
          <w:rStyle w:val="StyleUnderline"/>
          <w:rFonts w:asciiTheme="majorHAnsi" w:hAnsiTheme="majorHAnsi" w:cstheme="majorHAnsi"/>
          <w:color w:val="000000" w:themeColor="text1"/>
          <w:highlight w:val="green"/>
        </w:rPr>
        <w:t xml:space="preserve">a </w:t>
      </w:r>
      <w:r w:rsidRPr="00947057">
        <w:rPr>
          <w:rStyle w:val="Emphasis"/>
          <w:rFonts w:asciiTheme="majorHAnsi" w:hAnsiTheme="majorHAnsi" w:cstheme="majorHAnsi"/>
          <w:color w:val="000000" w:themeColor="text1"/>
          <w:highlight w:val="green"/>
        </w:rPr>
        <w:t>natural alliance to</w:t>
      </w:r>
      <w:r w:rsidRPr="00947057">
        <w:rPr>
          <w:rStyle w:val="Emphasis"/>
          <w:rFonts w:asciiTheme="majorHAnsi" w:hAnsiTheme="majorHAnsi" w:cstheme="majorHAnsi"/>
          <w:color w:val="000000" w:themeColor="text1"/>
        </w:rPr>
        <w:t xml:space="preserve"> preserve</w:t>
      </w:r>
      <w:r w:rsidRPr="00947057">
        <w:rPr>
          <w:rStyle w:val="StyleUnderline"/>
          <w:rFonts w:asciiTheme="majorHAnsi" w:hAnsiTheme="majorHAnsi" w:cstheme="majorHAnsi"/>
          <w:color w:val="000000" w:themeColor="text1"/>
        </w:rPr>
        <w:t xml:space="preserve"> and </w:t>
      </w:r>
      <w:r w:rsidRPr="00947057">
        <w:rPr>
          <w:rStyle w:val="Emphasis"/>
          <w:rFonts w:asciiTheme="majorHAnsi" w:hAnsiTheme="majorHAnsi" w:cstheme="majorHAnsi"/>
          <w:color w:val="000000" w:themeColor="text1"/>
          <w:highlight w:val="green"/>
        </w:rPr>
        <w:t>protect the</w:t>
      </w:r>
      <w:r w:rsidRPr="00947057">
        <w:rPr>
          <w:rStyle w:val="Emphasis"/>
          <w:rFonts w:asciiTheme="majorHAnsi" w:hAnsiTheme="majorHAnsi" w:cstheme="majorHAnsi"/>
          <w:color w:val="000000" w:themeColor="text1"/>
        </w:rPr>
        <w:t xml:space="preserve"> global </w:t>
      </w:r>
      <w:r w:rsidRPr="00947057">
        <w:rPr>
          <w:rStyle w:val="Emphasis"/>
          <w:rFonts w:asciiTheme="majorHAnsi" w:hAnsiTheme="majorHAnsi" w:cstheme="majorHAnsi"/>
          <w:color w:val="000000" w:themeColor="text1"/>
          <w:highlight w:val="green"/>
        </w:rPr>
        <w:t>order</w:t>
      </w:r>
      <w:r w:rsidRPr="00947057">
        <w:rPr>
          <w:rFonts w:asciiTheme="majorHAnsi" w:hAnsiTheme="majorHAnsi" w:cstheme="majorHAnsi"/>
          <w:color w:val="000000" w:themeColor="text1"/>
          <w:sz w:val="16"/>
        </w:rPr>
        <w:t xml:space="preserve">. In contrast, </w:t>
      </w:r>
      <w:r w:rsidRPr="00947057">
        <w:rPr>
          <w:rStyle w:val="StyleUnderline"/>
          <w:rFonts w:asciiTheme="majorHAnsi" w:hAnsiTheme="majorHAnsi" w:cstheme="majorHAnsi"/>
          <w:color w:val="000000" w:themeColor="text1"/>
        </w:rPr>
        <w:t xml:space="preserve">leaders of </w:t>
      </w:r>
      <w:r w:rsidRPr="00947057">
        <w:rPr>
          <w:rStyle w:val="StyleUnderline"/>
          <w:rFonts w:asciiTheme="majorHAnsi" w:hAnsiTheme="majorHAnsi" w:cstheme="majorHAnsi"/>
          <w:color w:val="000000" w:themeColor="text1"/>
          <w:highlight w:val="green"/>
        </w:rPr>
        <w:t xml:space="preserve">states with </w:t>
      </w:r>
      <w:r w:rsidRPr="00947057">
        <w:rPr>
          <w:rStyle w:val="Emphasis"/>
          <w:rFonts w:asciiTheme="majorHAnsi" w:hAnsiTheme="majorHAnsi" w:cstheme="majorHAnsi"/>
          <w:color w:val="000000" w:themeColor="text1"/>
          <w:highlight w:val="green"/>
        </w:rPr>
        <w:t>weak</w:t>
      </w:r>
      <w:r w:rsidRPr="00947057">
        <w:rPr>
          <w:rStyle w:val="Emphasis"/>
          <w:rFonts w:asciiTheme="majorHAnsi" w:hAnsiTheme="majorHAnsi" w:cstheme="majorHAnsi"/>
          <w:color w:val="000000" w:themeColor="text1"/>
        </w:rPr>
        <w:t xml:space="preserve"> internal </w:t>
      </w:r>
      <w:r w:rsidRPr="00947057">
        <w:rPr>
          <w:rStyle w:val="Emphasis"/>
          <w:rFonts w:asciiTheme="majorHAnsi" w:hAnsiTheme="majorHAnsi" w:cstheme="majorHAnsi"/>
          <w:color w:val="000000" w:themeColor="text1"/>
          <w:highlight w:val="green"/>
        </w:rPr>
        <w:t>markets</w:t>
      </w:r>
      <w:r w:rsidRPr="00947057">
        <w:rPr>
          <w:rStyle w:val="StyleUnderline"/>
          <w:rFonts w:asciiTheme="majorHAnsi" w:hAnsiTheme="majorHAnsi" w:cstheme="majorHAnsi"/>
          <w:color w:val="000000" w:themeColor="text1"/>
          <w:highlight w:val="green"/>
        </w:rPr>
        <w:t xml:space="preserve"> have </w:t>
      </w:r>
      <w:r w:rsidRPr="00947057">
        <w:rPr>
          <w:rStyle w:val="Emphasis"/>
          <w:rFonts w:asciiTheme="majorHAnsi" w:hAnsiTheme="majorHAnsi" w:cstheme="majorHAnsi"/>
          <w:color w:val="000000" w:themeColor="text1"/>
          <w:highlight w:val="green"/>
        </w:rPr>
        <w:t>little interest</w:t>
      </w:r>
      <w:r w:rsidRPr="00947057">
        <w:rPr>
          <w:rStyle w:val="StyleUnderline"/>
          <w:rFonts w:asciiTheme="majorHAnsi" w:hAnsiTheme="majorHAnsi" w:cstheme="majorHAnsi"/>
          <w:color w:val="000000" w:themeColor="text1"/>
        </w:rPr>
        <w:t xml:space="preserve"> in the global marketplace; </w:t>
      </w:r>
      <w:r w:rsidRPr="00947057">
        <w:rPr>
          <w:rStyle w:val="StyleUnderline"/>
          <w:rFonts w:asciiTheme="majorHAnsi" w:hAnsiTheme="majorHAnsi" w:cstheme="majorHAnsi"/>
          <w:color w:val="000000" w:themeColor="text1"/>
          <w:highlight w:val="green"/>
        </w:rPr>
        <w:t>they pursue</w:t>
      </w:r>
      <w:r w:rsidRPr="00947057">
        <w:rPr>
          <w:rStyle w:val="StyleUnderline"/>
          <w:rFonts w:asciiTheme="majorHAnsi" w:hAnsiTheme="majorHAnsi" w:cstheme="majorHAnsi"/>
          <w:color w:val="000000" w:themeColor="text1"/>
        </w:rPr>
        <w:t xml:space="preserve"> wealth </w:t>
      </w:r>
      <w:r w:rsidRPr="00947057">
        <w:rPr>
          <w:rStyle w:val="Emphasis"/>
          <w:rFonts w:asciiTheme="majorHAnsi" w:hAnsiTheme="majorHAnsi" w:cstheme="majorHAnsi"/>
          <w:color w:val="000000" w:themeColor="text1"/>
        </w:rPr>
        <w:t>not through commerce</w:t>
      </w:r>
      <w:r w:rsidRPr="00947057">
        <w:rPr>
          <w:rStyle w:val="StyleUnderline"/>
          <w:rFonts w:asciiTheme="majorHAnsi" w:hAnsiTheme="majorHAnsi" w:cstheme="majorHAnsi"/>
          <w:color w:val="000000" w:themeColor="text1"/>
        </w:rPr>
        <w:t xml:space="preserve">, but through </w:t>
      </w:r>
      <w:r w:rsidRPr="00947057">
        <w:rPr>
          <w:rStyle w:val="Emphasis"/>
          <w:rFonts w:asciiTheme="majorHAnsi" w:hAnsiTheme="majorHAnsi" w:cstheme="majorHAnsi"/>
          <w:color w:val="000000" w:themeColor="text1"/>
          <w:highlight w:val="green"/>
        </w:rPr>
        <w:t>wars of expansion</w:t>
      </w:r>
      <w:r w:rsidRPr="00947057">
        <w:rPr>
          <w:rStyle w:val="StyleUnderline"/>
          <w:rFonts w:asciiTheme="majorHAnsi" w:hAnsiTheme="majorHAnsi" w:cstheme="majorHAnsi"/>
          <w:color w:val="000000" w:themeColor="text1"/>
        </w:rPr>
        <w:t xml:space="preserve"> and </w:t>
      </w:r>
      <w:r w:rsidRPr="00947057">
        <w:rPr>
          <w:rStyle w:val="Emphasis"/>
          <w:rFonts w:asciiTheme="majorHAnsi" w:hAnsiTheme="majorHAnsi" w:cstheme="majorHAnsi"/>
          <w:color w:val="000000" w:themeColor="text1"/>
        </w:rPr>
        <w:t>demands for tribute</w:t>
      </w:r>
      <w:r w:rsidRPr="00947057">
        <w:rPr>
          <w:rFonts w:asciiTheme="majorHAnsi" w:hAnsiTheme="majorHAnsi" w:cstheme="majorHAnsi"/>
          <w:color w:val="000000" w:themeColor="text1"/>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877F32A" w14:textId="77777777" w:rsidR="00CB088A" w:rsidRPr="00947057" w:rsidRDefault="00CB088A" w:rsidP="00CB088A">
      <w:pPr>
        <w:rPr>
          <w:color w:val="000000" w:themeColor="text1"/>
        </w:rPr>
      </w:pPr>
    </w:p>
    <w:p w14:paraId="4CB84AFA" w14:textId="77777777" w:rsidR="00CB088A" w:rsidRPr="00947057" w:rsidRDefault="00CB088A" w:rsidP="00CB088A">
      <w:pPr>
        <w:pStyle w:val="Heading4"/>
        <w:rPr>
          <w:rFonts w:asciiTheme="majorHAnsi" w:hAnsiTheme="majorHAnsi" w:cstheme="majorHAnsi"/>
          <w:color w:val="000000" w:themeColor="text1"/>
        </w:rPr>
      </w:pPr>
      <w:r w:rsidRPr="00947057">
        <w:rPr>
          <w:rFonts w:asciiTheme="majorHAnsi" w:hAnsiTheme="majorHAnsi" w:cstheme="majorHAnsi"/>
          <w:color w:val="000000" w:themeColor="text1"/>
        </w:rPr>
        <w:t xml:space="preserve">Transition wars – </w:t>
      </w:r>
      <w:r w:rsidRPr="00947057">
        <w:rPr>
          <w:rFonts w:asciiTheme="majorHAnsi" w:hAnsiTheme="majorHAnsi" w:cstheme="majorHAnsi"/>
          <w:color w:val="000000" w:themeColor="text1"/>
          <w:u w:val="single"/>
        </w:rPr>
        <w:t>Low-growth</w:t>
      </w:r>
      <w:r w:rsidRPr="00947057">
        <w:rPr>
          <w:rFonts w:asciiTheme="majorHAnsi" w:hAnsiTheme="majorHAnsi" w:cstheme="majorHAnsi"/>
          <w:color w:val="000000" w:themeColor="text1"/>
        </w:rPr>
        <w:t xml:space="preserve"> world causes </w:t>
      </w:r>
      <w:r w:rsidRPr="00947057">
        <w:rPr>
          <w:rFonts w:asciiTheme="majorHAnsi" w:hAnsiTheme="majorHAnsi" w:cstheme="majorHAnsi"/>
          <w:color w:val="000000" w:themeColor="text1"/>
          <w:u w:val="single"/>
        </w:rPr>
        <w:t xml:space="preserve">great power conflict </w:t>
      </w:r>
    </w:p>
    <w:p w14:paraId="552145EA" w14:textId="77777777" w:rsidR="00CB088A" w:rsidRPr="00947057" w:rsidRDefault="00CB088A" w:rsidP="00CB088A">
      <w:pPr>
        <w:rPr>
          <w:color w:val="000000" w:themeColor="text1"/>
        </w:rPr>
      </w:pPr>
      <w:r w:rsidRPr="00947057">
        <w:rPr>
          <w:rStyle w:val="Style13ptBold"/>
          <w:color w:val="000000" w:themeColor="text1"/>
        </w:rPr>
        <w:t xml:space="preserve">Drezner 16 </w:t>
      </w:r>
      <w:r w:rsidRPr="00947057">
        <w:rPr>
          <w:color w:val="000000" w:themeColor="text1"/>
        </w:rPr>
        <w:t xml:space="preserve">[Daniel W. Drezner 16, nonresident senior fellow at the Brookings Institution, professor of international politics at the Fletcher School of Law and </w:t>
      </w:r>
      <w:r w:rsidRPr="00947057">
        <w:rPr>
          <w:color w:val="000000" w:themeColor="text1"/>
        </w:rPr>
        <w:lastRenderedPageBreak/>
        <w:t xml:space="preserve">Diplomacy at Tufts University, May 2016, “Five Known Unknowns about the Next Generation Global Political Economy,” </w:t>
      </w:r>
      <w:hyperlink r:id="rId12" w:history="1">
        <w:r w:rsidRPr="00947057">
          <w:rPr>
            <w:rStyle w:val="Hyperlink"/>
            <w:color w:val="000000" w:themeColor="text1"/>
          </w:rPr>
          <w:t>https://www.brookings.edu/wp-content/uploads/2016/07/IOS-Drezner-web-1.pdf</w:t>
        </w:r>
      </w:hyperlink>
      <w:r w:rsidRPr="00947057">
        <w:rPr>
          <w:color w:val="000000" w:themeColor="text1"/>
        </w:rPr>
        <w:t>]</w:t>
      </w:r>
    </w:p>
    <w:p w14:paraId="78840DD4" w14:textId="77777777" w:rsidR="00CB088A" w:rsidRPr="00947057" w:rsidRDefault="00CB088A" w:rsidP="00CB088A">
      <w:pPr>
        <w:rPr>
          <w:rFonts w:asciiTheme="majorHAnsi" w:hAnsiTheme="majorHAnsi" w:cstheme="majorHAnsi"/>
          <w:color w:val="000000" w:themeColor="text1"/>
          <w:sz w:val="16"/>
        </w:rPr>
      </w:pPr>
      <w:r w:rsidRPr="00947057">
        <w:rPr>
          <w:rFonts w:asciiTheme="majorHAnsi" w:hAnsiTheme="majorHAnsi" w:cstheme="majorHAnsi"/>
          <w:color w:val="000000" w:themeColor="text1"/>
          <w:sz w:val="16"/>
        </w:rPr>
        <w:t xml:space="preserve">Geopolitical ambitions could reduce economic interdependence even further.120 </w:t>
      </w:r>
      <w:r w:rsidRPr="00947057">
        <w:rPr>
          <w:rStyle w:val="StyleUnderline"/>
          <w:rFonts w:asciiTheme="majorHAnsi" w:hAnsiTheme="majorHAnsi" w:cstheme="majorHAnsi"/>
          <w:color w:val="000000" w:themeColor="text1"/>
        </w:rPr>
        <w:t>Russia and China have territorial</w:t>
      </w:r>
      <w:r w:rsidRPr="00947057">
        <w:rPr>
          <w:rFonts w:asciiTheme="majorHAnsi" w:hAnsiTheme="majorHAnsi" w:cstheme="majorHAnsi"/>
          <w:color w:val="000000" w:themeColor="text1"/>
          <w:sz w:val="16"/>
        </w:rPr>
        <w:t xml:space="preserve"> and quasi-territorial </w:t>
      </w:r>
      <w:r w:rsidRPr="00947057">
        <w:rPr>
          <w:rStyle w:val="StyleUnderline"/>
          <w:rFonts w:asciiTheme="majorHAnsi" w:hAnsiTheme="majorHAnsi" w:cstheme="majorHAnsi"/>
          <w:color w:val="000000" w:themeColor="text1"/>
        </w:rPr>
        <w:t>ambitions beyond their</w:t>
      </w:r>
      <w:r w:rsidRPr="00947057">
        <w:rPr>
          <w:rFonts w:asciiTheme="majorHAnsi" w:hAnsiTheme="majorHAnsi" w:cstheme="majorHAnsi"/>
          <w:color w:val="000000" w:themeColor="text1"/>
          <w:sz w:val="16"/>
        </w:rPr>
        <w:t xml:space="preserve"> recognized </w:t>
      </w:r>
      <w:r w:rsidRPr="00947057">
        <w:rPr>
          <w:rStyle w:val="StyleUnderline"/>
          <w:rFonts w:asciiTheme="majorHAnsi" w:hAnsiTheme="majorHAnsi" w:cstheme="majorHAnsi"/>
          <w:color w:val="000000" w:themeColor="text1"/>
        </w:rPr>
        <w:t>borders, and the U</w:t>
      </w:r>
      <w:r w:rsidRPr="00947057">
        <w:rPr>
          <w:rFonts w:asciiTheme="majorHAnsi" w:hAnsiTheme="majorHAnsi" w:cstheme="majorHAnsi"/>
          <w:color w:val="000000" w:themeColor="text1"/>
          <w:sz w:val="16"/>
        </w:rPr>
        <w:t xml:space="preserve">nited </w:t>
      </w:r>
      <w:r w:rsidRPr="00947057">
        <w:rPr>
          <w:rStyle w:val="StyleUnderline"/>
          <w:rFonts w:asciiTheme="majorHAnsi" w:hAnsiTheme="majorHAnsi" w:cstheme="majorHAnsi"/>
          <w:color w:val="000000" w:themeColor="text1"/>
        </w:rPr>
        <w:t>S</w:t>
      </w:r>
      <w:r w:rsidRPr="00947057">
        <w:rPr>
          <w:rFonts w:asciiTheme="majorHAnsi" w:hAnsiTheme="majorHAnsi" w:cstheme="majorHAnsi"/>
          <w:color w:val="000000" w:themeColor="text1"/>
          <w:sz w:val="16"/>
        </w:rPr>
        <w:t xml:space="preserve">tates </w:t>
      </w:r>
      <w:r w:rsidRPr="00947057">
        <w:rPr>
          <w:rStyle w:val="StyleUnderline"/>
          <w:rFonts w:asciiTheme="majorHAnsi" w:hAnsiTheme="majorHAnsi" w:cstheme="majorHAnsi"/>
          <w:color w:val="000000" w:themeColor="text1"/>
        </w:rPr>
        <w:t>has attempted to counter</w:t>
      </w:r>
      <w:r w:rsidRPr="00947057">
        <w:rPr>
          <w:rFonts w:asciiTheme="majorHAnsi" w:hAnsiTheme="majorHAnsi" w:cstheme="majorHAnsi"/>
          <w:color w:val="000000" w:themeColor="text1"/>
          <w:sz w:val="16"/>
        </w:rPr>
        <w:t xml:space="preserve"> what it sees as </w:t>
      </w:r>
      <w:r w:rsidRPr="00947057">
        <w:rPr>
          <w:rStyle w:val="StyleUnderline"/>
          <w:rFonts w:asciiTheme="majorHAnsi" w:hAnsiTheme="majorHAnsi" w:cstheme="majorHAnsi"/>
          <w:color w:val="000000" w:themeColor="text1"/>
        </w:rPr>
        <w:t>revisionist behavior by both</w:t>
      </w:r>
      <w:r w:rsidRPr="00947057">
        <w:rPr>
          <w:rFonts w:asciiTheme="majorHAnsi" w:hAnsiTheme="majorHAnsi" w:cstheme="majorHAnsi"/>
          <w:color w:val="000000" w:themeColor="text1"/>
          <w:sz w:val="16"/>
        </w:rPr>
        <w:t xml:space="preserve"> countries</w:t>
      </w:r>
      <w:r w:rsidRPr="00947057">
        <w:rPr>
          <w:rFonts w:asciiTheme="majorHAnsi" w:hAnsiTheme="majorHAnsi" w:cstheme="majorHAnsi"/>
          <w:color w:val="000000" w:themeColor="text1"/>
          <w:sz w:val="16"/>
          <w:highlight w:val="green"/>
        </w:rPr>
        <w:t xml:space="preserve">. </w:t>
      </w:r>
      <w:r w:rsidRPr="00947057">
        <w:rPr>
          <w:rStyle w:val="Emphasis"/>
          <w:rFonts w:asciiTheme="majorHAnsi" w:hAnsiTheme="majorHAnsi" w:cstheme="majorHAnsi"/>
          <w:color w:val="000000" w:themeColor="text1"/>
          <w:highlight w:val="green"/>
        </w:rPr>
        <w:t xml:space="preserve">In </w:t>
      </w:r>
      <w:r w:rsidRPr="00947057">
        <w:rPr>
          <w:rStyle w:val="Emphasis"/>
          <w:rFonts w:asciiTheme="majorHAnsi" w:hAnsiTheme="majorHAnsi" w:cstheme="majorHAnsi"/>
          <w:color w:val="000000" w:themeColor="text1"/>
        </w:rPr>
        <w:t xml:space="preserve">a </w:t>
      </w:r>
      <w:r w:rsidRPr="00947057">
        <w:rPr>
          <w:rStyle w:val="Emphasis"/>
          <w:rFonts w:asciiTheme="majorHAnsi" w:hAnsiTheme="majorHAnsi" w:cstheme="majorHAnsi"/>
          <w:color w:val="000000" w:themeColor="text1"/>
          <w:highlight w:val="green"/>
        </w:rPr>
        <w:t xml:space="preserve">low-growth </w:t>
      </w:r>
      <w:r w:rsidRPr="00947057">
        <w:rPr>
          <w:rStyle w:val="Emphasis"/>
          <w:rFonts w:asciiTheme="majorHAnsi" w:hAnsiTheme="majorHAnsi" w:cstheme="majorHAnsi"/>
          <w:color w:val="000000" w:themeColor="text1"/>
        </w:rPr>
        <w:t>world</w:t>
      </w:r>
      <w:r w:rsidRPr="00947057">
        <w:rPr>
          <w:rFonts w:asciiTheme="majorHAnsi" w:hAnsiTheme="majorHAnsi" w:cstheme="majorHAnsi"/>
          <w:color w:val="000000" w:themeColor="text1"/>
          <w:sz w:val="16"/>
        </w:rPr>
        <w:t xml:space="preserve">, it is possible that </w:t>
      </w:r>
      <w:r w:rsidRPr="00947057">
        <w:rPr>
          <w:rStyle w:val="StyleUnderline"/>
          <w:rFonts w:asciiTheme="majorHAnsi" w:hAnsiTheme="majorHAnsi" w:cstheme="majorHAnsi"/>
          <w:color w:val="000000" w:themeColor="text1"/>
          <w:highlight w:val="green"/>
        </w:rPr>
        <w:t>leaders</w:t>
      </w:r>
      <w:r w:rsidRPr="00947057">
        <w:rPr>
          <w:rFonts w:asciiTheme="majorHAnsi" w:hAnsiTheme="majorHAnsi" w:cstheme="majorHAnsi"/>
          <w:color w:val="000000" w:themeColor="text1"/>
          <w:sz w:val="16"/>
        </w:rPr>
        <w:t xml:space="preserve"> of either country </w:t>
      </w:r>
      <w:r w:rsidRPr="00947057">
        <w:rPr>
          <w:rStyle w:val="StyleUnderline"/>
          <w:rFonts w:asciiTheme="majorHAnsi" w:hAnsiTheme="majorHAnsi" w:cstheme="majorHAnsi"/>
          <w:color w:val="000000" w:themeColor="text1"/>
        </w:rPr>
        <w:t xml:space="preserve">would choose to </w:t>
      </w:r>
      <w:r w:rsidRPr="00947057">
        <w:rPr>
          <w:rStyle w:val="Emphasis"/>
          <w:rFonts w:asciiTheme="majorHAnsi" w:hAnsiTheme="majorHAnsi" w:cstheme="majorHAnsi"/>
          <w:color w:val="000000" w:themeColor="text1"/>
          <w:highlight w:val="green"/>
        </w:rPr>
        <w:t>prioritize</w:t>
      </w:r>
      <w:r w:rsidRPr="00947057">
        <w:rPr>
          <w:rStyle w:val="Emphasis"/>
          <w:rFonts w:asciiTheme="majorHAnsi" w:hAnsiTheme="majorHAnsi" w:cstheme="majorHAnsi"/>
          <w:color w:val="000000" w:themeColor="text1"/>
        </w:rPr>
        <w:t xml:space="preserve"> their </w:t>
      </w:r>
      <w:r w:rsidRPr="00947057">
        <w:rPr>
          <w:rStyle w:val="Emphasis"/>
          <w:rFonts w:asciiTheme="majorHAnsi" w:hAnsiTheme="majorHAnsi" w:cstheme="majorHAnsi"/>
          <w:color w:val="000000" w:themeColor="text1"/>
          <w:highlight w:val="green"/>
        </w:rPr>
        <w:t>nationalist ambitions over</w:t>
      </w:r>
      <w:r w:rsidRPr="00947057">
        <w:rPr>
          <w:rStyle w:val="Emphasis"/>
          <w:rFonts w:asciiTheme="majorHAnsi" w:hAnsiTheme="majorHAnsi" w:cstheme="majorHAnsi"/>
          <w:color w:val="000000" w:themeColor="text1"/>
        </w:rPr>
        <w:t xml:space="preserve"> economic </w:t>
      </w:r>
      <w:r w:rsidRPr="00947057">
        <w:rPr>
          <w:rStyle w:val="Emphasis"/>
          <w:rFonts w:asciiTheme="majorHAnsi" w:hAnsiTheme="majorHAnsi" w:cstheme="majorHAnsi"/>
          <w:color w:val="000000" w:themeColor="text1"/>
          <w:highlight w:val="green"/>
        </w:rPr>
        <w:t>growth</w:t>
      </w:r>
      <w:r w:rsidRPr="00947057">
        <w:rPr>
          <w:rFonts w:asciiTheme="majorHAnsi" w:hAnsiTheme="majorHAnsi" w:cstheme="majorHAnsi"/>
          <w:color w:val="000000" w:themeColor="text1"/>
          <w:sz w:val="16"/>
        </w:rPr>
        <w:t xml:space="preserve">. More generally, </w:t>
      </w:r>
      <w:r w:rsidRPr="00947057">
        <w:rPr>
          <w:rStyle w:val="StyleUnderline"/>
          <w:rFonts w:asciiTheme="majorHAnsi" w:hAnsiTheme="majorHAnsi" w:cstheme="majorHAnsi"/>
          <w:color w:val="000000" w:themeColor="text1"/>
        </w:rPr>
        <w:t xml:space="preserve">it could be that the </w:t>
      </w:r>
      <w:r w:rsidRPr="00947057">
        <w:rPr>
          <w:rStyle w:val="Emphasis"/>
          <w:rFonts w:asciiTheme="majorHAnsi" w:hAnsiTheme="majorHAnsi" w:cstheme="majorHAnsi"/>
          <w:color w:val="000000" w:themeColor="text1"/>
          <w:highlight w:val="green"/>
        </w:rPr>
        <w:t xml:space="preserve">expectation of </w:t>
      </w:r>
      <w:r w:rsidRPr="00947057">
        <w:rPr>
          <w:rStyle w:val="Emphasis"/>
          <w:rFonts w:asciiTheme="majorHAnsi" w:hAnsiTheme="majorHAnsi" w:cstheme="majorHAnsi"/>
          <w:color w:val="000000" w:themeColor="text1"/>
        </w:rPr>
        <w:t xml:space="preserve">future </w:t>
      </w:r>
      <w:r w:rsidRPr="00947057">
        <w:rPr>
          <w:rStyle w:val="Emphasis"/>
          <w:rFonts w:asciiTheme="majorHAnsi" w:hAnsiTheme="majorHAnsi" w:cstheme="majorHAnsi"/>
          <w:color w:val="000000" w:themeColor="text1"/>
          <w:highlight w:val="green"/>
        </w:rPr>
        <w:t>gains from interdependence</w:t>
      </w:r>
      <w:r w:rsidRPr="00947057">
        <w:rPr>
          <w:rFonts w:asciiTheme="majorHAnsi" w:hAnsiTheme="majorHAnsi" w:cstheme="majorHAnsi"/>
          <w:color w:val="000000" w:themeColor="text1"/>
          <w:sz w:val="16"/>
        </w:rPr>
        <w:t>—</w:t>
      </w:r>
      <w:r w:rsidRPr="00947057">
        <w:rPr>
          <w:rStyle w:val="StyleUnderline"/>
          <w:rFonts w:asciiTheme="majorHAnsi" w:hAnsiTheme="majorHAnsi" w:cstheme="majorHAnsi"/>
          <w:color w:val="000000" w:themeColor="text1"/>
        </w:rPr>
        <w:t>rather than existing levels of interdependence—</w:t>
      </w:r>
      <w:r w:rsidRPr="00947057">
        <w:rPr>
          <w:rStyle w:val="StyleUnderline"/>
          <w:rFonts w:asciiTheme="majorHAnsi" w:hAnsiTheme="majorHAnsi" w:cstheme="majorHAnsi"/>
          <w:color w:val="000000" w:themeColor="text1"/>
          <w:highlight w:val="green"/>
        </w:rPr>
        <w:t>constrains great power</w:t>
      </w:r>
      <w:r w:rsidRPr="00947057">
        <w:rPr>
          <w:rStyle w:val="StyleUnderline"/>
          <w:rFonts w:asciiTheme="majorHAnsi" w:hAnsiTheme="majorHAnsi" w:cstheme="majorHAnsi"/>
          <w:color w:val="000000" w:themeColor="text1"/>
        </w:rPr>
        <w:t xml:space="preserve"> bellicosity</w:t>
      </w:r>
      <w:r w:rsidRPr="00947057">
        <w:rPr>
          <w:rFonts w:asciiTheme="majorHAnsi" w:hAnsiTheme="majorHAnsi" w:cstheme="majorHAnsi"/>
          <w:color w:val="000000" w:themeColor="text1"/>
          <w:sz w:val="16"/>
        </w:rPr>
        <w:t xml:space="preserve">.121 </w:t>
      </w:r>
      <w:r w:rsidRPr="00947057">
        <w:rPr>
          <w:rStyle w:val="StyleUnderline"/>
          <w:rFonts w:asciiTheme="majorHAnsi" w:hAnsiTheme="majorHAnsi" w:cstheme="majorHAnsi"/>
          <w:color w:val="000000" w:themeColor="text1"/>
          <w:highlight w:val="green"/>
        </w:rPr>
        <w:t>If</w:t>
      </w:r>
      <w:r w:rsidRPr="00947057">
        <w:rPr>
          <w:rStyle w:val="StyleUnderline"/>
          <w:rFonts w:asciiTheme="majorHAnsi" w:hAnsiTheme="majorHAnsi" w:cstheme="majorHAnsi"/>
          <w:color w:val="000000" w:themeColor="text1"/>
        </w:rPr>
        <w:t xml:space="preserve"> great powers expect</w:t>
      </w:r>
      <w:r w:rsidRPr="00947057">
        <w:rPr>
          <w:rFonts w:asciiTheme="majorHAnsi" w:hAnsiTheme="majorHAnsi" w:cstheme="majorHAnsi"/>
          <w:color w:val="000000" w:themeColor="text1"/>
          <w:sz w:val="16"/>
        </w:rPr>
        <w:t xml:space="preserve"> that the </w:t>
      </w:r>
      <w:r w:rsidRPr="00947057">
        <w:rPr>
          <w:rStyle w:val="StyleUnderline"/>
          <w:rFonts w:asciiTheme="majorHAnsi" w:hAnsiTheme="majorHAnsi" w:cstheme="majorHAnsi"/>
          <w:color w:val="000000" w:themeColor="text1"/>
        </w:rPr>
        <w:t xml:space="preserve">future </w:t>
      </w:r>
      <w:r w:rsidRPr="00947057">
        <w:rPr>
          <w:rStyle w:val="StyleUnderline"/>
          <w:rFonts w:asciiTheme="majorHAnsi" w:hAnsiTheme="majorHAnsi" w:cstheme="majorHAnsi"/>
          <w:color w:val="000000" w:themeColor="text1"/>
          <w:highlight w:val="green"/>
        </w:rPr>
        <w:t>benefits of</w:t>
      </w:r>
      <w:r w:rsidRPr="00947057">
        <w:rPr>
          <w:rFonts w:asciiTheme="majorHAnsi" w:hAnsiTheme="majorHAnsi" w:cstheme="majorHAnsi"/>
          <w:color w:val="000000" w:themeColor="text1"/>
          <w:sz w:val="16"/>
        </w:rPr>
        <w:t xml:space="preserve"> international </w:t>
      </w:r>
      <w:r w:rsidRPr="00947057">
        <w:rPr>
          <w:rStyle w:val="StyleUnderline"/>
          <w:rFonts w:asciiTheme="majorHAnsi" w:hAnsiTheme="majorHAnsi" w:cstheme="majorHAnsi"/>
          <w:color w:val="000000" w:themeColor="text1"/>
          <w:highlight w:val="green"/>
        </w:rPr>
        <w:t>trade</w:t>
      </w:r>
      <w:r w:rsidRPr="00947057">
        <w:rPr>
          <w:rStyle w:val="StyleUnderline"/>
          <w:rFonts w:asciiTheme="majorHAnsi" w:hAnsiTheme="majorHAnsi" w:cstheme="majorHAnsi"/>
          <w:color w:val="000000" w:themeColor="text1"/>
        </w:rPr>
        <w:t xml:space="preserve"> and investment will </w:t>
      </w:r>
      <w:r w:rsidRPr="00947057">
        <w:rPr>
          <w:rStyle w:val="StyleUnderline"/>
          <w:rFonts w:asciiTheme="majorHAnsi" w:hAnsiTheme="majorHAnsi" w:cstheme="majorHAnsi"/>
          <w:color w:val="000000" w:themeColor="text1"/>
          <w:highlight w:val="green"/>
        </w:rPr>
        <w:t>wane</w:t>
      </w:r>
      <w:r w:rsidRPr="00947057">
        <w:rPr>
          <w:rFonts w:asciiTheme="majorHAnsi" w:hAnsiTheme="majorHAnsi" w:cstheme="majorHAnsi"/>
          <w:color w:val="000000" w:themeColor="text1"/>
          <w:sz w:val="16"/>
        </w:rPr>
        <w:t xml:space="preserve">, then </w:t>
      </w:r>
      <w:r w:rsidRPr="00947057">
        <w:rPr>
          <w:rStyle w:val="StyleUnderline"/>
          <w:rFonts w:asciiTheme="majorHAnsi" w:hAnsiTheme="majorHAnsi" w:cstheme="majorHAnsi"/>
          <w:color w:val="000000" w:themeColor="text1"/>
        </w:rPr>
        <w:t xml:space="preserve">commercial </w:t>
      </w:r>
      <w:r w:rsidRPr="00947057">
        <w:rPr>
          <w:rStyle w:val="StyleUnderline"/>
          <w:rFonts w:asciiTheme="majorHAnsi" w:hAnsiTheme="majorHAnsi" w:cstheme="majorHAnsi"/>
          <w:color w:val="000000" w:themeColor="text1"/>
          <w:highlight w:val="green"/>
        </w:rPr>
        <w:t>constraints on revisionist behavior</w:t>
      </w:r>
      <w:r w:rsidRPr="00947057">
        <w:rPr>
          <w:rStyle w:val="StyleUnderline"/>
          <w:rFonts w:asciiTheme="majorHAnsi" w:hAnsiTheme="majorHAnsi" w:cstheme="majorHAnsi"/>
          <w:color w:val="000000" w:themeColor="text1"/>
        </w:rPr>
        <w:t xml:space="preserve"> will </w:t>
      </w:r>
      <w:r w:rsidRPr="00947057">
        <w:rPr>
          <w:rStyle w:val="StyleUnderline"/>
          <w:rFonts w:asciiTheme="majorHAnsi" w:hAnsiTheme="majorHAnsi" w:cstheme="majorHAnsi"/>
          <w:color w:val="000000" w:themeColor="text1"/>
          <w:highlight w:val="green"/>
        </w:rPr>
        <w:t>lessen</w:t>
      </w:r>
      <w:r w:rsidRPr="00947057">
        <w:rPr>
          <w:rFonts w:asciiTheme="majorHAnsi" w:hAnsiTheme="majorHAnsi" w:cstheme="majorHAnsi"/>
          <w:color w:val="000000" w:themeColor="text1"/>
          <w:sz w:val="16"/>
        </w:rPr>
        <w:t xml:space="preserve">. All else equal, </w:t>
      </w:r>
      <w:r w:rsidRPr="00947057">
        <w:rPr>
          <w:rStyle w:val="StyleUnderline"/>
          <w:rFonts w:asciiTheme="majorHAnsi" w:hAnsiTheme="majorHAnsi" w:cstheme="majorHAnsi"/>
          <w:color w:val="000000" w:themeColor="text1"/>
        </w:rPr>
        <w:t xml:space="preserve">this </w:t>
      </w:r>
      <w:r w:rsidRPr="00947057">
        <w:rPr>
          <w:rStyle w:val="Emphasis"/>
          <w:rFonts w:asciiTheme="majorHAnsi" w:hAnsiTheme="majorHAnsi" w:cstheme="majorHAnsi"/>
          <w:color w:val="000000" w:themeColor="text1"/>
        </w:rPr>
        <w:t>increases the likelihood of great power conflict</w:t>
      </w:r>
      <w:r w:rsidRPr="00947057">
        <w:rPr>
          <w:rFonts w:asciiTheme="majorHAnsi" w:hAnsiTheme="majorHAnsi" w:cstheme="majorHAnsi"/>
          <w:color w:val="000000" w:themeColor="text1"/>
          <w:sz w:val="16"/>
        </w:rPr>
        <w:t xml:space="preserve"> going forward.</w:t>
      </w:r>
    </w:p>
    <w:p w14:paraId="7D136676" w14:textId="77777777" w:rsidR="00CB088A" w:rsidRPr="00947057" w:rsidRDefault="00CB088A" w:rsidP="00CB088A">
      <w:pPr>
        <w:rPr>
          <w:color w:val="000000" w:themeColor="text1"/>
        </w:rPr>
      </w:pPr>
    </w:p>
    <w:p w14:paraId="31FDEBFE"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Capitalism is sustainable – regulations will solve environmental problems</w:t>
      </w:r>
    </w:p>
    <w:p w14:paraId="755336D4" w14:textId="77777777" w:rsidR="00947057" w:rsidRPr="00423F73" w:rsidRDefault="00947057" w:rsidP="00947057">
      <w:pPr>
        <w:rPr>
          <w:rFonts w:asciiTheme="minorHAnsi" w:hAnsiTheme="minorHAnsi" w:cstheme="minorHAnsi"/>
        </w:rPr>
      </w:pPr>
      <w:r w:rsidRPr="00423F73">
        <w:rPr>
          <w:rStyle w:val="Style13ptBold"/>
          <w:rFonts w:asciiTheme="minorHAnsi" w:hAnsiTheme="minorHAnsi" w:cstheme="minorHAnsi"/>
        </w:rPr>
        <w:t>Fleisher 2009</w:t>
      </w:r>
      <w:r w:rsidRPr="00423F73">
        <w:rPr>
          <w:rFonts w:asciiTheme="minorHAnsi" w:hAnsiTheme="minorHAnsi" w:cstheme="minorHAnsi"/>
        </w:rPr>
        <w:t xml:space="preserve"> [Chris, Valley News Business Writer, “Is Capitalism Sustainable?” http://www.vnews.com/01182009/5326844.htm]</w:t>
      </w:r>
    </w:p>
    <w:p w14:paraId="146B4EC4" w14:textId="77777777" w:rsidR="00947057" w:rsidRPr="00423F73" w:rsidRDefault="00947057" w:rsidP="00947057">
      <w:pPr>
        <w:pStyle w:val="CardNotUnderlined"/>
        <w:rPr>
          <w:rFonts w:asciiTheme="minorHAnsi" w:hAnsiTheme="minorHAnsi" w:cstheme="minorHAnsi"/>
        </w:rPr>
      </w:pPr>
      <w:r w:rsidRPr="00423F73">
        <w:rPr>
          <w:rFonts w:asciiTheme="minorHAnsi" w:hAnsiTheme="minorHAnsi" w:cstheme="minorHAnsi"/>
        </w:rPr>
        <w:t xml:space="preserve">And there is the physical melting of the polar ice caps amid rising temperatures, leading to warnings of global peril if climate change is not addressed immediately. The two problems are related, according to many who attended a conference at Dartmouth's Tuck School of Business last week. In fact, </w:t>
      </w:r>
      <w:r w:rsidRPr="00423F73">
        <w:rPr>
          <w:rStyle w:val="StyleUnderline"/>
          <w:rFonts w:asciiTheme="minorHAnsi" w:eastAsia="Calibri" w:hAnsiTheme="minorHAnsi" w:cstheme="minorHAnsi"/>
        </w:rPr>
        <w:t xml:space="preserve">the health of </w:t>
      </w:r>
      <w:r w:rsidRPr="00423F73">
        <w:rPr>
          <w:rStyle w:val="StyleUnderline"/>
          <w:rFonts w:asciiTheme="minorHAnsi" w:eastAsia="Calibri" w:hAnsiTheme="minorHAnsi" w:cstheme="minorHAnsi"/>
          <w:highlight w:val="green"/>
        </w:rPr>
        <w:t>capitalism and the environment are intertwined, and must be managed together</w:t>
      </w:r>
      <w:r w:rsidRPr="00423F73">
        <w:rPr>
          <w:rFonts w:asciiTheme="minorHAnsi" w:hAnsiTheme="minorHAnsi" w:cstheme="minorHAnsi"/>
          <w:highlight w:val="green"/>
        </w:rPr>
        <w:t xml:space="preserve"> </w:t>
      </w:r>
      <w:r w:rsidRPr="00423F73">
        <w:rPr>
          <w:rFonts w:asciiTheme="minorHAnsi" w:hAnsiTheme="minorHAnsi" w:cstheme="minorHAnsi"/>
        </w:rPr>
        <w:t>if either is going to survive. “</w:t>
      </w:r>
      <w:r w:rsidRPr="00423F73">
        <w:rPr>
          <w:rStyle w:val="StyleUnderline"/>
          <w:rFonts w:asciiTheme="minorHAnsi" w:eastAsia="Calibri" w:hAnsiTheme="minorHAnsi" w:cstheme="minorHAnsi"/>
          <w:highlight w:val="green"/>
        </w:rPr>
        <w:t>Capitalism is sustainable in every sense of the term</w:t>
      </w:r>
      <w:r w:rsidRPr="00423F73">
        <w:rPr>
          <w:rStyle w:val="StyleUnderline"/>
          <w:rFonts w:asciiTheme="minorHAnsi" w:eastAsia="Calibri" w:hAnsiTheme="minorHAnsi" w:cstheme="minorHAnsi"/>
        </w:rPr>
        <w:t>,” said</w:t>
      </w:r>
      <w:r w:rsidRPr="00423F73">
        <w:rPr>
          <w:rFonts w:asciiTheme="minorHAnsi" w:hAnsiTheme="minorHAnsi" w:cstheme="minorHAnsi"/>
        </w:rPr>
        <w:t xml:space="preserve"> Anant Sundaram, </w:t>
      </w:r>
      <w:r w:rsidRPr="00423F73">
        <w:rPr>
          <w:rStyle w:val="StyleUnderline"/>
          <w:rFonts w:asciiTheme="minorHAnsi" w:eastAsia="Calibri" w:hAnsiTheme="minorHAnsi" w:cstheme="minorHAnsi"/>
        </w:rPr>
        <w:t>a professor of business administration</w:t>
      </w:r>
      <w:r w:rsidRPr="00423F73">
        <w:rPr>
          <w:rFonts w:asciiTheme="minorHAnsi" w:hAnsiTheme="minorHAnsi" w:cstheme="minorHAnsi"/>
        </w:rPr>
        <w:t xml:space="preserve"> at Tuck, during the opening chat last week. “With extremely important caveats.” The conference, which ran Thursday and Friday, posed the question of whether capitalism is sustainable, as an economic system and force on the environment. In panel discussions, professors, consultants, investment analysts and other corporate leaders considered the question and did their best to offer a way forward. Even if the economic circumstances surrounding the question are not pleasant, </w:t>
      </w:r>
      <w:r w:rsidRPr="00423F73">
        <w:rPr>
          <w:rStyle w:val="StyleUnderline"/>
          <w:rFonts w:asciiTheme="minorHAnsi" w:eastAsia="Calibri" w:hAnsiTheme="minorHAnsi" w:cstheme="minorHAnsi"/>
          <w:highlight w:val="green"/>
        </w:rPr>
        <w:t>most of the panelists agreed</w:t>
      </w:r>
      <w:r w:rsidRPr="00423F73">
        <w:rPr>
          <w:rStyle w:val="StyleUnderline"/>
          <w:rFonts w:asciiTheme="minorHAnsi" w:eastAsia="Calibri" w:hAnsiTheme="minorHAnsi" w:cstheme="minorHAnsi"/>
        </w:rPr>
        <w:t xml:space="preserve"> with Sundaram </w:t>
      </w:r>
      <w:r w:rsidRPr="00423F73">
        <w:rPr>
          <w:rStyle w:val="StyleUnderline"/>
          <w:rFonts w:asciiTheme="minorHAnsi" w:eastAsia="Calibri" w:hAnsiTheme="minorHAnsi" w:cstheme="minorHAnsi"/>
          <w:highlight w:val="green"/>
        </w:rPr>
        <w:t>that capitalism could function without destroying the natural world</w:t>
      </w:r>
      <w:r w:rsidRPr="00423F73">
        <w:rPr>
          <w:rFonts w:asciiTheme="minorHAnsi" w:hAnsiTheme="minorHAnsi" w:cstheme="minorHAnsi"/>
        </w:rPr>
        <w:t xml:space="preserve">. But it might not be sustainable in its current form. </w:t>
      </w:r>
      <w:r w:rsidRPr="00423F73">
        <w:rPr>
          <w:rStyle w:val="StyleUnderline"/>
          <w:rFonts w:asciiTheme="minorHAnsi" w:eastAsia="Calibri" w:hAnsiTheme="minorHAnsi" w:cstheme="minorHAnsi"/>
        </w:rPr>
        <w:t>If it is going to survive as a system of production and exchange, it would have to change</w:t>
      </w:r>
      <w:r w:rsidRPr="00423F73">
        <w:rPr>
          <w:rFonts w:asciiTheme="minorHAnsi" w:hAnsiTheme="minorHAnsi" w:cstheme="minorHAnsi"/>
        </w:rPr>
        <w:t xml:space="preserve">, become much more forward thinking </w:t>
      </w:r>
      <w:r w:rsidRPr="00423F73">
        <w:rPr>
          <w:rStyle w:val="StyleUnderline"/>
          <w:rFonts w:asciiTheme="minorHAnsi" w:eastAsia="Calibri" w:hAnsiTheme="minorHAnsi" w:cstheme="minorHAnsi"/>
        </w:rPr>
        <w:t>and acknowledge new restrictions</w:t>
      </w:r>
      <w:r w:rsidRPr="00423F73">
        <w:rPr>
          <w:rFonts w:asciiTheme="minorHAnsi" w:hAnsiTheme="minorHAnsi" w:cstheme="minorHAnsi"/>
        </w:rPr>
        <w:t xml:space="preserve"> to keep from gobbling itself whole. The question is more than a conversation topic for a Tuck-sponsored salon. It is being considered by plenty of people in the Upper Valley every day. “One thing that comes immediately to mind when you talk about the topic is our whole floodplain on 12A is covered with buildings,” said Judy Macnab, chairwoman of the Lebanon Conservation Commission, in reference to the Upper Valley's most notorious commercial strip. That development along the Connecticut River is what happens when capitalist impulses are given unchecked access to the natural environment, and a testament to the need for strong zoning laws, she said. Commercial interests are at stake, too. Poor design and heavy traffic have made West Lebanon's Route 12A an unpleasant place to visit, she said, driving shoppers away whenever possible. A better approach would be the path two other developers have taken in Lebanon. One is David Clem of Lyme Timber Co., she said, who has solicited feedback from residents in redeveloping the former Bailey Brothers building on Route 10. Another is a project planned near the crest of Route 120. The landowner, L-A Suncook LLC, owns 289 acres off the eastern side of Route 120, behind the former Wilson Tire building. Suncook, a Philadelphia-based private equity firm, intends to set aside 223 acres for preservation and develop the rest for offices and a hotel. “Both of those are much appreciated for their willingness to work with us, instead of push things down our throats,” Macnab said of the two projects. The incentive to do something that the community wants has some real economic value, according to P.K. Knights, local operating partner of L-A Suncook. The company might realize a higher profit if it were to pack all 289 acres with single-family homes, but there is also value in avoiding a long fight with the city by doing something the community wants. “It might be better to create something the community accepts and move forward in the near future,” Knights said. Going Green More than proper land use, however, there are the buildings themselves. Sustainable development, as it relates to so-called “green building,” was the subject of one Friday morning panel at Tuck. </w:t>
      </w:r>
      <w:r w:rsidRPr="00423F73">
        <w:rPr>
          <w:rStyle w:val="StyleUnderline"/>
          <w:rFonts w:asciiTheme="minorHAnsi" w:eastAsia="Calibri" w:hAnsiTheme="minorHAnsi" w:cstheme="minorHAnsi"/>
          <w:highlight w:val="green"/>
        </w:rPr>
        <w:t xml:space="preserve">Environmentally sustainable construction is </w:t>
      </w:r>
      <w:r w:rsidRPr="00423F73">
        <w:rPr>
          <w:rFonts w:asciiTheme="minorHAnsi" w:eastAsia="Calibri" w:hAnsiTheme="minorHAnsi" w:cstheme="minorHAnsi"/>
        </w:rPr>
        <w:t>yet</w:t>
      </w:r>
      <w:r w:rsidRPr="00423F73">
        <w:rPr>
          <w:rStyle w:val="StyleUnderline"/>
          <w:rFonts w:asciiTheme="minorHAnsi" w:eastAsia="Calibri" w:hAnsiTheme="minorHAnsi" w:cstheme="minorHAnsi"/>
        </w:rPr>
        <w:t xml:space="preserve"> </w:t>
      </w:r>
      <w:r w:rsidRPr="00423F73">
        <w:rPr>
          <w:rStyle w:val="StyleUnderline"/>
          <w:rFonts w:asciiTheme="minorHAnsi" w:eastAsia="Calibri" w:hAnsiTheme="minorHAnsi" w:cstheme="minorHAnsi"/>
          <w:highlight w:val="green"/>
        </w:rPr>
        <w:lastRenderedPageBreak/>
        <w:t>an</w:t>
      </w:r>
      <w:r w:rsidRPr="00423F73">
        <w:rPr>
          <w:rFonts w:asciiTheme="minorHAnsi" w:eastAsia="Calibri" w:hAnsiTheme="minorHAnsi" w:cstheme="minorHAnsi"/>
        </w:rPr>
        <w:t>other</w:t>
      </w:r>
      <w:r w:rsidRPr="00423F73">
        <w:rPr>
          <w:rStyle w:val="StyleUnderline"/>
          <w:rFonts w:asciiTheme="minorHAnsi" w:eastAsia="Calibri" w:hAnsiTheme="minorHAnsi" w:cstheme="minorHAnsi"/>
        </w:rPr>
        <w:t xml:space="preserve"> </w:t>
      </w:r>
      <w:r w:rsidRPr="00423F73">
        <w:rPr>
          <w:rStyle w:val="StyleUnderline"/>
          <w:rFonts w:asciiTheme="minorHAnsi" w:eastAsia="Calibri" w:hAnsiTheme="minorHAnsi" w:cstheme="minorHAnsi"/>
          <w:highlight w:val="green"/>
        </w:rPr>
        <w:t xml:space="preserve">area where profit motives and environmental concerns are </w:t>
      </w:r>
      <w:r w:rsidRPr="00423F73">
        <w:rPr>
          <w:rStyle w:val="StyleUnderline"/>
          <w:rFonts w:asciiTheme="minorHAnsi" w:eastAsia="Calibri" w:hAnsiTheme="minorHAnsi" w:cstheme="minorHAnsi"/>
        </w:rPr>
        <w:t xml:space="preserve">becoming increasingly </w:t>
      </w:r>
      <w:r w:rsidRPr="00423F73">
        <w:rPr>
          <w:rStyle w:val="StyleUnderline"/>
          <w:rFonts w:asciiTheme="minorHAnsi" w:eastAsia="Calibri" w:hAnsiTheme="minorHAnsi" w:cstheme="minorHAnsi"/>
          <w:highlight w:val="green"/>
        </w:rPr>
        <w:t>aligned, even during a recessio</w:t>
      </w:r>
      <w:r w:rsidRPr="00423F73">
        <w:rPr>
          <w:rStyle w:val="StyleUnderline"/>
          <w:rFonts w:asciiTheme="minorHAnsi" w:eastAsia="Calibri" w:hAnsiTheme="minorHAnsi" w:cstheme="minorHAnsi"/>
        </w:rPr>
        <w:t>n</w:t>
      </w:r>
      <w:r w:rsidRPr="00423F73">
        <w:rPr>
          <w:rFonts w:asciiTheme="minorHAnsi" w:hAnsiTheme="minorHAnsi" w:cstheme="minorHAnsi"/>
        </w:rPr>
        <w:t xml:space="preserve">, according to the panelists. “Growth (in the industry) is unbelievable,” said Jim Boyle, founder and CEO of Sustainability Roundtable Inc., a sustainable real estate consultant. The value of green building construction was estimated at $12.3 billion in 2008, according to the U.S. Green Building Council, and projected to be $60 billion in 2010. Dartmouth College has supported a number of sustainable projects and has three buildings on campus certified under the U.S. Green Building Council's LEED program, a benchmark for green buildings. There are different certification levels that consider a building's energy efficiency, use of native materials and other initiatives to reduce its environmental impact. LEED certification has become attractive to companies that want to advertise sensitivity to the environment. But beyond the marketing opportunities, it doesn't always make sense to get certified, said Paul Olsen, of Dartmouth's Real Estate office, who was one of the panelists. Getting certified is expensive, costing as much as $100,000 for a project. “In order to be a green building, it doesn't have to get certified,” Olsen said. “That money could be better spent.” The financial advantages of going green are something Wayne Bonhag considers every day as a principal of Bonhag Associates. His Lebanon-based engineering firm is working on several LEED projects for Southern New Hampshire University, which is watching its bottom line carefully amid the recession. “We are very much aware that we don't want to spend any more money on the capital side of things that won't be coming back to us in the short term,” Bonhag said. Sometimes it doesn't make sense, he said. One industrial client in New Hampshire wanted to line its roof with solar panels. But when Bonhag crunched the numbers, solar just didn't seem to make sense. It was too expensive. However, he was able to find another renewable energy option. “In this particular case, I was able to negotiate a wind purchase,” Bonhag said. “It's still green, and yet we were able to do this so they can buy power.” Not every problem is so neatly resolved. Especially in the financial sector. Socially responsible investing has grown in popularity in the past few years, but has been tested in this recession. The Wilderhill New Energy Global Innovation Index -- a benchmark for green investing -- is down 56 percent since June 30. By comparison, the S&amp;P 500 was down 31 percent over the same six months. Carey Callaghan manages the Energy Alternatives Fund, a mutual fund through American Trust Co. in Lebanon. As its name suggests, the fund invests in companies that, in one way or another, address the twin concerns of climate change and energy supply shortages. Since it was launched last June, the fund has declined 44 percent, Callaghan said. The financial crisis has hurt short-term prospects for some of his companies, as addressing climate change takes a back seat to other pressing concerns. The collapse in energy prices has also affected perceptions about the need to develop alternative fuel. Still, he believes </w:t>
      </w:r>
      <w:r w:rsidRPr="00423F73">
        <w:rPr>
          <w:rFonts w:asciiTheme="minorHAnsi" w:eastAsia="Calibri" w:hAnsiTheme="minorHAnsi" w:cstheme="minorHAnsi"/>
        </w:rPr>
        <w:t>the need for</w:t>
      </w:r>
      <w:r w:rsidRPr="00423F73">
        <w:rPr>
          <w:rStyle w:val="StyleUnderline"/>
          <w:rFonts w:asciiTheme="minorHAnsi" w:eastAsia="Calibri" w:hAnsiTheme="minorHAnsi" w:cstheme="minorHAnsi"/>
        </w:rPr>
        <w:t xml:space="preserve"> </w:t>
      </w:r>
      <w:r w:rsidRPr="00423F73">
        <w:rPr>
          <w:rStyle w:val="StyleUnderline"/>
          <w:rFonts w:asciiTheme="minorHAnsi" w:eastAsia="Calibri" w:hAnsiTheme="minorHAnsi" w:cstheme="minorHAnsi"/>
          <w:highlight w:val="green"/>
        </w:rPr>
        <w:t xml:space="preserve">solar </w:t>
      </w:r>
      <w:r w:rsidRPr="00423F73">
        <w:rPr>
          <w:rFonts w:asciiTheme="minorHAnsi" w:eastAsia="Calibri" w:hAnsiTheme="minorHAnsi" w:cstheme="minorHAnsi"/>
        </w:rPr>
        <w:t>technology</w:t>
      </w:r>
      <w:r w:rsidRPr="00423F73">
        <w:rPr>
          <w:rStyle w:val="StyleUnderline"/>
          <w:rFonts w:asciiTheme="minorHAnsi" w:eastAsia="Calibri" w:hAnsiTheme="minorHAnsi" w:cstheme="minorHAnsi"/>
        </w:rPr>
        <w:t xml:space="preserve"> </w:t>
      </w:r>
      <w:r w:rsidRPr="00423F73">
        <w:rPr>
          <w:rStyle w:val="StyleUnderline"/>
          <w:rFonts w:asciiTheme="minorHAnsi" w:eastAsia="Calibri" w:hAnsiTheme="minorHAnsi" w:cstheme="minorHAnsi"/>
          <w:highlight w:val="green"/>
        </w:rPr>
        <w:t xml:space="preserve">and alternative fuel sources will not go away. </w:t>
      </w:r>
      <w:r w:rsidRPr="00423F73">
        <w:rPr>
          <w:rStyle w:val="StyleUnderline"/>
          <w:rFonts w:asciiTheme="minorHAnsi" w:eastAsia="Calibri" w:hAnsiTheme="minorHAnsi" w:cstheme="minorHAnsi"/>
        </w:rPr>
        <w:t>And new regulations that result from this crisis</w:t>
      </w:r>
      <w:r w:rsidRPr="00423F73">
        <w:rPr>
          <w:rFonts w:asciiTheme="minorHAnsi" w:hAnsiTheme="minorHAnsi" w:cstheme="minorHAnsi"/>
        </w:rPr>
        <w:t xml:space="preserve"> -- for fuel standards, emissions and energy consumption -- </w:t>
      </w:r>
      <w:r w:rsidRPr="00423F73">
        <w:rPr>
          <w:rStyle w:val="StyleUnderline"/>
          <w:rFonts w:asciiTheme="minorHAnsi" w:eastAsia="Calibri" w:hAnsiTheme="minorHAnsi" w:cstheme="minorHAnsi"/>
        </w:rPr>
        <w:t>could play to his advantage. If the crisis has resulted in anything</w:t>
      </w:r>
      <w:r w:rsidRPr="00423F73">
        <w:rPr>
          <w:rFonts w:asciiTheme="minorHAnsi" w:hAnsiTheme="minorHAnsi" w:cstheme="minorHAnsi"/>
        </w:rPr>
        <w:t xml:space="preserve">, he said, </w:t>
      </w:r>
      <w:r w:rsidRPr="00423F73">
        <w:rPr>
          <w:rStyle w:val="StyleUnderline"/>
          <w:rFonts w:asciiTheme="minorHAnsi" w:eastAsia="Calibri" w:hAnsiTheme="minorHAnsi" w:cstheme="minorHAnsi"/>
        </w:rPr>
        <w:t>it is a healthy skepticism of unbridled capitalism and calls for tighter regulation</w:t>
      </w:r>
      <w:r w:rsidRPr="00423F73">
        <w:rPr>
          <w:rFonts w:asciiTheme="minorHAnsi" w:hAnsiTheme="minorHAnsi" w:cstheme="minorHAnsi"/>
        </w:rPr>
        <w:t xml:space="preserve">. “The blind faith of many adherents to capitalism has been put to the test because it's clear capitalism has flaws,” he said. “You need to impose some limits on capitalism.” Impure Capitalism The panelists at Tuck largely agreed. One speaker -- Greg Hintz of the consulting company McKinsey &amp; Co. -- began his introduction with a couple straw polls. First, he asked the audience of about 60 whether capitalism -- simply as a system of exchanging goods -- was sustainable. Most raised their hands in agreement. Then, he wondered whether capitalism, in its pure form -- an open-market free-for-all, with no regulation -- was sustainable in terms of social and environmental needs, able to regenerate the resources upon which it fed. The other panelists wouldn't let him get that far. “No regulation?” Sundaram asked. Pure capitalism, Hintz repeated. The discussion broke down into a series of qualifying questions. No regulation at all? No contracts? Nothing? The question never made it to a vote, and Hintz moved on with his talk. But the provocative suggestion of “pure capitalism” never went away. Later, regulation came up again, and Hintz suggested that if capitalism relied so much on rules and law, then the answer to the conference's question was “no.” </w:t>
      </w:r>
      <w:r w:rsidRPr="00423F73">
        <w:rPr>
          <w:rStyle w:val="StyleUnderline"/>
          <w:rFonts w:asciiTheme="minorHAnsi" w:eastAsia="Calibri" w:hAnsiTheme="minorHAnsi" w:cstheme="minorHAnsi"/>
        </w:rPr>
        <w:t>Capitalism</w:t>
      </w:r>
      <w:r w:rsidRPr="00423F73">
        <w:rPr>
          <w:rFonts w:asciiTheme="minorHAnsi" w:hAnsiTheme="minorHAnsi" w:cstheme="minorHAnsi"/>
        </w:rPr>
        <w:t xml:space="preserve"> wasn't sustainable. “I completely disagree,” Sundaram said. It is a system that needs regulation to function, even to establish a clearinghouse where trade can happen, the other panelists suggested. It </w:t>
      </w:r>
      <w:r w:rsidRPr="00423F73">
        <w:rPr>
          <w:rStyle w:val="StyleUnderline"/>
          <w:rFonts w:asciiTheme="minorHAnsi" w:eastAsia="Calibri" w:hAnsiTheme="minorHAnsi" w:cstheme="minorHAnsi"/>
        </w:rPr>
        <w:t>requires policing</w:t>
      </w:r>
      <w:r w:rsidRPr="00423F73">
        <w:rPr>
          <w:rFonts w:asciiTheme="minorHAnsi" w:hAnsiTheme="minorHAnsi" w:cstheme="minorHAnsi"/>
        </w:rPr>
        <w:t xml:space="preserve"> to keep its practitioners' safe from their own worst impulses. The economic system upon which our modern world relies would be unworkable otherwise. “</w:t>
      </w:r>
      <w:r w:rsidRPr="00423F73">
        <w:rPr>
          <w:rStyle w:val="StyleUnderline"/>
          <w:rFonts w:asciiTheme="minorHAnsi" w:eastAsia="Calibri" w:hAnsiTheme="minorHAnsi" w:cstheme="minorHAnsi"/>
        </w:rPr>
        <w:t>I won't accept a definition of capitalism that doesn't have a regulatory component,” said</w:t>
      </w:r>
      <w:r w:rsidRPr="00423F73">
        <w:rPr>
          <w:rFonts w:asciiTheme="minorHAnsi" w:hAnsiTheme="minorHAnsi" w:cstheme="minorHAnsi"/>
        </w:rPr>
        <w:t xml:space="preserve"> Michael Dworkin, </w:t>
      </w:r>
      <w:r w:rsidRPr="00423F73">
        <w:rPr>
          <w:rStyle w:val="StyleUnderline"/>
          <w:rFonts w:asciiTheme="minorHAnsi" w:eastAsia="Calibri" w:hAnsiTheme="minorHAnsi" w:cstheme="minorHAnsi"/>
        </w:rPr>
        <w:t>a professor at Vermont Law School</w:t>
      </w:r>
      <w:r w:rsidRPr="00423F73">
        <w:rPr>
          <w:rFonts w:asciiTheme="minorHAnsi" w:hAnsiTheme="minorHAnsi" w:cstheme="minorHAnsi"/>
        </w:rPr>
        <w:t>. “It becomes meaningless.”</w:t>
      </w:r>
    </w:p>
    <w:p w14:paraId="73B97078" w14:textId="051A7523" w:rsidR="00947057" w:rsidRPr="00423F73" w:rsidRDefault="00947057" w:rsidP="00947057">
      <w:pPr>
        <w:pStyle w:val="Heading3"/>
        <w:rPr>
          <w:rFonts w:asciiTheme="minorHAnsi" w:hAnsiTheme="minorHAnsi" w:cstheme="minorHAnsi"/>
        </w:rPr>
      </w:pPr>
      <w:r w:rsidRPr="00423F73">
        <w:rPr>
          <w:rFonts w:asciiTheme="minorHAnsi" w:hAnsiTheme="minorHAnsi" w:cstheme="minorHAnsi"/>
        </w:rPr>
        <w:lastRenderedPageBreak/>
        <w:t xml:space="preserve">AT Unsustainable </w:t>
      </w:r>
    </w:p>
    <w:p w14:paraId="2C1C9F6F" w14:textId="77777777" w:rsidR="00947057" w:rsidRPr="00423F73" w:rsidRDefault="00947057" w:rsidP="00947057">
      <w:pPr>
        <w:pStyle w:val="Heading4"/>
        <w:rPr>
          <w:rFonts w:asciiTheme="minorHAnsi" w:hAnsiTheme="minorHAnsi" w:cstheme="minorHAnsi"/>
        </w:rPr>
      </w:pPr>
      <w:r w:rsidRPr="00423F73">
        <w:rPr>
          <w:rFonts w:asciiTheme="minorHAnsi" w:hAnsiTheme="minorHAnsi" w:cstheme="minorHAnsi"/>
        </w:rPr>
        <w:t>Free market capitalism has survived and will survive again</w:t>
      </w:r>
    </w:p>
    <w:p w14:paraId="611D3845" w14:textId="77777777" w:rsidR="00947057" w:rsidRPr="00423F73" w:rsidRDefault="00947057" w:rsidP="00947057">
      <w:pPr>
        <w:rPr>
          <w:rStyle w:val="Style13ptBold"/>
          <w:rFonts w:asciiTheme="minorHAnsi" w:hAnsiTheme="minorHAnsi" w:cstheme="minorHAnsi"/>
          <w:b w:val="0"/>
        </w:rPr>
      </w:pPr>
      <w:r w:rsidRPr="00423F73">
        <w:rPr>
          <w:rStyle w:val="Style13ptBold"/>
          <w:rFonts w:asciiTheme="minorHAnsi" w:hAnsiTheme="minorHAnsi" w:cstheme="minorHAnsi"/>
        </w:rPr>
        <w:t xml:space="preserve">The Australian, 09 </w:t>
      </w:r>
      <w:r w:rsidRPr="00423F73">
        <w:rPr>
          <w:rStyle w:val="Style13ptBold"/>
          <w:rFonts w:asciiTheme="minorHAnsi" w:hAnsiTheme="minorHAnsi" w:cstheme="minorHAnsi"/>
          <w:b w:val="0"/>
        </w:rPr>
        <w:t>(Staff Writer, “The Case for Capitalism,” 6-25 http://www.theaustralian.news.com.au/story/0,25197,25685611-16382,00.html)</w:t>
      </w:r>
    </w:p>
    <w:p w14:paraId="39048BD4" w14:textId="77777777" w:rsidR="00947057" w:rsidRPr="00423F73" w:rsidRDefault="00947057" w:rsidP="00947057">
      <w:pPr>
        <w:rPr>
          <w:rFonts w:asciiTheme="minorHAnsi" w:hAnsiTheme="minorHAnsi" w:cstheme="minorHAnsi"/>
          <w:highlight w:val="green"/>
          <w:u w:val="single"/>
        </w:rPr>
      </w:pPr>
      <w:r w:rsidRPr="00423F73">
        <w:rPr>
          <w:rFonts w:asciiTheme="minorHAnsi" w:hAnsiTheme="minorHAnsi" w:cstheme="minorHAnsi"/>
          <w:sz w:val="12"/>
        </w:rPr>
        <w:t>THE way Australians are selling out of shares will delight doomsayers, giving them additional evidence for their argument that capitalism has failed and that only the state can save us from privation. The number of shareholders has slumped by 14 per cent from 2004, when more than half of us had portfolios. But the problem with the cassandras' commentary is that while they are obviously accurate in pointing to the damage down by the global financial crisis, they have misunderstood the nature of the disease and are peddling a snake oil solution to an imaginary malady. Whatever critics, including Kevin Rudd, claim,</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 xml:space="preserve">there was no crisis in capitalism last year; the laws of market economics did not suddenly stop operating </w:t>
      </w:r>
      <w:r w:rsidRPr="00423F73">
        <w:rPr>
          <w:rFonts w:asciiTheme="minorHAnsi" w:hAnsiTheme="minorHAnsi" w:cstheme="minorHAnsi"/>
          <w:sz w:val="12"/>
        </w:rPr>
        <w:t>- to suggest they did is the equivalent of arguing that the principles of physics are optional. The immutable rule of</w:t>
      </w:r>
      <w:r w:rsidRPr="00423F73">
        <w:rPr>
          <w:rStyle w:val="StyleUnderline"/>
          <w:rFonts w:asciiTheme="minorHAnsi" w:hAnsiTheme="minorHAnsi" w:cstheme="minorHAnsi"/>
        </w:rPr>
        <w:t xml:space="preserve"> supply and demand did not disappear </w:t>
      </w:r>
      <w:r w:rsidRPr="00423F73">
        <w:rPr>
          <w:rFonts w:asciiTheme="minorHAnsi" w:hAnsiTheme="minorHAnsi" w:cstheme="minorHAnsi"/>
          <w:sz w:val="12"/>
        </w:rPr>
        <w:t>in October, the way wealth is created did not change. In the real world,</w:t>
      </w:r>
      <w:r w:rsidRPr="00423F73">
        <w:rPr>
          <w:rStyle w:val="StyleUnderline"/>
          <w:rFonts w:asciiTheme="minorHAnsi" w:hAnsiTheme="minorHAnsi" w:cstheme="minorHAnsi"/>
        </w:rPr>
        <w:t xml:space="preserve"> entrepreneurs continued to produce products </w:t>
      </w:r>
      <w:r w:rsidRPr="00423F73">
        <w:rPr>
          <w:rFonts w:asciiTheme="minorHAnsi" w:hAnsiTheme="minorHAnsi" w:cstheme="minorHAnsi"/>
          <w:sz w:val="12"/>
        </w:rPr>
        <w:t>and supply services</w:t>
      </w:r>
      <w:r w:rsidRPr="00423F73">
        <w:rPr>
          <w:rStyle w:val="StyleUnderline"/>
          <w:rFonts w:asciiTheme="minorHAnsi" w:hAnsiTheme="minorHAnsi" w:cstheme="minorHAnsi"/>
        </w:rPr>
        <w:t xml:space="preserve"> to sell for a profit, </w:t>
      </w:r>
      <w:r w:rsidRPr="00423F73">
        <w:rPr>
          <w:rFonts w:asciiTheme="minorHAnsi" w:hAnsiTheme="minorHAnsi" w:cstheme="minorHAnsi"/>
          <w:sz w:val="12"/>
        </w:rPr>
        <w:t>just as they have done since humanity first grasped that free exchange on open markets is the only just way to create wealth.</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 xml:space="preserve">Last year's disaster </w:t>
      </w:r>
      <w:r w:rsidRPr="00423F73">
        <w:rPr>
          <w:rFonts w:asciiTheme="minorHAnsi" w:hAnsiTheme="minorHAnsi" w:cstheme="minorHAnsi"/>
          <w:sz w:val="12"/>
        </w:rPr>
        <w:t>on stock exchanges and in credit markets around the world</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 xml:space="preserve">had nothing to do with capitalism. Rather, it was caused by </w:t>
      </w:r>
      <w:r w:rsidRPr="00423F73">
        <w:rPr>
          <w:rFonts w:asciiTheme="minorHAnsi" w:hAnsiTheme="minorHAnsi" w:cstheme="minorHAnsi"/>
          <w:sz w:val="12"/>
        </w:rPr>
        <w:t>the folly of</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financial alchemists, who thought they could con investors</w:t>
      </w:r>
      <w:r w:rsidRPr="00423F73">
        <w:rPr>
          <w:rStyle w:val="StyleUnderline"/>
          <w:rFonts w:asciiTheme="minorHAnsi" w:hAnsiTheme="minorHAnsi" w:cstheme="minorHAnsi"/>
        </w:rPr>
        <w:t xml:space="preserve"> </w:t>
      </w:r>
      <w:r w:rsidRPr="00423F73">
        <w:rPr>
          <w:rFonts w:asciiTheme="minorHAnsi" w:hAnsiTheme="minorHAnsi" w:cstheme="minorHAnsi"/>
          <w:sz w:val="12"/>
        </w:rPr>
        <w:t xml:space="preserve">that it was possible to make money from trading what were ultimately promissory notes based on the supposed value of bundles of loans. And it was also caused by the incompetence of regulators charged with stopping such market manipulation. According to Financial Times journalist Gillian Tett, the collapse of the $US12,000 billion market for these so-called securities precipitated the much broader slump. In the US, where regulators once required banks to hold reserves of $US800 million to cover loans with a face value of $US10bn, the amount required was reduced to just $US160m. This sort of exposure meant disaster was inevitable, and beyond the global scope of the problem there was little to distinguish last year's crisis from other get-rich-quick schemes throughout history. But critics, such as the Prime Minister in his now-famous essay in which he argued that the state must regulate the economy to protect ordinary people from the ravages of capitalism, miss the point. </w:t>
      </w:r>
      <w:r w:rsidRPr="00423F73">
        <w:rPr>
          <w:rStyle w:val="StyleUnderline"/>
          <w:rFonts w:asciiTheme="minorHAnsi" w:hAnsiTheme="minorHAnsi" w:cstheme="minorHAnsi"/>
        </w:rPr>
        <w:t xml:space="preserve">While the world requires </w:t>
      </w:r>
      <w:r w:rsidRPr="00423F73">
        <w:rPr>
          <w:rStyle w:val="StyleUnderline"/>
          <w:rFonts w:asciiTheme="minorHAnsi" w:hAnsiTheme="minorHAnsi" w:cstheme="minorHAnsi"/>
          <w:highlight w:val="green"/>
        </w:rPr>
        <w:t xml:space="preserve">efficient regulation </w:t>
      </w:r>
      <w:r w:rsidRPr="00423F73">
        <w:rPr>
          <w:rFonts w:asciiTheme="minorHAnsi" w:hAnsiTheme="minorHAnsi" w:cstheme="minorHAnsi"/>
          <w:sz w:val="12"/>
        </w:rPr>
        <w:t>to protect the gullible from corrupt credit markets,</w:t>
      </w:r>
      <w:r w:rsidRPr="00423F73">
        <w:rPr>
          <w:rStyle w:val="StyleUnderline"/>
          <w:rFonts w:asciiTheme="minorHAnsi" w:hAnsiTheme="minorHAnsi" w:cstheme="minorHAnsi"/>
        </w:rPr>
        <w:t xml:space="preserve"> this </w:t>
      </w:r>
      <w:r w:rsidRPr="00423F73">
        <w:rPr>
          <w:rStyle w:val="StyleUnderline"/>
          <w:rFonts w:asciiTheme="minorHAnsi" w:hAnsiTheme="minorHAnsi" w:cstheme="minorHAnsi"/>
          <w:highlight w:val="green"/>
        </w:rPr>
        <w:t xml:space="preserve">is </w:t>
      </w:r>
      <w:r w:rsidRPr="00423F73">
        <w:rPr>
          <w:rStyle w:val="StyleUnderline"/>
          <w:rFonts w:asciiTheme="minorHAnsi" w:hAnsiTheme="minorHAnsi" w:cstheme="minorHAnsi"/>
        </w:rPr>
        <w:t xml:space="preserve">very </w:t>
      </w:r>
      <w:r w:rsidRPr="00423F73">
        <w:rPr>
          <w:rStyle w:val="StyleUnderline"/>
          <w:rFonts w:asciiTheme="minorHAnsi" w:hAnsiTheme="minorHAnsi" w:cstheme="minorHAnsi"/>
          <w:highlight w:val="green"/>
        </w:rPr>
        <w:t>different from constraining capitalism itself.</w:t>
      </w:r>
    </w:p>
    <w:p w14:paraId="47EAA2CE" w14:textId="77777777" w:rsidR="009533CB" w:rsidRDefault="009533CB" w:rsidP="009533CB">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F748FC2" w14:textId="77777777" w:rsidR="009533CB" w:rsidRDefault="009533CB" w:rsidP="009533CB">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5BBAD91" w14:textId="77777777" w:rsidR="009533CB" w:rsidRPr="006326AA" w:rsidRDefault="009533CB" w:rsidP="009533C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 xml:space="preserve">a new space </w:t>
      </w:r>
      <w:r w:rsidRPr="006F549C">
        <w:rPr>
          <w:rStyle w:val="StyleUnderline"/>
        </w:rPr>
        <w:lastRenderedPageBreak/>
        <w:t>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lastRenderedPageBreak/>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w:t>
      </w:r>
      <w:r w:rsidRPr="000B5960">
        <w:rPr>
          <w:rStyle w:val="StyleUnderline"/>
        </w:rPr>
        <w:lastRenderedPageBreak/>
        <w:t xml:space="preserve">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C4EC529" w14:textId="77777777" w:rsidR="00CB088A" w:rsidRPr="00947057" w:rsidRDefault="00CB088A" w:rsidP="00CB088A">
      <w:pPr>
        <w:rPr>
          <w:color w:val="000000" w:themeColor="text1"/>
        </w:rPr>
      </w:pPr>
    </w:p>
    <w:p w14:paraId="7B7FEB05" w14:textId="77777777" w:rsidR="00CB088A" w:rsidRPr="00947057" w:rsidRDefault="00CB088A" w:rsidP="00CB088A">
      <w:pPr>
        <w:rPr>
          <w:color w:val="000000" w:themeColor="text1"/>
        </w:rPr>
      </w:pPr>
    </w:p>
    <w:sectPr w:rsidR="00CB088A" w:rsidRPr="009470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21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81E"/>
    <w:rsid w:val="000D26A6"/>
    <w:rsid w:val="000D2B90"/>
    <w:rsid w:val="000D6ED8"/>
    <w:rsid w:val="000D717B"/>
    <w:rsid w:val="00100B28"/>
    <w:rsid w:val="0010539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5E9A"/>
    <w:rsid w:val="00383071"/>
    <w:rsid w:val="00383B19"/>
    <w:rsid w:val="00384CBC"/>
    <w:rsid w:val="00392193"/>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1EEF"/>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0A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057"/>
    <w:rsid w:val="009509D5"/>
    <w:rsid w:val="009533C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88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9E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A8A1F"/>
  <w14:defaultImageDpi w14:val="300"/>
  <w15:docId w15:val="{BB24F3BB-B789-014B-9CEB-28FBBD4F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05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470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70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70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4705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470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057"/>
  </w:style>
  <w:style w:type="character" w:customStyle="1" w:styleId="Heading1Char">
    <w:name w:val="Heading 1 Char"/>
    <w:aliases w:val="Pocket Char"/>
    <w:basedOn w:val="DefaultParagraphFont"/>
    <w:link w:val="Heading1"/>
    <w:uiPriority w:val="9"/>
    <w:rsid w:val="009470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70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705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470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47057"/>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47057"/>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4705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4705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47057"/>
    <w:rPr>
      <w:color w:val="auto"/>
      <w:u w:val="none"/>
    </w:rPr>
  </w:style>
  <w:style w:type="paragraph" w:styleId="DocumentMap">
    <w:name w:val="Document Map"/>
    <w:basedOn w:val="Normal"/>
    <w:link w:val="DocumentMapChar"/>
    <w:uiPriority w:val="99"/>
    <w:semiHidden/>
    <w:unhideWhenUsed/>
    <w:rsid w:val="009470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057"/>
    <w:rPr>
      <w:rFonts w:ascii="Lucida Grande" w:hAnsi="Lucida Grande" w:cs="Lucida Grande"/>
    </w:rPr>
  </w:style>
  <w:style w:type="paragraph" w:customStyle="1" w:styleId="textbold">
    <w:name w:val="text bold"/>
    <w:basedOn w:val="Normal"/>
    <w:link w:val="Emphasis"/>
    <w:autoRedefine/>
    <w:uiPriority w:val="20"/>
    <w:qFormat/>
    <w:rsid w:val="00401EE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401E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semiHidden/>
    <w:unhideWhenUsed/>
    <w:rsid w:val="0094705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47057"/>
    <w:rPr>
      <w:rFonts w:ascii="Times New Roman" w:hAnsi="Times New Roman" w:cs="Times New Roman"/>
      <w:sz w:val="18"/>
      <w:szCs w:val="18"/>
    </w:rPr>
  </w:style>
  <w:style w:type="paragraph" w:customStyle="1" w:styleId="CardNotUnderlined">
    <w:name w:val="Card Not Underlined"/>
    <w:basedOn w:val="Normal"/>
    <w:autoRedefine/>
    <w:rsid w:val="00947057"/>
    <w:rPr>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147410">
      <w:bodyDiv w:val="1"/>
      <w:marLeft w:val="0"/>
      <w:marRight w:val="0"/>
      <w:marTop w:val="0"/>
      <w:marBottom w:val="0"/>
      <w:divBdr>
        <w:top w:val="none" w:sz="0" w:space="0" w:color="auto"/>
        <w:left w:val="none" w:sz="0" w:space="0" w:color="auto"/>
        <w:bottom w:val="none" w:sz="0" w:space="0" w:color="auto"/>
        <w:right w:val="none" w:sz="0" w:space="0" w:color="auto"/>
      </w:divBdr>
      <w:divsChild>
        <w:div w:id="134705873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wp-content/uploads/2016/07/IOS-Drezner-web-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alkingpointsmemo.com/cafe/why-left-will-eventually-win-ruy-teixeira" TargetMode="External"/><Relationship Id="rId5" Type="http://schemas.openxmlformats.org/officeDocument/2006/relationships/numbering" Target="numbering.xml"/><Relationship Id="rId10" Type="http://schemas.openxmlformats.org/officeDocument/2006/relationships/hyperlink" Target="https://qz.com/1144298/humanitys-fight-against-climate-change-is-failing-one-technology-can-change-that/" TargetMode="External"/><Relationship Id="rId4" Type="http://schemas.openxmlformats.org/officeDocument/2006/relationships/customXml" Target="../customXml/item4.xml"/><Relationship Id="rId9" Type="http://schemas.openxmlformats.org/officeDocument/2006/relationships/hyperlink" Target="https://thehill.com/opinion/energy-environment/462609-cutting-climate-pollution-isnt-enough-we-also-need-carbon-remova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33</Pages>
  <Words>22334</Words>
  <Characters>127310</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3</cp:revision>
  <dcterms:created xsi:type="dcterms:W3CDTF">2022-02-13T19:03:00Z</dcterms:created>
  <dcterms:modified xsi:type="dcterms:W3CDTF">2022-02-13T19:12:00Z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