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547CD" w14:textId="72CAEB68" w:rsidR="00A95652" w:rsidRDefault="00BD31E0" w:rsidP="00BD31E0">
      <w:pPr>
        <w:pStyle w:val="Heading2"/>
      </w:pPr>
      <w:r>
        <w:t>1NC – Off</w:t>
      </w:r>
    </w:p>
    <w:p w14:paraId="4B767E2B" w14:textId="77777777" w:rsidR="001437A4" w:rsidRPr="00F571D1" w:rsidRDefault="001437A4" w:rsidP="001437A4">
      <w:pPr>
        <w:pStyle w:val="Heading3"/>
        <w:rPr>
          <w:rFonts w:cs="Calibri"/>
        </w:rPr>
      </w:pPr>
      <w:r w:rsidRPr="00F571D1">
        <w:rPr>
          <w:rFonts w:cs="Calibri"/>
        </w:rPr>
        <w:lastRenderedPageBreak/>
        <w:t xml:space="preserve">1nc – </w:t>
      </w:r>
      <w:r>
        <w:rPr>
          <w:rFonts w:cs="Calibri"/>
        </w:rPr>
        <w:t>AT – u/v [0:20]</w:t>
      </w:r>
    </w:p>
    <w:p w14:paraId="1BD31EF3" w14:textId="77777777" w:rsidR="001437A4" w:rsidRPr="007A20BA" w:rsidRDefault="001437A4" w:rsidP="001437A4">
      <w:pPr>
        <w:pStyle w:val="Heading4"/>
        <w:rPr>
          <w:rFonts w:cs="Calibri"/>
          <w:color w:val="FF0000"/>
        </w:rPr>
      </w:pPr>
      <w:bookmarkStart w:id="0" w:name="_Hlk50797843"/>
      <w:r w:rsidRPr="00E516FC">
        <w:rPr>
          <w:rFonts w:cs="Calibri"/>
          <w:color w:val="000000" w:themeColor="text1"/>
        </w:rPr>
        <w:t xml:space="preserve">Permissibility and presumption negate – [a] the resolution indicates the </w:t>
      </w:r>
      <w:proofErr w:type="spellStart"/>
      <w:r w:rsidRPr="00E516FC">
        <w:rPr>
          <w:rFonts w:cs="Calibri"/>
          <w:color w:val="000000" w:themeColor="text1"/>
        </w:rPr>
        <w:t>aff</w:t>
      </w:r>
      <w:proofErr w:type="spellEnd"/>
      <w:r w:rsidRPr="00E516FC">
        <w:rPr>
          <w:rFonts w:cs="Calibri"/>
          <w:color w:val="000000" w:themeColor="text1"/>
        </w:rPr>
        <w:t xml:space="preserve"> has to prove an obligation, and permissibility would deny the existence of an obligation [b] Statements are more often false than true because any part can be false. This means you negate if there is no offense because the resolution is probably false.</w:t>
      </w:r>
    </w:p>
    <w:bookmarkEnd w:id="0"/>
    <w:p w14:paraId="66837873" w14:textId="77777777" w:rsidR="001437A4" w:rsidRDefault="001437A4" w:rsidP="001437A4">
      <w:pPr>
        <w:pStyle w:val="Heading3"/>
      </w:pPr>
      <w:r w:rsidRPr="005E3324">
        <w:lastRenderedPageBreak/>
        <w:t>1nc – no 1ar theory</w:t>
      </w:r>
      <w:r>
        <w:t xml:space="preserve"> [0:40]</w:t>
      </w:r>
    </w:p>
    <w:p w14:paraId="5CB0D268" w14:textId="77777777" w:rsidR="001437A4" w:rsidRDefault="001437A4" w:rsidP="001437A4">
      <w:pPr>
        <w:pStyle w:val="Heading4"/>
      </w:pPr>
      <w:r w:rsidRPr="005E3324">
        <w:t>No 1ar theory –</w:t>
      </w:r>
    </w:p>
    <w:p w14:paraId="0684B893" w14:textId="77777777" w:rsidR="001437A4" w:rsidRDefault="001437A4" w:rsidP="001437A4">
      <w:pPr>
        <w:pStyle w:val="Heading4"/>
      </w:pPr>
      <w:r>
        <w:t>[1]</w:t>
      </w:r>
      <w:r w:rsidRPr="005E3324">
        <w:t xml:space="preserve"> 7-6, 2-1 skew proves its always skewed to the </w:t>
      </w:r>
      <w:proofErr w:type="spellStart"/>
      <w:r w:rsidRPr="005E3324">
        <w:t>aff</w:t>
      </w:r>
      <w:proofErr w:type="spellEnd"/>
    </w:p>
    <w:p w14:paraId="2CA99C3F" w14:textId="77777777" w:rsidR="001437A4" w:rsidRPr="005E3324" w:rsidRDefault="001437A4" w:rsidP="001437A4">
      <w:pPr>
        <w:pStyle w:val="Heading4"/>
      </w:pPr>
      <w:r>
        <w:t>[2]</w:t>
      </w:r>
      <w:r w:rsidRPr="005E3324">
        <w:t xml:space="preserve"> resolvability double bind – either the judge has to intervene to decide whether the 2ar’s answers to the 2nr’s Counter </w:t>
      </w:r>
      <w:proofErr w:type="spellStart"/>
      <w:r w:rsidRPr="005E3324">
        <w:t>interp</w:t>
      </w:r>
      <w:proofErr w:type="spellEnd"/>
      <w:r w:rsidRPr="005E3324">
        <w:t xml:space="preserve"> are sufficient or they auto accept every answer and you auto win. Intervention o/</w:t>
      </w:r>
      <w:proofErr w:type="spellStart"/>
      <w:r w:rsidRPr="005E3324">
        <w:t>ws</w:t>
      </w:r>
      <w:proofErr w:type="spellEnd"/>
      <w:r w:rsidRPr="005E3324">
        <w:t xml:space="preserve"> since it takes the round out of the debaters hands. That also means DTA on 1ar theory – they can initiate offensive DTD theory in the </w:t>
      </w:r>
      <w:proofErr w:type="spellStart"/>
      <w:r w:rsidRPr="005E3324">
        <w:t>aff</w:t>
      </w:r>
      <w:proofErr w:type="spellEnd"/>
      <w:r w:rsidRPr="005E3324">
        <w:t xml:space="preserve"> and in the 1ar while no judge would vote on 2n theory on severance.</w:t>
      </w:r>
    </w:p>
    <w:p w14:paraId="71DA1FD3" w14:textId="77777777" w:rsidR="0002482F" w:rsidRDefault="001437A4" w:rsidP="001437A4">
      <w:pPr>
        <w:pStyle w:val="Heading4"/>
        <w:rPr>
          <w:shd w:val="clear" w:color="auto" w:fill="FFFFFF"/>
          <w:lang w:eastAsia="zh-CN" w:bidi="he-IL"/>
        </w:rPr>
      </w:pPr>
      <w:r>
        <w:rPr>
          <w:shd w:val="clear" w:color="auto" w:fill="FFFFFF"/>
          <w:lang w:eastAsia="zh-CN" w:bidi="he-IL"/>
        </w:rPr>
        <w:t xml:space="preserve">[3] </w:t>
      </w:r>
      <w:r w:rsidRPr="005E3324">
        <w:rPr>
          <w:shd w:val="clear" w:color="auto" w:fill="FFFFFF"/>
          <w:lang w:eastAsia="zh-CN" w:bidi="he-IL"/>
        </w:rPr>
        <w:t>Responses to my C/I will be new, and I don't have a 3NR to respond, o/</w:t>
      </w:r>
      <w:proofErr w:type="spellStart"/>
      <w:r w:rsidRPr="005E3324">
        <w:rPr>
          <w:shd w:val="clear" w:color="auto" w:fill="FFFFFF"/>
          <w:lang w:eastAsia="zh-CN" w:bidi="he-IL"/>
        </w:rPr>
        <w:t>ws</w:t>
      </w:r>
      <w:proofErr w:type="spellEnd"/>
      <w:r w:rsidRPr="005E3324">
        <w:rPr>
          <w:shd w:val="clear" w:color="auto" w:fill="FFFFFF"/>
          <w:lang w:eastAsia="zh-CN" w:bidi="he-IL"/>
        </w:rPr>
        <w:t xml:space="preserve"> on reciprocity</w:t>
      </w:r>
    </w:p>
    <w:p w14:paraId="01DBE340" w14:textId="504AFB86" w:rsidR="001437A4" w:rsidRDefault="0002482F" w:rsidP="0002482F">
      <w:pPr>
        <w:pStyle w:val="Heading4"/>
        <w:rPr>
          <w:shd w:val="clear" w:color="auto" w:fill="FFFFFF"/>
          <w:lang w:eastAsia="zh-CN" w:bidi="he-IL"/>
        </w:rPr>
      </w:pPr>
      <w:r>
        <w:rPr>
          <w:lang w:eastAsia="zh-CN" w:bidi="he-IL"/>
        </w:rPr>
        <w:t>4). Spikes solve-read the shell in your 1AC</w:t>
      </w:r>
      <w:r w:rsidR="001437A4" w:rsidRPr="005E3324">
        <w:rPr>
          <w:lang w:eastAsia="zh-CN" w:bidi="he-IL"/>
        </w:rPr>
        <w:br/>
      </w:r>
      <w:r w:rsidR="001437A4">
        <w:rPr>
          <w:shd w:val="clear" w:color="auto" w:fill="FFFFFF"/>
          <w:lang w:eastAsia="zh-CN" w:bidi="he-IL"/>
        </w:rPr>
        <w:t xml:space="preserve">[4] </w:t>
      </w:r>
      <w:r w:rsidR="001437A4" w:rsidRPr="005E3324">
        <w:rPr>
          <w:shd w:val="clear" w:color="auto" w:fill="FFFFFF"/>
          <w:lang w:eastAsia="zh-CN" w:bidi="he-IL"/>
        </w:rPr>
        <w:t>2AR persuasion always win – ethos, meta weighing, and answers to 2NR weighing means a good theory debater will always win so it o/</w:t>
      </w:r>
      <w:proofErr w:type="spellStart"/>
      <w:r w:rsidR="001437A4" w:rsidRPr="005E3324">
        <w:rPr>
          <w:shd w:val="clear" w:color="auto" w:fill="FFFFFF"/>
          <w:lang w:eastAsia="zh-CN" w:bidi="he-IL"/>
        </w:rPr>
        <w:t>ws</w:t>
      </w:r>
      <w:proofErr w:type="spellEnd"/>
      <w:r w:rsidR="001437A4" w:rsidRPr="005E3324">
        <w:rPr>
          <w:shd w:val="clear" w:color="auto" w:fill="FFFFFF"/>
          <w:lang w:eastAsia="zh-CN" w:bidi="he-IL"/>
        </w:rPr>
        <w:t xml:space="preserve"> on norming</w:t>
      </w:r>
      <w:r w:rsidR="001437A4">
        <w:rPr>
          <w:shd w:val="clear" w:color="auto" w:fill="FFFFFF"/>
          <w:lang w:eastAsia="zh-CN" w:bidi="he-IL"/>
        </w:rPr>
        <w:t>.</w:t>
      </w:r>
      <w:r w:rsidR="001437A4" w:rsidRPr="005E3324">
        <w:rPr>
          <w:lang w:eastAsia="zh-CN" w:bidi="he-IL"/>
        </w:rPr>
        <w:br/>
      </w:r>
      <w:r w:rsidR="001437A4">
        <w:rPr>
          <w:shd w:val="clear" w:color="auto" w:fill="FFFFFF"/>
          <w:lang w:eastAsia="zh-CN" w:bidi="he-IL"/>
        </w:rPr>
        <w:t xml:space="preserve">[5] </w:t>
      </w:r>
      <w:r w:rsidR="001437A4" w:rsidRPr="005E3324">
        <w:rPr>
          <w:shd w:val="clear" w:color="auto" w:fill="FFFFFF"/>
          <w:lang w:eastAsia="zh-CN" w:bidi="he-IL"/>
        </w:rPr>
        <w:t xml:space="preserve">Reject Infinite abuse claims </w:t>
      </w:r>
      <w:r w:rsidR="001437A4">
        <w:rPr>
          <w:shd w:val="clear" w:color="auto" w:fill="FFFFFF"/>
          <w:lang w:eastAsia="zh-CN" w:bidi="he-IL"/>
        </w:rPr>
        <w:t>a)</w:t>
      </w:r>
      <w:r w:rsidR="001437A4" w:rsidRPr="005E3324">
        <w:rPr>
          <w:shd w:val="clear" w:color="auto" w:fill="FFFFFF"/>
          <w:lang w:eastAsia="zh-CN" w:bidi="he-IL"/>
        </w:rPr>
        <w:t xml:space="preserve"> there's a finite number of rounds and speaking time so it's incoherent </w:t>
      </w:r>
      <w:r w:rsidR="001437A4">
        <w:rPr>
          <w:shd w:val="clear" w:color="auto" w:fill="FFFFFF"/>
          <w:lang w:eastAsia="zh-CN" w:bidi="he-IL"/>
        </w:rPr>
        <w:t>b)</w:t>
      </w:r>
      <w:r w:rsidR="001437A4" w:rsidRPr="005E3324">
        <w:rPr>
          <w:shd w:val="clear" w:color="auto" w:fill="FFFFFF"/>
          <w:lang w:eastAsia="zh-CN" w:bidi="he-IL"/>
        </w:rPr>
        <w:t xml:space="preserve"> if I win 1AR theory is abusive it meta precludes infinite abuse, because 1AR theory is also infinitely abusive – flips the script on you. </w:t>
      </w:r>
      <w:r w:rsidR="001437A4">
        <w:rPr>
          <w:shd w:val="clear" w:color="auto" w:fill="FFFFFF"/>
          <w:lang w:eastAsia="zh-CN" w:bidi="he-IL"/>
        </w:rPr>
        <w:t>C)</w:t>
      </w:r>
      <w:r w:rsidR="001437A4" w:rsidRPr="005E3324">
        <w:rPr>
          <w:shd w:val="clear" w:color="auto" w:fill="FFFFFF"/>
          <w:lang w:eastAsia="zh-CN" w:bidi="he-IL"/>
        </w:rPr>
        <w:t xml:space="preserve"> NC is reacti</w:t>
      </w:r>
      <w:r w:rsidR="001437A4">
        <w:rPr>
          <w:shd w:val="clear" w:color="auto" w:fill="FFFFFF"/>
          <w:lang w:eastAsia="zh-CN" w:bidi="he-IL"/>
        </w:rPr>
        <w:t>ve</w:t>
      </w:r>
      <w:r w:rsidR="001437A4" w:rsidRPr="005E3324">
        <w:rPr>
          <w:lang w:eastAsia="zh-CN" w:bidi="he-IL"/>
        </w:rPr>
        <w:br/>
      </w:r>
      <w:r w:rsidR="001437A4">
        <w:rPr>
          <w:shd w:val="clear" w:color="auto" w:fill="FFFFFF"/>
          <w:lang w:eastAsia="zh-CN" w:bidi="he-IL"/>
        </w:rPr>
        <w:t xml:space="preserve">[6] </w:t>
      </w:r>
      <w:r w:rsidR="001437A4" w:rsidRPr="005E3324">
        <w:rPr>
          <w:shd w:val="clear" w:color="auto" w:fill="FFFFFF"/>
          <w:lang w:eastAsia="zh-CN" w:bidi="he-IL"/>
        </w:rPr>
        <w:t>It scares novices from checking abuse via 1NC shells, because of fear of 1AR meta theory like combo shells or 'multiple shells bad' – o/</w:t>
      </w:r>
      <w:proofErr w:type="spellStart"/>
      <w:r w:rsidR="001437A4" w:rsidRPr="005E3324">
        <w:rPr>
          <w:shd w:val="clear" w:color="auto" w:fill="FFFFFF"/>
          <w:lang w:eastAsia="zh-CN" w:bidi="he-IL"/>
        </w:rPr>
        <w:t>ws</w:t>
      </w:r>
      <w:proofErr w:type="spellEnd"/>
      <w:r w:rsidR="001437A4" w:rsidRPr="005E3324">
        <w:rPr>
          <w:shd w:val="clear" w:color="auto" w:fill="FFFFFF"/>
          <w:lang w:eastAsia="zh-CN" w:bidi="he-IL"/>
        </w:rPr>
        <w:t xml:space="preserve"> on chilling and inclusion</w:t>
      </w:r>
      <w:r w:rsidR="001437A4" w:rsidRPr="005E3324">
        <w:rPr>
          <w:lang w:eastAsia="zh-CN" w:bidi="he-IL"/>
        </w:rPr>
        <w:br/>
      </w:r>
      <w:r w:rsidR="001437A4">
        <w:rPr>
          <w:shd w:val="clear" w:color="auto" w:fill="FFFFFF"/>
          <w:lang w:eastAsia="zh-CN" w:bidi="he-IL"/>
        </w:rPr>
        <w:t xml:space="preserve">[7] </w:t>
      </w:r>
      <w:r w:rsidR="001437A4" w:rsidRPr="005E3324">
        <w:rPr>
          <w:shd w:val="clear" w:color="auto" w:fill="FFFFFF"/>
          <w:lang w:eastAsia="zh-CN" w:bidi="he-IL"/>
        </w:rPr>
        <w:t>Mooting – takes out 7 minutes of NC offense to collapse to the higher layer</w:t>
      </w:r>
    </w:p>
    <w:p w14:paraId="73764F46" w14:textId="0CAC65E5" w:rsidR="00E63AA6" w:rsidRPr="00E63AA6" w:rsidRDefault="00E63AA6" w:rsidP="00E63AA6">
      <w:pPr>
        <w:pStyle w:val="Heading4"/>
        <w:rPr>
          <w:lang w:eastAsia="zh-CN" w:bidi="he-IL"/>
        </w:rPr>
      </w:pPr>
      <w:r>
        <w:rPr>
          <w:lang w:eastAsia="zh-CN" w:bidi="he-IL"/>
        </w:rPr>
        <w:t xml:space="preserve">8). NC theory comes first if something we did was abusive </w:t>
      </w:r>
      <w:proofErr w:type="spellStart"/>
      <w:r>
        <w:rPr>
          <w:lang w:eastAsia="zh-CN" w:bidi="he-IL"/>
        </w:rPr>
        <w:t>its</w:t>
      </w:r>
      <w:proofErr w:type="spellEnd"/>
      <w:r>
        <w:rPr>
          <w:lang w:eastAsia="zh-CN" w:bidi="he-IL"/>
        </w:rPr>
        <w:t xml:space="preserve"> because the 1AC was abusive. </w:t>
      </w:r>
    </w:p>
    <w:p w14:paraId="6BA9B0DD" w14:textId="77777777" w:rsidR="001437A4" w:rsidRDefault="001437A4" w:rsidP="001437A4">
      <w:pPr>
        <w:pStyle w:val="Heading3"/>
        <w:rPr>
          <w:lang w:eastAsia="zh-CN" w:bidi="he-IL"/>
        </w:rPr>
      </w:pPr>
      <w:r>
        <w:rPr>
          <w:lang w:eastAsia="zh-CN" w:bidi="he-IL"/>
        </w:rPr>
        <w:lastRenderedPageBreak/>
        <w:t xml:space="preserve">1nc – </w:t>
      </w:r>
      <w:proofErr w:type="spellStart"/>
      <w:r>
        <w:rPr>
          <w:lang w:eastAsia="zh-CN" w:bidi="he-IL"/>
        </w:rPr>
        <w:t>fwk</w:t>
      </w:r>
      <w:proofErr w:type="spellEnd"/>
      <w:r>
        <w:rPr>
          <w:lang w:eastAsia="zh-CN" w:bidi="he-IL"/>
        </w:rPr>
        <w:t xml:space="preserve"> [0:15]</w:t>
      </w:r>
    </w:p>
    <w:p w14:paraId="67F30B57" w14:textId="77777777" w:rsidR="001437A4" w:rsidRDefault="001437A4" w:rsidP="001437A4">
      <w:pPr>
        <w:pStyle w:val="Heading4"/>
        <w:rPr>
          <w:lang w:eastAsia="zh-CN" w:bidi="he-IL"/>
        </w:rPr>
      </w:pPr>
      <w:r>
        <w:rPr>
          <w:lang w:eastAsia="zh-CN" w:bidi="he-IL"/>
        </w:rPr>
        <w:t xml:space="preserve">The top level framing issue is that I’m conceding your </w:t>
      </w:r>
      <w:proofErr w:type="spellStart"/>
      <w:r>
        <w:rPr>
          <w:lang w:eastAsia="zh-CN" w:bidi="he-IL"/>
        </w:rPr>
        <w:t>korsgaard</w:t>
      </w:r>
      <w:proofErr w:type="spellEnd"/>
      <w:r>
        <w:rPr>
          <w:lang w:eastAsia="zh-CN" w:bidi="he-IL"/>
        </w:rPr>
        <w:t xml:space="preserve"> framing and winning under it –</w:t>
      </w:r>
    </w:p>
    <w:p w14:paraId="7206FF84" w14:textId="77777777" w:rsidR="001437A4" w:rsidRDefault="001437A4" w:rsidP="001437A4">
      <w:pPr>
        <w:pStyle w:val="Heading4"/>
        <w:rPr>
          <w:lang w:eastAsia="zh-CN" w:bidi="he-IL"/>
        </w:rPr>
      </w:pPr>
      <w:r>
        <w:rPr>
          <w:lang w:eastAsia="zh-CN" w:bidi="he-IL"/>
        </w:rPr>
        <w:t>[A] takes out all your TJFs – no reason you have an intrinsic benefit to your framing if both sides have offense under it – if they go for it, err neg on TJFs because presumption negates.</w:t>
      </w:r>
    </w:p>
    <w:p w14:paraId="11854EE9" w14:textId="66CF64C5" w:rsidR="001437A4" w:rsidRDefault="001437A4" w:rsidP="001437A4">
      <w:pPr>
        <w:pStyle w:val="Heading4"/>
        <w:rPr>
          <w:lang w:eastAsia="zh-CN" w:bidi="he-IL"/>
        </w:rPr>
      </w:pPr>
      <w:r>
        <w:rPr>
          <w:lang w:eastAsia="zh-CN" w:bidi="he-IL"/>
        </w:rPr>
        <w:t>[B] To preempt any 1ar arguments, this is the best educational model of framework contestation – rather than reading generic util backfiles and them responding to “</w:t>
      </w:r>
      <w:proofErr w:type="spellStart"/>
      <w:r>
        <w:rPr>
          <w:lang w:eastAsia="zh-CN" w:bidi="he-IL"/>
        </w:rPr>
        <w:t>nO</w:t>
      </w:r>
      <w:proofErr w:type="spellEnd"/>
      <w:r>
        <w:rPr>
          <w:lang w:eastAsia="zh-CN" w:bidi="he-IL"/>
        </w:rPr>
        <w:t xml:space="preserve"> </w:t>
      </w:r>
      <w:proofErr w:type="spellStart"/>
      <w:r>
        <w:rPr>
          <w:lang w:eastAsia="zh-CN" w:bidi="he-IL"/>
        </w:rPr>
        <w:t>aCt</w:t>
      </w:r>
      <w:proofErr w:type="spellEnd"/>
      <w:r>
        <w:rPr>
          <w:lang w:eastAsia="zh-CN" w:bidi="he-IL"/>
        </w:rPr>
        <w:t xml:space="preserve"> </w:t>
      </w:r>
      <w:proofErr w:type="spellStart"/>
      <w:r>
        <w:rPr>
          <w:lang w:eastAsia="zh-CN" w:bidi="he-IL"/>
        </w:rPr>
        <w:t>omMisSiOn</w:t>
      </w:r>
      <w:proofErr w:type="spellEnd"/>
      <w:r>
        <w:rPr>
          <w:lang w:eastAsia="zh-CN" w:bidi="he-IL"/>
        </w:rPr>
        <w:t xml:space="preserve"> </w:t>
      </w:r>
      <w:proofErr w:type="spellStart"/>
      <w:r>
        <w:rPr>
          <w:lang w:eastAsia="zh-CN" w:bidi="he-IL"/>
        </w:rPr>
        <w:t>dIsTiNcTiOn</w:t>
      </w:r>
      <w:proofErr w:type="spellEnd"/>
      <w:r>
        <w:rPr>
          <w:lang w:eastAsia="zh-CN" w:bidi="he-IL"/>
        </w:rPr>
        <w:t>” and the 2n going for extinction o/</w:t>
      </w:r>
      <w:proofErr w:type="spellStart"/>
      <w:r>
        <w:rPr>
          <w:lang w:eastAsia="zh-CN" w:bidi="he-IL"/>
        </w:rPr>
        <w:t>ws</w:t>
      </w:r>
      <w:proofErr w:type="spellEnd"/>
      <w:r>
        <w:rPr>
          <w:lang w:eastAsia="zh-CN" w:bidi="he-IL"/>
        </w:rPr>
        <w:t>, we have an in-depth clash over nuances of one framework.</w:t>
      </w:r>
    </w:p>
    <w:p w14:paraId="3D59D9C5" w14:textId="77777777" w:rsidR="00D859BD" w:rsidRPr="00D859BD" w:rsidRDefault="00D859BD" w:rsidP="00D859BD">
      <w:pPr>
        <w:pStyle w:val="Heading2"/>
        <w:jc w:val="left"/>
        <w:rPr>
          <w:lang w:eastAsia="zh-CN" w:bidi="he-IL"/>
        </w:rPr>
      </w:pPr>
    </w:p>
    <w:p w14:paraId="4231001C" w14:textId="77777777" w:rsidR="001437A4" w:rsidRPr="00F571D1" w:rsidRDefault="001437A4" w:rsidP="001437A4">
      <w:pPr>
        <w:pStyle w:val="Heading3"/>
        <w:rPr>
          <w:rFonts w:cs="Calibri"/>
        </w:rPr>
      </w:pPr>
      <w:r>
        <w:rPr>
          <w:rFonts w:cs="Calibri"/>
        </w:rPr>
        <w:lastRenderedPageBreak/>
        <w:t>1nc – universality [0:40]</w:t>
      </w:r>
    </w:p>
    <w:p w14:paraId="6CDE063D" w14:textId="77777777" w:rsidR="001437A4" w:rsidRDefault="001437A4" w:rsidP="001437A4">
      <w:pPr>
        <w:pStyle w:val="Heading4"/>
      </w:pPr>
      <w:r>
        <w:t xml:space="preserve">Kantianism is Homophobic: This isn’t just ad hominem but the logical conclusion of </w:t>
      </w:r>
      <w:proofErr w:type="spellStart"/>
      <w:r>
        <w:t>kantian</w:t>
      </w:r>
      <w:proofErr w:type="spellEnd"/>
      <w:r>
        <w:t xml:space="preserve"> philosophy. </w:t>
      </w:r>
    </w:p>
    <w:p w14:paraId="1CA24AB9" w14:textId="77777777" w:rsidR="001437A4" w:rsidRPr="00563C8C" w:rsidRDefault="001437A4" w:rsidP="001437A4">
      <w:pPr>
        <w:pStyle w:val="Heading4"/>
        <w:rPr>
          <w:sz w:val="22"/>
          <w:szCs w:val="22"/>
          <w:u w:val="single"/>
        </w:rPr>
      </w:pPr>
      <w:r>
        <w:t xml:space="preserve">[A] It holds that being gay is a contradiction in conception, since if everyone had homosexual intercourse, there would be no reproduction. </w:t>
      </w:r>
    </w:p>
    <w:p w14:paraId="191958BA" w14:textId="77777777" w:rsidR="001437A4" w:rsidRDefault="001437A4" w:rsidP="001437A4">
      <w:pPr>
        <w:pStyle w:val="Heading4"/>
      </w:pPr>
      <w:r>
        <w:t xml:space="preserve">[B] Universality’s conclusion is that queer people literally are not human agents and can be killed with impunity. </w:t>
      </w:r>
    </w:p>
    <w:p w14:paraId="7C6D8FEA" w14:textId="77777777" w:rsidR="001437A4" w:rsidRDefault="001437A4" w:rsidP="001437A4">
      <w:pPr>
        <w:rPr>
          <w:sz w:val="14"/>
        </w:rPr>
      </w:pPr>
      <w:r w:rsidRPr="0055381D">
        <w:rPr>
          <w:sz w:val="14"/>
        </w:rPr>
        <w:t xml:space="preserve">Alan </w:t>
      </w:r>
      <w:proofErr w:type="spellStart"/>
      <w:r w:rsidRPr="0055381D">
        <w:rPr>
          <w:rStyle w:val="Style13ptBold"/>
        </w:rPr>
        <w:t>Soble</w:t>
      </w:r>
      <w:proofErr w:type="spellEnd"/>
      <w:r w:rsidRPr="0055381D">
        <w:rPr>
          <w:sz w:val="14"/>
        </w:rPr>
        <w:t xml:space="preserve">, American philosopher and author of several books on the philosophy of sex. He taught at the University of New Orleans from 1986 to 2006. He is currently Adjunct Professor of philosophy at Drexel University in Philadelphia, Kant and Sexual Perversion, The Monist 86:1 (Jan. </w:t>
      </w:r>
      <w:r w:rsidRPr="0055381D">
        <w:rPr>
          <w:rStyle w:val="Style13ptBold"/>
        </w:rPr>
        <w:t>2003</w:t>
      </w:r>
      <w:r w:rsidRPr="0055381D">
        <w:rPr>
          <w:sz w:val="14"/>
        </w:rPr>
        <w:t xml:space="preserve">), pp. 55-89, </w:t>
      </w:r>
      <w:hyperlink r:id="rId8" w:history="1">
        <w:r w:rsidRPr="0055381D">
          <w:rPr>
            <w:rStyle w:val="Hyperlink"/>
            <w:sz w:val="14"/>
          </w:rPr>
          <w:t>https://philpapers.org/archive/SOBKAS</w:t>
        </w:r>
      </w:hyperlink>
      <w:r w:rsidRPr="0055381D">
        <w:rPr>
          <w:sz w:val="14"/>
        </w:rPr>
        <w:t xml:space="preserve"> ///AHS PB</w:t>
      </w:r>
    </w:p>
    <w:p w14:paraId="1236F4A1" w14:textId="77777777" w:rsidR="001437A4" w:rsidRPr="001F3B7F" w:rsidRDefault="001437A4" w:rsidP="001437A4">
      <w:pPr>
        <w:rPr>
          <w:szCs w:val="22"/>
        </w:rPr>
      </w:pPr>
      <w:r>
        <w:rPr>
          <w:szCs w:val="22"/>
        </w:rPr>
        <w:t>*bracketed and crossed out words for gendered language*</w:t>
      </w:r>
    </w:p>
    <w:p w14:paraId="61537843" w14:textId="77777777" w:rsidR="001437A4" w:rsidRPr="00563C8C" w:rsidRDefault="001437A4" w:rsidP="001437A4">
      <w:pPr>
        <w:rPr>
          <w:szCs w:val="22"/>
          <w:u w:val="single"/>
        </w:rPr>
      </w:pPr>
      <w:r w:rsidRPr="00563C8C">
        <w:rPr>
          <w:szCs w:val="22"/>
          <w:u w:val="single"/>
        </w:rPr>
        <w:t xml:space="preserve">Given what </w:t>
      </w:r>
      <w:r w:rsidRPr="00563C8C">
        <w:rPr>
          <w:rStyle w:val="Style13ptBold"/>
          <w:b w:val="0"/>
          <w:bCs/>
          <w:sz w:val="22"/>
          <w:szCs w:val="22"/>
          <w:highlight w:val="cyan"/>
        </w:rPr>
        <w:t>Kant claims</w:t>
      </w:r>
      <w:r w:rsidRPr="00563C8C">
        <w:rPr>
          <w:szCs w:val="22"/>
          <w:u w:val="single"/>
        </w:rPr>
        <w:t xml:space="preserve"> about </w:t>
      </w:r>
      <w:r w:rsidRPr="00563C8C">
        <w:rPr>
          <w:rStyle w:val="Style13ptBold"/>
          <w:b w:val="0"/>
          <w:bCs/>
          <w:sz w:val="22"/>
          <w:szCs w:val="22"/>
        </w:rPr>
        <w:t>the</w:t>
      </w:r>
      <w:r w:rsidRPr="00563C8C">
        <w:rPr>
          <w:szCs w:val="22"/>
          <w:u w:val="single"/>
        </w:rPr>
        <w:t xml:space="preserve"> meager status of </w:t>
      </w:r>
      <w:r w:rsidRPr="00563C8C">
        <w:rPr>
          <w:szCs w:val="22"/>
          <w:highlight w:val="cyan"/>
          <w:u w:val="single"/>
        </w:rPr>
        <w:t>the</w:t>
      </w:r>
      <w:r w:rsidRPr="00563C8C">
        <w:rPr>
          <w:szCs w:val="22"/>
          <w:u w:val="single"/>
        </w:rPr>
        <w:t xml:space="preserve"> masturbator and </w:t>
      </w:r>
      <w:r w:rsidRPr="00563C8C">
        <w:rPr>
          <w:rStyle w:val="Style13ptBold"/>
          <w:b w:val="0"/>
          <w:bCs/>
          <w:sz w:val="22"/>
          <w:szCs w:val="22"/>
          <w:highlight w:val="cyan"/>
        </w:rPr>
        <w:t>homosexual</w:t>
      </w:r>
      <w:r w:rsidRPr="00563C8C">
        <w:rPr>
          <w:szCs w:val="22"/>
          <w:u w:val="single"/>
        </w:rPr>
        <w:t xml:space="preserve">, that they are below the beasts and </w:t>
      </w:r>
      <w:r w:rsidRPr="00563C8C">
        <w:rPr>
          <w:rStyle w:val="Style13ptBold"/>
          <w:b w:val="0"/>
          <w:bCs/>
          <w:sz w:val="22"/>
          <w:szCs w:val="22"/>
          <w:highlight w:val="cyan"/>
        </w:rPr>
        <w:t>no longer deserve to be persons</w:t>
      </w:r>
      <w:r w:rsidRPr="00563C8C">
        <w:rPr>
          <w:szCs w:val="22"/>
          <w:u w:val="single"/>
        </w:rPr>
        <w:t>, we would have expected a better treatment by him of the principle(s) by which these practices are to be so severely condemned.</w:t>
      </w:r>
      <w:r w:rsidRPr="006A5FE0">
        <w:rPr>
          <w:sz w:val="16"/>
          <w:szCs w:val="22"/>
        </w:rPr>
        <w:t xml:space="preserve"> (I suppose Kant was led here mostly by emotional disgust at the </w:t>
      </w:r>
      <w:proofErr w:type="spellStart"/>
      <w:r w:rsidRPr="006A5FE0">
        <w:rPr>
          <w:sz w:val="16"/>
          <w:szCs w:val="22"/>
        </w:rPr>
        <w:t>crimina</w:t>
      </w:r>
      <w:proofErr w:type="spellEnd"/>
      <w:r w:rsidRPr="006A5FE0">
        <w:rPr>
          <w:sz w:val="16"/>
          <w:szCs w:val="22"/>
        </w:rPr>
        <w:t xml:space="preserve"> </w:t>
      </w:r>
      <w:proofErr w:type="spellStart"/>
      <w:r w:rsidRPr="006A5FE0">
        <w:rPr>
          <w:sz w:val="16"/>
          <w:szCs w:val="22"/>
        </w:rPr>
        <w:t>carnis</w:t>
      </w:r>
      <w:proofErr w:type="spellEnd"/>
      <w:r w:rsidRPr="006A5FE0">
        <w:rPr>
          <w:sz w:val="16"/>
          <w:szCs w:val="22"/>
        </w:rPr>
        <w:t xml:space="preserve"> contra </w:t>
      </w:r>
      <w:proofErr w:type="spellStart"/>
      <w:r w:rsidRPr="006A5FE0">
        <w:rPr>
          <w:sz w:val="16"/>
          <w:szCs w:val="22"/>
        </w:rPr>
        <w:t>naturam</w:t>
      </w:r>
      <w:proofErr w:type="spellEnd"/>
      <w:r w:rsidRPr="006A5FE0">
        <w:rPr>
          <w:sz w:val="16"/>
          <w:szCs w:val="22"/>
        </w:rPr>
        <w:t xml:space="preserve">.) This failure to provide a more solid principled foundation for his judgments about sexual perversion is especially surprising, since </w:t>
      </w:r>
      <w:r w:rsidRPr="00563C8C">
        <w:rPr>
          <w:rStyle w:val="Style13ptBold"/>
          <w:b w:val="0"/>
          <w:bCs/>
          <w:sz w:val="22"/>
          <w:szCs w:val="22"/>
        </w:rPr>
        <w:t>Kant's intellectual gay-bashing is supplemented</w:t>
      </w:r>
      <w:r w:rsidRPr="00563C8C">
        <w:rPr>
          <w:b/>
          <w:bCs/>
          <w:szCs w:val="22"/>
          <w:u w:val="single"/>
        </w:rPr>
        <w:t xml:space="preserve">, in effect, </w:t>
      </w:r>
      <w:r w:rsidRPr="00563C8C">
        <w:rPr>
          <w:rStyle w:val="Style13ptBold"/>
          <w:b w:val="0"/>
          <w:bCs/>
          <w:sz w:val="22"/>
          <w:szCs w:val="22"/>
        </w:rPr>
        <w:t>by the advocation of physical gay-bashing [Quote Starts]</w:t>
      </w:r>
      <w:r w:rsidRPr="00563C8C">
        <w:rPr>
          <w:b/>
          <w:bCs/>
          <w:szCs w:val="22"/>
          <w:u w:val="single"/>
        </w:rPr>
        <w:t xml:space="preserve">: </w:t>
      </w:r>
      <w:r w:rsidRPr="001F3B7F">
        <w:rPr>
          <w:rStyle w:val="Style13ptBold"/>
          <w:b w:val="0"/>
          <w:bCs/>
          <w:strike/>
          <w:sz w:val="22"/>
          <w:szCs w:val="22"/>
        </w:rPr>
        <w:t>Man</w:t>
      </w:r>
      <w:r w:rsidRPr="001F3B7F">
        <w:rPr>
          <w:rStyle w:val="Style13ptBold"/>
          <w:b w:val="0"/>
          <w:bCs/>
          <w:sz w:val="22"/>
          <w:szCs w:val="22"/>
        </w:rPr>
        <w:t xml:space="preserve"> </w:t>
      </w:r>
      <w:r>
        <w:rPr>
          <w:rStyle w:val="Style13ptBold"/>
          <w:b w:val="0"/>
          <w:bCs/>
          <w:sz w:val="22"/>
          <w:szCs w:val="22"/>
        </w:rPr>
        <w:t>[</w:t>
      </w:r>
      <w:r w:rsidRPr="00EE5FC2">
        <w:rPr>
          <w:rStyle w:val="Style13ptBold"/>
          <w:b w:val="0"/>
          <w:bCs/>
          <w:sz w:val="22"/>
          <w:szCs w:val="22"/>
          <w:highlight w:val="cyan"/>
        </w:rPr>
        <w:t>people</w:t>
      </w:r>
      <w:r>
        <w:rPr>
          <w:rStyle w:val="Style13ptBold"/>
          <w:b w:val="0"/>
          <w:bCs/>
          <w:sz w:val="22"/>
          <w:szCs w:val="22"/>
        </w:rPr>
        <w:t xml:space="preserve">] </w:t>
      </w:r>
      <w:r w:rsidRPr="00563C8C">
        <w:rPr>
          <w:rStyle w:val="Style13ptBold"/>
          <w:b w:val="0"/>
          <w:bCs/>
          <w:sz w:val="22"/>
          <w:szCs w:val="22"/>
          <w:highlight w:val="cyan"/>
        </w:rPr>
        <w:t>can only dispose over</w:t>
      </w:r>
      <w:r w:rsidRPr="00563C8C">
        <w:rPr>
          <w:rStyle w:val="Style13ptBold"/>
          <w:b w:val="0"/>
          <w:bCs/>
          <w:sz w:val="22"/>
          <w:szCs w:val="22"/>
        </w:rPr>
        <w:t xml:space="preserve"> things; </w:t>
      </w:r>
      <w:r w:rsidRPr="00563C8C">
        <w:rPr>
          <w:rStyle w:val="Style13ptBold"/>
          <w:b w:val="0"/>
          <w:bCs/>
          <w:sz w:val="22"/>
          <w:szCs w:val="22"/>
          <w:highlight w:val="cyan"/>
        </w:rPr>
        <w:t>beasts</w:t>
      </w:r>
      <w:r w:rsidRPr="00563C8C">
        <w:rPr>
          <w:rStyle w:val="Style13ptBold"/>
          <w:b w:val="0"/>
          <w:bCs/>
          <w:sz w:val="22"/>
          <w:szCs w:val="22"/>
        </w:rPr>
        <w:t xml:space="preserve"> are things in this sense; but man is not a thing, not a beast. </w:t>
      </w:r>
      <w:r w:rsidRPr="00563C8C">
        <w:rPr>
          <w:rStyle w:val="Style13ptBold"/>
          <w:b w:val="0"/>
          <w:bCs/>
          <w:sz w:val="22"/>
          <w:szCs w:val="22"/>
          <w:highlight w:val="cyan"/>
        </w:rPr>
        <w:t xml:space="preserve">If </w:t>
      </w:r>
      <w:r w:rsidRPr="001F3B7F">
        <w:rPr>
          <w:rStyle w:val="Style13ptBold"/>
          <w:b w:val="0"/>
          <w:bCs/>
          <w:strike/>
          <w:sz w:val="22"/>
          <w:szCs w:val="22"/>
        </w:rPr>
        <w:t>he</w:t>
      </w:r>
      <w:r w:rsidRPr="001F3B7F">
        <w:rPr>
          <w:rStyle w:val="Style13ptBold"/>
          <w:b w:val="0"/>
          <w:bCs/>
          <w:sz w:val="22"/>
          <w:szCs w:val="22"/>
        </w:rPr>
        <w:t xml:space="preserve"> </w:t>
      </w:r>
      <w:r>
        <w:rPr>
          <w:rStyle w:val="Style13ptBold"/>
          <w:b w:val="0"/>
          <w:bCs/>
          <w:sz w:val="22"/>
          <w:szCs w:val="22"/>
          <w:highlight w:val="cyan"/>
        </w:rPr>
        <w:t xml:space="preserve">[they ] </w:t>
      </w:r>
      <w:r w:rsidRPr="00563C8C">
        <w:rPr>
          <w:rStyle w:val="Style13ptBold"/>
          <w:b w:val="0"/>
          <w:bCs/>
          <w:sz w:val="22"/>
          <w:szCs w:val="22"/>
          <w:highlight w:val="cyan"/>
        </w:rPr>
        <w:t>dispose</w:t>
      </w:r>
      <w:r w:rsidRPr="001F3B7F">
        <w:rPr>
          <w:rStyle w:val="Style13ptBold"/>
          <w:b w:val="0"/>
          <w:bCs/>
          <w:sz w:val="22"/>
          <w:szCs w:val="22"/>
        </w:rPr>
        <w:t>s</w:t>
      </w:r>
      <w:r w:rsidRPr="00563C8C">
        <w:rPr>
          <w:rStyle w:val="Style13ptBold"/>
          <w:b w:val="0"/>
          <w:bCs/>
          <w:sz w:val="22"/>
          <w:szCs w:val="22"/>
          <w:highlight w:val="cyan"/>
        </w:rPr>
        <w:t xml:space="preserve"> over </w:t>
      </w:r>
      <w:r w:rsidRPr="001F3B7F">
        <w:rPr>
          <w:rStyle w:val="Style13ptBold"/>
          <w:b w:val="0"/>
          <w:bCs/>
          <w:strike/>
          <w:sz w:val="22"/>
          <w:szCs w:val="22"/>
        </w:rPr>
        <w:t>himself</w:t>
      </w:r>
      <w:r w:rsidRPr="001F3B7F">
        <w:rPr>
          <w:rStyle w:val="Style13ptBold"/>
          <w:b w:val="0"/>
          <w:bCs/>
          <w:sz w:val="22"/>
          <w:szCs w:val="22"/>
        </w:rPr>
        <w:t xml:space="preserve"> </w:t>
      </w:r>
      <w:r>
        <w:rPr>
          <w:rStyle w:val="Style13ptBold"/>
          <w:b w:val="0"/>
          <w:bCs/>
          <w:sz w:val="22"/>
          <w:szCs w:val="22"/>
          <w:highlight w:val="cyan"/>
        </w:rPr>
        <w:t>[themselves]</w:t>
      </w:r>
      <w:r w:rsidRPr="00563C8C">
        <w:rPr>
          <w:rStyle w:val="Style13ptBold"/>
          <w:b w:val="0"/>
          <w:bCs/>
          <w:sz w:val="22"/>
          <w:szCs w:val="22"/>
          <w:highlight w:val="cyan"/>
        </w:rPr>
        <w:t xml:space="preserve">, </w:t>
      </w:r>
      <w:r w:rsidRPr="00EE5FC2">
        <w:rPr>
          <w:rStyle w:val="Style13ptBold"/>
          <w:b w:val="0"/>
          <w:bCs/>
          <w:strike/>
          <w:sz w:val="22"/>
          <w:szCs w:val="22"/>
        </w:rPr>
        <w:t>he</w:t>
      </w:r>
      <w:r w:rsidRPr="00EE5FC2">
        <w:rPr>
          <w:rStyle w:val="Style13ptBold"/>
          <w:b w:val="0"/>
          <w:bCs/>
          <w:sz w:val="22"/>
          <w:szCs w:val="22"/>
        </w:rPr>
        <w:t xml:space="preserve"> </w:t>
      </w:r>
      <w:r>
        <w:rPr>
          <w:rStyle w:val="Style13ptBold"/>
          <w:b w:val="0"/>
          <w:bCs/>
          <w:sz w:val="22"/>
          <w:szCs w:val="22"/>
          <w:highlight w:val="cyan"/>
        </w:rPr>
        <w:t>[they]</w:t>
      </w:r>
      <w:r w:rsidRPr="00563C8C">
        <w:rPr>
          <w:rStyle w:val="Style13ptBold"/>
          <w:b w:val="0"/>
          <w:bCs/>
          <w:sz w:val="22"/>
          <w:szCs w:val="22"/>
          <w:highlight w:val="cyan"/>
        </w:rPr>
        <w:t xml:space="preserve"> treats </w:t>
      </w:r>
      <w:r w:rsidRPr="001F3B7F">
        <w:rPr>
          <w:rStyle w:val="Style13ptBold"/>
          <w:b w:val="0"/>
          <w:bCs/>
          <w:strike/>
          <w:sz w:val="22"/>
          <w:szCs w:val="22"/>
        </w:rPr>
        <w:t>his</w:t>
      </w:r>
      <w:r w:rsidRPr="001F3B7F">
        <w:rPr>
          <w:rStyle w:val="Style13ptBold"/>
          <w:b w:val="0"/>
          <w:bCs/>
          <w:sz w:val="22"/>
          <w:szCs w:val="22"/>
        </w:rPr>
        <w:t xml:space="preserve"> </w:t>
      </w:r>
      <w:r>
        <w:rPr>
          <w:rStyle w:val="Style13ptBold"/>
          <w:b w:val="0"/>
          <w:bCs/>
          <w:sz w:val="22"/>
          <w:szCs w:val="22"/>
          <w:highlight w:val="cyan"/>
        </w:rPr>
        <w:t xml:space="preserve">[their] </w:t>
      </w:r>
      <w:r w:rsidRPr="00563C8C">
        <w:rPr>
          <w:rStyle w:val="Style13ptBold"/>
          <w:b w:val="0"/>
          <w:bCs/>
          <w:sz w:val="22"/>
          <w:szCs w:val="22"/>
          <w:highlight w:val="cyan"/>
        </w:rPr>
        <w:t xml:space="preserve">value as </w:t>
      </w:r>
      <w:r w:rsidRPr="00563C8C">
        <w:rPr>
          <w:rStyle w:val="Style13ptBold"/>
          <w:b w:val="0"/>
          <w:bCs/>
          <w:sz w:val="22"/>
          <w:szCs w:val="22"/>
        </w:rPr>
        <w:t xml:space="preserve">that of </w:t>
      </w:r>
      <w:r w:rsidRPr="00563C8C">
        <w:rPr>
          <w:rStyle w:val="Style13ptBold"/>
          <w:b w:val="0"/>
          <w:bCs/>
          <w:sz w:val="22"/>
          <w:szCs w:val="22"/>
          <w:highlight w:val="cyan"/>
        </w:rPr>
        <w:t>a beast</w:t>
      </w:r>
      <w:r w:rsidRPr="00563C8C">
        <w:rPr>
          <w:rStyle w:val="Style13ptBold"/>
          <w:b w:val="0"/>
          <w:bCs/>
          <w:sz w:val="22"/>
          <w:szCs w:val="22"/>
        </w:rPr>
        <w:t xml:space="preserve">. He who so behaves, who has no respect for human nature and makes a thing of himself, becomes for everyone an Object of freewill. </w:t>
      </w:r>
      <w:r w:rsidRPr="00CA4F67">
        <w:rPr>
          <w:rStyle w:val="Style13ptBold"/>
          <w:b w:val="0"/>
          <w:bCs/>
          <w:sz w:val="22"/>
          <w:szCs w:val="22"/>
        </w:rPr>
        <w:t>We</w:t>
      </w:r>
      <w:r w:rsidRPr="00563C8C">
        <w:rPr>
          <w:rStyle w:val="Style13ptBold"/>
          <w:b w:val="0"/>
          <w:bCs/>
          <w:sz w:val="22"/>
          <w:szCs w:val="22"/>
        </w:rPr>
        <w:t xml:space="preserve"> are free to treat him as a beast, as a thing, and to use him for our sport as we do a horse or a dog, for he is no longer a human being</w:t>
      </w:r>
      <w:r w:rsidRPr="00563C8C">
        <w:rPr>
          <w:b/>
          <w:bCs/>
          <w:szCs w:val="22"/>
          <w:u w:val="single"/>
        </w:rPr>
        <w:t xml:space="preserve">.89 </w:t>
      </w:r>
      <w:r w:rsidRPr="00563C8C">
        <w:rPr>
          <w:rStyle w:val="Style13ptBold"/>
          <w:b w:val="0"/>
          <w:bCs/>
          <w:sz w:val="22"/>
          <w:szCs w:val="22"/>
        </w:rPr>
        <w:t>We can dispose of things which have</w:t>
      </w:r>
      <w:r w:rsidRPr="00563C8C">
        <w:rPr>
          <w:rStyle w:val="Style13ptBold"/>
          <w:sz w:val="22"/>
          <w:szCs w:val="22"/>
        </w:rPr>
        <w:t xml:space="preserve"> </w:t>
      </w:r>
      <w:r w:rsidRPr="006A5FE0">
        <w:rPr>
          <w:rStyle w:val="Style13ptBold"/>
          <w:sz w:val="16"/>
          <w:szCs w:val="22"/>
        </w:rPr>
        <w:t>no</w:t>
      </w:r>
      <w:r w:rsidRPr="006A5FE0">
        <w:rPr>
          <w:sz w:val="16"/>
          <w:szCs w:val="22"/>
        </w:rPr>
        <w:t xml:space="preserve"> freedom but not of a being which has </w:t>
      </w:r>
      <w:r w:rsidRPr="006A5FE0">
        <w:rPr>
          <w:rStyle w:val="Style13ptBold"/>
          <w:sz w:val="16"/>
          <w:szCs w:val="22"/>
        </w:rPr>
        <w:t>free will</w:t>
      </w:r>
      <w:r w:rsidRPr="006A5FE0">
        <w:rPr>
          <w:sz w:val="16"/>
          <w:szCs w:val="22"/>
        </w:rPr>
        <w:t xml:space="preserve">. A man who sells himself makes himself a thing and, as he has jettisoned his person, it is open to anyone to deal with him as he pleases. </w:t>
      </w:r>
      <w:r w:rsidRPr="00563C8C">
        <w:rPr>
          <w:szCs w:val="22"/>
          <w:u w:val="single"/>
        </w:rPr>
        <w:t xml:space="preserve">Another instance of this kind is where </w:t>
      </w:r>
      <w:r w:rsidRPr="00563C8C">
        <w:rPr>
          <w:rStyle w:val="Style13ptBold"/>
          <w:b w:val="0"/>
          <w:bCs/>
          <w:sz w:val="22"/>
          <w:szCs w:val="22"/>
          <w:highlight w:val="cyan"/>
        </w:rPr>
        <w:t xml:space="preserve">a human being makes </w:t>
      </w:r>
      <w:r w:rsidRPr="001F3B7F">
        <w:rPr>
          <w:rStyle w:val="Style13ptBold"/>
          <w:b w:val="0"/>
          <w:bCs/>
          <w:strike/>
          <w:sz w:val="22"/>
          <w:szCs w:val="22"/>
        </w:rPr>
        <w:t>himself</w:t>
      </w:r>
      <w:r w:rsidRPr="001F3B7F">
        <w:rPr>
          <w:rStyle w:val="Style13ptBold"/>
          <w:b w:val="0"/>
          <w:bCs/>
          <w:sz w:val="22"/>
          <w:szCs w:val="22"/>
        </w:rPr>
        <w:t xml:space="preserve"> </w:t>
      </w:r>
      <w:r>
        <w:rPr>
          <w:rStyle w:val="Style13ptBold"/>
          <w:b w:val="0"/>
          <w:bCs/>
          <w:sz w:val="22"/>
          <w:szCs w:val="22"/>
          <w:highlight w:val="cyan"/>
        </w:rPr>
        <w:t xml:space="preserve">[themselves] </w:t>
      </w:r>
      <w:r w:rsidRPr="00563C8C">
        <w:rPr>
          <w:rStyle w:val="Style13ptBold"/>
          <w:b w:val="0"/>
          <w:bCs/>
          <w:sz w:val="22"/>
          <w:szCs w:val="22"/>
          <w:highlight w:val="cyan"/>
        </w:rPr>
        <w:t xml:space="preserve">a thing by making </w:t>
      </w:r>
      <w:r w:rsidRPr="001F3B7F">
        <w:rPr>
          <w:rStyle w:val="Style13ptBold"/>
          <w:b w:val="0"/>
          <w:bCs/>
          <w:strike/>
          <w:sz w:val="22"/>
          <w:szCs w:val="22"/>
        </w:rPr>
        <w:t>himself</w:t>
      </w:r>
      <w:r w:rsidRPr="001F3B7F">
        <w:rPr>
          <w:rStyle w:val="Style13ptBold"/>
          <w:b w:val="0"/>
          <w:bCs/>
          <w:sz w:val="22"/>
          <w:szCs w:val="22"/>
        </w:rPr>
        <w:t xml:space="preserve"> </w:t>
      </w:r>
      <w:r>
        <w:rPr>
          <w:rStyle w:val="Style13ptBold"/>
          <w:b w:val="0"/>
          <w:bCs/>
          <w:sz w:val="22"/>
          <w:szCs w:val="22"/>
          <w:highlight w:val="cyan"/>
        </w:rPr>
        <w:t xml:space="preserve">[themselves] </w:t>
      </w:r>
      <w:r w:rsidRPr="00563C8C">
        <w:rPr>
          <w:rStyle w:val="Style13ptBold"/>
          <w:b w:val="0"/>
          <w:bCs/>
          <w:sz w:val="22"/>
          <w:szCs w:val="22"/>
          <w:highlight w:val="cyan"/>
        </w:rPr>
        <w:t xml:space="preserve">an object of enjoyment for </w:t>
      </w:r>
      <w:r w:rsidRPr="00563C8C">
        <w:rPr>
          <w:rStyle w:val="Style13ptBold"/>
          <w:b w:val="0"/>
          <w:bCs/>
          <w:sz w:val="22"/>
          <w:szCs w:val="22"/>
        </w:rPr>
        <w:t xml:space="preserve">some one's </w:t>
      </w:r>
      <w:r w:rsidRPr="00563C8C">
        <w:rPr>
          <w:rStyle w:val="Style13ptBold"/>
          <w:b w:val="0"/>
          <w:bCs/>
          <w:sz w:val="22"/>
          <w:szCs w:val="22"/>
          <w:highlight w:val="cyan"/>
        </w:rPr>
        <w:t>sexual desire</w:t>
      </w:r>
      <w:r w:rsidRPr="00563C8C">
        <w:rPr>
          <w:rStyle w:val="Style13ptBold"/>
          <w:b w:val="0"/>
          <w:bCs/>
          <w:sz w:val="22"/>
          <w:szCs w:val="22"/>
        </w:rPr>
        <w:t xml:space="preserve"> [Quote Ends]</w:t>
      </w:r>
      <w:r w:rsidRPr="00563C8C">
        <w:rPr>
          <w:b/>
          <w:bCs/>
          <w:szCs w:val="22"/>
          <w:u w:val="single"/>
        </w:rPr>
        <w:t xml:space="preserve">.90 </w:t>
      </w:r>
      <w:r w:rsidRPr="00563C8C">
        <w:rPr>
          <w:rStyle w:val="Style13ptBold"/>
          <w:b w:val="0"/>
          <w:bCs/>
          <w:sz w:val="22"/>
          <w:szCs w:val="22"/>
        </w:rPr>
        <w:t>Kant's sadistic leitmotif</w:t>
      </w:r>
      <w:r w:rsidRPr="00563C8C">
        <w:rPr>
          <w:b/>
          <w:bCs/>
          <w:szCs w:val="22"/>
          <w:u w:val="single"/>
        </w:rPr>
        <w:t xml:space="preserve"> </w:t>
      </w:r>
      <w:r w:rsidRPr="00563C8C">
        <w:rPr>
          <w:szCs w:val="22"/>
          <w:u w:val="single"/>
        </w:rPr>
        <w:t xml:space="preserve">permits if not </w:t>
      </w:r>
      <w:r w:rsidRPr="00563C8C">
        <w:rPr>
          <w:rStyle w:val="Style13ptBold"/>
          <w:b w:val="0"/>
          <w:bCs/>
          <w:sz w:val="22"/>
          <w:szCs w:val="22"/>
        </w:rPr>
        <w:t>encourages treating as lower than animals the animals or things that the</w:t>
      </w:r>
      <w:r w:rsidRPr="00563C8C">
        <w:rPr>
          <w:szCs w:val="22"/>
          <w:u w:val="single"/>
        </w:rPr>
        <w:t xml:space="preserve"> masturbator and the </w:t>
      </w:r>
      <w:r w:rsidRPr="00563C8C">
        <w:rPr>
          <w:rStyle w:val="Style13ptBold"/>
          <w:b w:val="0"/>
          <w:bCs/>
          <w:sz w:val="22"/>
          <w:szCs w:val="22"/>
        </w:rPr>
        <w:t>homosexual</w:t>
      </w:r>
      <w:r w:rsidRPr="00563C8C">
        <w:rPr>
          <w:szCs w:val="22"/>
          <w:u w:val="single"/>
        </w:rPr>
        <w:t xml:space="preserve">, by their own deliberate choices, </w:t>
      </w:r>
      <w:r w:rsidRPr="00563C8C">
        <w:rPr>
          <w:rStyle w:val="Style13ptBold"/>
          <w:b w:val="0"/>
          <w:bCs/>
          <w:sz w:val="22"/>
          <w:szCs w:val="22"/>
        </w:rPr>
        <w:t>have become</w:t>
      </w:r>
      <w:r w:rsidRPr="00563C8C">
        <w:rPr>
          <w:szCs w:val="22"/>
          <w:u w:val="single"/>
        </w:rPr>
        <w:t>.</w:t>
      </w:r>
    </w:p>
    <w:p w14:paraId="5A398FE2" w14:textId="77777777" w:rsidR="001437A4" w:rsidRDefault="001437A4" w:rsidP="001437A4">
      <w:pPr>
        <w:pStyle w:val="Heading4"/>
      </w:pPr>
      <w:r>
        <w:t xml:space="preserve">Vote neg – In-round reps matter – </w:t>
      </w:r>
    </w:p>
    <w:p w14:paraId="6D51C05E" w14:textId="77777777" w:rsidR="001437A4" w:rsidRPr="00511551" w:rsidRDefault="001437A4" w:rsidP="001437A4">
      <w:pPr>
        <w:pStyle w:val="Heading4"/>
        <w:rPr>
          <w:rFonts w:ascii="Times New Roman" w:hAnsi="Times New Roman"/>
          <w:lang w:eastAsia="zh-CN" w:bidi="he-IL"/>
        </w:rPr>
      </w:pPr>
      <w:r>
        <w:t xml:space="preserve">[A] Inclusion – voting </w:t>
      </w:r>
      <w:proofErr w:type="spellStart"/>
      <w:r>
        <w:t>aff</w:t>
      </w:r>
      <w:proofErr w:type="spellEnd"/>
      <w:r>
        <w:t xml:space="preserve"> cements norms where endorsing violent and exclusionary advocacies is rewarded – that makes the debate space violent and excludes people who find these things traumatic and come to the debate space to escape.</w:t>
      </w:r>
      <w:r w:rsidRPr="00511551">
        <w:rPr>
          <w:lang w:eastAsia="zh-CN" w:bidi="he-IL"/>
        </w:rPr>
        <w:t xml:space="preserve"> </w:t>
      </w:r>
      <w:r>
        <w:rPr>
          <w:lang w:eastAsia="zh-CN" w:bidi="he-IL"/>
        </w:rPr>
        <w:t>Y</w:t>
      </w:r>
      <w:r w:rsidRPr="00511551">
        <w:rPr>
          <w:lang w:eastAsia="zh-CN" w:bidi="he-IL"/>
        </w:rPr>
        <w:t>our discourse causes psychological violence and has tangible impacts is perpetuating discriminatory culture which prevents engagements</w:t>
      </w:r>
    </w:p>
    <w:p w14:paraId="744DCC3C" w14:textId="77777777" w:rsidR="001437A4" w:rsidRPr="00511551" w:rsidRDefault="001437A4" w:rsidP="001437A4">
      <w:pPr>
        <w:pStyle w:val="Heading4"/>
      </w:pPr>
      <w:r>
        <w:t>[B] Reversibility – no 1AR apology can solve – reps aren’t reversible.</w:t>
      </w:r>
    </w:p>
    <w:p w14:paraId="67A0FDD3" w14:textId="77777777" w:rsidR="001437A4" w:rsidRPr="00511551" w:rsidRDefault="001437A4" w:rsidP="001437A4">
      <w:pPr>
        <w:pStyle w:val="Heading4"/>
      </w:pPr>
      <w:r>
        <w:t xml:space="preserve">To preempt the 1AR – Indicts more than just </w:t>
      </w:r>
      <w:proofErr w:type="spellStart"/>
      <w:r>
        <w:t>kant</w:t>
      </w:r>
      <w:proofErr w:type="spellEnd"/>
      <w:r>
        <w:t xml:space="preserve"> as a person, we indict universality and neo-</w:t>
      </w:r>
      <w:proofErr w:type="spellStart"/>
      <w:r>
        <w:t>kantians</w:t>
      </w:r>
      <w:proofErr w:type="spellEnd"/>
      <w:r>
        <w:t xml:space="preserve"> so you still link.</w:t>
      </w:r>
    </w:p>
    <w:p w14:paraId="26367460" w14:textId="77777777" w:rsidR="001437A4" w:rsidRPr="00E516FC" w:rsidRDefault="001437A4" w:rsidP="001437A4">
      <w:pPr>
        <w:pStyle w:val="Heading3"/>
        <w:rPr>
          <w:rFonts w:cs="Calibri"/>
          <w:color w:val="000000" w:themeColor="text1"/>
        </w:rPr>
      </w:pPr>
      <w:r w:rsidRPr="00E516FC">
        <w:rPr>
          <w:rFonts w:cs="Calibri"/>
          <w:color w:val="000000" w:themeColor="text1"/>
        </w:rPr>
        <w:lastRenderedPageBreak/>
        <w:t xml:space="preserve">1nc – </w:t>
      </w:r>
      <w:proofErr w:type="spellStart"/>
      <w:r w:rsidRPr="00E516FC">
        <w:rPr>
          <w:rFonts w:cs="Calibri"/>
          <w:color w:val="000000" w:themeColor="text1"/>
        </w:rPr>
        <w:t>kant</w:t>
      </w:r>
      <w:proofErr w:type="spellEnd"/>
      <w:r w:rsidRPr="00E516FC">
        <w:rPr>
          <w:rFonts w:cs="Calibri"/>
          <w:color w:val="000000" w:themeColor="text1"/>
        </w:rPr>
        <w:t xml:space="preserve"> negates [3:20]</w:t>
      </w:r>
    </w:p>
    <w:p w14:paraId="121B4FDC" w14:textId="77777777" w:rsidR="001437A4" w:rsidRPr="00E516FC" w:rsidRDefault="001437A4" w:rsidP="001437A4">
      <w:pPr>
        <w:pStyle w:val="Heading4"/>
        <w:rPr>
          <w:color w:val="000000" w:themeColor="text1"/>
        </w:rPr>
      </w:pPr>
      <w:r w:rsidRPr="00E516FC">
        <w:rPr>
          <w:color w:val="000000" w:themeColor="text1"/>
        </w:rPr>
        <w:t>Kant negates – to preempt the 1ar, we don’t endorse Kantianism, it just can’t affirm.</w:t>
      </w:r>
    </w:p>
    <w:p w14:paraId="3CD35B40" w14:textId="77777777" w:rsidR="001437A4" w:rsidRPr="00E516FC" w:rsidRDefault="001437A4" w:rsidP="001437A4">
      <w:pPr>
        <w:pStyle w:val="Heading4"/>
        <w:rPr>
          <w:color w:val="000000" w:themeColor="text1"/>
        </w:rPr>
      </w:pPr>
      <w:r w:rsidRPr="00E516FC">
        <w:rPr>
          <w:color w:val="000000" w:themeColor="text1"/>
        </w:rPr>
        <w:t>[1] Humans will make accidents when enforcing universalizable rules - but LAWS minimize errors with enhanced precision, which would make them more efficient moral enforcers</w:t>
      </w:r>
    </w:p>
    <w:p w14:paraId="13608629" w14:textId="77777777" w:rsidR="001437A4" w:rsidRPr="00E516FC" w:rsidRDefault="001437A4" w:rsidP="001437A4">
      <w:pPr>
        <w:pStyle w:val="Heading4"/>
        <w:rPr>
          <w:color w:val="000000" w:themeColor="text1"/>
        </w:rPr>
      </w:pPr>
      <w:r w:rsidRPr="00E516FC">
        <w:rPr>
          <w:color w:val="000000" w:themeColor="text1"/>
        </w:rPr>
        <w:t>[2] No one should murder each other for their own ends, so displacing both intent and responsibility for murder onto LAWS is universalizable. I don’t endorse universality but it still negates.</w:t>
      </w:r>
    </w:p>
    <w:p w14:paraId="7907998C" w14:textId="77777777" w:rsidR="001437A4" w:rsidRPr="00E516FC" w:rsidRDefault="001437A4" w:rsidP="001437A4">
      <w:pPr>
        <w:pStyle w:val="Heading4"/>
        <w:rPr>
          <w:color w:val="000000" w:themeColor="text1"/>
        </w:rPr>
      </w:pPr>
      <w:r w:rsidRPr="00E516FC">
        <w:rPr>
          <w:color w:val="000000" w:themeColor="text1"/>
        </w:rPr>
        <w:t xml:space="preserve">[3] LAWs are autonomous by definition and have their own agency, which means they can have their own reasons for action and thus can reciprocate moral behavior </w:t>
      </w:r>
    </w:p>
    <w:p w14:paraId="339A9B14" w14:textId="1D3B9938" w:rsidR="001437A4" w:rsidRPr="00E516FC" w:rsidRDefault="001437A4" w:rsidP="001437A4">
      <w:pPr>
        <w:pStyle w:val="Heading4"/>
        <w:rPr>
          <w:color w:val="000000" w:themeColor="text1"/>
        </w:rPr>
      </w:pPr>
      <w:r w:rsidRPr="00E516FC">
        <w:rPr>
          <w:color w:val="000000" w:themeColor="text1"/>
        </w:rPr>
        <w:t>[4] Even if LAWS aren’t capable of true interpersonal moral relationships, 1) It’s non-unique since any technology mediates the moral relationship between the killer and killed</w:t>
      </w:r>
      <w:r w:rsidR="00EB2CE6" w:rsidRPr="00E516FC">
        <w:rPr>
          <w:color w:val="000000" w:themeColor="text1"/>
        </w:rPr>
        <w:t xml:space="preserve"> </w:t>
      </w:r>
      <w:r w:rsidRPr="00E516FC">
        <w:rPr>
          <w:color w:val="000000" w:themeColor="text1"/>
        </w:rPr>
        <w:t>2) LAWS can reduce risk of collateral damage by humans – so states would be obligated to use LAWS to improve everyone’s safety</w:t>
      </w:r>
      <w:r w:rsidR="00EB2CE6" w:rsidRPr="00E516FC">
        <w:rPr>
          <w:color w:val="000000" w:themeColor="text1"/>
        </w:rPr>
        <w:t>.</w:t>
      </w:r>
    </w:p>
    <w:p w14:paraId="4D3C149F" w14:textId="77777777" w:rsidR="001437A4" w:rsidRPr="00E516FC" w:rsidRDefault="001437A4" w:rsidP="001437A4">
      <w:pPr>
        <w:rPr>
          <w:color w:val="000000" w:themeColor="text1"/>
        </w:rPr>
      </w:pPr>
      <w:r w:rsidRPr="00E516FC">
        <w:rPr>
          <w:rStyle w:val="Style13ptBold"/>
          <w:color w:val="000000" w:themeColor="text1"/>
        </w:rPr>
        <w:t xml:space="preserve">Pfaff 19 </w:t>
      </w:r>
      <w:r w:rsidRPr="00E516FC">
        <w:rPr>
          <w:color w:val="000000" w:themeColor="text1"/>
        </w:rPr>
        <w:t xml:space="preserve">(Respect for Persons and the Ethics of Autonomous Weapons and Decision Support Systems </w:t>
      </w:r>
      <w:hyperlink r:id="rId9" w:history="1">
        <w:r w:rsidRPr="00E516FC">
          <w:rPr>
            <w:rStyle w:val="Hyperlink"/>
            <w:color w:val="000000" w:themeColor="text1"/>
          </w:rPr>
          <w:t>C. Anthony Pfaff</w:t>
        </w:r>
      </w:hyperlink>
      <w:r w:rsidRPr="00E516FC">
        <w:rPr>
          <w:color w:val="000000" w:themeColor="text1"/>
        </w:rPr>
        <w:t xml:space="preserve"> </w:t>
      </w:r>
      <w:hyperlink r:id="rId10" w:history="1">
        <w:r w:rsidRPr="00E516FC">
          <w:rPr>
            <w:rStyle w:val="Hyperlink"/>
            <w:color w:val="000000" w:themeColor="text1"/>
          </w:rPr>
          <w:t>March 4, 2019</w:t>
        </w:r>
      </w:hyperlink>
      <w:r w:rsidRPr="00E516FC">
        <w:rPr>
          <w:color w:val="000000" w:themeColor="text1"/>
        </w:rPr>
        <w:t xml:space="preserve"> the Research Professor for the Military Profession and Ethics at the U.S. Army War College’s Strategic Studies Institute. A retired Army colonel, he served on the Policy Planning Staff at the State Department where he advised on cyber policy. The views expressed here are the author’s alone and do not reflect those of the Strategic Studies Institute, the U.S. Army War College, the U.S. Army, or U.S. Government. https://thestrategybridge.org/the-bridge/2019/3/4/respect-for-persons-and-the-ethics-of-autonomous-weapons-and-decision-support-systems)</w:t>
      </w:r>
    </w:p>
    <w:p w14:paraId="14F0071C" w14:textId="77777777" w:rsidR="001437A4" w:rsidRPr="00E516FC" w:rsidRDefault="001437A4" w:rsidP="001437A4">
      <w:pPr>
        <w:rPr>
          <w:color w:val="000000" w:themeColor="text1"/>
          <w:sz w:val="14"/>
        </w:rPr>
      </w:pPr>
      <w:r w:rsidRPr="00E516FC">
        <w:rPr>
          <w:rStyle w:val="StyleUnderline"/>
          <w:color w:val="000000" w:themeColor="text1"/>
        </w:rPr>
        <w:t>The fact that systems driven by artificial intelligence cannot have the kind interpersonal relationships necessary for moral behavior accounts, in part, for much of the opposition to their use.[</w:t>
      </w:r>
      <w:r w:rsidRPr="00E516FC">
        <w:rPr>
          <w:color w:val="000000" w:themeColor="text1"/>
          <w:sz w:val="14"/>
        </w:rPr>
        <w:t xml:space="preserve">13] If it is wrong to treat persons as mere means, then it seems wrong to have a mere means in a position to decide how to treat persons. One problem with this line of argument, which Sparrow recognizes, is all employment of autonomous systems breaks the relevant interpersonal relationship. To the extent humans still make the decision to kill or act on the output of a decision support systems, they maintain respect for the persons affected by those decisions. </w:t>
      </w:r>
      <w:r w:rsidRPr="00E516FC">
        <w:rPr>
          <w:rStyle w:val="StyleUnderline"/>
          <w:color w:val="000000" w:themeColor="text1"/>
        </w:rPr>
        <w:t xml:space="preserve">However, </w:t>
      </w:r>
      <w:r w:rsidRPr="00E516FC">
        <w:rPr>
          <w:rStyle w:val="StyleUnderline"/>
          <w:color w:val="000000" w:themeColor="text1"/>
          <w:highlight w:val="cyan"/>
        </w:rPr>
        <w:t xml:space="preserve">even with semi-autonomous weapons, </w:t>
      </w:r>
      <w:r w:rsidRPr="00E516FC">
        <w:rPr>
          <w:rStyle w:val="StyleUnderline"/>
          <w:color w:val="000000" w:themeColor="text1"/>
        </w:rPr>
        <w:t xml:space="preserve">some </w:t>
      </w:r>
      <w:r w:rsidRPr="00E516FC">
        <w:rPr>
          <w:rStyle w:val="StyleUnderline"/>
          <w:color w:val="000000" w:themeColor="text1"/>
          <w:highlight w:val="cyan"/>
        </w:rPr>
        <w:t>decision-making is taken on by the machine,</w:t>
      </w:r>
      <w:r w:rsidRPr="00E516FC">
        <w:rPr>
          <w:rStyle w:val="StyleUnderline"/>
          <w:color w:val="000000" w:themeColor="text1"/>
        </w:rPr>
        <w:t xml:space="preserve"> mediating, if not </w:t>
      </w:r>
      <w:r w:rsidRPr="00E516FC">
        <w:rPr>
          <w:rStyle w:val="StyleUnderline"/>
          <w:color w:val="000000" w:themeColor="text1"/>
          <w:highlight w:val="cyan"/>
        </w:rPr>
        <w:t>breaking, the interpersonal relationship</w:t>
      </w:r>
      <w:r w:rsidRPr="00E516FC">
        <w:rPr>
          <w:color w:val="000000" w:themeColor="text1"/>
          <w:sz w:val="14"/>
        </w:rPr>
        <w:t xml:space="preserve">. Here </w:t>
      </w:r>
      <w:proofErr w:type="spellStart"/>
      <w:r w:rsidRPr="00E516FC">
        <w:rPr>
          <w:color w:val="000000" w:themeColor="text1"/>
          <w:sz w:val="14"/>
        </w:rPr>
        <w:t>Scharre’s</w:t>
      </w:r>
      <w:proofErr w:type="spellEnd"/>
      <w:r w:rsidRPr="00E516FC">
        <w:rPr>
          <w:color w:val="000000" w:themeColor="text1"/>
          <w:sz w:val="14"/>
        </w:rPr>
        <w:t xml:space="preserve"> point is relevant. </w:t>
      </w:r>
      <w:r w:rsidRPr="00E516FC">
        <w:rPr>
          <w:rStyle w:val="StyleUnderline"/>
          <w:color w:val="000000" w:themeColor="text1"/>
          <w:highlight w:val="cyan"/>
        </w:rPr>
        <w:t>Morality may demand an interpersonal relationship between killer and killed, but,</w:t>
      </w:r>
      <w:r w:rsidRPr="00E516FC">
        <w:rPr>
          <w:rStyle w:val="StyleUnderline"/>
          <w:color w:val="000000" w:themeColor="text1"/>
        </w:rPr>
        <w:t xml:space="preserve"> as a matter of practice, </w:t>
      </w:r>
      <w:r w:rsidRPr="00E516FC">
        <w:rPr>
          <w:rStyle w:val="StyleUnderline"/>
          <w:color w:val="000000" w:themeColor="text1"/>
          <w:highlight w:val="cyan"/>
        </w:rPr>
        <w:t>few persons</w:t>
      </w:r>
      <w:r w:rsidRPr="00E516FC">
        <w:rPr>
          <w:rStyle w:val="StyleUnderline"/>
          <w:color w:val="000000" w:themeColor="text1"/>
        </w:rPr>
        <w:t xml:space="preserve"> in those roles</w:t>
      </w:r>
      <w:r w:rsidRPr="00E516FC">
        <w:rPr>
          <w:rStyle w:val="StyleUnderline"/>
          <w:color w:val="000000" w:themeColor="text1"/>
          <w:highlight w:val="cyan"/>
        </w:rPr>
        <w:t xml:space="preserve"> directly encounter the other.</w:t>
      </w:r>
      <w:r w:rsidRPr="00E516FC">
        <w:rPr>
          <w:color w:val="000000" w:themeColor="text1"/>
          <w:sz w:val="14"/>
          <w:highlight w:val="cyan"/>
        </w:rPr>
        <w:t xml:space="preserve"> </w:t>
      </w:r>
      <w:r w:rsidRPr="00E516FC">
        <w:rPr>
          <w:rStyle w:val="StyleUnderline"/>
          <w:color w:val="000000" w:themeColor="text1"/>
        </w:rPr>
        <w:t xml:space="preserve">An Islamic State </w:t>
      </w:r>
      <w:r w:rsidRPr="00E516FC">
        <w:rPr>
          <w:rStyle w:val="StyleUnderline"/>
          <w:color w:val="000000" w:themeColor="text1"/>
          <w:highlight w:val="cyan"/>
        </w:rPr>
        <w:t>fighter</w:t>
      </w:r>
      <w:r w:rsidRPr="00E516FC">
        <w:rPr>
          <w:rStyle w:val="StyleUnderline"/>
          <w:color w:val="000000" w:themeColor="text1"/>
        </w:rPr>
        <w:t xml:space="preserve"> would </w:t>
      </w:r>
      <w:r w:rsidRPr="00E516FC">
        <w:rPr>
          <w:rStyle w:val="StyleUnderline"/>
          <w:color w:val="000000" w:themeColor="text1"/>
          <w:highlight w:val="cyan"/>
        </w:rPr>
        <w:t xml:space="preserve">have no idea whether the bomb that struck </w:t>
      </w:r>
      <w:r w:rsidRPr="00E516FC">
        <w:rPr>
          <w:rStyle w:val="StyleUnderline"/>
          <w:color w:val="000000" w:themeColor="text1"/>
        </w:rPr>
        <w:t xml:space="preserve">him </w:t>
      </w:r>
      <w:r w:rsidRPr="00E516FC">
        <w:rPr>
          <w:rStyle w:val="StyleUnderline"/>
          <w:color w:val="000000" w:themeColor="text1"/>
          <w:highlight w:val="cyan"/>
        </w:rPr>
        <w:t xml:space="preserve">was </w:t>
      </w:r>
      <w:r w:rsidRPr="00E516FC">
        <w:rPr>
          <w:rStyle w:val="StyleUnderline"/>
          <w:color w:val="000000" w:themeColor="text1"/>
        </w:rPr>
        <w:t xml:space="preserve">the </w:t>
      </w:r>
      <w:r w:rsidRPr="00E516FC">
        <w:rPr>
          <w:rStyle w:val="StyleUnderline"/>
          <w:color w:val="000000" w:themeColor="text1"/>
          <w:highlight w:val="cyan"/>
        </w:rPr>
        <w:t xml:space="preserve">result of a human or machine </w:t>
      </w:r>
      <w:r w:rsidRPr="00E516FC">
        <w:rPr>
          <w:rStyle w:val="StyleUnderline"/>
          <w:color w:val="000000" w:themeColor="text1"/>
        </w:rPr>
        <w:t xml:space="preserve">process; therefore, </w:t>
      </w:r>
      <w:r w:rsidRPr="00E516FC">
        <w:rPr>
          <w:rStyle w:val="StyleUnderline"/>
          <w:color w:val="000000" w:themeColor="text1"/>
          <w:highlight w:val="cyan"/>
        </w:rPr>
        <w:t xml:space="preserve">it does not </w:t>
      </w:r>
      <w:r w:rsidRPr="00E516FC">
        <w:rPr>
          <w:rStyle w:val="StyleUnderline"/>
          <w:color w:val="000000" w:themeColor="text1"/>
        </w:rPr>
        <w:t xml:space="preserve">seem to </w:t>
      </w:r>
      <w:r w:rsidRPr="00E516FC">
        <w:rPr>
          <w:rStyle w:val="StyleUnderline"/>
          <w:color w:val="000000" w:themeColor="text1"/>
          <w:highlight w:val="cyan"/>
        </w:rPr>
        <w:t xml:space="preserve">matter </w:t>
      </w:r>
      <w:r w:rsidRPr="00E516FC">
        <w:rPr>
          <w:rStyle w:val="StyleUnderline"/>
          <w:color w:val="000000" w:themeColor="text1"/>
        </w:rPr>
        <w:t>much which one it was.</w:t>
      </w:r>
      <w:r w:rsidRPr="00E516FC">
        <w:rPr>
          <w:color w:val="000000" w:themeColor="text1"/>
          <w:sz w:val="14"/>
        </w:rPr>
        <w:t xml:space="preserve"> A problem remains, however, regarding harm to noncombatants. While, as a practical matter, they have no more experience of an interpersonal relationship than a combatant in most cases, it still seems wrong to subject decisions about their lives and deaths to a lethal artificial-intelligence system just as it would seem wrong to subject decisions about one’s liberty to a legal artificial-intelligence system. Moreover, as the legal analogy suggests, it seems wrong even if the machine judgment were the correct one. This legal analogy, of course, has its limits. States do not have the same obligations to enemy civilians that they do towards their own. States may be obligated to ensure justice for their citizens and not be so obligated </w:t>
      </w:r>
      <w:r w:rsidRPr="00E516FC">
        <w:rPr>
          <w:color w:val="000000" w:themeColor="text1"/>
          <w:sz w:val="14"/>
        </w:rPr>
        <w:lastRenderedPageBreak/>
        <w:t>to citizens of other states. There is a difference, however, between promoting justice and avoiding injustice. States may not be obligated to ensure the justice of another state; however, they must still avoid acting unjustly toward that other state’s citizens, even in war. So, if states would not employ autonomous weapons on their own territory, then they should not employ them in enemy territory.[14] Of course, while states may choose not to apply lethal autonomous weapons in their own territory in conditions of peace, the technology could get to the point where they would employ such systems under conditions of war precisely because they are less lethal. If that were to be the case, then the concern regarding the inherent injustice of systems driven by artificial intelligence could be partially resolved. Of course, it is not enough that a state treats enemy civilians with the same standards it treats its own.</w:t>
      </w:r>
      <w:r w:rsidRPr="00E516FC">
        <w:rPr>
          <w:rStyle w:val="StyleUnderline"/>
          <w:color w:val="000000" w:themeColor="text1"/>
        </w:rPr>
        <w:t xml:space="preserve"> States frequently use their own citizens as mere means, so we would want a standard for that treatment that maintained a respect for persons.</w:t>
      </w:r>
      <w:r w:rsidRPr="00E516FC">
        <w:rPr>
          <w:color w:val="000000" w:themeColor="text1"/>
          <w:sz w:val="14"/>
        </w:rPr>
        <w:t xml:space="preserve"> As Isaak </w:t>
      </w:r>
      <w:proofErr w:type="spellStart"/>
      <w:r w:rsidRPr="00E516FC">
        <w:rPr>
          <w:color w:val="000000" w:themeColor="text1"/>
          <w:sz w:val="14"/>
        </w:rPr>
        <w:t>Applbaum</w:t>
      </w:r>
      <w:proofErr w:type="spellEnd"/>
      <w:r w:rsidRPr="00E516FC">
        <w:rPr>
          <w:color w:val="000000" w:themeColor="text1"/>
          <w:sz w:val="14"/>
        </w:rPr>
        <w:t xml:space="preserve"> argues, </w:t>
      </w:r>
      <w:r w:rsidRPr="00E516FC">
        <w:rPr>
          <w:rStyle w:val="StyleUnderline"/>
          <w:color w:val="000000" w:themeColor="text1"/>
        </w:rPr>
        <w:t xml:space="preserve">“If a general principle sometimes is to a person’s advantage and never is to that person’s disadvantage, then actors who are guided by that principle can be understood to act for the sake of that person.”[15] So, to the extent </w:t>
      </w:r>
      <w:r w:rsidRPr="00E516FC">
        <w:rPr>
          <w:rStyle w:val="StyleUnderline"/>
          <w:color w:val="000000" w:themeColor="text1"/>
          <w:highlight w:val="cyan"/>
        </w:rPr>
        <w:t>systems driven by a</w:t>
      </w:r>
      <w:r w:rsidRPr="00E516FC">
        <w:rPr>
          <w:rStyle w:val="StyleUnderline"/>
          <w:color w:val="000000" w:themeColor="text1"/>
        </w:rPr>
        <w:t xml:space="preserve">rtificial </w:t>
      </w:r>
      <w:r w:rsidRPr="00E516FC">
        <w:rPr>
          <w:rStyle w:val="StyleUnderline"/>
          <w:color w:val="000000" w:themeColor="text1"/>
          <w:highlight w:val="cyan"/>
        </w:rPr>
        <w:t>i</w:t>
      </w:r>
      <w:r w:rsidRPr="00E516FC">
        <w:rPr>
          <w:rStyle w:val="StyleUnderline"/>
          <w:color w:val="000000" w:themeColor="text1"/>
        </w:rPr>
        <w:t xml:space="preserve">ntelligence do </w:t>
      </w:r>
      <w:r w:rsidRPr="00E516FC">
        <w:rPr>
          <w:rStyle w:val="StyleUnderline"/>
          <w:color w:val="000000" w:themeColor="text1"/>
          <w:highlight w:val="cyan"/>
        </w:rPr>
        <w:t xml:space="preserve">make targeting more precise </w:t>
      </w:r>
      <w:r w:rsidRPr="00E516FC">
        <w:rPr>
          <w:rStyle w:val="StyleUnderline"/>
          <w:color w:val="000000" w:themeColor="text1"/>
        </w:rPr>
        <w:t xml:space="preserve">than human-driven ones as well as </w:t>
      </w:r>
      <w:r w:rsidRPr="00E516FC">
        <w:rPr>
          <w:rStyle w:val="StyleUnderline"/>
          <w:color w:val="000000" w:themeColor="text1"/>
          <w:highlight w:val="cyan"/>
        </w:rPr>
        <w:t xml:space="preserve">reduce </w:t>
      </w:r>
      <w:r w:rsidRPr="00E516FC">
        <w:rPr>
          <w:rStyle w:val="StyleUnderline"/>
          <w:color w:val="000000" w:themeColor="text1"/>
        </w:rPr>
        <w:t xml:space="preserve">the </w:t>
      </w:r>
      <w:r w:rsidRPr="00E516FC">
        <w:rPr>
          <w:rStyle w:val="StyleUnderline"/>
          <w:color w:val="000000" w:themeColor="text1"/>
          <w:highlight w:val="cyan"/>
        </w:rPr>
        <w:t xml:space="preserve">likelihood that persons will be killed out of revenge, rage, frustration, or </w:t>
      </w:r>
      <w:r w:rsidRPr="00E516FC">
        <w:rPr>
          <w:rStyle w:val="StyleUnderline"/>
          <w:color w:val="000000" w:themeColor="text1"/>
        </w:rPr>
        <w:t xml:space="preserve">just plain </w:t>
      </w:r>
      <w:r w:rsidRPr="00E516FC">
        <w:rPr>
          <w:rStyle w:val="StyleUnderline"/>
          <w:color w:val="000000" w:themeColor="text1"/>
          <w:highlight w:val="cyan"/>
        </w:rPr>
        <w:t>fatigue</w:t>
      </w:r>
      <w:r w:rsidRPr="00E516FC">
        <w:rPr>
          <w:rStyle w:val="StyleUnderline"/>
          <w:color w:val="000000" w:themeColor="text1"/>
        </w:rPr>
        <w:t xml:space="preserve">, then their </w:t>
      </w:r>
      <w:r w:rsidRPr="00E516FC">
        <w:rPr>
          <w:rStyle w:val="StyleUnderline"/>
          <w:color w:val="000000" w:themeColor="text1"/>
          <w:highlight w:val="cyan"/>
        </w:rPr>
        <w:t>employment would not put any persons at more risk than if</w:t>
      </w:r>
      <w:r w:rsidRPr="00E516FC">
        <w:rPr>
          <w:rStyle w:val="StyleUnderline"/>
          <w:color w:val="000000" w:themeColor="text1"/>
        </w:rPr>
        <w:t xml:space="preserve"> those systems were </w:t>
      </w:r>
      <w:r w:rsidRPr="00E516FC">
        <w:rPr>
          <w:rStyle w:val="StyleUnderline"/>
          <w:color w:val="000000" w:themeColor="text1"/>
          <w:highlight w:val="cyan"/>
        </w:rPr>
        <w:t>not employed.</w:t>
      </w:r>
      <w:r w:rsidRPr="00E516FC">
        <w:rPr>
          <w:color w:val="000000" w:themeColor="text1"/>
          <w:sz w:val="14"/>
        </w:rPr>
        <w:t xml:space="preserve"> To the extent that is the case, arguably </w:t>
      </w:r>
      <w:r w:rsidRPr="00E516FC">
        <w:rPr>
          <w:rStyle w:val="StyleUnderline"/>
          <w:color w:val="000000" w:themeColor="text1"/>
        </w:rPr>
        <w:t xml:space="preserve">states are at least permitted, if not obligated, to use them. Because </w:t>
      </w:r>
      <w:r w:rsidRPr="00E516FC">
        <w:rPr>
          <w:rStyle w:val="StyleUnderline"/>
          <w:color w:val="000000" w:themeColor="text1"/>
          <w:highlight w:val="cyan"/>
        </w:rPr>
        <w:t>employing these systems</w:t>
      </w:r>
      <w:r w:rsidRPr="00E516FC">
        <w:rPr>
          <w:rStyle w:val="StyleUnderline"/>
          <w:color w:val="000000" w:themeColor="text1"/>
        </w:rPr>
        <w:t xml:space="preserve"> under such conditions </w:t>
      </w:r>
      <w:r w:rsidRPr="00E516FC">
        <w:rPr>
          <w:rStyle w:val="StyleUnderline"/>
          <w:color w:val="000000" w:themeColor="text1"/>
          <w:highlight w:val="cyan"/>
        </w:rPr>
        <w:t>constitutes acting for the sake of those persons</w:t>
      </w:r>
      <w:r w:rsidRPr="00E516FC">
        <w:rPr>
          <w:rStyle w:val="StyleUnderline"/>
          <w:color w:val="000000" w:themeColor="text1"/>
        </w:rPr>
        <w:t>, it also counts as a demonstration of respect towards those persons, even if the interpersonal relationship Sparrow described is mediated</w:t>
      </w:r>
      <w:r w:rsidRPr="00E516FC">
        <w:rPr>
          <w:color w:val="000000" w:themeColor="text1"/>
          <w:sz w:val="14"/>
        </w:rPr>
        <w:t>, if not broken,</w:t>
      </w:r>
      <w:r w:rsidRPr="00E516FC">
        <w:rPr>
          <w:rStyle w:val="StyleUnderline"/>
          <w:color w:val="000000" w:themeColor="text1"/>
        </w:rPr>
        <w:t xml:space="preserve"> by the machine</w:t>
      </w:r>
      <w:r w:rsidRPr="00E516FC">
        <w:rPr>
          <w:color w:val="000000" w:themeColor="text1"/>
          <w:sz w:val="14"/>
        </w:rPr>
        <w:t>.</w:t>
      </w:r>
    </w:p>
    <w:p w14:paraId="574D6D80" w14:textId="77777777" w:rsidR="001437A4" w:rsidRPr="00E516FC" w:rsidRDefault="001437A4" w:rsidP="001437A4">
      <w:pPr>
        <w:pStyle w:val="Heading4"/>
        <w:rPr>
          <w:color w:val="000000" w:themeColor="text1"/>
          <w:szCs w:val="24"/>
        </w:rPr>
      </w:pPr>
      <w:r w:rsidRPr="00E516FC">
        <w:rPr>
          <w:color w:val="000000" w:themeColor="text1"/>
          <w:szCs w:val="24"/>
        </w:rPr>
        <w:t>[5] Anti-LAW arguments misunderstand human dignity – it’s not a violation of freedom to be killed by a non-agent, the same way dying of disease is not considered unethical.</w:t>
      </w:r>
    </w:p>
    <w:p w14:paraId="506EA768" w14:textId="77777777" w:rsidR="001437A4" w:rsidRPr="00E516FC" w:rsidRDefault="001437A4" w:rsidP="001437A4">
      <w:pPr>
        <w:rPr>
          <w:color w:val="000000" w:themeColor="text1"/>
          <w:sz w:val="16"/>
          <w:szCs w:val="16"/>
        </w:rPr>
      </w:pPr>
      <w:r w:rsidRPr="00E516FC">
        <w:rPr>
          <w:b/>
          <w:bCs/>
          <w:color w:val="000000" w:themeColor="text1"/>
          <w:sz w:val="24"/>
        </w:rPr>
        <w:t>Pop 18</w:t>
      </w:r>
      <w:r w:rsidRPr="00E516FC">
        <w:rPr>
          <w:color w:val="000000" w:themeColor="text1"/>
        </w:rPr>
        <w:t xml:space="preserve"> </w:t>
      </w:r>
      <w:r w:rsidRPr="00E516FC">
        <w:rPr>
          <w:color w:val="000000" w:themeColor="text1"/>
          <w:sz w:val="16"/>
          <w:szCs w:val="16"/>
        </w:rPr>
        <w:t xml:space="preserve">[Pop, </w:t>
      </w:r>
      <w:proofErr w:type="spellStart"/>
      <w:r w:rsidRPr="00E516FC">
        <w:rPr>
          <w:color w:val="000000" w:themeColor="text1"/>
          <w:sz w:val="16"/>
          <w:szCs w:val="16"/>
        </w:rPr>
        <w:t>Ariadna</w:t>
      </w:r>
      <w:proofErr w:type="spellEnd"/>
      <w:r w:rsidRPr="00E516FC">
        <w:rPr>
          <w:color w:val="000000" w:themeColor="text1"/>
          <w:sz w:val="16"/>
          <w:szCs w:val="16"/>
        </w:rPr>
        <w:t>. “Autonomous Weapon Systems: A Threat to Human Dignity?” Humanitarian Law &amp; Policy Blog, 25 Oct. 2018, blogs.icrc.org/law-and-policy/2018/04/10/autonomous-weapon-systems-a-threat-to-human-dignity] Cookie JX</w:t>
      </w:r>
    </w:p>
    <w:p w14:paraId="40192DCD" w14:textId="77777777" w:rsidR="001437A4" w:rsidRPr="00E516FC" w:rsidRDefault="001437A4" w:rsidP="001437A4">
      <w:pPr>
        <w:pStyle w:val="NormalWeb"/>
        <w:shd w:val="clear" w:color="auto" w:fill="FFFFFF"/>
        <w:spacing w:before="0" w:beforeAutospacing="0" w:after="300" w:afterAutospacing="0" w:line="276" w:lineRule="auto"/>
        <w:rPr>
          <w:rFonts w:ascii="Calibri" w:hAnsi="Calibri" w:cs="Calibri"/>
          <w:color w:val="000000" w:themeColor="text1"/>
          <w:sz w:val="16"/>
          <w:szCs w:val="22"/>
        </w:rPr>
      </w:pPr>
      <w:r w:rsidRPr="00E516FC">
        <w:rPr>
          <w:rFonts w:ascii="Calibri" w:hAnsi="Calibri" w:cs="Calibri"/>
          <w:color w:val="000000" w:themeColor="text1"/>
          <w:sz w:val="16"/>
          <w:szCs w:val="22"/>
        </w:rPr>
        <w:t xml:space="preserve">Can a Waldron-style understanding of human dignity come to the rescue and make better sense of anti-AWS arguments? </w:t>
      </w:r>
      <w:r w:rsidRPr="00E516FC">
        <w:rPr>
          <w:rFonts w:ascii="Calibri" w:hAnsi="Calibri" w:cs="Calibri"/>
          <w:color w:val="000000" w:themeColor="text1"/>
          <w:sz w:val="22"/>
          <w:szCs w:val="22"/>
          <w:u w:val="single"/>
        </w:rPr>
        <w:t xml:space="preserve">Let us </w:t>
      </w:r>
      <w:r w:rsidRPr="00E516FC">
        <w:rPr>
          <w:rFonts w:ascii="Calibri" w:hAnsi="Calibri" w:cs="Calibri"/>
          <w:color w:val="000000" w:themeColor="text1"/>
          <w:sz w:val="22"/>
          <w:szCs w:val="22"/>
          <w:highlight w:val="cyan"/>
          <w:u w:val="single"/>
        </w:rPr>
        <w:t>assume that human dignity consists in the high status that human beings</w:t>
      </w:r>
      <w:r w:rsidRPr="00E516FC">
        <w:rPr>
          <w:rFonts w:ascii="Calibri" w:hAnsi="Calibri" w:cs="Calibri"/>
          <w:color w:val="000000" w:themeColor="text1"/>
          <w:sz w:val="22"/>
          <w:szCs w:val="22"/>
          <w:u w:val="single"/>
        </w:rPr>
        <w:t xml:space="preserve"> </w:t>
      </w:r>
      <w:r w:rsidRPr="00E516FC">
        <w:rPr>
          <w:rFonts w:ascii="Calibri" w:hAnsi="Calibri" w:cs="Calibri"/>
          <w:color w:val="000000" w:themeColor="text1"/>
          <w:sz w:val="22"/>
          <w:szCs w:val="22"/>
          <w:highlight w:val="cyan"/>
          <w:u w:val="single"/>
        </w:rPr>
        <w:t>occupy</w:t>
      </w:r>
      <w:r w:rsidRPr="00E516FC">
        <w:rPr>
          <w:rFonts w:ascii="Calibri" w:hAnsi="Calibri" w:cs="Calibri"/>
          <w:color w:val="000000" w:themeColor="text1"/>
          <w:sz w:val="22"/>
          <w:szCs w:val="22"/>
          <w:u w:val="single"/>
        </w:rPr>
        <w:t xml:space="preserve"> in the order of the universe. On such an understanding </w:t>
      </w:r>
      <w:r w:rsidRPr="00E516FC">
        <w:rPr>
          <w:rFonts w:ascii="Calibri" w:hAnsi="Calibri" w:cs="Calibri"/>
          <w:color w:val="000000" w:themeColor="text1"/>
          <w:sz w:val="22"/>
          <w:szCs w:val="22"/>
          <w:highlight w:val="cyan"/>
          <w:u w:val="single"/>
        </w:rPr>
        <w:t>one might</w:t>
      </w:r>
      <w:r w:rsidRPr="00E516FC">
        <w:rPr>
          <w:rFonts w:ascii="Calibri" w:hAnsi="Calibri" w:cs="Calibri"/>
          <w:color w:val="000000" w:themeColor="text1"/>
          <w:sz w:val="22"/>
          <w:szCs w:val="22"/>
          <w:u w:val="single"/>
        </w:rPr>
        <w:t xml:space="preserve"> well </w:t>
      </w:r>
      <w:r w:rsidRPr="00E516FC">
        <w:rPr>
          <w:rFonts w:ascii="Calibri" w:hAnsi="Calibri" w:cs="Calibri"/>
          <w:color w:val="000000" w:themeColor="text1"/>
          <w:sz w:val="22"/>
          <w:szCs w:val="22"/>
          <w:highlight w:val="cyan"/>
          <w:u w:val="single"/>
        </w:rPr>
        <w:t>argue that</w:t>
      </w:r>
      <w:r w:rsidRPr="00E516FC">
        <w:rPr>
          <w:rFonts w:ascii="Calibri" w:hAnsi="Calibri" w:cs="Calibri"/>
          <w:color w:val="000000" w:themeColor="text1"/>
          <w:sz w:val="22"/>
          <w:szCs w:val="22"/>
          <w:u w:val="single"/>
        </w:rPr>
        <w:t xml:space="preserve"> any </w:t>
      </w:r>
      <w:r w:rsidRPr="00E516FC">
        <w:rPr>
          <w:rFonts w:ascii="Calibri" w:hAnsi="Calibri" w:cs="Calibri"/>
          <w:color w:val="000000" w:themeColor="text1"/>
          <w:sz w:val="22"/>
          <w:szCs w:val="22"/>
          <w:highlight w:val="cyan"/>
          <w:u w:val="single"/>
        </w:rPr>
        <w:t>use of force by an entity that occupies a lower status</w:t>
      </w:r>
      <w:r w:rsidRPr="00E516FC">
        <w:rPr>
          <w:rFonts w:ascii="Calibri" w:hAnsi="Calibri" w:cs="Calibri"/>
          <w:color w:val="000000" w:themeColor="text1"/>
          <w:sz w:val="22"/>
          <w:szCs w:val="22"/>
          <w:u w:val="single"/>
        </w:rPr>
        <w:t xml:space="preserve"> fails to grant human beings the respect and deference that they deserve and </w:t>
      </w:r>
      <w:r w:rsidRPr="00E516FC">
        <w:rPr>
          <w:rFonts w:ascii="Calibri" w:hAnsi="Calibri" w:cs="Calibri"/>
          <w:color w:val="000000" w:themeColor="text1"/>
          <w:sz w:val="22"/>
          <w:szCs w:val="22"/>
          <w:highlight w:val="cyan"/>
          <w:u w:val="single"/>
        </w:rPr>
        <w:t>is</w:t>
      </w:r>
      <w:r w:rsidRPr="00E516FC">
        <w:rPr>
          <w:rFonts w:ascii="Calibri" w:hAnsi="Calibri" w:cs="Calibri"/>
          <w:color w:val="000000" w:themeColor="text1"/>
          <w:sz w:val="22"/>
          <w:szCs w:val="22"/>
          <w:u w:val="single"/>
        </w:rPr>
        <w:t xml:space="preserve"> therefore </w:t>
      </w:r>
      <w:r w:rsidRPr="00E516FC">
        <w:rPr>
          <w:rFonts w:ascii="Calibri" w:hAnsi="Calibri" w:cs="Calibri"/>
          <w:color w:val="000000" w:themeColor="text1"/>
          <w:sz w:val="22"/>
          <w:szCs w:val="22"/>
          <w:highlight w:val="cyan"/>
          <w:u w:val="single"/>
        </w:rPr>
        <w:t>a violation of human dignity.</w:t>
      </w:r>
      <w:r w:rsidRPr="00E516FC">
        <w:rPr>
          <w:rFonts w:ascii="Calibri" w:hAnsi="Calibri" w:cs="Calibri"/>
          <w:color w:val="000000" w:themeColor="text1"/>
          <w:sz w:val="22"/>
          <w:szCs w:val="22"/>
          <w:u w:val="single"/>
        </w:rPr>
        <w:t xml:space="preserve"> The problem is of course that this is precisely </w:t>
      </w:r>
      <w:r w:rsidRPr="00E516FC">
        <w:rPr>
          <w:rFonts w:ascii="Calibri" w:hAnsi="Calibri" w:cs="Calibri"/>
          <w:i/>
          <w:iCs/>
          <w:color w:val="000000" w:themeColor="text1"/>
          <w:sz w:val="22"/>
          <w:szCs w:val="22"/>
          <w:u w:val="single"/>
        </w:rPr>
        <w:t>not</w:t>
      </w:r>
      <w:r w:rsidRPr="00E516FC">
        <w:rPr>
          <w:rFonts w:ascii="Calibri" w:hAnsi="Calibri" w:cs="Calibri"/>
          <w:color w:val="000000" w:themeColor="text1"/>
          <w:sz w:val="22"/>
          <w:szCs w:val="22"/>
          <w:u w:val="single"/>
        </w:rPr>
        <w:t xml:space="preserve"> the understanding of human dignity that is typically presumed in anti-AWS arguments. As we have seen, proponents of a ban or moratorium on AWS typically rely on a value-based understanding of human dignity. </w:t>
      </w:r>
      <w:r w:rsidRPr="00E516FC">
        <w:rPr>
          <w:rFonts w:ascii="Calibri" w:hAnsi="Calibri" w:cs="Calibri"/>
          <w:color w:val="000000" w:themeColor="text1"/>
          <w:sz w:val="16"/>
          <w:szCs w:val="22"/>
        </w:rPr>
        <w:t xml:space="preserve">Anti-AWS arguments are therefore either obscure by drawing unjustified inferences or, if the inferences can be justified, they must be based on a different conception of human dignity than the one that seems to be endorsed. Finally, note that endorsing a Waldron-style account of human dignity to make sense of anti-AWS arguments is also not without its difficulties. </w:t>
      </w:r>
      <w:r w:rsidRPr="00E516FC">
        <w:rPr>
          <w:rFonts w:ascii="Calibri" w:hAnsi="Calibri" w:cs="Calibri"/>
          <w:color w:val="000000" w:themeColor="text1"/>
          <w:sz w:val="22"/>
          <w:szCs w:val="22"/>
          <w:u w:val="single"/>
        </w:rPr>
        <w:t xml:space="preserve">To begin with, </w:t>
      </w:r>
      <w:r w:rsidRPr="00E516FC">
        <w:rPr>
          <w:rFonts w:ascii="Calibri" w:hAnsi="Calibri" w:cs="Calibri"/>
          <w:color w:val="000000" w:themeColor="text1"/>
          <w:sz w:val="22"/>
          <w:szCs w:val="22"/>
          <w:highlight w:val="cyan"/>
          <w:u w:val="single"/>
        </w:rPr>
        <w:t>it</w:t>
      </w:r>
      <w:r w:rsidRPr="00E516FC">
        <w:rPr>
          <w:rFonts w:ascii="Calibri" w:hAnsi="Calibri" w:cs="Calibri"/>
          <w:b/>
          <w:bCs/>
          <w:color w:val="000000" w:themeColor="text1"/>
          <w:sz w:val="22"/>
          <w:szCs w:val="22"/>
          <w:highlight w:val="cyan"/>
          <w:u w:val="single"/>
        </w:rPr>
        <w:t xml:space="preserve"> </w:t>
      </w:r>
      <w:r w:rsidRPr="00E516FC">
        <w:rPr>
          <w:rFonts w:ascii="Calibri" w:hAnsi="Calibri" w:cs="Calibri"/>
          <w:color w:val="000000" w:themeColor="text1"/>
          <w:sz w:val="22"/>
          <w:szCs w:val="22"/>
          <w:highlight w:val="cyan"/>
          <w:u w:val="single"/>
        </w:rPr>
        <w:t>would imply that it is</w:t>
      </w:r>
      <w:r w:rsidRPr="00E516FC">
        <w:rPr>
          <w:rFonts w:ascii="Calibri" w:hAnsi="Calibri" w:cs="Calibri"/>
          <w:color w:val="000000" w:themeColor="text1"/>
          <w:sz w:val="22"/>
          <w:szCs w:val="22"/>
          <w:u w:val="single"/>
        </w:rPr>
        <w:t xml:space="preserve"> also </w:t>
      </w:r>
      <w:r w:rsidRPr="00E516FC">
        <w:rPr>
          <w:rFonts w:ascii="Calibri" w:hAnsi="Calibri" w:cs="Calibri"/>
          <w:color w:val="000000" w:themeColor="text1"/>
          <w:sz w:val="22"/>
          <w:szCs w:val="22"/>
          <w:highlight w:val="cyan"/>
          <w:u w:val="single"/>
        </w:rPr>
        <w:t xml:space="preserve">a violation of human dignity to be killed by </w:t>
      </w:r>
      <w:r w:rsidRPr="00E516FC">
        <w:rPr>
          <w:rFonts w:ascii="Calibri" w:hAnsi="Calibri" w:cs="Calibri"/>
          <w:color w:val="000000" w:themeColor="text1"/>
          <w:sz w:val="22"/>
          <w:szCs w:val="22"/>
          <w:u w:val="single"/>
        </w:rPr>
        <w:t xml:space="preserve">other entities that occupy a lower status in the hierarch of beings, such as </w:t>
      </w:r>
      <w:r w:rsidRPr="00E516FC">
        <w:rPr>
          <w:rFonts w:ascii="Calibri" w:hAnsi="Calibri" w:cs="Calibri"/>
          <w:color w:val="000000" w:themeColor="text1"/>
          <w:sz w:val="22"/>
          <w:szCs w:val="22"/>
          <w:highlight w:val="cyan"/>
          <w:u w:val="single"/>
        </w:rPr>
        <w:t xml:space="preserve">animals, bacteria, or </w:t>
      </w:r>
      <w:r w:rsidRPr="00E516FC">
        <w:rPr>
          <w:rFonts w:ascii="Calibri" w:hAnsi="Calibri" w:cs="Calibri"/>
          <w:color w:val="000000" w:themeColor="text1"/>
          <w:sz w:val="22"/>
          <w:szCs w:val="22"/>
          <w:u w:val="single"/>
        </w:rPr>
        <w:t xml:space="preserve">even </w:t>
      </w:r>
      <w:r w:rsidRPr="00E516FC">
        <w:rPr>
          <w:rFonts w:ascii="Calibri" w:hAnsi="Calibri" w:cs="Calibri"/>
          <w:color w:val="000000" w:themeColor="text1"/>
          <w:sz w:val="22"/>
          <w:szCs w:val="22"/>
          <w:highlight w:val="cyan"/>
          <w:u w:val="single"/>
        </w:rPr>
        <w:t>viruses.</w:t>
      </w:r>
      <w:r w:rsidRPr="00E516FC">
        <w:rPr>
          <w:rFonts w:ascii="Calibri" w:hAnsi="Calibri" w:cs="Calibri"/>
          <w:color w:val="000000" w:themeColor="text1"/>
          <w:sz w:val="22"/>
          <w:szCs w:val="22"/>
          <w:u w:val="single"/>
        </w:rPr>
        <w:t xml:space="preserve"> This strikes me as counter-intuitive. Moreover, it would have to be clarified why AWS that are endowed with artificial intelligence would necessarily occupy a lower status than human beings.</w:t>
      </w:r>
      <w:r w:rsidRPr="00E516FC">
        <w:rPr>
          <w:rFonts w:ascii="Calibri" w:hAnsi="Calibri" w:cs="Calibri"/>
          <w:color w:val="000000" w:themeColor="text1"/>
          <w:sz w:val="16"/>
          <w:szCs w:val="22"/>
        </w:rPr>
        <w:t xml:space="preserve"> It is problematic to simply stipulate that it is a matter of respect for the high-ranking status of human beings that they do not get hurt or killed by non-humans. </w:t>
      </w:r>
      <w:r w:rsidRPr="00E516FC">
        <w:rPr>
          <w:rFonts w:ascii="Calibri" w:hAnsi="Calibri" w:cs="Calibri"/>
          <w:color w:val="000000" w:themeColor="text1"/>
          <w:sz w:val="22"/>
          <w:szCs w:val="22"/>
          <w:u w:val="single"/>
        </w:rPr>
        <w:t xml:space="preserve">This gives rise to the suspicion that ultimately, it all boils down to a form of speciesism: that in the hierarchy of being we simply consider ourselves to be the most valuable form of existence and demand to be treated accordingly, without bothering to explain why this is supposed to be the case. It might well be that proponents of a </w:t>
      </w:r>
      <w:r w:rsidRPr="00E516FC">
        <w:rPr>
          <w:rFonts w:ascii="Calibri" w:hAnsi="Calibri" w:cs="Calibri"/>
          <w:color w:val="000000" w:themeColor="text1"/>
          <w:sz w:val="22"/>
          <w:szCs w:val="22"/>
          <w:highlight w:val="cyan"/>
          <w:u w:val="single"/>
        </w:rPr>
        <w:t>pre-emptive ban of AWS presuppose a</w:t>
      </w:r>
      <w:r w:rsidRPr="00E516FC">
        <w:rPr>
          <w:rFonts w:ascii="Calibri" w:hAnsi="Calibri" w:cs="Calibri"/>
          <w:color w:val="000000" w:themeColor="text1"/>
          <w:sz w:val="22"/>
          <w:szCs w:val="22"/>
          <w:u w:val="single"/>
        </w:rPr>
        <w:t xml:space="preserve"> very different </w:t>
      </w:r>
      <w:r w:rsidRPr="00E516FC">
        <w:rPr>
          <w:rFonts w:ascii="Calibri" w:hAnsi="Calibri" w:cs="Calibri"/>
          <w:color w:val="000000" w:themeColor="text1"/>
          <w:sz w:val="22"/>
          <w:szCs w:val="22"/>
          <w:highlight w:val="cyan"/>
          <w:u w:val="single"/>
        </w:rPr>
        <w:t>understanding of</w:t>
      </w:r>
      <w:r w:rsidRPr="00E516FC">
        <w:rPr>
          <w:rFonts w:ascii="Calibri" w:hAnsi="Calibri" w:cs="Calibri"/>
          <w:color w:val="000000" w:themeColor="text1"/>
          <w:sz w:val="22"/>
          <w:szCs w:val="22"/>
          <w:u w:val="single"/>
        </w:rPr>
        <w:t xml:space="preserve"> human </w:t>
      </w:r>
      <w:r w:rsidRPr="00E516FC">
        <w:rPr>
          <w:rFonts w:ascii="Calibri" w:hAnsi="Calibri" w:cs="Calibri"/>
          <w:color w:val="000000" w:themeColor="text1"/>
          <w:sz w:val="22"/>
          <w:szCs w:val="22"/>
          <w:highlight w:val="cyan"/>
          <w:u w:val="single"/>
        </w:rPr>
        <w:t>dignity</w:t>
      </w:r>
      <w:r w:rsidRPr="00E516FC">
        <w:rPr>
          <w:rFonts w:ascii="Calibri" w:hAnsi="Calibri" w:cs="Calibri"/>
          <w:color w:val="000000" w:themeColor="text1"/>
          <w:sz w:val="22"/>
          <w:szCs w:val="22"/>
          <w:u w:val="single"/>
        </w:rPr>
        <w:t xml:space="preserve"> which would make it much more evident why such a ban </w:t>
      </w:r>
      <w:r w:rsidRPr="00E516FC">
        <w:rPr>
          <w:rFonts w:ascii="Calibri" w:hAnsi="Calibri" w:cs="Calibri"/>
          <w:color w:val="000000" w:themeColor="text1"/>
          <w:sz w:val="22"/>
          <w:szCs w:val="22"/>
          <w:u w:val="single"/>
        </w:rPr>
        <w:lastRenderedPageBreak/>
        <w:t xml:space="preserve">would follow. </w:t>
      </w:r>
      <w:r w:rsidRPr="00E516FC">
        <w:rPr>
          <w:rFonts w:ascii="Calibri" w:hAnsi="Calibri" w:cs="Calibri"/>
          <w:color w:val="000000" w:themeColor="text1"/>
          <w:sz w:val="16"/>
          <w:szCs w:val="22"/>
        </w:rPr>
        <w:t xml:space="preserve">But if that is the case, they must make the relevant argument and spell out the specific understanding of human dignity they presuppose. Otherwise, the use of human dignity is reduced to a rhetoric maneuver, an empty shell, which, depending on the context and purpose of its use, has a very different theoretical underpinning. </w:t>
      </w:r>
      <w:r w:rsidRPr="00E516FC">
        <w:rPr>
          <w:rFonts w:ascii="Calibri" w:hAnsi="Calibri" w:cs="Calibri"/>
          <w:color w:val="000000" w:themeColor="text1"/>
          <w:sz w:val="22"/>
          <w:szCs w:val="22"/>
          <w:u w:val="single"/>
        </w:rPr>
        <w:t xml:space="preserve">As I see it, </w:t>
      </w:r>
      <w:r w:rsidRPr="00E516FC">
        <w:rPr>
          <w:rFonts w:ascii="Calibri" w:hAnsi="Calibri" w:cs="Calibri"/>
          <w:color w:val="000000" w:themeColor="text1"/>
          <w:sz w:val="22"/>
          <w:szCs w:val="22"/>
          <w:highlight w:val="cyan"/>
          <w:u w:val="single"/>
        </w:rPr>
        <w:t>this</w:t>
      </w:r>
      <w:r w:rsidRPr="00E516FC">
        <w:rPr>
          <w:rFonts w:ascii="Calibri" w:hAnsi="Calibri" w:cs="Calibri"/>
          <w:color w:val="000000" w:themeColor="text1"/>
          <w:sz w:val="22"/>
          <w:szCs w:val="22"/>
          <w:u w:val="single"/>
        </w:rPr>
        <w:t xml:space="preserve"> renders the employment of </w:t>
      </w:r>
      <w:r w:rsidRPr="00E516FC">
        <w:rPr>
          <w:rFonts w:ascii="Calibri" w:hAnsi="Calibri" w:cs="Calibri"/>
          <w:color w:val="000000" w:themeColor="text1"/>
          <w:sz w:val="22"/>
          <w:szCs w:val="22"/>
          <w:highlight w:val="cyan"/>
          <w:u w:val="single"/>
        </w:rPr>
        <w:t>human dignity</w:t>
      </w:r>
      <w:r w:rsidRPr="00E516FC">
        <w:rPr>
          <w:rFonts w:ascii="Calibri" w:hAnsi="Calibri" w:cs="Calibri"/>
          <w:color w:val="000000" w:themeColor="text1"/>
          <w:sz w:val="22"/>
          <w:szCs w:val="22"/>
          <w:u w:val="single"/>
        </w:rPr>
        <w:t xml:space="preserve"> not only extremely </w:t>
      </w:r>
      <w:r w:rsidRPr="00E516FC">
        <w:rPr>
          <w:rFonts w:ascii="Calibri" w:hAnsi="Calibri" w:cs="Calibri"/>
          <w:color w:val="000000" w:themeColor="text1"/>
          <w:sz w:val="22"/>
          <w:szCs w:val="22"/>
          <w:highlight w:val="cyan"/>
          <w:u w:val="single"/>
        </w:rPr>
        <w:t>unattractive in</w:t>
      </w:r>
      <w:r w:rsidRPr="00E516FC">
        <w:rPr>
          <w:rFonts w:ascii="Calibri" w:hAnsi="Calibri" w:cs="Calibri"/>
          <w:color w:val="000000" w:themeColor="text1"/>
          <w:sz w:val="22"/>
          <w:szCs w:val="22"/>
          <w:u w:val="single"/>
        </w:rPr>
        <w:t xml:space="preserve"> trying to make </w:t>
      </w:r>
      <w:r w:rsidRPr="00E516FC">
        <w:rPr>
          <w:rFonts w:ascii="Calibri" w:hAnsi="Calibri" w:cs="Calibri"/>
          <w:color w:val="000000" w:themeColor="text1"/>
          <w:sz w:val="22"/>
          <w:szCs w:val="22"/>
          <w:highlight w:val="cyan"/>
          <w:u w:val="single"/>
        </w:rPr>
        <w:t>a specific legal or political argument.</w:t>
      </w:r>
      <w:r w:rsidRPr="00E516FC">
        <w:rPr>
          <w:rFonts w:ascii="Calibri" w:hAnsi="Calibri" w:cs="Calibri"/>
          <w:color w:val="000000" w:themeColor="text1"/>
          <w:sz w:val="22"/>
          <w:szCs w:val="22"/>
          <w:u w:val="single"/>
        </w:rPr>
        <w:t xml:space="preserve"> It also renders the concept vulnerable to manipulation and thereby undermines the credibility of the debate in question. Given the importance of a serious legal and political engagement with the possibilities and limitations of AWS, such an outcome should be avoided at all cost.</w:t>
      </w:r>
      <w:r w:rsidRPr="00E516FC">
        <w:rPr>
          <w:rFonts w:ascii="Calibri" w:hAnsi="Calibri" w:cs="Calibri"/>
          <w:color w:val="000000" w:themeColor="text1"/>
          <w:sz w:val="16"/>
          <w:szCs w:val="22"/>
        </w:rPr>
        <w:t xml:space="preserve"> In order to advance the AWS debate it is therefore preferable to refrain from using the concept of human dignity altogether, at least as long as no consensus regarding its proper meaning has emerged and the relevant assumptions remain unarticulated.</w:t>
      </w:r>
    </w:p>
    <w:p w14:paraId="20FEF654" w14:textId="54BCDC1E" w:rsidR="001437A4" w:rsidRPr="00E516FC" w:rsidRDefault="001437A4" w:rsidP="001437A4">
      <w:pPr>
        <w:pStyle w:val="Heading4"/>
        <w:rPr>
          <w:color w:val="000000" w:themeColor="text1"/>
        </w:rPr>
      </w:pPr>
      <w:r w:rsidRPr="00E516FC">
        <w:rPr>
          <w:color w:val="000000" w:themeColor="text1"/>
        </w:rPr>
        <w:t>.</w:t>
      </w:r>
    </w:p>
    <w:p w14:paraId="703CBAB9" w14:textId="77777777" w:rsidR="001437A4" w:rsidRPr="00E516FC" w:rsidRDefault="001437A4" w:rsidP="001437A4">
      <w:pPr>
        <w:pStyle w:val="Heading4"/>
        <w:rPr>
          <w:color w:val="000000" w:themeColor="text1"/>
        </w:rPr>
      </w:pPr>
      <w:r w:rsidRPr="00E516FC">
        <w:rPr>
          <w:color w:val="000000" w:themeColor="text1"/>
        </w:rPr>
        <w:t>[6] Lethal autonomous weapons don’t originate with states, but private manufacturers and companies.</w:t>
      </w:r>
    </w:p>
    <w:p w14:paraId="64D42C9D" w14:textId="77777777" w:rsidR="001437A4" w:rsidRPr="00E516FC" w:rsidRDefault="001437A4" w:rsidP="001437A4">
      <w:pPr>
        <w:rPr>
          <w:color w:val="000000" w:themeColor="text1"/>
          <w:sz w:val="16"/>
          <w:szCs w:val="16"/>
        </w:rPr>
      </w:pPr>
      <w:proofErr w:type="spellStart"/>
      <w:r w:rsidRPr="00E516FC">
        <w:rPr>
          <w:b/>
          <w:bCs/>
          <w:color w:val="000000" w:themeColor="text1"/>
          <w:szCs w:val="26"/>
        </w:rPr>
        <w:t>Rohrlich</w:t>
      </w:r>
      <w:proofErr w:type="spellEnd"/>
      <w:r w:rsidRPr="00E516FC">
        <w:rPr>
          <w:b/>
          <w:bCs/>
          <w:color w:val="000000" w:themeColor="text1"/>
          <w:szCs w:val="26"/>
        </w:rPr>
        <w:t xml:space="preserve"> 19</w:t>
      </w:r>
      <w:r w:rsidRPr="00E516FC">
        <w:rPr>
          <w:color w:val="000000" w:themeColor="text1"/>
          <w:sz w:val="16"/>
          <w:szCs w:val="16"/>
        </w:rPr>
        <w:t xml:space="preserve"> Justin </w:t>
      </w:r>
      <w:proofErr w:type="spellStart"/>
      <w:r w:rsidRPr="00E516FC">
        <w:rPr>
          <w:color w:val="000000" w:themeColor="text1"/>
          <w:sz w:val="16"/>
          <w:szCs w:val="16"/>
        </w:rPr>
        <w:t>Rohrlich</w:t>
      </w:r>
      <w:proofErr w:type="spellEnd"/>
      <w:r w:rsidRPr="00E516FC">
        <w:rPr>
          <w:color w:val="000000" w:themeColor="text1"/>
          <w:sz w:val="16"/>
          <w:szCs w:val="16"/>
        </w:rPr>
        <w:t xml:space="preserve">, 11-11-2019, "With no laws to stop them, defense firms are on track to make killer robots a reality," Quartz, </w:t>
      </w:r>
      <w:hyperlink r:id="rId11" w:history="1">
        <w:r w:rsidRPr="00E516FC">
          <w:rPr>
            <w:rStyle w:val="Hyperlink"/>
            <w:color w:val="000000" w:themeColor="text1"/>
            <w:sz w:val="16"/>
            <w:szCs w:val="16"/>
          </w:rPr>
          <w:t>https://qz.com/1746154/lacking-regulation-firms-on-track-to-make-killer-robots-reality/</w:t>
        </w:r>
      </w:hyperlink>
      <w:r w:rsidRPr="00E516FC">
        <w:rPr>
          <w:color w:val="000000" w:themeColor="text1"/>
          <w:sz w:val="16"/>
          <w:szCs w:val="16"/>
        </w:rPr>
        <w:t xml:space="preserve"> SJCP//JG</w:t>
      </w:r>
    </w:p>
    <w:p w14:paraId="3AC061F8" w14:textId="77777777" w:rsidR="001437A4" w:rsidRPr="00E516FC" w:rsidRDefault="001437A4" w:rsidP="001437A4">
      <w:pPr>
        <w:rPr>
          <w:color w:val="000000" w:themeColor="text1"/>
          <w:sz w:val="16"/>
          <w:szCs w:val="22"/>
        </w:rPr>
      </w:pPr>
      <w:r w:rsidRPr="00E516FC">
        <w:rPr>
          <w:rStyle w:val="Emphasis"/>
          <w:b w:val="0"/>
          <w:bCs/>
          <w:color w:val="000000" w:themeColor="text1"/>
          <w:szCs w:val="22"/>
          <w:highlight w:val="cyan"/>
        </w:rPr>
        <w:t>Weapons</w:t>
      </w:r>
      <w:r w:rsidRPr="00E516FC">
        <w:rPr>
          <w:rStyle w:val="Emphasis"/>
          <w:b w:val="0"/>
          <w:bCs/>
          <w:color w:val="000000" w:themeColor="text1"/>
          <w:szCs w:val="22"/>
        </w:rPr>
        <w:t xml:space="preserve"> </w:t>
      </w:r>
      <w:r w:rsidRPr="00E516FC">
        <w:rPr>
          <w:rStyle w:val="Emphasis"/>
          <w:b w:val="0"/>
          <w:bCs/>
          <w:color w:val="000000" w:themeColor="text1"/>
          <w:szCs w:val="22"/>
          <w:highlight w:val="cyan"/>
        </w:rPr>
        <w:t>built by defense manufacturers</w:t>
      </w:r>
      <w:r w:rsidRPr="00E516FC">
        <w:rPr>
          <w:rStyle w:val="Emphasis"/>
          <w:b w:val="0"/>
          <w:bCs/>
          <w:color w:val="000000" w:themeColor="text1"/>
          <w:szCs w:val="22"/>
        </w:rPr>
        <w:t xml:space="preserve"> that can think for themselves</w:t>
      </w:r>
      <w:r w:rsidRPr="00E516FC">
        <w:rPr>
          <w:color w:val="000000" w:themeColor="text1"/>
          <w:sz w:val="16"/>
          <w:szCs w:val="22"/>
        </w:rPr>
        <w:t xml:space="preserve"> are getting smarter, which mean the much-feared killer robot could be a reality sooner than later. That’s the warning contained in a </w:t>
      </w:r>
      <w:hyperlink r:id="rId12" w:history="1">
        <w:r w:rsidRPr="00E516FC">
          <w:rPr>
            <w:rStyle w:val="Hyperlink"/>
            <w:color w:val="000000" w:themeColor="text1"/>
            <w:sz w:val="16"/>
            <w:szCs w:val="22"/>
          </w:rPr>
          <w:t>new report from Pax</w:t>
        </w:r>
      </w:hyperlink>
      <w:r w:rsidRPr="00E516FC">
        <w:rPr>
          <w:color w:val="000000" w:themeColor="text1"/>
          <w:sz w:val="16"/>
          <w:szCs w:val="22"/>
        </w:rPr>
        <w:t xml:space="preserve">, a nonprofit based in the Netherlands that campaigns for peace around the world. Killer robots, or </w:t>
      </w:r>
      <w:r w:rsidRPr="00E516FC">
        <w:rPr>
          <w:rStyle w:val="Emphasis"/>
          <w:b w:val="0"/>
          <w:bCs/>
          <w:color w:val="000000" w:themeColor="text1"/>
          <w:szCs w:val="22"/>
          <w:highlight w:val="cyan"/>
        </w:rPr>
        <w:t>lethal autonomous weapons</w:t>
      </w:r>
      <w:r w:rsidRPr="00E516FC">
        <w:rPr>
          <w:rStyle w:val="Emphasis"/>
          <w:b w:val="0"/>
          <w:bCs/>
          <w:color w:val="000000" w:themeColor="text1"/>
          <w:szCs w:val="22"/>
        </w:rPr>
        <w:t xml:space="preserve"> systems, are designed to make life-or-death decisions on their own</w:t>
      </w:r>
      <w:r w:rsidRPr="00E516FC">
        <w:rPr>
          <w:b/>
          <w:bCs/>
          <w:color w:val="000000" w:themeColor="text1"/>
          <w:sz w:val="16"/>
          <w:szCs w:val="22"/>
        </w:rPr>
        <w:t>,</w:t>
      </w:r>
      <w:r w:rsidRPr="00E516FC">
        <w:rPr>
          <w:color w:val="000000" w:themeColor="text1"/>
          <w:sz w:val="16"/>
          <w:szCs w:val="22"/>
        </w:rPr>
        <w:t xml:space="preserve"> without human control. It’s a worrying leap that’s been called the “third revolution in warfare,” after gunpowder and the atomic bomb. Both activists and military leaders have called for international regulations to govern these weapons, or even ban them outright, but key governments—like the United States and Russia—have so far resisted. As far as anyone knows, militaries have yet to actually deploy killer robots on the battlefield, at least offensively. </w:t>
      </w:r>
      <w:r w:rsidRPr="00E516FC">
        <w:rPr>
          <w:rStyle w:val="Emphasis"/>
          <w:b w:val="0"/>
          <w:bCs/>
          <w:color w:val="000000" w:themeColor="text1"/>
          <w:szCs w:val="22"/>
        </w:rPr>
        <w:t xml:space="preserve">But Pax has identified at least 30 </w:t>
      </w:r>
      <w:r w:rsidRPr="00E516FC">
        <w:rPr>
          <w:rStyle w:val="Emphasis"/>
          <w:b w:val="0"/>
          <w:bCs/>
          <w:color w:val="000000" w:themeColor="text1"/>
          <w:szCs w:val="22"/>
          <w:highlight w:val="cyan"/>
        </w:rPr>
        <w:t>global arms manufacturers</w:t>
      </w:r>
      <w:r w:rsidRPr="00E516FC">
        <w:rPr>
          <w:rStyle w:val="Emphasis"/>
          <w:b w:val="0"/>
          <w:bCs/>
          <w:color w:val="000000" w:themeColor="text1"/>
          <w:szCs w:val="22"/>
        </w:rPr>
        <w:t xml:space="preserve"> that </w:t>
      </w:r>
      <w:r w:rsidRPr="00E516FC">
        <w:rPr>
          <w:rStyle w:val="Emphasis"/>
          <w:b w:val="0"/>
          <w:bCs/>
          <w:color w:val="000000" w:themeColor="text1"/>
          <w:szCs w:val="22"/>
          <w:highlight w:val="cyan"/>
        </w:rPr>
        <w:t>don’t have policies</w:t>
      </w:r>
      <w:r w:rsidRPr="00E516FC">
        <w:rPr>
          <w:rStyle w:val="Emphasis"/>
          <w:b w:val="0"/>
          <w:bCs/>
          <w:color w:val="000000" w:themeColor="text1"/>
          <w:szCs w:val="22"/>
        </w:rPr>
        <w:t xml:space="preserve"> </w:t>
      </w:r>
      <w:r w:rsidRPr="00E516FC">
        <w:rPr>
          <w:rStyle w:val="Emphasis"/>
          <w:b w:val="0"/>
          <w:bCs/>
          <w:color w:val="000000" w:themeColor="text1"/>
          <w:szCs w:val="22"/>
          <w:highlight w:val="cyan"/>
        </w:rPr>
        <w:t>against developing these</w:t>
      </w:r>
      <w:r w:rsidRPr="00E516FC">
        <w:rPr>
          <w:rStyle w:val="Emphasis"/>
          <w:b w:val="0"/>
          <w:bCs/>
          <w:color w:val="000000" w:themeColor="text1"/>
          <w:szCs w:val="22"/>
        </w:rPr>
        <w:t xml:space="preserve"> kinds of </w:t>
      </w:r>
      <w:r w:rsidRPr="00E516FC">
        <w:rPr>
          <w:rStyle w:val="Emphasis"/>
          <w:b w:val="0"/>
          <w:bCs/>
          <w:color w:val="000000" w:themeColor="text1"/>
          <w:szCs w:val="22"/>
          <w:highlight w:val="cyan"/>
        </w:rPr>
        <w:t>weapons</w:t>
      </w:r>
      <w:r w:rsidRPr="00E516FC">
        <w:rPr>
          <w:rStyle w:val="Emphasis"/>
          <w:b w:val="0"/>
          <w:bCs/>
          <w:color w:val="000000" w:themeColor="text1"/>
          <w:szCs w:val="22"/>
        </w:rPr>
        <w:t xml:space="preserve"> systems</w:t>
      </w:r>
      <w:r w:rsidRPr="00E516FC">
        <w:rPr>
          <w:color w:val="000000" w:themeColor="text1"/>
          <w:sz w:val="16"/>
          <w:szCs w:val="22"/>
        </w:rPr>
        <w:t xml:space="preserve">, and are reportedly doing so at a rate that is outpacing regulation. The companies include US defense firms Lockheed Martin, Boeing, and Raytheon, the Chinese state-owned conglomerates AVIC and CASC, Israeli firms IAI, Elbit, and Rafael, </w:t>
      </w:r>
      <w:proofErr w:type="spellStart"/>
      <w:r w:rsidRPr="00E516FC">
        <w:rPr>
          <w:color w:val="000000" w:themeColor="text1"/>
          <w:sz w:val="16"/>
          <w:szCs w:val="22"/>
        </w:rPr>
        <w:t>Rostec</w:t>
      </w:r>
      <w:proofErr w:type="spellEnd"/>
      <w:r w:rsidRPr="00E516FC">
        <w:rPr>
          <w:color w:val="000000" w:themeColor="text1"/>
          <w:sz w:val="16"/>
          <w:szCs w:val="22"/>
        </w:rPr>
        <w:t xml:space="preserve"> of Russia, and Turkey’s STM. “As long as states haven’t agreed to collectively come up with some kind of regulatory regime, or ideally, a preemptive ban, the fear is very real that companies will be crossing this plane and will develop and produce and eventually field weapons that lack sufficient human control,” the report’s author, Frank </w:t>
      </w:r>
      <w:proofErr w:type="spellStart"/>
      <w:r w:rsidRPr="00E516FC">
        <w:rPr>
          <w:color w:val="000000" w:themeColor="text1"/>
          <w:sz w:val="16"/>
          <w:szCs w:val="22"/>
        </w:rPr>
        <w:t>Slijper</w:t>
      </w:r>
      <w:proofErr w:type="spellEnd"/>
      <w:r w:rsidRPr="00E516FC">
        <w:rPr>
          <w:color w:val="000000" w:themeColor="text1"/>
          <w:sz w:val="16"/>
          <w:szCs w:val="22"/>
        </w:rPr>
        <w:t xml:space="preserve">, told Quartz. Activists don’t believe that military use of some degree of artificial intelligence is problematic in it itself. The US military is already employing full autonomy in some of its defensive weapons platforms, like the US Navy’s Aegis shipboard missile defense system, which is designed to intercept enemy fire on its own. The US Army is </w:t>
      </w:r>
      <w:hyperlink r:id="rId13" w:history="1">
        <w:r w:rsidRPr="00E516FC">
          <w:rPr>
            <w:rStyle w:val="Hyperlink"/>
            <w:color w:val="000000" w:themeColor="text1"/>
            <w:sz w:val="16"/>
            <w:szCs w:val="22"/>
          </w:rPr>
          <w:t>developing an AI-capable cannon</w:t>
        </w:r>
      </w:hyperlink>
      <w:r w:rsidRPr="00E516FC">
        <w:rPr>
          <w:color w:val="000000" w:themeColor="text1"/>
          <w:sz w:val="16"/>
          <w:szCs w:val="22"/>
        </w:rPr>
        <w:t xml:space="preserve">, which would select and engage targets on its own, as well as AI-assisted tanks that, as </w:t>
      </w:r>
      <w:hyperlink r:id="rId14" w:history="1">
        <w:r w:rsidRPr="00E516FC">
          <w:rPr>
            <w:rStyle w:val="Hyperlink"/>
            <w:color w:val="000000" w:themeColor="text1"/>
            <w:sz w:val="16"/>
            <w:szCs w:val="22"/>
          </w:rPr>
          <w:t>Quartz first reported</w:t>
        </w:r>
      </w:hyperlink>
      <w:r w:rsidRPr="00E516FC">
        <w:rPr>
          <w:color w:val="000000" w:themeColor="text1"/>
          <w:sz w:val="16"/>
          <w:szCs w:val="22"/>
        </w:rPr>
        <w:t xml:space="preserve">, will be able to “acquire, identify, and engage targets” at least three times faster than any human. But these systems still all require a person to pull the trigger, so to speak. PAX is more concerned about the potential deployment of AI in offensive systems that would select and attack targets on their own without human oversight. The group questions how these weapons would distinguish between combatants and civilians, or judge proportional responses. Legal experts still don’t know who would be held responsible if an autonomous weapon broke international law. And without lives on the line, these weapons could make it easier to go to war, and for those wars to escalate more quickly. The report warns that such weapons would “violate fundamental legal and ethical principles and would destabilize international peace and security.” What they’re building </w:t>
      </w:r>
      <w:r w:rsidRPr="00E516FC">
        <w:rPr>
          <w:rStyle w:val="Emphasis"/>
          <w:b w:val="0"/>
          <w:bCs/>
          <w:color w:val="000000" w:themeColor="text1"/>
          <w:szCs w:val="22"/>
          <w:highlight w:val="cyan"/>
        </w:rPr>
        <w:t>Defense firms</w:t>
      </w:r>
      <w:r w:rsidRPr="00E516FC">
        <w:rPr>
          <w:rStyle w:val="Emphasis"/>
          <w:b w:val="0"/>
          <w:bCs/>
          <w:color w:val="000000" w:themeColor="text1"/>
          <w:szCs w:val="22"/>
        </w:rPr>
        <w:t xml:space="preserve"> don’t produce weapons in a vacuum</w:t>
      </w:r>
      <w:r w:rsidRPr="00E516FC">
        <w:rPr>
          <w:color w:val="000000" w:themeColor="text1"/>
          <w:sz w:val="16"/>
          <w:szCs w:val="22"/>
        </w:rPr>
        <w:t xml:space="preserve">, </w:t>
      </w:r>
      <w:proofErr w:type="spellStart"/>
      <w:r w:rsidRPr="00E516FC">
        <w:rPr>
          <w:color w:val="000000" w:themeColor="text1"/>
          <w:sz w:val="16"/>
          <w:szCs w:val="22"/>
        </w:rPr>
        <w:t>Slijper</w:t>
      </w:r>
      <w:proofErr w:type="spellEnd"/>
      <w:r w:rsidRPr="00E516FC">
        <w:rPr>
          <w:color w:val="000000" w:themeColor="text1"/>
          <w:sz w:val="16"/>
          <w:szCs w:val="22"/>
        </w:rPr>
        <w:t xml:space="preserve"> said. Instead, he said, </w:t>
      </w:r>
      <w:r w:rsidRPr="00E516FC">
        <w:rPr>
          <w:rStyle w:val="Emphasis"/>
          <w:b w:val="0"/>
          <w:bCs/>
          <w:color w:val="000000" w:themeColor="text1"/>
          <w:szCs w:val="22"/>
        </w:rPr>
        <w:t xml:space="preserve">these weapons are </w:t>
      </w:r>
      <w:r w:rsidRPr="00E516FC">
        <w:rPr>
          <w:rStyle w:val="Emphasis"/>
          <w:b w:val="0"/>
          <w:bCs/>
          <w:color w:val="000000" w:themeColor="text1"/>
          <w:szCs w:val="22"/>
          <w:highlight w:val="cyan"/>
        </w:rPr>
        <w:t>develop</w:t>
      </w:r>
      <w:r w:rsidRPr="00E516FC">
        <w:rPr>
          <w:rStyle w:val="Emphasis"/>
          <w:b w:val="0"/>
          <w:bCs/>
          <w:color w:val="000000" w:themeColor="text1"/>
          <w:szCs w:val="22"/>
        </w:rPr>
        <w:t xml:space="preserve">ed </w:t>
      </w:r>
      <w:r w:rsidRPr="00E516FC">
        <w:rPr>
          <w:rStyle w:val="Emphasis"/>
          <w:b w:val="0"/>
          <w:bCs/>
          <w:color w:val="000000" w:themeColor="text1"/>
          <w:szCs w:val="22"/>
          <w:highlight w:val="cyan"/>
        </w:rPr>
        <w:t>because</w:t>
      </w:r>
      <w:r w:rsidRPr="00E516FC">
        <w:rPr>
          <w:rStyle w:val="Emphasis"/>
          <w:b w:val="0"/>
          <w:bCs/>
          <w:color w:val="000000" w:themeColor="text1"/>
          <w:szCs w:val="22"/>
        </w:rPr>
        <w:t xml:space="preserve"> companies believe that’s what </w:t>
      </w:r>
      <w:r w:rsidRPr="00E516FC">
        <w:rPr>
          <w:rStyle w:val="Emphasis"/>
          <w:b w:val="0"/>
          <w:bCs/>
          <w:color w:val="000000" w:themeColor="text1"/>
          <w:szCs w:val="22"/>
          <w:highlight w:val="cyan"/>
        </w:rPr>
        <w:t>militaries want in</w:t>
      </w:r>
      <w:r w:rsidRPr="00E516FC">
        <w:rPr>
          <w:rStyle w:val="Emphasis"/>
          <w:b w:val="0"/>
          <w:bCs/>
          <w:color w:val="000000" w:themeColor="text1"/>
          <w:szCs w:val="22"/>
        </w:rPr>
        <w:t xml:space="preserve"> their </w:t>
      </w:r>
      <w:r w:rsidRPr="00E516FC">
        <w:rPr>
          <w:rStyle w:val="Emphasis"/>
          <w:b w:val="0"/>
          <w:bCs/>
          <w:color w:val="000000" w:themeColor="text1"/>
          <w:szCs w:val="22"/>
          <w:highlight w:val="cyan"/>
        </w:rPr>
        <w:t>arsenals</w:t>
      </w:r>
      <w:r w:rsidRPr="00E516FC">
        <w:rPr>
          <w:color w:val="000000" w:themeColor="text1"/>
          <w:sz w:val="16"/>
          <w:szCs w:val="22"/>
        </w:rPr>
        <w:t xml:space="preserve">. And unlike Google or Amazon, which have both faced public and internal backlash for their work on military systems, </w:t>
      </w:r>
      <w:r w:rsidRPr="00E516FC">
        <w:rPr>
          <w:rStyle w:val="Emphasis"/>
          <w:b w:val="0"/>
          <w:bCs/>
          <w:color w:val="000000" w:themeColor="text1"/>
          <w:szCs w:val="22"/>
          <w:highlight w:val="cyan"/>
        </w:rPr>
        <w:t>companies</w:t>
      </w:r>
      <w:r w:rsidRPr="00E516FC">
        <w:rPr>
          <w:rStyle w:val="Emphasis"/>
          <w:b w:val="0"/>
          <w:bCs/>
          <w:color w:val="000000" w:themeColor="text1"/>
          <w:szCs w:val="22"/>
        </w:rPr>
        <w:t xml:space="preserve"> like Lockheed Martin and Raytheon </w:t>
      </w:r>
      <w:r w:rsidRPr="00E516FC">
        <w:rPr>
          <w:rStyle w:val="Emphasis"/>
          <w:b w:val="0"/>
          <w:bCs/>
          <w:color w:val="000000" w:themeColor="text1"/>
          <w:szCs w:val="22"/>
          <w:highlight w:val="cyan"/>
        </w:rPr>
        <w:t>do almost all</w:t>
      </w:r>
      <w:r w:rsidRPr="00E516FC">
        <w:rPr>
          <w:rStyle w:val="Emphasis"/>
          <w:b w:val="0"/>
          <w:bCs/>
          <w:color w:val="000000" w:themeColor="text1"/>
          <w:szCs w:val="22"/>
        </w:rPr>
        <w:t xml:space="preserve"> of their </w:t>
      </w:r>
      <w:r w:rsidRPr="00E516FC">
        <w:rPr>
          <w:rStyle w:val="Emphasis"/>
          <w:b w:val="0"/>
          <w:bCs/>
          <w:color w:val="000000" w:themeColor="text1"/>
          <w:szCs w:val="22"/>
          <w:highlight w:val="cyan"/>
        </w:rPr>
        <w:t>business with militaries</w:t>
      </w:r>
      <w:r w:rsidRPr="00E516FC">
        <w:rPr>
          <w:rStyle w:val="Emphasis"/>
          <w:b w:val="0"/>
          <w:bCs/>
          <w:color w:val="000000" w:themeColor="text1"/>
          <w:szCs w:val="22"/>
        </w:rPr>
        <w:t>, so they face little risk from the negative reaction of consumers</w:t>
      </w:r>
      <w:r w:rsidRPr="00E516FC">
        <w:rPr>
          <w:color w:val="000000" w:themeColor="text1"/>
          <w:sz w:val="16"/>
          <w:szCs w:val="22"/>
        </w:rPr>
        <w:t xml:space="preserve">. For its report, </w:t>
      </w:r>
      <w:r w:rsidRPr="00E516FC">
        <w:rPr>
          <w:rStyle w:val="Emphasis"/>
          <w:b w:val="0"/>
          <w:bCs/>
          <w:color w:val="000000" w:themeColor="text1"/>
          <w:szCs w:val="22"/>
        </w:rPr>
        <w:t xml:space="preserve">Pax sent questionnaires to 50 arms manufacturers that produce military </w:t>
      </w:r>
      <w:r w:rsidRPr="00E516FC">
        <w:rPr>
          <w:rStyle w:val="Emphasis"/>
          <w:b w:val="0"/>
          <w:bCs/>
          <w:color w:val="000000" w:themeColor="text1"/>
          <w:szCs w:val="22"/>
        </w:rPr>
        <w:lastRenderedPageBreak/>
        <w:t>systems, asking each if it had policies regarding autonomous weapons</w:t>
      </w:r>
      <w:r w:rsidRPr="00E516FC">
        <w:rPr>
          <w:b/>
          <w:bCs/>
          <w:color w:val="000000" w:themeColor="text1"/>
          <w:sz w:val="16"/>
          <w:szCs w:val="22"/>
        </w:rPr>
        <w:t>.</w:t>
      </w:r>
      <w:r w:rsidRPr="00E516FC">
        <w:rPr>
          <w:color w:val="000000" w:themeColor="text1"/>
          <w:sz w:val="16"/>
          <w:szCs w:val="22"/>
        </w:rPr>
        <w:t xml:space="preserve"> Just eight firms said they had in place principals guiding their AI work. The rest did not reply.</w:t>
      </w:r>
    </w:p>
    <w:p w14:paraId="017B4642" w14:textId="77777777" w:rsidR="001437A4" w:rsidRPr="00E516FC" w:rsidRDefault="001437A4" w:rsidP="001437A4">
      <w:pPr>
        <w:pStyle w:val="Heading4"/>
        <w:rPr>
          <w:color w:val="000000" w:themeColor="text1"/>
        </w:rPr>
      </w:pPr>
      <w:r w:rsidRPr="00E516FC">
        <w:rPr>
          <w:color w:val="000000" w:themeColor="text1"/>
        </w:rPr>
        <w:t>That negates – banning LAWs inhibits the sale of LAWs to states’ arsenals. That’s a form of restricting the free economic choices of individuals i.e. to set and pursue the end of exchanging goods.</w:t>
      </w:r>
    </w:p>
    <w:p w14:paraId="7142F950" w14:textId="77777777" w:rsidR="001437A4" w:rsidRPr="00E516FC" w:rsidRDefault="001437A4" w:rsidP="001437A4">
      <w:pPr>
        <w:rPr>
          <w:color w:val="000000" w:themeColor="text1"/>
          <w:sz w:val="16"/>
          <w:szCs w:val="26"/>
        </w:rPr>
      </w:pPr>
      <w:r w:rsidRPr="00E516FC">
        <w:rPr>
          <w:b/>
          <w:color w:val="000000" w:themeColor="text1"/>
          <w:szCs w:val="26"/>
        </w:rPr>
        <w:t>Richman 12</w:t>
      </w:r>
      <w:r w:rsidRPr="00E516FC">
        <w:rPr>
          <w:color w:val="000000" w:themeColor="text1"/>
          <w:sz w:val="16"/>
          <w:szCs w:val="26"/>
        </w:rPr>
        <w:t>, Sheldon. “The free market doesn’t need government regulation.” Reason, August 5, 2012. // AHS RG</w:t>
      </w:r>
    </w:p>
    <w:p w14:paraId="316359C4" w14:textId="77777777" w:rsidR="001437A4" w:rsidRPr="00E516FC" w:rsidRDefault="001437A4" w:rsidP="001437A4">
      <w:pPr>
        <w:rPr>
          <w:bCs/>
          <w:color w:val="000000" w:themeColor="text1"/>
          <w:szCs w:val="22"/>
          <w:u w:val="single"/>
        </w:rPr>
      </w:pPr>
      <w:r w:rsidRPr="00E516FC">
        <w:rPr>
          <w:color w:val="000000" w:themeColor="text1"/>
          <w:sz w:val="16"/>
          <w:szCs w:val="22"/>
        </w:rPr>
        <w:t xml:space="preserve">Order grows from market forces. But where do </w:t>
      </w:r>
      <w:r w:rsidRPr="00E516FC">
        <w:rPr>
          <w:bCs/>
          <w:color w:val="000000" w:themeColor="text1"/>
          <w:szCs w:val="22"/>
          <w:highlight w:val="cyan"/>
          <w:u w:val="single"/>
        </w:rPr>
        <w:t>market forces</w:t>
      </w:r>
      <w:r w:rsidRPr="00E516FC">
        <w:rPr>
          <w:color w:val="000000" w:themeColor="text1"/>
          <w:sz w:val="16"/>
          <w:szCs w:val="22"/>
        </w:rPr>
        <w:t xml:space="preserve"> come from? They </w:t>
      </w:r>
      <w:r w:rsidRPr="00E516FC">
        <w:rPr>
          <w:bCs/>
          <w:color w:val="000000" w:themeColor="text1"/>
          <w:szCs w:val="22"/>
          <w:highlight w:val="cyan"/>
          <w:u w:val="single"/>
        </w:rPr>
        <w:t xml:space="preserve">are the result of human action. Individuals select ends </w:t>
      </w:r>
      <w:r w:rsidRPr="00E516FC">
        <w:rPr>
          <w:bCs/>
          <w:color w:val="000000" w:themeColor="text1"/>
          <w:szCs w:val="22"/>
          <w:u w:val="single"/>
        </w:rPr>
        <w:t xml:space="preserve">and act </w:t>
      </w:r>
      <w:r w:rsidRPr="00E516FC">
        <w:rPr>
          <w:bCs/>
          <w:color w:val="000000" w:themeColor="text1"/>
          <w:szCs w:val="22"/>
          <w:highlight w:val="cyan"/>
          <w:u w:val="single"/>
        </w:rPr>
        <w:t xml:space="preserve">to achieve </w:t>
      </w:r>
      <w:r w:rsidRPr="00E516FC">
        <w:rPr>
          <w:bCs/>
          <w:color w:val="000000" w:themeColor="text1"/>
          <w:szCs w:val="22"/>
          <w:u w:val="single"/>
        </w:rPr>
        <w:t>them</w:t>
      </w:r>
      <w:r w:rsidRPr="00E516FC">
        <w:rPr>
          <w:bCs/>
          <w:color w:val="000000" w:themeColor="text1"/>
          <w:szCs w:val="22"/>
          <w:highlight w:val="cyan"/>
          <w:u w:val="single"/>
        </w:rPr>
        <w:t xml:space="preserve"> by adopting suitable means.</w:t>
      </w:r>
      <w:r w:rsidRPr="00E516FC">
        <w:rPr>
          <w:color w:val="000000" w:themeColor="text1"/>
          <w:sz w:val="16"/>
          <w:szCs w:val="22"/>
        </w:rPr>
        <w:t xml:space="preserve"> Since means are scarce and ends are abundant, </w:t>
      </w:r>
      <w:r w:rsidRPr="00E516FC">
        <w:rPr>
          <w:bCs/>
          <w:color w:val="000000" w:themeColor="text1"/>
          <w:szCs w:val="22"/>
          <w:highlight w:val="cyan"/>
          <w:u w:val="single"/>
        </w:rPr>
        <w:t>individuals economize</w:t>
      </w:r>
      <w:r w:rsidRPr="00E516FC">
        <w:rPr>
          <w:bCs/>
          <w:color w:val="000000" w:themeColor="text1"/>
          <w:szCs w:val="22"/>
          <w:u w:val="single"/>
        </w:rPr>
        <w:t xml:space="preserve"> in order </w:t>
      </w:r>
      <w:r w:rsidRPr="00E516FC">
        <w:rPr>
          <w:bCs/>
          <w:color w:val="000000" w:themeColor="text1"/>
          <w:szCs w:val="22"/>
          <w:highlight w:val="cyan"/>
          <w:u w:val="single"/>
        </w:rPr>
        <w:t>to accomplish more</w:t>
      </w:r>
      <w:r w:rsidRPr="00E516FC">
        <w:rPr>
          <w:bCs/>
          <w:color w:val="000000" w:themeColor="text1"/>
          <w:szCs w:val="22"/>
          <w:u w:val="single"/>
        </w:rPr>
        <w:t xml:space="preserve"> rather than less.</w:t>
      </w:r>
      <w:r w:rsidRPr="00E516FC">
        <w:rPr>
          <w:bCs/>
          <w:color w:val="000000" w:themeColor="text1"/>
          <w:sz w:val="16"/>
          <w:szCs w:val="22"/>
        </w:rPr>
        <w:t xml:space="preserve"> </w:t>
      </w:r>
      <w:r w:rsidRPr="00E516FC">
        <w:rPr>
          <w:color w:val="000000" w:themeColor="text1"/>
          <w:sz w:val="16"/>
          <w:szCs w:val="22"/>
        </w:rPr>
        <w:t xml:space="preserve">And they always seek to exchange lower values for higher values (as they see them) and never the other way around. In a world of scarcity, tradeoffs are unavoidable, so one aims to trade up rather than down. (One’s trading partner does the same.) </w:t>
      </w:r>
      <w:r w:rsidRPr="00E516FC">
        <w:rPr>
          <w:bCs/>
          <w:color w:val="000000" w:themeColor="text1"/>
          <w:szCs w:val="22"/>
          <w:u w:val="single"/>
        </w:rPr>
        <w:t>The result of this</w:t>
      </w:r>
      <w:r w:rsidRPr="00E516FC">
        <w:rPr>
          <w:color w:val="000000" w:themeColor="text1"/>
          <w:sz w:val="16"/>
          <w:szCs w:val="22"/>
        </w:rPr>
        <w:t xml:space="preserve">, along with other </w:t>
      </w:r>
      <w:r w:rsidRPr="00E516FC">
        <w:rPr>
          <w:bCs/>
          <w:color w:val="000000" w:themeColor="text1"/>
          <w:szCs w:val="22"/>
          <w:u w:val="single"/>
        </w:rPr>
        <w:t>features of human action</w:t>
      </w:r>
      <w:r w:rsidRPr="00E516FC">
        <w:rPr>
          <w:color w:val="000000" w:themeColor="text1"/>
          <w:sz w:val="16"/>
          <w:szCs w:val="22"/>
        </w:rPr>
        <w:t xml:space="preserve">, and the world at large </w:t>
      </w:r>
      <w:r w:rsidRPr="00E516FC">
        <w:rPr>
          <w:bCs/>
          <w:color w:val="000000" w:themeColor="text1"/>
          <w:szCs w:val="22"/>
          <w:u w:val="single"/>
        </w:rPr>
        <w:t xml:space="preserve">is what we call </w:t>
      </w:r>
      <w:r w:rsidRPr="00E516FC">
        <w:rPr>
          <w:bCs/>
          <w:color w:val="000000" w:themeColor="text1"/>
          <w:szCs w:val="22"/>
          <w:highlight w:val="cyan"/>
          <w:u w:val="single"/>
        </w:rPr>
        <w:t>market forces</w:t>
      </w:r>
      <w:r w:rsidRPr="00E516FC">
        <w:rPr>
          <w:bCs/>
          <w:color w:val="000000" w:themeColor="text1"/>
          <w:szCs w:val="22"/>
          <w:u w:val="single"/>
        </w:rPr>
        <w:t xml:space="preserve">. But really, it </w:t>
      </w:r>
      <w:r w:rsidRPr="00E516FC">
        <w:rPr>
          <w:bCs/>
          <w:color w:val="000000" w:themeColor="text1"/>
          <w:szCs w:val="22"/>
          <w:highlight w:val="cyan"/>
          <w:u w:val="single"/>
        </w:rPr>
        <w:t>is just</w:t>
      </w:r>
      <w:r w:rsidRPr="00E516FC">
        <w:rPr>
          <w:bCs/>
          <w:color w:val="000000" w:themeColor="text1"/>
          <w:szCs w:val="22"/>
          <w:u w:val="single"/>
        </w:rPr>
        <w:t xml:space="preserve"> men and women </w:t>
      </w:r>
      <w:r w:rsidRPr="00E516FC">
        <w:rPr>
          <w:bCs/>
          <w:color w:val="000000" w:themeColor="text1"/>
          <w:szCs w:val="22"/>
          <w:highlight w:val="cyan"/>
          <w:u w:val="single"/>
        </w:rPr>
        <w:t>acting rationally in the world.</w:t>
      </w:r>
    </w:p>
    <w:p w14:paraId="4B778234" w14:textId="77777777" w:rsidR="001437A4" w:rsidRPr="00E516FC" w:rsidRDefault="001437A4" w:rsidP="001437A4">
      <w:pPr>
        <w:pStyle w:val="Heading4"/>
        <w:rPr>
          <w:color w:val="000000" w:themeColor="text1"/>
        </w:rPr>
      </w:pPr>
      <w:r w:rsidRPr="00E516FC">
        <w:rPr>
          <w:color w:val="000000" w:themeColor="text1"/>
        </w:rPr>
        <w:t>[7] states cannot verify how other states will act, which justifies possessing weapons to ensure security against non-Kantian states.</w:t>
      </w:r>
    </w:p>
    <w:p w14:paraId="42CAE21A" w14:textId="77777777" w:rsidR="001437A4" w:rsidRPr="00E516FC" w:rsidRDefault="001437A4" w:rsidP="001437A4">
      <w:pPr>
        <w:rPr>
          <w:color w:val="000000" w:themeColor="text1"/>
          <w:sz w:val="14"/>
        </w:rPr>
      </w:pPr>
      <w:r w:rsidRPr="00E516FC">
        <w:rPr>
          <w:color w:val="000000" w:themeColor="text1"/>
          <w:sz w:val="14"/>
        </w:rPr>
        <w:t xml:space="preserve">John </w:t>
      </w:r>
      <w:r w:rsidRPr="00E516FC">
        <w:rPr>
          <w:rStyle w:val="Style13ptBold"/>
          <w:color w:val="000000" w:themeColor="text1"/>
        </w:rPr>
        <w:t>Rawls</w:t>
      </w:r>
      <w:r w:rsidRPr="00E516FC">
        <w:rPr>
          <w:color w:val="000000" w:themeColor="text1"/>
          <w:sz w:val="14"/>
        </w:rPr>
        <w:t xml:space="preserve">, Dead Philosopher who taught at Harvard for a bit, The Law of Peoples: with The Idea of Public Reason Revisited, </w:t>
      </w:r>
      <w:r w:rsidRPr="00E516FC">
        <w:rPr>
          <w:rStyle w:val="Style13ptBold"/>
          <w:color w:val="000000" w:themeColor="text1"/>
        </w:rPr>
        <w:t>2001</w:t>
      </w:r>
      <w:r w:rsidRPr="00E516FC">
        <w:rPr>
          <w:color w:val="000000" w:themeColor="text1"/>
          <w:sz w:val="14"/>
        </w:rPr>
        <w:t>, ///AHS PB</w:t>
      </w:r>
    </w:p>
    <w:p w14:paraId="7C50D7C8" w14:textId="77777777" w:rsidR="001437A4" w:rsidRPr="00E516FC" w:rsidRDefault="001437A4" w:rsidP="001437A4">
      <w:pPr>
        <w:rPr>
          <w:color w:val="000000" w:themeColor="text1"/>
          <w:sz w:val="16"/>
          <w:szCs w:val="22"/>
        </w:rPr>
      </w:pPr>
      <w:r w:rsidRPr="00E516FC">
        <w:rPr>
          <w:color w:val="000000" w:themeColor="text1"/>
          <w:sz w:val="16"/>
          <w:szCs w:val="22"/>
        </w:rPr>
        <w:t xml:space="preserve">I shall only briefly mention the question of </w:t>
      </w:r>
      <w:r w:rsidRPr="00E516FC">
        <w:rPr>
          <w:color w:val="000000" w:themeColor="text1"/>
          <w:szCs w:val="22"/>
          <w:highlight w:val="cyan"/>
          <w:u w:val="single"/>
        </w:rPr>
        <w:t>controlling</w:t>
      </w:r>
      <w:r w:rsidRPr="00E516FC">
        <w:rPr>
          <w:color w:val="000000" w:themeColor="text1"/>
          <w:sz w:val="16"/>
          <w:szCs w:val="22"/>
          <w:highlight w:val="cyan"/>
        </w:rPr>
        <w:t xml:space="preserve"> </w:t>
      </w:r>
      <w:r w:rsidRPr="00E516FC">
        <w:rPr>
          <w:color w:val="000000" w:themeColor="text1"/>
          <w:szCs w:val="22"/>
          <w:u w:val="single"/>
        </w:rPr>
        <w:t xml:space="preserve">nuclear weapons and other </w:t>
      </w:r>
      <w:r w:rsidRPr="00E516FC">
        <w:rPr>
          <w:color w:val="000000" w:themeColor="text1"/>
          <w:szCs w:val="22"/>
          <w:highlight w:val="cyan"/>
          <w:u w:val="single"/>
        </w:rPr>
        <w:t>weapons of mass destruction</w:t>
      </w:r>
      <w:r w:rsidRPr="00E516FC">
        <w:rPr>
          <w:color w:val="000000" w:themeColor="text1"/>
          <w:sz w:val="16"/>
          <w:szCs w:val="22"/>
        </w:rPr>
        <w:t xml:space="preserve">. </w:t>
      </w:r>
      <w:r w:rsidRPr="00E516FC">
        <w:rPr>
          <w:color w:val="000000" w:themeColor="text1"/>
          <w:szCs w:val="22"/>
          <w:u w:val="single"/>
        </w:rPr>
        <w:t>Among reasonably just liberal and decent peoples the control of such weapons would be relatively easy</w:t>
      </w:r>
      <w:r w:rsidRPr="00E516FC">
        <w:rPr>
          <w:color w:val="000000" w:themeColor="text1"/>
          <w:sz w:val="16"/>
          <w:szCs w:val="22"/>
        </w:rPr>
        <w:t xml:space="preserve">, since they could be effectively banned. These peoples have no reason for going to war with one another. Yet </w:t>
      </w:r>
      <w:r w:rsidRPr="00E516FC">
        <w:rPr>
          <w:color w:val="000000" w:themeColor="text1"/>
          <w:szCs w:val="22"/>
          <w:highlight w:val="cyan"/>
          <w:u w:val="single"/>
        </w:rPr>
        <w:t>so long as there are outlaw states</w:t>
      </w:r>
      <w:r w:rsidRPr="00E516FC">
        <w:rPr>
          <w:color w:val="000000" w:themeColor="text1"/>
          <w:sz w:val="16"/>
          <w:szCs w:val="22"/>
        </w:rPr>
        <w:t>—as we suppose—</w:t>
      </w:r>
      <w:r w:rsidRPr="00E516FC">
        <w:rPr>
          <w:color w:val="000000" w:themeColor="text1"/>
          <w:szCs w:val="22"/>
          <w:u w:val="single"/>
        </w:rPr>
        <w:t xml:space="preserve">some </w:t>
      </w:r>
      <w:r w:rsidRPr="00E516FC">
        <w:rPr>
          <w:color w:val="000000" w:themeColor="text1"/>
          <w:sz w:val="16"/>
          <w:szCs w:val="22"/>
        </w:rPr>
        <w:t xml:space="preserve">nuclear </w:t>
      </w:r>
      <w:r w:rsidRPr="00E516FC">
        <w:rPr>
          <w:color w:val="000000" w:themeColor="text1"/>
          <w:szCs w:val="22"/>
          <w:highlight w:val="cyan"/>
          <w:u w:val="single"/>
        </w:rPr>
        <w:t xml:space="preserve">weapons need to be retained to keep those </w:t>
      </w:r>
      <w:r w:rsidRPr="00E516FC">
        <w:rPr>
          <w:color w:val="000000" w:themeColor="text1"/>
          <w:szCs w:val="22"/>
          <w:u w:val="single"/>
        </w:rPr>
        <w:t xml:space="preserve">states </w:t>
      </w:r>
      <w:r w:rsidRPr="00E516FC">
        <w:rPr>
          <w:color w:val="000000" w:themeColor="text1"/>
          <w:szCs w:val="22"/>
          <w:highlight w:val="cyan"/>
          <w:u w:val="single"/>
        </w:rPr>
        <w:t xml:space="preserve">at bay and </w:t>
      </w:r>
      <w:r w:rsidRPr="00E516FC">
        <w:rPr>
          <w:color w:val="000000" w:themeColor="text1"/>
          <w:szCs w:val="22"/>
          <w:u w:val="single"/>
        </w:rPr>
        <w:t xml:space="preserve">to </w:t>
      </w:r>
      <w:r w:rsidRPr="00E516FC">
        <w:rPr>
          <w:color w:val="000000" w:themeColor="text1"/>
          <w:szCs w:val="22"/>
          <w:highlight w:val="cyan"/>
          <w:u w:val="single"/>
        </w:rPr>
        <w:t xml:space="preserve">make sure they do not obtain and use those </w:t>
      </w:r>
      <w:r w:rsidRPr="00E516FC">
        <w:rPr>
          <w:color w:val="000000" w:themeColor="text1"/>
          <w:szCs w:val="22"/>
          <w:u w:val="single"/>
        </w:rPr>
        <w:t xml:space="preserve">weapons </w:t>
      </w:r>
      <w:r w:rsidRPr="00E516FC">
        <w:rPr>
          <w:color w:val="000000" w:themeColor="text1"/>
          <w:szCs w:val="22"/>
          <w:highlight w:val="cyan"/>
          <w:u w:val="single"/>
        </w:rPr>
        <w:t xml:space="preserve">against liberal </w:t>
      </w:r>
      <w:r w:rsidRPr="00E516FC">
        <w:rPr>
          <w:color w:val="000000" w:themeColor="text1"/>
          <w:szCs w:val="22"/>
          <w:u w:val="single"/>
        </w:rPr>
        <w:t xml:space="preserve">or decent </w:t>
      </w:r>
      <w:r w:rsidRPr="00E516FC">
        <w:rPr>
          <w:color w:val="000000" w:themeColor="text1"/>
          <w:szCs w:val="22"/>
          <w:highlight w:val="cyan"/>
          <w:u w:val="single"/>
        </w:rPr>
        <w:t>peoples</w:t>
      </w:r>
      <w:r w:rsidRPr="00E516FC">
        <w:rPr>
          <w:color w:val="000000" w:themeColor="text1"/>
          <w:sz w:val="16"/>
          <w:szCs w:val="22"/>
        </w:rPr>
        <w:t>. How best to do this belongs to expert knowledge, which philosophy doesn't possess. There remains, of course, the great moral question of whether, and in what circumstances, nuclear weapons can be used at all (see the discussion in §14).</w:t>
      </w:r>
    </w:p>
    <w:p w14:paraId="447319C7" w14:textId="0DE6D4F3" w:rsidR="006F2021" w:rsidRPr="00E516FC" w:rsidRDefault="001437A4" w:rsidP="006F2021">
      <w:pPr>
        <w:pStyle w:val="Heading4"/>
        <w:rPr>
          <w:color w:val="000000" w:themeColor="text1"/>
        </w:rPr>
      </w:pPr>
      <w:r w:rsidRPr="00E516FC">
        <w:rPr>
          <w:color w:val="000000" w:themeColor="text1"/>
        </w:rPr>
        <w:t xml:space="preserve">[8] </w:t>
      </w:r>
      <w:r w:rsidRPr="00E516FC">
        <w:rPr>
          <w:rFonts w:cs="Calibri"/>
          <w:color w:val="000000" w:themeColor="text1"/>
        </w:rPr>
        <w:t xml:space="preserve">Autonomous weapons do not intrinsically interfere with anyone’s ends because they don’t involve unnecessary suffering – that makes banning illegitimate and a violation of liberty. Their problems are contingent not intrinsic. </w:t>
      </w:r>
      <w:r w:rsidRPr="00E516FC">
        <w:rPr>
          <w:color w:val="000000" w:themeColor="text1"/>
        </w:rPr>
        <w:t>Outweighs – under an a priori conception agents wouldn’t know how LAWs are used so they wouldn’t unnecessarily ban something that could be useful</w:t>
      </w:r>
      <w:r w:rsidR="00E97BEA">
        <w:rPr>
          <w:color w:val="000000" w:themeColor="text1"/>
        </w:rPr>
        <w:t xml:space="preserve">. </w:t>
      </w:r>
    </w:p>
    <w:p w14:paraId="0EB0C688" w14:textId="24D2FE36" w:rsidR="001437A4" w:rsidRPr="00E516FC" w:rsidRDefault="001437A4" w:rsidP="001437A4">
      <w:pPr>
        <w:pStyle w:val="Heading4"/>
        <w:rPr>
          <w:color w:val="000000" w:themeColor="text1"/>
        </w:rPr>
      </w:pPr>
      <w:r w:rsidRPr="00E516FC">
        <w:rPr>
          <w:color w:val="000000" w:themeColor="text1"/>
        </w:rPr>
        <w:t xml:space="preserve">the states not use their property the way it sees fit – that’s a violation of the freedom of states – that outweighs on probability – their </w:t>
      </w:r>
      <w:proofErr w:type="spellStart"/>
      <w:r w:rsidRPr="00E516FC">
        <w:rPr>
          <w:color w:val="000000" w:themeColor="text1"/>
        </w:rPr>
        <w:t>args</w:t>
      </w:r>
      <w:proofErr w:type="spellEnd"/>
      <w:r w:rsidRPr="00E516FC">
        <w:rPr>
          <w:color w:val="000000" w:themeColor="text1"/>
        </w:rPr>
        <w:t xml:space="preserve"> are merely speculative and not intrinsic to the action of banning LAWs</w:t>
      </w:r>
    </w:p>
    <w:p w14:paraId="2EBCFDB7" w14:textId="77777777" w:rsidR="001437A4" w:rsidRPr="00E516FC" w:rsidRDefault="001437A4" w:rsidP="001437A4">
      <w:pPr>
        <w:pStyle w:val="Heading4"/>
        <w:rPr>
          <w:rFonts w:cs="Calibri"/>
          <w:color w:val="000000" w:themeColor="text1"/>
        </w:rPr>
      </w:pPr>
      <w:r w:rsidRPr="00E516FC">
        <w:rPr>
          <w:color w:val="000000" w:themeColor="text1"/>
        </w:rPr>
        <w:t xml:space="preserve">[10] </w:t>
      </w:r>
      <w:r w:rsidRPr="00E516FC">
        <w:rPr>
          <w:rFonts w:cs="Calibri"/>
          <w:color w:val="000000" w:themeColor="text1"/>
        </w:rPr>
        <w:t>Submitting to international limits on power is a contradiction in will – it weakens the republic and has no binding force.</w:t>
      </w:r>
    </w:p>
    <w:p w14:paraId="235E12B3" w14:textId="77777777" w:rsidR="001437A4" w:rsidRPr="00E516FC" w:rsidRDefault="001437A4" w:rsidP="001437A4">
      <w:pPr>
        <w:rPr>
          <w:color w:val="000000" w:themeColor="text1"/>
        </w:rPr>
      </w:pPr>
      <w:r w:rsidRPr="00E516FC">
        <w:rPr>
          <w:rStyle w:val="Style13ptBold"/>
          <w:color w:val="000000" w:themeColor="text1"/>
        </w:rPr>
        <w:t xml:space="preserve">Waltz 62 </w:t>
      </w:r>
      <w:r w:rsidRPr="00E516FC">
        <w:rPr>
          <w:color w:val="000000" w:themeColor="text1"/>
          <w:sz w:val="18"/>
          <w:szCs w:val="18"/>
        </w:rPr>
        <w:t>(Waltz, Kenneth N. "Kant, Liberalism, and War." The American Political Science Review 56, no. 2 (1962): 331-40. doi:10.2307/1952369.) //Lex VM</w:t>
      </w:r>
    </w:p>
    <w:p w14:paraId="6B001FDC" w14:textId="77777777" w:rsidR="001437A4" w:rsidRPr="00E516FC" w:rsidRDefault="001437A4" w:rsidP="001437A4">
      <w:pPr>
        <w:rPr>
          <w:color w:val="000000" w:themeColor="text1"/>
          <w:sz w:val="16"/>
          <w:szCs w:val="22"/>
        </w:rPr>
      </w:pPr>
      <w:r w:rsidRPr="00E516FC">
        <w:rPr>
          <w:rStyle w:val="Emphasis"/>
          <w:b w:val="0"/>
          <w:bCs/>
          <w:color w:val="000000" w:themeColor="text1"/>
          <w:szCs w:val="22"/>
          <w:highlight w:val="cyan"/>
        </w:rPr>
        <w:lastRenderedPageBreak/>
        <w:t xml:space="preserve">So long </w:t>
      </w:r>
      <w:r w:rsidRPr="00E516FC">
        <w:rPr>
          <w:rStyle w:val="Emphasis"/>
          <w:b w:val="0"/>
          <w:bCs/>
          <w:color w:val="000000" w:themeColor="text1"/>
          <w:szCs w:val="22"/>
        </w:rPr>
        <w:t xml:space="preserve">at least </w:t>
      </w:r>
      <w:r w:rsidRPr="00E516FC">
        <w:rPr>
          <w:rStyle w:val="Emphasis"/>
          <w:b w:val="0"/>
          <w:bCs/>
          <w:color w:val="000000" w:themeColor="text1"/>
          <w:szCs w:val="22"/>
          <w:highlight w:val="cyan"/>
        </w:rPr>
        <w:t>as the state "runs a danger of being</w:t>
      </w:r>
      <w:r w:rsidRPr="00E516FC">
        <w:rPr>
          <w:rStyle w:val="Emphasis"/>
          <w:b w:val="0"/>
          <w:bCs/>
          <w:color w:val="000000" w:themeColor="text1"/>
          <w:szCs w:val="22"/>
        </w:rPr>
        <w:t xml:space="preserve"> suddenly </w:t>
      </w:r>
      <w:r w:rsidRPr="00E516FC">
        <w:rPr>
          <w:rStyle w:val="Emphasis"/>
          <w:b w:val="0"/>
          <w:bCs/>
          <w:color w:val="000000" w:themeColor="text1"/>
          <w:szCs w:val="22"/>
          <w:highlight w:val="cyan"/>
        </w:rPr>
        <w:t>swallowed up</w:t>
      </w:r>
      <w:r w:rsidRPr="00E516FC">
        <w:rPr>
          <w:rStyle w:val="Emphasis"/>
          <w:b w:val="0"/>
          <w:bCs/>
          <w:color w:val="000000" w:themeColor="text1"/>
          <w:szCs w:val="22"/>
        </w:rPr>
        <w:t xml:space="preserve"> by other States," </w:t>
      </w:r>
      <w:r w:rsidRPr="00E516FC">
        <w:rPr>
          <w:rStyle w:val="Emphasis"/>
          <w:b w:val="0"/>
          <w:bCs/>
          <w:color w:val="000000" w:themeColor="text1"/>
          <w:szCs w:val="22"/>
          <w:highlight w:val="cyan"/>
        </w:rPr>
        <w:t>it must be powerful externally</w:t>
      </w:r>
      <w:r w:rsidRPr="00E516FC">
        <w:rPr>
          <w:rStyle w:val="Emphasis"/>
          <w:b w:val="0"/>
          <w:bCs/>
          <w:color w:val="000000" w:themeColor="text1"/>
          <w:szCs w:val="22"/>
        </w:rPr>
        <w:t xml:space="preserve"> as well as internally. In international relations the difficulties multiply. The republican form is preferable, partly because republics are more peacefully inclined; but despotisms are stronger-and </w:t>
      </w:r>
      <w:r w:rsidRPr="00E516FC">
        <w:rPr>
          <w:rStyle w:val="Emphasis"/>
          <w:b w:val="0"/>
          <w:bCs/>
          <w:color w:val="000000" w:themeColor="text1"/>
          <w:szCs w:val="22"/>
          <w:highlight w:val="cyan"/>
        </w:rPr>
        <w:t>no one would</w:t>
      </w:r>
      <w:r w:rsidRPr="00E516FC">
        <w:rPr>
          <w:rStyle w:val="Emphasis"/>
          <w:b w:val="0"/>
          <w:bCs/>
          <w:color w:val="000000" w:themeColor="text1"/>
          <w:szCs w:val="22"/>
        </w:rPr>
        <w:t xml:space="preserve"> expect or </w:t>
      </w:r>
      <w:r w:rsidRPr="00E516FC">
        <w:rPr>
          <w:rStyle w:val="Emphasis"/>
          <w:b w:val="0"/>
          <w:bCs/>
          <w:color w:val="000000" w:themeColor="text1"/>
          <w:szCs w:val="22"/>
          <w:highlight w:val="cyan"/>
        </w:rPr>
        <w:t>wish to bring the state into jeopardy by decreasing its strength</w:t>
      </w:r>
      <w:r w:rsidRPr="00E516FC">
        <w:rPr>
          <w:rStyle w:val="Emphasis"/>
          <w:b w:val="0"/>
          <w:bCs/>
          <w:color w:val="000000" w:themeColor="text1"/>
          <w:szCs w:val="22"/>
        </w:rPr>
        <w:t>.</w:t>
      </w:r>
      <w:r w:rsidRPr="00E516FC">
        <w:rPr>
          <w:color w:val="000000" w:themeColor="text1"/>
          <w:sz w:val="16"/>
          <w:szCs w:val="22"/>
        </w:rPr>
        <w:t xml:space="preserve">15 Standing armies are dangerous, arms races themselves being a cause of war, but in the absence of an outside agency affording protection, each state must look to the effectiveness of its army.'6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Kant's concern with the strength and thus the safety of the state is part of his perception of the necessities of power politics. Among states in the world, as among individuals in the state of nature, </w:t>
      </w:r>
      <w:r w:rsidRPr="00E516FC">
        <w:rPr>
          <w:rStyle w:val="Emphasis"/>
          <w:b w:val="0"/>
          <w:bCs/>
          <w:color w:val="000000" w:themeColor="text1"/>
          <w:szCs w:val="22"/>
          <w:highlight w:val="cyan"/>
        </w:rPr>
        <w:t>there is constantly</w:t>
      </w:r>
      <w:r w:rsidRPr="00E516FC">
        <w:rPr>
          <w:rStyle w:val="Emphasis"/>
          <w:b w:val="0"/>
          <w:bCs/>
          <w:color w:val="000000" w:themeColor="text1"/>
          <w:szCs w:val="22"/>
        </w:rPr>
        <w:t xml:space="preserve"> either </w:t>
      </w:r>
      <w:r w:rsidRPr="00E516FC">
        <w:rPr>
          <w:rStyle w:val="Emphasis"/>
          <w:b w:val="0"/>
          <w:bCs/>
          <w:color w:val="000000" w:themeColor="text1"/>
          <w:szCs w:val="22"/>
          <w:highlight w:val="cyan"/>
        </w:rPr>
        <w:t>violence</w:t>
      </w:r>
      <w:r w:rsidRPr="00E516FC">
        <w:rPr>
          <w:rStyle w:val="Emphasis"/>
          <w:b w:val="0"/>
          <w:bCs/>
          <w:color w:val="000000" w:themeColor="text1"/>
          <w:szCs w:val="22"/>
        </w:rPr>
        <w:t xml:space="preserve"> or the threat of violence. </w:t>
      </w:r>
      <w:r w:rsidRPr="00E516FC">
        <w:rPr>
          <w:rStyle w:val="Emphasis"/>
          <w:b w:val="0"/>
          <w:bCs/>
          <w:color w:val="000000" w:themeColor="text1"/>
          <w:szCs w:val="22"/>
          <w:highlight w:val="cyan"/>
        </w:rPr>
        <w:t>States,</w:t>
      </w:r>
      <w:r w:rsidRPr="00E516FC">
        <w:rPr>
          <w:rStyle w:val="Emphasis"/>
          <w:b w:val="0"/>
          <w:bCs/>
          <w:color w:val="000000" w:themeColor="text1"/>
          <w:szCs w:val="22"/>
        </w:rPr>
        <w:t xml:space="preserve"> like "lawless savages," </w:t>
      </w:r>
      <w:r w:rsidRPr="00E516FC">
        <w:rPr>
          <w:rStyle w:val="Emphasis"/>
          <w:b w:val="0"/>
          <w:bCs/>
          <w:color w:val="000000" w:themeColor="text1"/>
          <w:szCs w:val="22"/>
          <w:highlight w:val="cyan"/>
        </w:rPr>
        <w:t>are with each other "naturally in a nonjuridical condition</w:t>
      </w:r>
      <w:r w:rsidRPr="00E516FC">
        <w:rPr>
          <w:rStyle w:val="Emphasis"/>
          <w:b w:val="0"/>
          <w:bCs/>
          <w:color w:val="000000" w:themeColor="text1"/>
          <w:szCs w:val="22"/>
        </w:rPr>
        <w:t xml:space="preserve">.'8 There is </w:t>
      </w:r>
      <w:r w:rsidRPr="00E516FC">
        <w:rPr>
          <w:rStyle w:val="Emphasis"/>
          <w:b w:val="0"/>
          <w:bCs/>
          <w:color w:val="000000" w:themeColor="text1"/>
          <w:szCs w:val="22"/>
          <w:highlight w:val="cyan"/>
        </w:rPr>
        <w:t>no law above them</w:t>
      </w:r>
      <w:r w:rsidRPr="00E516FC">
        <w:rPr>
          <w:rStyle w:val="Emphasis"/>
          <w:b w:val="0"/>
          <w:bCs/>
          <w:color w:val="000000" w:themeColor="text1"/>
          <w:szCs w:val="22"/>
        </w:rPr>
        <w:t xml:space="preserve">; there is no judge among them; there is </w:t>
      </w:r>
      <w:r w:rsidRPr="00E516FC">
        <w:rPr>
          <w:rStyle w:val="Emphasis"/>
          <w:b w:val="0"/>
          <w:bCs/>
          <w:color w:val="000000" w:themeColor="text1"/>
          <w:szCs w:val="22"/>
          <w:highlight w:val="cyan"/>
        </w:rPr>
        <w:t>no legal process by which states can pursue their rights</w:t>
      </w:r>
      <w:r w:rsidRPr="00E516FC">
        <w:rPr>
          <w:b/>
          <w:bCs/>
          <w:color w:val="000000" w:themeColor="text1"/>
          <w:sz w:val="16"/>
          <w:szCs w:val="22"/>
        </w:rPr>
        <w:t xml:space="preserve">. </w:t>
      </w:r>
      <w:r w:rsidRPr="00E516FC">
        <w:rPr>
          <w:color w:val="000000" w:themeColor="text1"/>
          <w:sz w:val="16"/>
          <w:szCs w:val="22"/>
        </w:rPr>
        <w:t xml:space="preserve">They can do so only by war, and, as Kant points out, neither war nor the treaty of peace following it, can settle the question of right. A treaty of peace can end only a particular war; a pretext for new hostilities can always be found. "Nor can such a pretext under these circumstances be regarded as un- just; for in this state of society </w:t>
      </w:r>
      <w:r w:rsidRPr="00E516FC">
        <w:rPr>
          <w:rStyle w:val="Emphasis"/>
          <w:b w:val="0"/>
          <w:bCs/>
          <w:color w:val="000000" w:themeColor="text1"/>
          <w:szCs w:val="22"/>
          <w:highlight w:val="cyan"/>
        </w:rPr>
        <w:t>every nation is the judge of its own cause</w:t>
      </w:r>
      <w:r w:rsidRPr="00E516FC">
        <w:rPr>
          <w:rStyle w:val="Emphasis"/>
          <w:b w:val="0"/>
          <w:bCs/>
          <w:color w:val="000000" w:themeColor="text1"/>
          <w:szCs w:val="22"/>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E516FC">
        <w:rPr>
          <w:rStyle w:val="Emphasis"/>
          <w:b w:val="0"/>
          <w:bCs/>
          <w:color w:val="000000" w:themeColor="text1"/>
          <w:szCs w:val="22"/>
        </w:rPr>
        <w:t>shoulds</w:t>
      </w:r>
      <w:proofErr w:type="spellEnd"/>
      <w:r w:rsidRPr="00E516FC">
        <w:rPr>
          <w:rStyle w:val="Emphasis"/>
          <w:b w:val="0"/>
          <w:bCs/>
          <w:color w:val="000000" w:themeColor="text1"/>
          <w:szCs w:val="22"/>
        </w:rPr>
        <w:t>" and "</w:t>
      </w:r>
      <w:proofErr w:type="spellStart"/>
      <w:r w:rsidRPr="00E516FC">
        <w:rPr>
          <w:rStyle w:val="Emphasis"/>
          <w:b w:val="0"/>
          <w:bCs/>
          <w:color w:val="000000" w:themeColor="text1"/>
          <w:szCs w:val="22"/>
        </w:rPr>
        <w:t>oughts</w:t>
      </w:r>
      <w:proofErr w:type="spellEnd"/>
      <w:r w:rsidRPr="00E516FC">
        <w:rPr>
          <w:rStyle w:val="Emphasis"/>
          <w:b w:val="0"/>
          <w:bCs/>
          <w:color w:val="000000" w:themeColor="text1"/>
          <w:szCs w:val="22"/>
        </w:rPr>
        <w:t xml:space="preserve">" of state behavior.2' He does not expect them to be followed in a state of nature, for, as he says, "philosophically or </w:t>
      </w:r>
      <w:r w:rsidRPr="00E516FC">
        <w:rPr>
          <w:rStyle w:val="Emphasis"/>
          <w:b w:val="0"/>
          <w:bCs/>
          <w:color w:val="000000" w:themeColor="text1"/>
          <w:szCs w:val="22"/>
          <w:highlight w:val="cyan"/>
        </w:rPr>
        <w:t>diplomatically composed codes have not</w:t>
      </w:r>
      <w:r w:rsidRPr="00E516FC">
        <w:rPr>
          <w:rStyle w:val="Emphasis"/>
          <w:b w:val="0"/>
          <w:bCs/>
          <w:color w:val="000000" w:themeColor="text1"/>
          <w:szCs w:val="22"/>
        </w:rPr>
        <w:t xml:space="preserve">, nor could have, </w:t>
      </w:r>
      <w:r w:rsidRPr="00E516FC">
        <w:rPr>
          <w:rStyle w:val="Emphasis"/>
          <w:b w:val="0"/>
          <w:bCs/>
          <w:color w:val="000000" w:themeColor="text1"/>
          <w:szCs w:val="22"/>
          <w:highlight w:val="cyan"/>
        </w:rPr>
        <w:t>the slightest legal force, since the States as such stand under no common legal constraint</w:t>
      </w:r>
      <w:r w:rsidRPr="00E516FC">
        <w:rPr>
          <w:rStyle w:val="Emphasis"/>
          <w:b w:val="0"/>
          <w:bCs/>
          <w:color w:val="000000" w:themeColor="text1"/>
          <w:szCs w:val="22"/>
          <w:highlight w:val="green"/>
        </w:rPr>
        <w:t>.</w:t>
      </w:r>
      <w:r w:rsidRPr="00E516FC">
        <w:rPr>
          <w:rStyle w:val="Emphasis"/>
          <w:b w:val="0"/>
          <w:bCs/>
          <w:color w:val="000000" w:themeColor="text1"/>
          <w:szCs w:val="22"/>
        </w:rPr>
        <w:t>..</w:t>
      </w:r>
      <w:r w:rsidRPr="00E516FC">
        <w:rPr>
          <w:b/>
          <w:bCs/>
          <w:color w:val="000000" w:themeColor="text1"/>
          <w:sz w:val="16"/>
          <w:szCs w:val="22"/>
        </w:rPr>
        <w:t>.</w:t>
      </w:r>
      <w:r w:rsidRPr="00E516FC">
        <w:rPr>
          <w:color w:val="000000" w:themeColor="text1"/>
          <w:sz w:val="16"/>
          <w:szCs w:val="22"/>
        </w:rPr>
        <w:t xml:space="preserve"> 22 His intention clearly is that the "</w:t>
      </w:r>
      <w:proofErr w:type="spellStart"/>
      <w:r w:rsidRPr="00E516FC">
        <w:rPr>
          <w:color w:val="000000" w:themeColor="text1"/>
          <w:sz w:val="16"/>
          <w:szCs w:val="22"/>
        </w:rPr>
        <w:t>oughts</w:t>
      </w:r>
      <w:proofErr w:type="spellEnd"/>
      <w:r w:rsidRPr="00E516FC">
        <w:rPr>
          <w:color w:val="000000" w:themeColor="text1"/>
          <w:sz w:val="16"/>
          <w:szCs w:val="22"/>
        </w:rPr>
        <w:t>" be taken as the basis for the juridical order that must one day be established among states, just as the rights of the individual, though not viable in a state of nature, provided the basis for the civil state.</w:t>
      </w:r>
    </w:p>
    <w:p w14:paraId="0C4064D5" w14:textId="3C540012" w:rsidR="002F4C4E" w:rsidRPr="00E516FC" w:rsidRDefault="001437A4" w:rsidP="002F4C4E">
      <w:pPr>
        <w:pStyle w:val="Heading4"/>
        <w:rPr>
          <w:color w:val="000000" w:themeColor="text1"/>
        </w:rPr>
      </w:pPr>
      <w:r w:rsidRPr="00E516FC">
        <w:rPr>
          <w:color w:val="000000" w:themeColor="text1"/>
        </w:rPr>
        <w:lastRenderedPageBreak/>
        <w:t xml:space="preserve">[11] </w:t>
      </w:r>
      <w:r w:rsidR="002F4C4E" w:rsidRPr="00E516FC">
        <w:rPr>
          <w:color w:val="000000" w:themeColor="text1"/>
        </w:rPr>
        <w:t xml:space="preserve">Put away your intentionality turns – there’s no a priori condition </w:t>
      </w:r>
      <w:r w:rsidR="002F4C4E" w:rsidRPr="00E516FC">
        <w:rPr>
          <w:color w:val="000000" w:themeColor="text1"/>
          <w:u w:val="single"/>
        </w:rPr>
        <w:t>intrinsic</w:t>
      </w:r>
      <w:r w:rsidR="002F4C4E" w:rsidRPr="00E516FC">
        <w:rPr>
          <w:color w:val="000000" w:themeColor="text1"/>
        </w:rPr>
        <w:t xml:space="preserve"> to an autonomous piece of metal to have the intentionality of murdering individuals – insofar as it doesn’t have the capacity to reflect upon ends, it’s the same as a tree falling on someone and them dying which wouldn’t be unethical by the tree or the planter of the tree insofar as the act planting is consistent with willing universal maxims. Anything else is consequentialist and assumes the sole purpose is to kill, which is denied by how some are meant to kill mosquitoes, be defensive, </w:t>
      </w:r>
      <w:proofErr w:type="spellStart"/>
      <w:r w:rsidR="002F4C4E" w:rsidRPr="00E516FC">
        <w:rPr>
          <w:color w:val="000000" w:themeColor="text1"/>
        </w:rPr>
        <w:t>etc</w:t>
      </w:r>
      <w:proofErr w:type="spellEnd"/>
    </w:p>
    <w:p w14:paraId="2D46F6FD" w14:textId="536ED3A3" w:rsidR="002F4C4E" w:rsidRPr="00E516FC" w:rsidRDefault="002F4C4E" w:rsidP="002F4C4E">
      <w:pPr>
        <w:pStyle w:val="Heading4"/>
        <w:rPr>
          <w:color w:val="000000" w:themeColor="text1"/>
        </w:rPr>
      </w:pPr>
      <w:r w:rsidRPr="00E516FC">
        <w:rPr>
          <w:color w:val="000000" w:themeColor="text1"/>
        </w:rPr>
        <w:t>12] Objects have no intrinsic nature—a Knife can be used to murder, but it can also be used to slice butter, or not at all. Entities have a prima facie right to own objects even if those objects’ use can be restricted—meaning a ban is an unjustifiable violation of freedom.</w:t>
      </w:r>
    </w:p>
    <w:p w14:paraId="167E1E01" w14:textId="5EF526A5" w:rsidR="002F4C4E" w:rsidRPr="00E516FC" w:rsidRDefault="002F4C4E" w:rsidP="002F4C4E">
      <w:pPr>
        <w:pStyle w:val="Heading4"/>
        <w:rPr>
          <w:color w:val="000000" w:themeColor="text1"/>
        </w:rPr>
      </w:pPr>
      <w:r w:rsidRPr="00E516FC">
        <w:rPr>
          <w:color w:val="000000" w:themeColor="text1"/>
        </w:rPr>
        <w:t xml:space="preserve">13] In the state of nature, enjoyment of rights is uncertain and not guaranteed— limited objects of which humans have common desire means they’ll invariably have competing rights claims—the natural means of conflict resolution is force, which is coercive. </w:t>
      </w:r>
    </w:p>
    <w:p w14:paraId="7F51DAE2" w14:textId="77777777" w:rsidR="002F4C4E" w:rsidRPr="00E516FC" w:rsidRDefault="002F4C4E" w:rsidP="002F4C4E">
      <w:pPr>
        <w:pStyle w:val="Heading4"/>
        <w:rPr>
          <w:color w:val="000000" w:themeColor="text1"/>
        </w:rPr>
      </w:pPr>
      <w:r w:rsidRPr="00E516FC">
        <w:rPr>
          <w:color w:val="000000" w:themeColor="text1"/>
        </w:rPr>
        <w:t xml:space="preserve">An omni-lateral will resolves this. </w:t>
      </w:r>
    </w:p>
    <w:p w14:paraId="02471E18" w14:textId="77777777" w:rsidR="002F4C4E" w:rsidRPr="00E516FC" w:rsidRDefault="002F4C4E" w:rsidP="002F4C4E">
      <w:pPr>
        <w:rPr>
          <w:color w:val="000000" w:themeColor="text1"/>
        </w:rPr>
      </w:pPr>
      <w:r w:rsidRPr="00E516FC">
        <w:rPr>
          <w:rStyle w:val="Style13ptBold"/>
          <w:color w:val="000000" w:themeColor="text1"/>
        </w:rPr>
        <w:t>Ripstein 9</w:t>
      </w:r>
      <w:r w:rsidRPr="00E516FC">
        <w:rPr>
          <w:color w:val="000000" w:themeColor="text1"/>
        </w:rPr>
        <w:t xml:space="preserve"> Arthur, Force and Freedom 2009. 7/5/18 AO </w:t>
      </w:r>
    </w:p>
    <w:p w14:paraId="7D5A3A49" w14:textId="77777777" w:rsidR="002F4C4E" w:rsidRPr="00E516FC" w:rsidRDefault="002F4C4E" w:rsidP="002F4C4E">
      <w:pPr>
        <w:rPr>
          <w:color w:val="000000" w:themeColor="text1"/>
          <w:sz w:val="16"/>
        </w:rPr>
      </w:pPr>
      <w:r w:rsidRPr="00E516FC">
        <w:rPr>
          <w:color w:val="000000" w:themeColor="text1"/>
          <w:sz w:val="16"/>
        </w:rPr>
        <w:t xml:space="preserve">Kant characterizes the state of nature as a system of private rights without public right. </w:t>
      </w:r>
      <w:r w:rsidRPr="00E516FC">
        <w:rPr>
          <w:rStyle w:val="StyleUnderline"/>
          <w:color w:val="000000" w:themeColor="text1"/>
          <w:highlight w:val="cyan"/>
        </w:rPr>
        <w:t>The apparatus of private rights</w:t>
      </w:r>
      <w:r w:rsidRPr="00E516FC">
        <w:rPr>
          <w:rStyle w:val="StyleUnderline"/>
          <w:color w:val="000000" w:themeColor="text1"/>
        </w:rPr>
        <w:t xml:space="preserve"> applies to transactions</w:t>
      </w:r>
      <w:r w:rsidRPr="00E516FC">
        <w:rPr>
          <w:color w:val="000000" w:themeColor="text1"/>
          <w:sz w:val="16"/>
        </w:rPr>
        <w:t xml:space="preserve"> in it, </w:t>
      </w:r>
      <w:r w:rsidRPr="00E516FC">
        <w:rPr>
          <w:rStyle w:val="StyleUnderline"/>
          <w:color w:val="000000" w:themeColor="text1"/>
          <w:highlight w:val="cyan"/>
        </w:rPr>
        <w:t>but subject to</w:t>
      </w:r>
      <w:r w:rsidRPr="00E516FC">
        <w:rPr>
          <w:color w:val="000000" w:themeColor="text1"/>
          <w:sz w:val="16"/>
        </w:rPr>
        <w:t xml:space="preserve"> three </w:t>
      </w:r>
      <w:r w:rsidRPr="00E516FC">
        <w:rPr>
          <w:rStyle w:val="StyleUnderline"/>
          <w:color w:val="000000" w:themeColor="text1"/>
          <w:highlight w:val="cyan"/>
        </w:rPr>
        <w:t>defects</w:t>
      </w:r>
      <w:r w:rsidRPr="00E516FC">
        <w:rPr>
          <w:color w:val="000000" w:themeColor="text1"/>
          <w:sz w:val="16"/>
        </w:rPr>
        <w:t xml:space="preserve"> that make that application merely provisional. </w:t>
      </w:r>
      <w:r w:rsidRPr="00E516FC">
        <w:rPr>
          <w:rStyle w:val="StyleUnderline"/>
          <w:color w:val="000000" w:themeColor="text1"/>
          <w:highlight w:val="cyan"/>
        </w:rPr>
        <w:t>Each</w:t>
      </w:r>
      <w:r w:rsidRPr="00E516FC">
        <w:rPr>
          <w:color w:val="000000" w:themeColor="text1"/>
          <w:sz w:val="16"/>
        </w:rPr>
        <w:t xml:space="preserve"> of the defects </w:t>
      </w:r>
      <w:r w:rsidRPr="00E516FC">
        <w:rPr>
          <w:rStyle w:val="StyleUnderline"/>
          <w:color w:val="000000" w:themeColor="text1"/>
          <w:highlight w:val="cyan"/>
        </w:rPr>
        <w:t>reflects difficulties of unilateral action</w:t>
      </w:r>
      <w:r w:rsidRPr="00E516FC">
        <w:rPr>
          <w:color w:val="000000" w:themeColor="text1"/>
          <w:sz w:val="16"/>
        </w:rPr>
        <w:t xml:space="preserve">. Objects of choice cannot be acquired without a public authorization of acquisition; </w:t>
      </w:r>
      <w:r w:rsidRPr="00E516FC">
        <w:rPr>
          <w:rStyle w:val="StyleUnderline"/>
          <w:color w:val="000000" w:themeColor="text1"/>
          <w:highlight w:val="cyan"/>
        </w:rPr>
        <w:t>private rights cannot be enforced</w:t>
      </w:r>
      <w:r w:rsidRPr="00E516FC">
        <w:rPr>
          <w:rStyle w:val="StyleUnderline"/>
          <w:color w:val="000000" w:themeColor="text1"/>
        </w:rPr>
        <w:t xml:space="preserve"> </w:t>
      </w:r>
      <w:r w:rsidRPr="00E516FC">
        <w:rPr>
          <w:rStyle w:val="StyleUnderline"/>
          <w:color w:val="000000" w:themeColor="text1"/>
          <w:highlight w:val="cyan"/>
        </w:rPr>
        <w:t>without a public mechanism</w:t>
      </w:r>
      <w:r w:rsidRPr="00E516FC">
        <w:rPr>
          <w:color w:val="000000" w:themeColor="text1"/>
          <w:sz w:val="16"/>
        </w:rPr>
        <w:t xml:space="preserve"> through which enforcement is authorized by public law; </w:t>
      </w:r>
      <w:r w:rsidRPr="00E516FC">
        <w:rPr>
          <w:rStyle w:val="StyleUnderline"/>
          <w:color w:val="000000" w:themeColor="text1"/>
          <w:highlight w:val="cyan"/>
        </w:rPr>
        <w:t>private rights are indeterminate in their application</w:t>
      </w:r>
      <w:r w:rsidRPr="00E516FC">
        <w:rPr>
          <w:rStyle w:val="StyleUnderline"/>
          <w:color w:val="000000" w:themeColor="text1"/>
        </w:rPr>
        <w:t xml:space="preserve"> to particulars </w:t>
      </w:r>
      <w:r w:rsidRPr="00E516FC">
        <w:rPr>
          <w:color w:val="000000" w:themeColor="text1"/>
          <w:sz w:val="16"/>
        </w:rPr>
        <w:t xml:space="preserve">without a publicly authorized arbiter. </w:t>
      </w:r>
      <w:r w:rsidRPr="00E516FC">
        <w:rPr>
          <w:rStyle w:val="StyleUnderline"/>
          <w:color w:val="000000" w:themeColor="text1"/>
          <w:highlight w:val="cyan"/>
        </w:rPr>
        <w:t>Even the innate right</w:t>
      </w:r>
      <w:r w:rsidRPr="00E516FC">
        <w:rPr>
          <w:color w:val="000000" w:themeColor="text1"/>
          <w:sz w:val="16"/>
        </w:rPr>
        <w:t xml:space="preserve"> of humanity </w:t>
      </w:r>
      <w:r w:rsidRPr="00E516FC">
        <w:rPr>
          <w:rStyle w:val="StyleUnderline"/>
          <w:color w:val="000000" w:themeColor="text1"/>
          <w:highlight w:val="cyan"/>
        </w:rPr>
        <w:t>is insecure</w:t>
      </w:r>
      <w:r w:rsidRPr="00E516FC">
        <w:rPr>
          <w:color w:val="000000" w:themeColor="text1"/>
          <w:sz w:val="16"/>
        </w:rPr>
        <w:t xml:space="preserve"> in such a condition, both because no remedy is possible in case of a completed wrong against a person, and because even the protective right to defend your person against ongoing attack is indeterminate in its application. </w:t>
      </w:r>
      <w:r w:rsidRPr="00E516FC">
        <w:rPr>
          <w:rStyle w:val="StyleUnderline"/>
          <w:color w:val="000000" w:themeColor="text1"/>
          <w:highlight w:val="cyan"/>
        </w:rPr>
        <w:t>These problems can only be solved by a form of association</w:t>
      </w:r>
      <w:r w:rsidRPr="00E516FC">
        <w:rPr>
          <w:color w:val="000000" w:themeColor="text1"/>
          <w:sz w:val="16"/>
        </w:rPr>
        <w:t xml:space="preserve"> capable of making law on behalf of everyone, and </w:t>
      </w:r>
      <w:r w:rsidRPr="00E516FC">
        <w:rPr>
          <w:rStyle w:val="StyleUnderline"/>
          <w:color w:val="000000" w:themeColor="text1"/>
        </w:rPr>
        <w:t>authorizing both enforcement and adjudication under law.</w:t>
      </w:r>
    </w:p>
    <w:p w14:paraId="097AEBE0" w14:textId="77777777" w:rsidR="002F4C4E" w:rsidRPr="00E516FC" w:rsidRDefault="002F4C4E" w:rsidP="002F4C4E">
      <w:pPr>
        <w:pStyle w:val="Heading4"/>
        <w:rPr>
          <w:color w:val="000000" w:themeColor="text1"/>
        </w:rPr>
      </w:pPr>
      <w:r w:rsidRPr="00E516FC">
        <w:rPr>
          <w:color w:val="000000" w:themeColor="text1"/>
        </w:rPr>
        <w:t xml:space="preserve">It negates. </w:t>
      </w:r>
    </w:p>
    <w:p w14:paraId="4BB7A367" w14:textId="77777777" w:rsidR="002F4C4E" w:rsidRPr="00E516FC" w:rsidRDefault="002F4C4E" w:rsidP="002F4C4E">
      <w:pPr>
        <w:rPr>
          <w:color w:val="000000" w:themeColor="text1"/>
          <w:sz w:val="18"/>
          <w:szCs w:val="18"/>
        </w:rPr>
      </w:pPr>
      <w:r w:rsidRPr="00E516FC">
        <w:rPr>
          <w:color w:val="000000" w:themeColor="text1"/>
          <w:sz w:val="18"/>
          <w:szCs w:val="18"/>
        </w:rPr>
        <w:t xml:space="preserve">Thomas </w:t>
      </w:r>
      <w:r w:rsidRPr="00E516FC">
        <w:rPr>
          <w:rStyle w:val="Style13ptBold"/>
          <w:color w:val="000000" w:themeColor="text1"/>
        </w:rPr>
        <w:t>Hobbes 68</w:t>
      </w:r>
      <w:r w:rsidRPr="00E516FC">
        <w:rPr>
          <w:color w:val="000000" w:themeColor="text1"/>
          <w:sz w:val="18"/>
          <w:szCs w:val="18"/>
        </w:rPr>
        <w:t xml:space="preserve"> [Thomas Hobbes of </w:t>
      </w:r>
      <w:proofErr w:type="spellStart"/>
      <w:r w:rsidRPr="00E516FC">
        <w:rPr>
          <w:color w:val="000000" w:themeColor="text1"/>
          <w:sz w:val="18"/>
          <w:szCs w:val="18"/>
        </w:rPr>
        <w:t>Malmesbury</w:t>
      </w:r>
      <w:proofErr w:type="spellEnd"/>
      <w:r w:rsidRPr="00E516FC">
        <w:rPr>
          <w:color w:val="000000" w:themeColor="text1"/>
          <w:sz w:val="18"/>
          <w:szCs w:val="18"/>
        </w:rPr>
        <w:t xml:space="preserve">, was an English philosopher who is considered one of the founders of modern political philosophy]; Leviathan, or the Matter, </w:t>
      </w:r>
      <w:proofErr w:type="spellStart"/>
      <w:r w:rsidRPr="00E516FC">
        <w:rPr>
          <w:color w:val="000000" w:themeColor="text1"/>
          <w:sz w:val="18"/>
          <w:szCs w:val="18"/>
        </w:rPr>
        <w:t>Forme</w:t>
      </w:r>
      <w:proofErr w:type="spellEnd"/>
      <w:r w:rsidRPr="00E516FC">
        <w:rPr>
          <w:color w:val="000000" w:themeColor="text1"/>
          <w:sz w:val="18"/>
          <w:szCs w:val="18"/>
        </w:rPr>
        <w:t xml:space="preserve">, &amp; Power of a Common-Wealth </w:t>
      </w:r>
      <w:proofErr w:type="spellStart"/>
      <w:r w:rsidRPr="00E516FC">
        <w:rPr>
          <w:color w:val="000000" w:themeColor="text1"/>
          <w:sz w:val="18"/>
          <w:szCs w:val="18"/>
        </w:rPr>
        <w:t>Ecclesiasticall</w:t>
      </w:r>
      <w:proofErr w:type="spellEnd"/>
      <w:r w:rsidRPr="00E516FC">
        <w:rPr>
          <w:color w:val="000000" w:themeColor="text1"/>
          <w:sz w:val="18"/>
          <w:szCs w:val="18"/>
        </w:rPr>
        <w:t xml:space="preserve"> and </w:t>
      </w:r>
      <w:proofErr w:type="spellStart"/>
      <w:r w:rsidRPr="00E516FC">
        <w:rPr>
          <w:color w:val="000000" w:themeColor="text1"/>
          <w:sz w:val="18"/>
          <w:szCs w:val="18"/>
        </w:rPr>
        <w:t>Civill</w:t>
      </w:r>
      <w:proofErr w:type="spellEnd"/>
      <w:r w:rsidRPr="00E516FC">
        <w:rPr>
          <w:color w:val="000000" w:themeColor="text1"/>
          <w:sz w:val="18"/>
          <w:szCs w:val="18"/>
        </w:rPr>
        <w:t xml:space="preserve">. By Thomas Hobbes of </w:t>
      </w:r>
      <w:proofErr w:type="spellStart"/>
      <w:r w:rsidRPr="00E516FC">
        <w:rPr>
          <w:color w:val="000000" w:themeColor="text1"/>
          <w:sz w:val="18"/>
          <w:szCs w:val="18"/>
        </w:rPr>
        <w:t>Malmesbury</w:t>
      </w:r>
      <w:proofErr w:type="spellEnd"/>
      <w:r w:rsidRPr="00E516FC">
        <w:rPr>
          <w:color w:val="000000" w:themeColor="text1"/>
          <w:sz w:val="18"/>
          <w:szCs w:val="18"/>
        </w:rPr>
        <w:t xml:space="preserve">. Printed for Andrew </w:t>
      </w:r>
      <w:proofErr w:type="spellStart"/>
      <w:r w:rsidRPr="00E516FC">
        <w:rPr>
          <w:color w:val="000000" w:themeColor="text1"/>
          <w:sz w:val="18"/>
          <w:szCs w:val="18"/>
        </w:rPr>
        <w:t>Ckooke</w:t>
      </w:r>
      <w:proofErr w:type="spellEnd"/>
      <w:r w:rsidRPr="00E516FC">
        <w:rPr>
          <w:color w:val="000000" w:themeColor="text1"/>
          <w:sz w:val="18"/>
          <w:szCs w:val="18"/>
        </w:rPr>
        <w:t xml:space="preserve"> , at the Green Dragon in St. </w:t>
      </w:r>
      <w:proofErr w:type="spellStart"/>
      <w:r w:rsidRPr="00E516FC">
        <w:rPr>
          <w:color w:val="000000" w:themeColor="text1"/>
          <w:sz w:val="18"/>
          <w:szCs w:val="18"/>
        </w:rPr>
        <w:t>Pauls</w:t>
      </w:r>
      <w:proofErr w:type="spellEnd"/>
      <w:r w:rsidRPr="00E516FC">
        <w:rPr>
          <w:color w:val="000000" w:themeColor="text1"/>
          <w:sz w:val="18"/>
          <w:szCs w:val="18"/>
        </w:rPr>
        <w:t xml:space="preserve"> Church-Yard, 1651. </w:t>
      </w:r>
    </w:p>
    <w:p w14:paraId="5F0474A4" w14:textId="77777777" w:rsidR="002F4C4E" w:rsidRPr="00E516FC" w:rsidRDefault="002F4C4E" w:rsidP="002F4C4E">
      <w:pPr>
        <w:rPr>
          <w:color w:val="000000" w:themeColor="text1"/>
          <w:u w:val="single"/>
        </w:rPr>
      </w:pPr>
      <w:r w:rsidRPr="00E516FC">
        <w:rPr>
          <w:color w:val="000000" w:themeColor="text1"/>
          <w:sz w:val="16"/>
        </w:rPr>
        <w:t xml:space="preserve">Ninthly, </w:t>
      </w:r>
      <w:r w:rsidRPr="00E516FC">
        <w:rPr>
          <w:rStyle w:val="StyleUnderline"/>
          <w:color w:val="000000" w:themeColor="text1"/>
          <w:highlight w:val="green"/>
        </w:rPr>
        <w:t>is annexed to the sovereignty the right of making war and peace with other nations</w:t>
      </w:r>
      <w:r w:rsidRPr="00E516FC">
        <w:rPr>
          <w:rStyle w:val="StyleUnderline"/>
          <w:color w:val="000000" w:themeColor="text1"/>
        </w:rPr>
        <w:t xml:space="preserve"> and Commonwealths; that is to say, of </w:t>
      </w:r>
      <w:r w:rsidRPr="00E516FC">
        <w:rPr>
          <w:rStyle w:val="StyleUnderline"/>
          <w:color w:val="000000" w:themeColor="text1"/>
          <w:highlight w:val="green"/>
        </w:rPr>
        <w:t>judging when it is for the public good, and how great forces are to be assembled, armed,</w:t>
      </w:r>
      <w:r w:rsidRPr="00E516FC">
        <w:rPr>
          <w:rStyle w:val="StyleUnderline"/>
          <w:color w:val="000000" w:themeColor="text1"/>
        </w:rPr>
        <w:t xml:space="preserve"> and paid for that end,</w:t>
      </w:r>
      <w:r w:rsidRPr="00E516FC">
        <w:rPr>
          <w:color w:val="000000" w:themeColor="text1"/>
          <w:sz w:val="16"/>
        </w:rPr>
        <w:t xml:space="preserve"> and to levy money upon the subjects to defray the expenses thereof. For the power by which the people are to be defended </w:t>
      </w:r>
      <w:proofErr w:type="spellStart"/>
      <w:r w:rsidRPr="00E516FC">
        <w:rPr>
          <w:color w:val="000000" w:themeColor="text1"/>
          <w:sz w:val="16"/>
        </w:rPr>
        <w:t>consisteth</w:t>
      </w:r>
      <w:proofErr w:type="spellEnd"/>
      <w:r w:rsidRPr="00E516FC">
        <w:rPr>
          <w:color w:val="000000" w:themeColor="text1"/>
          <w:sz w:val="16"/>
        </w:rPr>
        <w:t xml:space="preserve"> in their armies, and the strength of an army in the union of their strength under one command; which command the </w:t>
      </w:r>
      <w:proofErr w:type="spellStart"/>
      <w:r w:rsidRPr="00E516FC">
        <w:rPr>
          <w:color w:val="000000" w:themeColor="text1"/>
          <w:sz w:val="16"/>
        </w:rPr>
        <w:t>sover</w:t>
      </w:r>
      <w:proofErr w:type="spellEnd"/>
      <w:r w:rsidRPr="00E516FC">
        <w:rPr>
          <w:color w:val="000000" w:themeColor="text1"/>
          <w:sz w:val="16"/>
        </w:rPr>
        <w:t xml:space="preserve">- </w:t>
      </w:r>
      <w:proofErr w:type="spellStart"/>
      <w:r w:rsidRPr="00E516FC">
        <w:rPr>
          <w:color w:val="000000" w:themeColor="text1"/>
          <w:sz w:val="16"/>
        </w:rPr>
        <w:t>eign</w:t>
      </w:r>
      <w:proofErr w:type="spellEnd"/>
      <w:r w:rsidRPr="00E516FC">
        <w:rPr>
          <w:color w:val="000000" w:themeColor="text1"/>
          <w:sz w:val="16"/>
        </w:rPr>
        <w:t xml:space="preserve"> instituted, therefore hath, because the </w:t>
      </w:r>
      <w:r w:rsidRPr="00E516FC">
        <w:rPr>
          <w:color w:val="000000" w:themeColor="text1"/>
          <w:sz w:val="16"/>
        </w:rPr>
        <w:lastRenderedPageBreak/>
        <w:t xml:space="preserve">command of the militia, with- out other institution, </w:t>
      </w:r>
      <w:proofErr w:type="spellStart"/>
      <w:r w:rsidRPr="00E516FC">
        <w:rPr>
          <w:color w:val="000000" w:themeColor="text1"/>
          <w:sz w:val="16"/>
        </w:rPr>
        <w:t>maketh</w:t>
      </w:r>
      <w:proofErr w:type="spellEnd"/>
      <w:r w:rsidRPr="00E516FC">
        <w:rPr>
          <w:color w:val="000000" w:themeColor="text1"/>
          <w:sz w:val="16"/>
        </w:rPr>
        <w:t xml:space="preserve"> him that hath it sovereign. And therefore, </w:t>
      </w:r>
      <w:r w:rsidRPr="00E516FC">
        <w:rPr>
          <w:rStyle w:val="StyleUnderline"/>
          <w:color w:val="000000" w:themeColor="text1"/>
          <w:highlight w:val="green"/>
        </w:rPr>
        <w:t>whosoever is made general of an army, he that hath the sovereign power is always generalissimo.</w:t>
      </w:r>
      <w:r w:rsidRPr="00E516FC">
        <w:rPr>
          <w:rStyle w:val="StyleUnderline"/>
          <w:color w:val="000000" w:themeColor="text1"/>
        </w:rPr>
        <w:t xml:space="preserve">  </w:t>
      </w:r>
    </w:p>
    <w:p w14:paraId="48FBA9B2" w14:textId="000F6BD8" w:rsidR="002F4C4E" w:rsidRPr="00E516FC" w:rsidRDefault="002F4C4E" w:rsidP="002F4C4E">
      <w:pPr>
        <w:pStyle w:val="Heading4"/>
        <w:rPr>
          <w:color w:val="000000" w:themeColor="text1"/>
        </w:rPr>
      </w:pPr>
      <w:r w:rsidRPr="00E516FC">
        <w:rPr>
          <w:color w:val="000000" w:themeColor="text1"/>
        </w:rPr>
        <w:t xml:space="preserve">14] International order is a state of nature—states ought not restrict their own power since they’re contractually obligated to their respective peoples. </w:t>
      </w:r>
    </w:p>
    <w:p w14:paraId="79A9DDA3" w14:textId="77777777" w:rsidR="002F4C4E" w:rsidRPr="00E516FC" w:rsidRDefault="002F4C4E" w:rsidP="002F4C4E">
      <w:pPr>
        <w:rPr>
          <w:color w:val="000000" w:themeColor="text1"/>
        </w:rPr>
      </w:pPr>
      <w:r w:rsidRPr="00E516FC">
        <w:rPr>
          <w:rStyle w:val="Style13ptBold"/>
          <w:color w:val="000000" w:themeColor="text1"/>
        </w:rPr>
        <w:t xml:space="preserve">Waltz ’62 </w:t>
      </w:r>
      <w:r w:rsidRPr="00E516FC">
        <w:rPr>
          <w:color w:val="000000" w:themeColor="text1"/>
        </w:rPr>
        <w:t>(Waltz, Kenneth N. "Kant, Liberalism, and War." The American Political Science Review 56, no. 2 (1962): 331-40. doi:10.2307/1952369.)</w:t>
      </w:r>
    </w:p>
    <w:p w14:paraId="04A8BD77" w14:textId="77777777" w:rsidR="002F4C4E" w:rsidRPr="00E516FC" w:rsidRDefault="002F4C4E" w:rsidP="002F4C4E">
      <w:pPr>
        <w:rPr>
          <w:color w:val="000000" w:themeColor="text1"/>
          <w:sz w:val="16"/>
        </w:rPr>
      </w:pPr>
      <w:r w:rsidRPr="00E516FC">
        <w:rPr>
          <w:rStyle w:val="Emphasis"/>
          <w:color w:val="000000" w:themeColor="text1"/>
          <w:highlight w:val="green"/>
        </w:rPr>
        <w:t>So long at least as the state "runs a danger of being</w:t>
      </w:r>
      <w:r w:rsidRPr="00E516FC">
        <w:rPr>
          <w:color w:val="000000" w:themeColor="text1"/>
          <w:u w:val="single"/>
        </w:rPr>
        <w:t xml:space="preserve"> suddenly </w:t>
      </w:r>
      <w:r w:rsidRPr="00E516FC">
        <w:rPr>
          <w:rStyle w:val="Emphasis"/>
          <w:color w:val="000000" w:themeColor="text1"/>
          <w:highlight w:val="green"/>
        </w:rPr>
        <w:t>swallowed up</w:t>
      </w:r>
      <w:r w:rsidRPr="00E516FC">
        <w:rPr>
          <w:color w:val="000000" w:themeColor="text1"/>
          <w:u w:val="single"/>
        </w:rPr>
        <w:t xml:space="preserve"> by other States," </w:t>
      </w:r>
      <w:r w:rsidRPr="00E516FC">
        <w:rPr>
          <w:rStyle w:val="Emphasis"/>
          <w:color w:val="000000" w:themeColor="text1"/>
          <w:highlight w:val="green"/>
        </w:rPr>
        <w:t>it must be powerful externally</w:t>
      </w:r>
      <w:r w:rsidRPr="00E516FC">
        <w:rPr>
          <w:color w:val="000000" w:themeColor="text1"/>
          <w:u w:val="single"/>
        </w:rPr>
        <w:t xml:space="preserve"> as well as internally</w:t>
      </w:r>
      <w:r w:rsidRPr="00E516FC">
        <w:rPr>
          <w:color w:val="000000" w:themeColor="text1"/>
          <w:sz w:val="16"/>
        </w:rPr>
        <w:t>. In international relations the difficulties multiply. The republican form is preferable, partly because republics are more peacefully inclined; but despotisms are stronger-</w:t>
      </w:r>
      <w:r w:rsidRPr="00E516FC">
        <w:rPr>
          <w:color w:val="000000" w:themeColor="text1"/>
          <w:u w:val="single"/>
        </w:rPr>
        <w:t xml:space="preserve">and </w:t>
      </w:r>
      <w:r w:rsidRPr="00E516FC">
        <w:rPr>
          <w:rStyle w:val="Emphasis"/>
          <w:color w:val="000000" w:themeColor="text1"/>
          <w:highlight w:val="green"/>
        </w:rPr>
        <w:t>no one would</w:t>
      </w:r>
      <w:r w:rsidRPr="00E516FC">
        <w:rPr>
          <w:color w:val="000000" w:themeColor="text1"/>
          <w:u w:val="single"/>
        </w:rPr>
        <w:t xml:space="preserve"> expect or </w:t>
      </w:r>
      <w:r w:rsidRPr="00E516FC">
        <w:rPr>
          <w:rStyle w:val="Emphasis"/>
          <w:color w:val="000000" w:themeColor="text1"/>
          <w:highlight w:val="green"/>
        </w:rPr>
        <w:t>wish to bring the state into jeopardy by decreasing its strength</w:t>
      </w:r>
      <w:r w:rsidRPr="00E516FC">
        <w:rPr>
          <w:color w:val="000000" w:themeColor="text1"/>
          <w:sz w:val="16"/>
        </w:rPr>
        <w:t xml:space="preserve">.15 Standing armies are dangerous, arms races themselves being a cause of war, but </w:t>
      </w:r>
      <w:r w:rsidRPr="00E516FC">
        <w:rPr>
          <w:color w:val="000000" w:themeColor="text1"/>
          <w:u w:val="single"/>
        </w:rPr>
        <w:t>in the absence of an outside agency affording protection, each state must look to the effectiveness of its army</w:t>
      </w:r>
      <w:r w:rsidRPr="00E516FC">
        <w:rPr>
          <w:color w:val="000000" w:themeColor="text1"/>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E516FC">
        <w:rPr>
          <w:color w:val="000000" w:themeColor="text1"/>
          <w:u w:val="single"/>
        </w:rPr>
        <w:t>Kant's concern with the strength and thus the safety of the state is part of his perception of the necessities of power politics.</w:t>
      </w:r>
      <w:r w:rsidRPr="00E516FC">
        <w:rPr>
          <w:color w:val="000000" w:themeColor="text1"/>
          <w:sz w:val="16"/>
        </w:rPr>
        <w:t xml:space="preserve"> Among states in the world, as among individuals in the state of nature, </w:t>
      </w:r>
      <w:r w:rsidRPr="00E516FC">
        <w:rPr>
          <w:rStyle w:val="Emphasis"/>
          <w:color w:val="000000" w:themeColor="text1"/>
          <w:highlight w:val="green"/>
        </w:rPr>
        <w:t>there is constantly</w:t>
      </w:r>
      <w:r w:rsidRPr="00E516FC">
        <w:rPr>
          <w:color w:val="000000" w:themeColor="text1"/>
          <w:u w:val="single"/>
        </w:rPr>
        <w:t xml:space="preserve"> either </w:t>
      </w:r>
      <w:r w:rsidRPr="00E516FC">
        <w:rPr>
          <w:rStyle w:val="Emphasis"/>
          <w:color w:val="000000" w:themeColor="text1"/>
          <w:highlight w:val="green"/>
        </w:rPr>
        <w:t>violence</w:t>
      </w:r>
      <w:r w:rsidRPr="00E516FC">
        <w:rPr>
          <w:color w:val="000000" w:themeColor="text1"/>
          <w:u w:val="single"/>
        </w:rPr>
        <w:t xml:space="preserve"> or the threat of violence. </w:t>
      </w:r>
      <w:r w:rsidRPr="00E516FC">
        <w:rPr>
          <w:rStyle w:val="Emphasis"/>
          <w:color w:val="000000" w:themeColor="text1"/>
          <w:highlight w:val="green"/>
        </w:rPr>
        <w:t>States</w:t>
      </w:r>
      <w:r w:rsidRPr="00E516FC">
        <w:rPr>
          <w:color w:val="000000" w:themeColor="text1"/>
          <w:highlight w:val="green"/>
          <w:u w:val="single"/>
        </w:rPr>
        <w:t>,</w:t>
      </w:r>
      <w:r w:rsidRPr="00E516FC">
        <w:rPr>
          <w:color w:val="000000" w:themeColor="text1"/>
          <w:u w:val="single"/>
        </w:rPr>
        <w:t xml:space="preserve"> like "lawless savages," </w:t>
      </w:r>
      <w:r w:rsidRPr="00E516FC">
        <w:rPr>
          <w:rStyle w:val="Emphasis"/>
          <w:color w:val="000000" w:themeColor="text1"/>
          <w:highlight w:val="green"/>
        </w:rPr>
        <w:t xml:space="preserve">are with each other "naturally </w:t>
      </w:r>
      <w:r w:rsidRPr="00E516FC">
        <w:rPr>
          <w:rStyle w:val="Emphasis"/>
          <w:color w:val="000000" w:themeColor="text1"/>
        </w:rPr>
        <w:t>in a nonjuridical condition</w:t>
      </w:r>
      <w:r w:rsidRPr="00E516FC">
        <w:rPr>
          <w:color w:val="000000" w:themeColor="text1"/>
          <w:u w:val="single"/>
        </w:rPr>
        <w:t xml:space="preserve">.'8 There is </w:t>
      </w:r>
      <w:r w:rsidRPr="00E516FC">
        <w:rPr>
          <w:rStyle w:val="Emphasis"/>
          <w:color w:val="000000" w:themeColor="text1"/>
          <w:highlight w:val="green"/>
        </w:rPr>
        <w:t>no law above them</w:t>
      </w:r>
      <w:r w:rsidRPr="00E516FC">
        <w:rPr>
          <w:color w:val="000000" w:themeColor="text1"/>
          <w:u w:val="single"/>
        </w:rPr>
        <w:t xml:space="preserve">; there is no judge among them; there is </w:t>
      </w:r>
      <w:r w:rsidRPr="00E516FC">
        <w:rPr>
          <w:rStyle w:val="Emphasis"/>
          <w:color w:val="000000" w:themeColor="text1"/>
          <w:highlight w:val="green"/>
        </w:rPr>
        <w:t>no legal process by which states can pursue their rights</w:t>
      </w:r>
      <w:r w:rsidRPr="00E516FC">
        <w:rPr>
          <w:color w:val="000000" w:themeColor="text1"/>
          <w:u w:val="single"/>
        </w:rPr>
        <w:t>. They can do so only by war, and, as Kant points out, neither war nor the treaty of peace following it, can settle the question of right.</w:t>
      </w:r>
      <w:r w:rsidRPr="00E516FC">
        <w:rPr>
          <w:color w:val="000000" w:themeColor="text1"/>
          <w:sz w:val="16"/>
        </w:rPr>
        <w:t xml:space="preserve"> A treaty of peace can end only a particular war; a pretext for new hostilities can always be found. "</w:t>
      </w:r>
      <w:r w:rsidRPr="00E516FC">
        <w:rPr>
          <w:color w:val="000000" w:themeColor="text1"/>
          <w:u w:val="single"/>
        </w:rPr>
        <w:t xml:space="preserve">Nor can such a pretext under these circumstances be regarded as un- just; for in this state of society </w:t>
      </w:r>
      <w:r w:rsidRPr="00E516FC">
        <w:rPr>
          <w:rStyle w:val="Emphasis"/>
          <w:color w:val="000000" w:themeColor="text1"/>
          <w:highlight w:val="green"/>
        </w:rPr>
        <w:t>every nation is the judge of its own cause</w:t>
      </w:r>
      <w:r w:rsidRPr="00E516FC">
        <w:rPr>
          <w:color w:val="000000" w:themeColor="text1"/>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E516FC">
        <w:rPr>
          <w:color w:val="000000" w:themeColor="text1"/>
          <w:sz w:val="16"/>
        </w:rPr>
        <w:t>shoulds</w:t>
      </w:r>
      <w:proofErr w:type="spellEnd"/>
      <w:r w:rsidRPr="00E516FC">
        <w:rPr>
          <w:color w:val="000000" w:themeColor="text1"/>
          <w:sz w:val="16"/>
        </w:rPr>
        <w:t>" and "</w:t>
      </w:r>
      <w:proofErr w:type="spellStart"/>
      <w:r w:rsidRPr="00E516FC">
        <w:rPr>
          <w:color w:val="000000" w:themeColor="text1"/>
          <w:sz w:val="16"/>
        </w:rPr>
        <w:t>oughts</w:t>
      </w:r>
      <w:proofErr w:type="spellEnd"/>
      <w:r w:rsidRPr="00E516FC">
        <w:rPr>
          <w:color w:val="000000" w:themeColor="text1"/>
          <w:sz w:val="16"/>
        </w:rPr>
        <w:t>" of state behavior.2' He does not expect them to be followed in a state of nature, for, as he says, "</w:t>
      </w:r>
      <w:r w:rsidRPr="00E516FC">
        <w:rPr>
          <w:color w:val="000000" w:themeColor="text1"/>
          <w:u w:val="single"/>
        </w:rPr>
        <w:t xml:space="preserve">philosophically or </w:t>
      </w:r>
      <w:r w:rsidRPr="00E516FC">
        <w:rPr>
          <w:rStyle w:val="Emphasis"/>
          <w:color w:val="000000" w:themeColor="text1"/>
          <w:highlight w:val="green"/>
        </w:rPr>
        <w:t>diplomatically composed codes have not</w:t>
      </w:r>
      <w:r w:rsidRPr="00E516FC">
        <w:rPr>
          <w:color w:val="000000" w:themeColor="text1"/>
          <w:u w:val="single"/>
        </w:rPr>
        <w:t xml:space="preserve">, nor could have, </w:t>
      </w:r>
      <w:r w:rsidRPr="00E516FC">
        <w:rPr>
          <w:rStyle w:val="Emphasis"/>
          <w:color w:val="000000" w:themeColor="text1"/>
          <w:highlight w:val="green"/>
        </w:rPr>
        <w:t>the slightest legal force, since the States as such stand under no common legal constraint</w:t>
      </w:r>
      <w:r w:rsidRPr="00E516FC">
        <w:rPr>
          <w:color w:val="000000" w:themeColor="text1"/>
          <w:sz w:val="16"/>
          <w:highlight w:val="green"/>
        </w:rPr>
        <w:t>.</w:t>
      </w:r>
      <w:r w:rsidRPr="00E516FC">
        <w:rPr>
          <w:color w:val="000000" w:themeColor="text1"/>
          <w:sz w:val="16"/>
        </w:rPr>
        <w:t>... 22 His intention clearly is that the "</w:t>
      </w:r>
      <w:proofErr w:type="spellStart"/>
      <w:r w:rsidRPr="00E516FC">
        <w:rPr>
          <w:color w:val="000000" w:themeColor="text1"/>
          <w:sz w:val="16"/>
        </w:rPr>
        <w:t>oughts</w:t>
      </w:r>
      <w:proofErr w:type="spellEnd"/>
      <w:r w:rsidRPr="00E516FC">
        <w:rPr>
          <w:color w:val="000000" w:themeColor="text1"/>
          <w:sz w:val="16"/>
        </w:rPr>
        <w:t xml:space="preserve">" be taken as the basis for the juridical order that must one day be established among states, just as the rights of the individual, though not viable in a state of nature, provided the basis for the civil state. </w:t>
      </w:r>
    </w:p>
    <w:p w14:paraId="58792C76" w14:textId="40C66B7F" w:rsidR="002F4C4E" w:rsidRPr="00E516FC" w:rsidRDefault="002F4C4E" w:rsidP="002F4C4E">
      <w:pPr>
        <w:pStyle w:val="Heading4"/>
        <w:rPr>
          <w:color w:val="000000" w:themeColor="text1"/>
        </w:rPr>
      </w:pPr>
      <w:r w:rsidRPr="00E516FC">
        <w:rPr>
          <w:color w:val="000000" w:themeColor="text1"/>
        </w:rPr>
        <w:t>15] Only robots can be legitimately employed in self-defense – human standing armies intrinsically treat their soldiers as means to an end.</w:t>
      </w:r>
    </w:p>
    <w:p w14:paraId="3BAB877B" w14:textId="77777777" w:rsidR="002F4C4E" w:rsidRPr="00E516FC" w:rsidRDefault="002F4C4E" w:rsidP="002F4C4E">
      <w:pPr>
        <w:rPr>
          <w:color w:val="000000" w:themeColor="text1"/>
        </w:rPr>
      </w:pPr>
      <w:r w:rsidRPr="00E516FC">
        <w:rPr>
          <w:rStyle w:val="Style13ptBold"/>
          <w:color w:val="000000" w:themeColor="text1"/>
        </w:rPr>
        <w:t xml:space="preserve">Lippert-Rasmussen 09 </w:t>
      </w:r>
      <w:r w:rsidRPr="00E516FC">
        <w:rPr>
          <w:color w:val="000000" w:themeColor="text1"/>
        </w:rPr>
        <w:t xml:space="preserve">[Kasper Lippert-Rasmussen, (Kasper Lippert-Rasmussen works at the Department of Political Science and Government, Aarhus University and at the </w:t>
      </w:r>
      <w:r w:rsidRPr="00E516FC">
        <w:rPr>
          <w:color w:val="000000" w:themeColor="text1"/>
        </w:rPr>
        <w:lastRenderedPageBreak/>
        <w:t xml:space="preserve">Philosophy Department at University of </w:t>
      </w:r>
      <w:proofErr w:type="spellStart"/>
      <w:r w:rsidRPr="00E516FC">
        <w:rPr>
          <w:color w:val="000000" w:themeColor="text1"/>
        </w:rPr>
        <w:t>Tromsø</w:t>
      </w:r>
      <w:proofErr w:type="spellEnd"/>
      <w:r w:rsidRPr="00E516FC">
        <w:rPr>
          <w:color w:val="000000" w:themeColor="text1"/>
        </w:rPr>
        <w:t>.) "Kant On The Asymmetry Between Standing Armies And Citizens' Militias" Annual Review Of Law And Ethics, 2009, https://www.jstor.org/stable/43593974, DOA:1-15-2021 // WWBW]</w:t>
      </w:r>
    </w:p>
    <w:p w14:paraId="3E7940A4" w14:textId="77777777" w:rsidR="002F4C4E" w:rsidRPr="00E516FC" w:rsidRDefault="002F4C4E" w:rsidP="002F4C4E">
      <w:pPr>
        <w:rPr>
          <w:color w:val="000000" w:themeColor="text1"/>
        </w:rPr>
      </w:pPr>
      <w:r w:rsidRPr="00E516FC">
        <w:rPr>
          <w:b/>
          <w:color w:val="000000" w:themeColor="text1"/>
          <w:highlight w:val="cyan"/>
          <w:u w:val="single"/>
        </w:rPr>
        <w:t>Kant</w:t>
      </w:r>
      <w:r w:rsidRPr="00E516FC">
        <w:rPr>
          <w:b/>
          <w:color w:val="000000" w:themeColor="text1"/>
          <w:u w:val="single"/>
        </w:rPr>
        <w:t>’s</w:t>
      </w:r>
      <w:r w:rsidRPr="00E516FC">
        <w:rPr>
          <w:color w:val="000000" w:themeColor="text1"/>
          <w:sz w:val="16"/>
        </w:rPr>
        <w:t xml:space="preserve"> non-contingent objection to standing armies is this. He </w:t>
      </w:r>
      <w:r w:rsidRPr="00E516FC">
        <w:rPr>
          <w:b/>
          <w:color w:val="000000" w:themeColor="text1"/>
          <w:highlight w:val="cyan"/>
          <w:u w:val="single"/>
        </w:rPr>
        <w:t>assumes that standing armies are made up of people who are paid to be soldiers</w:t>
      </w:r>
      <w:r w:rsidRPr="00E516FC">
        <w:rPr>
          <w:b/>
          <w:color w:val="000000" w:themeColor="text1"/>
          <w:u w:val="single"/>
        </w:rPr>
        <w:t xml:space="preserve"> and </w:t>
      </w:r>
      <w:r w:rsidRPr="00E516FC">
        <w:rPr>
          <w:b/>
          <w:color w:val="000000" w:themeColor="text1"/>
          <w:highlight w:val="cyan"/>
          <w:u w:val="single"/>
        </w:rPr>
        <w:t>then claims that "being out hired out to kill or to be killed seems to constitute a use of human beings as mere machines</w:t>
      </w:r>
      <w:r w:rsidRPr="00E516FC">
        <w:rPr>
          <w:color w:val="000000" w:themeColor="text1"/>
          <w:sz w:val="16"/>
        </w:rPr>
        <w:t xml:space="preserve"> and tools in the hand of another (the state), a use which is incompatible with the rights of humanity in our own person".7 It would appear that Kant defines a standing army as an army of paid soldiers, so </w:t>
      </w:r>
      <w:r w:rsidRPr="00E516FC">
        <w:rPr>
          <w:b/>
          <w:color w:val="000000" w:themeColor="text1"/>
          <w:highlight w:val="cyan"/>
          <w:u w:val="single"/>
        </w:rPr>
        <w:t>standing armies are morally problematic</w:t>
      </w:r>
      <w:r w:rsidRPr="00E516FC">
        <w:rPr>
          <w:b/>
          <w:color w:val="000000" w:themeColor="text1"/>
          <w:u w:val="single"/>
        </w:rPr>
        <w:t xml:space="preserve">, according to Kant, in virtue of their definitional properties. </w:t>
      </w:r>
      <w:r w:rsidRPr="00E516FC">
        <w:rPr>
          <w:color w:val="000000" w:themeColor="text1"/>
          <w:sz w:val="16"/>
        </w:rPr>
        <w:t xml:space="preserve">While it is logically possible to imagine a world of nations with non-menacing, cost-constant standing armies, </w:t>
      </w:r>
      <w:r w:rsidRPr="00E516FC">
        <w:rPr>
          <w:b/>
          <w:color w:val="000000" w:themeColor="text1"/>
          <w:highlight w:val="cyan"/>
          <w:u w:val="single"/>
        </w:rPr>
        <w:t>it is not logically possible to imagine nations with standing armies that do not treat soldiers are mere machines</w:t>
      </w:r>
      <w:r w:rsidRPr="00E516FC">
        <w:rPr>
          <w:b/>
          <w:color w:val="000000" w:themeColor="text1"/>
          <w:u w:val="single"/>
        </w:rPr>
        <w:t xml:space="preserve"> and tools.</w:t>
      </w:r>
      <w:r w:rsidRPr="00E516FC">
        <w:rPr>
          <w:color w:val="000000" w:themeColor="text1"/>
          <w:sz w:val="16"/>
        </w:rPr>
        <w:t xml:space="preserve"> At least, this is what I take Kant to be claiming. On a natural reading, to treat someone as a mere machine is different from treat- </w:t>
      </w:r>
      <w:proofErr w:type="spellStart"/>
      <w:r w:rsidRPr="00E516FC">
        <w:rPr>
          <w:color w:val="000000" w:themeColor="text1"/>
          <w:sz w:val="16"/>
        </w:rPr>
        <w:t>ing</w:t>
      </w:r>
      <w:proofErr w:type="spellEnd"/>
      <w:r w:rsidRPr="00E516FC">
        <w:rPr>
          <w:color w:val="000000" w:themeColor="text1"/>
          <w:sz w:val="16"/>
        </w:rPr>
        <w:t xml:space="preserve"> him as a mere tool or means even if something that is treated as a machine is always treated as a mere means.8 To see the difference, consider a case where X wants Y's recognition so badly that he is willing to do anything that will enable him to achieve this aim, e.g. lie to Y, manipulate Y to irrationally change her views on what is admirable, or some such thing. Clearly, X does not treat Y as a mere machine - it makes no sense to want recognition from a machine - and yet X may well treat Y as a mere means in the sense that X uses and is disposed to use Y in whatever ways will serve X's ends regardless of how this affects Y's interests or conflicts with Y's moral claims. For present purposes, we can set aside this finer distinction. We can assume that </w:t>
      </w:r>
      <w:r w:rsidRPr="00E516FC">
        <w:rPr>
          <w:b/>
          <w:color w:val="000000" w:themeColor="text1"/>
          <w:u w:val="single"/>
        </w:rPr>
        <w:t>Kant's objection</w:t>
      </w:r>
      <w:r w:rsidRPr="00E516FC">
        <w:rPr>
          <w:color w:val="000000" w:themeColor="text1"/>
          <w:sz w:val="16"/>
        </w:rPr>
        <w:t>, or at least part of it</w:t>
      </w:r>
      <w:r w:rsidRPr="00E516FC">
        <w:rPr>
          <w:b/>
          <w:color w:val="000000" w:themeColor="text1"/>
          <w:u w:val="single"/>
        </w:rPr>
        <w:t xml:space="preserve">, is based on the putative fact that soldiers are used as mere means. </w:t>
      </w:r>
      <w:r w:rsidRPr="00E516FC">
        <w:rPr>
          <w:color w:val="000000" w:themeColor="text1"/>
          <w:sz w:val="16"/>
        </w:rPr>
        <w:t>If the state treated soldiers and machines in some way differently, e.g. because all soldiers receive training in acts of psychological warfare that can only be carried out by rational beings, and at the same time treated soldiers as mere means to win wars, Kant's objection to standing armies would still apply.</w:t>
      </w:r>
      <w:r w:rsidRPr="00E516FC">
        <w:rPr>
          <w:color w:val="000000" w:themeColor="text1"/>
        </w:rPr>
        <w:t xml:space="preserve"> </w:t>
      </w:r>
    </w:p>
    <w:p w14:paraId="4CB1ADF1" w14:textId="5F39A58F" w:rsidR="002F4C4E" w:rsidRPr="00E516FC" w:rsidRDefault="002F4C4E" w:rsidP="002F4C4E">
      <w:pPr>
        <w:pStyle w:val="Heading4"/>
        <w:rPr>
          <w:color w:val="000000" w:themeColor="text1"/>
        </w:rPr>
      </w:pPr>
      <w:r w:rsidRPr="00E516FC">
        <w:rPr>
          <w:color w:val="000000" w:themeColor="text1"/>
        </w:rPr>
        <w:t xml:space="preserve">16] LAWs are key to self-defense </w:t>
      </w:r>
    </w:p>
    <w:p w14:paraId="576AD2A3" w14:textId="77777777" w:rsidR="002F4C4E" w:rsidRPr="00E516FC" w:rsidRDefault="002F4C4E" w:rsidP="002F4C4E">
      <w:pPr>
        <w:rPr>
          <w:color w:val="000000" w:themeColor="text1"/>
        </w:rPr>
      </w:pPr>
      <w:r w:rsidRPr="00E516FC">
        <w:rPr>
          <w:rStyle w:val="Style13ptBold"/>
          <w:color w:val="000000" w:themeColor="text1"/>
        </w:rPr>
        <w:t>Ackerman 15</w:t>
      </w:r>
      <w:r w:rsidRPr="00E516FC">
        <w:rPr>
          <w:color w:val="000000" w:themeColor="text1"/>
        </w:rPr>
        <w:t xml:space="preserve"> Evan Ackerman 7-29-2015 "We Should Not Ban ‘Killer Robots,’ and Here’s Why" </w:t>
      </w:r>
      <w:hyperlink r:id="rId15" w:history="1">
        <w:r w:rsidRPr="00E516FC">
          <w:rPr>
            <w:rStyle w:val="Hyperlink"/>
            <w:color w:val="000000" w:themeColor="text1"/>
          </w:rPr>
          <w:t>https://spectrum.ieee.org/automaton/robotics/artificial-intelligence/we-should-not-ban-killer-robots</w:t>
        </w:r>
      </w:hyperlink>
      <w:r w:rsidRPr="00E516FC">
        <w:rPr>
          <w:color w:val="000000" w:themeColor="text1"/>
        </w:rPr>
        <w:t xml:space="preserve"> (senior writer for IEEE Spectrum’s award-winning robotics blog, Automaton. Since 2007, he has written over 6,000 articles on robotics and emerging technology, covering conferences and events on every single continent except Africa, Antarctica, Australia, and South America (although he remains optimistic). In addition to Spectrum, Evan’s work has appeared in a variety of other online publications including Gizmodo and Slate, and you may have heard him on NPR’s Science Friday or the BBC World Service if you were listening at just the right time.)//Elmer</w:t>
      </w:r>
    </w:p>
    <w:p w14:paraId="381F9A1F" w14:textId="77777777" w:rsidR="002F4C4E" w:rsidRPr="00E516FC" w:rsidRDefault="002F4C4E" w:rsidP="002F4C4E">
      <w:pPr>
        <w:rPr>
          <w:color w:val="000000" w:themeColor="text1"/>
          <w:sz w:val="16"/>
        </w:rPr>
      </w:pPr>
      <w:r w:rsidRPr="00E516FC">
        <w:rPr>
          <w:color w:val="000000" w:themeColor="text1"/>
          <w:u w:val="single"/>
        </w:rPr>
        <w:t xml:space="preserve">What we really need, then, is a way of </w:t>
      </w:r>
      <w:r w:rsidRPr="00E516FC">
        <w:rPr>
          <w:color w:val="000000" w:themeColor="text1"/>
          <w:highlight w:val="cyan"/>
          <w:u w:val="single"/>
        </w:rPr>
        <w:t xml:space="preserve">making </w:t>
      </w:r>
      <w:r w:rsidRPr="00E516FC">
        <w:rPr>
          <w:b/>
          <w:bCs/>
          <w:color w:val="000000" w:themeColor="text1"/>
          <w:highlight w:val="cyan"/>
          <w:u w:val="single"/>
        </w:rPr>
        <w:t>autonomous armed robots</w:t>
      </w:r>
      <w:r w:rsidRPr="00E516FC">
        <w:rPr>
          <w:color w:val="000000" w:themeColor="text1"/>
          <w:highlight w:val="cyan"/>
          <w:u w:val="single"/>
        </w:rPr>
        <w:t xml:space="preserve"> ethical</w:t>
      </w:r>
      <w:r w:rsidRPr="00E516FC">
        <w:rPr>
          <w:color w:val="000000" w:themeColor="text1"/>
          <w:u w:val="single"/>
        </w:rPr>
        <w:t>, because we’re not going to be able to prevent them from existing</w:t>
      </w:r>
      <w:r w:rsidRPr="00E516FC">
        <w:rPr>
          <w:color w:val="000000" w:themeColor="text1"/>
          <w:sz w:val="16"/>
        </w:rPr>
        <w:t xml:space="preserve">. In fact, the most significant assumption that this letter makes is that armed autonomous robots are inherently more likely to cause unintended destruction and death than armed autonomous humans are. </w:t>
      </w:r>
      <w:r w:rsidRPr="00E516FC">
        <w:rPr>
          <w:color w:val="000000" w:themeColor="text1"/>
          <w:u w:val="single"/>
        </w:rPr>
        <w:t xml:space="preserve">This may or may not be the case right now, and either way, I genuinely believe that it won’t be the case in the future, perhaps the very near future. I think that </w:t>
      </w:r>
      <w:r w:rsidRPr="00E516FC">
        <w:rPr>
          <w:color w:val="000000" w:themeColor="text1"/>
          <w:sz w:val="16"/>
          <w:highlight w:val="cyan"/>
        </w:rPr>
        <w:t xml:space="preserve">it </w:t>
      </w:r>
      <w:r w:rsidRPr="00E516FC">
        <w:rPr>
          <w:color w:val="000000" w:themeColor="text1"/>
          <w:highlight w:val="cyan"/>
          <w:u w:val="single"/>
        </w:rPr>
        <w:t>will be possible for robots to be</w:t>
      </w:r>
      <w:r w:rsidRPr="00E516FC">
        <w:rPr>
          <w:color w:val="000000" w:themeColor="text1"/>
          <w:sz w:val="16"/>
          <w:highlight w:val="cyan"/>
        </w:rPr>
        <w:t xml:space="preserve"> </w:t>
      </w:r>
      <w:r w:rsidRPr="00E516FC">
        <w:rPr>
          <w:color w:val="000000" w:themeColor="text1"/>
          <w:u w:val="single"/>
        </w:rPr>
        <w:t xml:space="preserve">as good (or </w:t>
      </w:r>
      <w:r w:rsidRPr="00E516FC">
        <w:rPr>
          <w:color w:val="000000" w:themeColor="text1"/>
          <w:highlight w:val="cyan"/>
          <w:u w:val="single"/>
        </w:rPr>
        <w:t>better</w:t>
      </w:r>
      <w:r w:rsidRPr="00E516FC">
        <w:rPr>
          <w:color w:val="000000" w:themeColor="text1"/>
          <w:u w:val="single"/>
        </w:rPr>
        <w:t xml:space="preserve">) </w:t>
      </w:r>
      <w:r w:rsidRPr="00E516FC">
        <w:rPr>
          <w:b/>
          <w:bCs/>
          <w:color w:val="000000" w:themeColor="text1"/>
          <w:highlight w:val="cyan"/>
          <w:u w:val="single"/>
          <w:bdr w:val="single" w:sz="4" w:space="0" w:color="auto"/>
        </w:rPr>
        <w:t>at identifying hostile enemy combatants as humans</w:t>
      </w:r>
      <w:r w:rsidRPr="00E516FC">
        <w:rPr>
          <w:color w:val="000000" w:themeColor="text1"/>
          <w:u w:val="single"/>
        </w:rPr>
        <w:t xml:space="preserve">, </w:t>
      </w:r>
      <w:r w:rsidRPr="00E516FC">
        <w:rPr>
          <w:color w:val="000000" w:themeColor="text1"/>
          <w:highlight w:val="cyan"/>
          <w:u w:val="single"/>
        </w:rPr>
        <w:t xml:space="preserve">since there are rules that can be followed </w:t>
      </w:r>
      <w:r w:rsidRPr="00E516FC">
        <w:rPr>
          <w:color w:val="000000" w:themeColor="text1"/>
          <w:u w:val="single"/>
        </w:rPr>
        <w:t>(called Rules of Engagement, for an example see page 27 of this) to determine whether or not using force is justified</w:t>
      </w:r>
      <w:r w:rsidRPr="00E516FC">
        <w:rPr>
          <w:color w:val="000000" w:themeColor="text1"/>
          <w:sz w:val="16"/>
        </w:rPr>
        <w:t xml:space="preserve">. </w:t>
      </w:r>
      <w:r w:rsidRPr="00E516FC">
        <w:rPr>
          <w:color w:val="000000" w:themeColor="text1"/>
          <w:u w:val="single"/>
        </w:rPr>
        <w:t xml:space="preserve">For example, does your target have a weapon? Is that weapon pointed </w:t>
      </w:r>
      <w:r w:rsidRPr="00E516FC">
        <w:rPr>
          <w:color w:val="000000" w:themeColor="text1"/>
          <w:u w:val="single"/>
        </w:rPr>
        <w:lastRenderedPageBreak/>
        <w:t>at you? Has the weapon been fired? Have you been hit? These are all things that a robot can determine using any number of sensors that currently exist.  It’s worth noting that Rules of Engagement generally allow for engagement in the event of an imminent attack</w:t>
      </w:r>
      <w:r w:rsidRPr="00E516FC">
        <w:rPr>
          <w:color w:val="000000" w:themeColor="text1"/>
          <w:sz w:val="16"/>
        </w:rPr>
        <w:t xml:space="preserve">. In other words, if a hostile target has a weapon and that weapon is pointed at you, you can engage before the weapon is fired rather than after in the interests of self-protection. </w:t>
      </w:r>
      <w:r w:rsidRPr="00E516FC">
        <w:rPr>
          <w:b/>
          <w:bCs/>
          <w:color w:val="000000" w:themeColor="text1"/>
          <w:highlight w:val="cyan"/>
          <w:u w:val="single"/>
        </w:rPr>
        <w:t>Robots could be even more cautious</w:t>
      </w:r>
      <w:r w:rsidRPr="00E516FC">
        <w:rPr>
          <w:color w:val="000000" w:themeColor="text1"/>
          <w:highlight w:val="cyan"/>
          <w:u w:val="single"/>
        </w:rPr>
        <w:t xml:space="preserve"> </w:t>
      </w:r>
      <w:r w:rsidRPr="00E516FC">
        <w:rPr>
          <w:color w:val="000000" w:themeColor="text1"/>
          <w:u w:val="single"/>
        </w:rPr>
        <w:t xml:space="preserve">than this: </w:t>
      </w:r>
      <w:r w:rsidRPr="00E516FC">
        <w:rPr>
          <w:color w:val="000000" w:themeColor="text1"/>
          <w:highlight w:val="cyan"/>
          <w:u w:val="single"/>
        </w:rPr>
        <w:t>you could program them to not engage a hostile target with deadly force unless they co</w:t>
      </w:r>
      <w:r w:rsidRPr="00E516FC">
        <w:rPr>
          <w:color w:val="000000" w:themeColor="text1"/>
          <w:u w:val="single"/>
        </w:rPr>
        <w:t xml:space="preserve">nfirm with whatever level of certainty that you want </w:t>
      </w:r>
      <w:r w:rsidRPr="00E516FC">
        <w:rPr>
          <w:b/>
          <w:bCs/>
          <w:color w:val="000000" w:themeColor="text1"/>
          <w:highlight w:val="cyan"/>
          <w:u w:val="single"/>
        </w:rPr>
        <w:t>that the target is actively engaging them already</w:t>
      </w:r>
      <w:r w:rsidRPr="00E516FC">
        <w:rPr>
          <w:color w:val="000000" w:themeColor="text1"/>
          <w:u w:val="single"/>
        </w:rPr>
        <w:t xml:space="preserve">. </w:t>
      </w:r>
      <w:r w:rsidRPr="00E516FC">
        <w:rPr>
          <w:color w:val="000000" w:themeColor="text1"/>
          <w:highlight w:val="cyan"/>
          <w:u w:val="single"/>
        </w:rPr>
        <w:t xml:space="preserve">Since robots aren’t alive </w:t>
      </w:r>
      <w:r w:rsidRPr="00E516FC">
        <w:rPr>
          <w:color w:val="000000" w:themeColor="text1"/>
          <w:u w:val="single"/>
        </w:rPr>
        <w:t xml:space="preserve">and don’t have emotions and don’t get tired or stressed or distracted, </w:t>
      </w:r>
      <w:r w:rsidRPr="00E516FC">
        <w:rPr>
          <w:b/>
          <w:bCs/>
          <w:color w:val="000000" w:themeColor="text1"/>
          <w:highlight w:val="cyan"/>
          <w:u w:val="single"/>
          <w:bdr w:val="single" w:sz="4" w:space="0" w:color="auto"/>
        </w:rPr>
        <w:t>it’s possible for them to just sit there, under fire, until all necessary criteria for engagement are met.</w:t>
      </w:r>
      <w:r w:rsidRPr="00E516FC">
        <w:rPr>
          <w:color w:val="000000" w:themeColor="text1"/>
          <w:u w:val="single"/>
        </w:rPr>
        <w:t xml:space="preserve"> Humans can’t do this</w:t>
      </w:r>
      <w:r w:rsidRPr="00E516FC">
        <w:rPr>
          <w:color w:val="000000" w:themeColor="text1"/>
          <w:sz w:val="16"/>
        </w:rPr>
        <w:t>.</w:t>
      </w:r>
    </w:p>
    <w:p w14:paraId="2F68681C" w14:textId="77777777" w:rsidR="002F4C4E" w:rsidRPr="00E516FC" w:rsidRDefault="002F4C4E" w:rsidP="002F4C4E">
      <w:pPr>
        <w:rPr>
          <w:color w:val="000000" w:themeColor="text1"/>
        </w:rPr>
      </w:pPr>
    </w:p>
    <w:p w14:paraId="082CDE2C" w14:textId="27D83A72" w:rsidR="002F4C4E" w:rsidRPr="00E516FC" w:rsidRDefault="002F4C4E" w:rsidP="002F4C4E">
      <w:pPr>
        <w:rPr>
          <w:rFonts w:eastAsiaTheme="majorEastAsia" w:cstheme="majorBidi"/>
          <w:b/>
          <w:bCs/>
          <w:color w:val="000000" w:themeColor="text1"/>
          <w:szCs w:val="26"/>
        </w:rPr>
      </w:pPr>
    </w:p>
    <w:p w14:paraId="08B28AD3" w14:textId="77777777" w:rsidR="001437A4" w:rsidRPr="00E516FC" w:rsidRDefault="001437A4" w:rsidP="001437A4">
      <w:pPr>
        <w:pStyle w:val="Heading3"/>
        <w:rPr>
          <w:color w:val="000000" w:themeColor="text1"/>
        </w:rPr>
      </w:pPr>
      <w:r w:rsidRPr="00E516FC">
        <w:rPr>
          <w:color w:val="000000" w:themeColor="text1"/>
        </w:rPr>
        <w:lastRenderedPageBreak/>
        <w:t xml:space="preserve">1nc – AT – offense </w:t>
      </w:r>
    </w:p>
    <w:p w14:paraId="0D5A6D3D" w14:textId="77777777" w:rsidR="001437A4" w:rsidRPr="00E516FC" w:rsidRDefault="001437A4" w:rsidP="001437A4">
      <w:pPr>
        <w:pStyle w:val="Heading4"/>
        <w:rPr>
          <w:color w:val="000000" w:themeColor="text1"/>
        </w:rPr>
      </w:pPr>
      <w:r w:rsidRPr="00E516FC">
        <w:rPr>
          <w:color w:val="000000" w:themeColor="text1"/>
        </w:rPr>
        <w:t>The LBL</w:t>
      </w:r>
    </w:p>
    <w:p w14:paraId="611D8085" w14:textId="77777777" w:rsidR="001437A4" w:rsidRPr="00E516FC" w:rsidRDefault="001437A4" w:rsidP="001437A4">
      <w:pPr>
        <w:pStyle w:val="Heading4"/>
        <w:rPr>
          <w:color w:val="000000" w:themeColor="text1"/>
        </w:rPr>
      </w:pPr>
      <w:r w:rsidRPr="00E516FC">
        <w:rPr>
          <w:color w:val="000000" w:themeColor="text1"/>
        </w:rPr>
        <w:t>1 point – a] defensive laws disprove, things for the purpose of defense. B] lethal can mean purposed for killing other laws which proves no offense</w:t>
      </w:r>
    </w:p>
    <w:p w14:paraId="43D85378" w14:textId="77777777" w:rsidR="001437A4" w:rsidRPr="00E516FC" w:rsidRDefault="001437A4" w:rsidP="001437A4">
      <w:pPr>
        <w:pStyle w:val="Heading4"/>
        <w:rPr>
          <w:color w:val="000000" w:themeColor="text1"/>
        </w:rPr>
      </w:pPr>
      <w:r w:rsidRPr="00E516FC">
        <w:rPr>
          <w:color w:val="000000" w:themeColor="text1"/>
        </w:rPr>
        <w:t>2 point – a] state of war required to reconcile rights violations, conflicts, etc. b] laws aren’t always active and the card doesn’t warrant that</w:t>
      </w:r>
    </w:p>
    <w:p w14:paraId="5D0704AC" w14:textId="77777777" w:rsidR="001437A4" w:rsidRPr="00E516FC" w:rsidRDefault="001437A4" w:rsidP="001437A4">
      <w:pPr>
        <w:rPr>
          <w:color w:val="000000" w:themeColor="text1"/>
        </w:rPr>
      </w:pPr>
      <w:r w:rsidRPr="00E516FC">
        <w:rPr>
          <w:color w:val="000000" w:themeColor="text1"/>
        </w:rPr>
        <w:t xml:space="preserve">The taxation stuff – laws are developed by independent organizations </w:t>
      </w:r>
    </w:p>
    <w:p w14:paraId="714B31C4" w14:textId="329F8F9D" w:rsidR="001437A4" w:rsidRPr="00E516FC" w:rsidRDefault="001437A4" w:rsidP="001437A4">
      <w:pPr>
        <w:rPr>
          <w:color w:val="000000" w:themeColor="text1"/>
        </w:rPr>
      </w:pPr>
      <w:r w:rsidRPr="00E516FC">
        <w:rPr>
          <w:color w:val="000000" w:themeColor="text1"/>
        </w:rPr>
        <w:t>Tax wont decrease</w:t>
      </w:r>
    </w:p>
    <w:p w14:paraId="2E55573F" w14:textId="77777777" w:rsidR="002F4C4E" w:rsidRPr="00E516FC" w:rsidRDefault="002F4C4E" w:rsidP="001437A4">
      <w:pPr>
        <w:rPr>
          <w:color w:val="000000" w:themeColor="text1"/>
        </w:rPr>
      </w:pPr>
    </w:p>
    <w:p w14:paraId="44846FA2" w14:textId="77777777" w:rsidR="001437A4" w:rsidRPr="00E516FC" w:rsidRDefault="001437A4" w:rsidP="001437A4">
      <w:pPr>
        <w:rPr>
          <w:color w:val="000000" w:themeColor="text1"/>
        </w:rPr>
      </w:pPr>
    </w:p>
    <w:p w14:paraId="6BE3ACAD" w14:textId="77777777" w:rsidR="00553C21" w:rsidRPr="007A20BA" w:rsidRDefault="00553C21" w:rsidP="00553C21">
      <w:pPr>
        <w:rPr>
          <w:color w:val="FF0000"/>
        </w:rPr>
      </w:pPr>
    </w:p>
    <w:p w14:paraId="363149FF" w14:textId="2748E5AB" w:rsidR="00057033" w:rsidRPr="007A20BA" w:rsidRDefault="00057033" w:rsidP="002F4C4E">
      <w:pPr>
        <w:pStyle w:val="Heading3"/>
        <w:jc w:val="left"/>
        <w:rPr>
          <w:color w:val="FF0000"/>
        </w:rPr>
      </w:pPr>
    </w:p>
    <w:sectPr w:rsidR="00057033" w:rsidRPr="007A20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927F5" w14:textId="77777777" w:rsidR="00644D77" w:rsidRDefault="00644D77" w:rsidP="00BD31E0">
      <w:pPr>
        <w:spacing w:after="0" w:line="240" w:lineRule="auto"/>
      </w:pPr>
      <w:r>
        <w:separator/>
      </w:r>
    </w:p>
  </w:endnote>
  <w:endnote w:type="continuationSeparator" w:id="0">
    <w:p w14:paraId="6DB7D583" w14:textId="77777777" w:rsidR="00644D77" w:rsidRDefault="00644D77" w:rsidP="00BD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78B8A" w14:textId="77777777" w:rsidR="00644D77" w:rsidRDefault="00644D77" w:rsidP="00BD31E0">
      <w:pPr>
        <w:spacing w:after="0" w:line="240" w:lineRule="auto"/>
      </w:pPr>
      <w:r>
        <w:separator/>
      </w:r>
    </w:p>
  </w:footnote>
  <w:footnote w:type="continuationSeparator" w:id="0">
    <w:p w14:paraId="4A16B69C" w14:textId="77777777" w:rsidR="00644D77" w:rsidRDefault="00644D77" w:rsidP="00BD31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26793"/>
    <w:multiLevelType w:val="hybridMultilevel"/>
    <w:tmpl w:val="64C07160"/>
    <w:lvl w:ilvl="0" w:tplc="84D666A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31E0"/>
    <w:rsid w:val="000139A3"/>
    <w:rsid w:val="0002482F"/>
    <w:rsid w:val="00057033"/>
    <w:rsid w:val="000B0DEA"/>
    <w:rsid w:val="00100833"/>
    <w:rsid w:val="00104529"/>
    <w:rsid w:val="00105942"/>
    <w:rsid w:val="00107396"/>
    <w:rsid w:val="0013128C"/>
    <w:rsid w:val="00134B8E"/>
    <w:rsid w:val="001437A4"/>
    <w:rsid w:val="00144A4C"/>
    <w:rsid w:val="00176AB0"/>
    <w:rsid w:val="00177B7D"/>
    <w:rsid w:val="0018322D"/>
    <w:rsid w:val="001B5776"/>
    <w:rsid w:val="001E527A"/>
    <w:rsid w:val="001F78CE"/>
    <w:rsid w:val="00251FC7"/>
    <w:rsid w:val="002855A7"/>
    <w:rsid w:val="002B146A"/>
    <w:rsid w:val="002B3CA0"/>
    <w:rsid w:val="002B5E17"/>
    <w:rsid w:val="002F4C4E"/>
    <w:rsid w:val="00315690"/>
    <w:rsid w:val="00316B75"/>
    <w:rsid w:val="00325646"/>
    <w:rsid w:val="003460F2"/>
    <w:rsid w:val="0038158C"/>
    <w:rsid w:val="003902BA"/>
    <w:rsid w:val="003A09E2"/>
    <w:rsid w:val="00407037"/>
    <w:rsid w:val="004605D6"/>
    <w:rsid w:val="004946DB"/>
    <w:rsid w:val="004C60E8"/>
    <w:rsid w:val="004E3579"/>
    <w:rsid w:val="004E728B"/>
    <w:rsid w:val="004F39E0"/>
    <w:rsid w:val="00537BD5"/>
    <w:rsid w:val="00553C21"/>
    <w:rsid w:val="0057268A"/>
    <w:rsid w:val="005A43A7"/>
    <w:rsid w:val="005D2912"/>
    <w:rsid w:val="006065BD"/>
    <w:rsid w:val="00610E58"/>
    <w:rsid w:val="00644D77"/>
    <w:rsid w:val="00645FA9"/>
    <w:rsid w:val="00647866"/>
    <w:rsid w:val="00665003"/>
    <w:rsid w:val="006A2AD0"/>
    <w:rsid w:val="006C2375"/>
    <w:rsid w:val="006D2855"/>
    <w:rsid w:val="006D4ECC"/>
    <w:rsid w:val="006F2021"/>
    <w:rsid w:val="00722258"/>
    <w:rsid w:val="007243E5"/>
    <w:rsid w:val="00741777"/>
    <w:rsid w:val="00751F86"/>
    <w:rsid w:val="00761F8E"/>
    <w:rsid w:val="00766EA0"/>
    <w:rsid w:val="007A20BA"/>
    <w:rsid w:val="007A2226"/>
    <w:rsid w:val="007F5B66"/>
    <w:rsid w:val="00823A1C"/>
    <w:rsid w:val="00845B9D"/>
    <w:rsid w:val="00860984"/>
    <w:rsid w:val="008B3ECB"/>
    <w:rsid w:val="008B4E85"/>
    <w:rsid w:val="008C1B2E"/>
    <w:rsid w:val="008E61F9"/>
    <w:rsid w:val="00905909"/>
    <w:rsid w:val="00905FE6"/>
    <w:rsid w:val="0091591D"/>
    <w:rsid w:val="0091627E"/>
    <w:rsid w:val="0097032B"/>
    <w:rsid w:val="00974CE7"/>
    <w:rsid w:val="009B51A4"/>
    <w:rsid w:val="009D2EAD"/>
    <w:rsid w:val="009D54B2"/>
    <w:rsid w:val="009E1922"/>
    <w:rsid w:val="009F7ED2"/>
    <w:rsid w:val="00A17260"/>
    <w:rsid w:val="00A56E62"/>
    <w:rsid w:val="00A80382"/>
    <w:rsid w:val="00A93661"/>
    <w:rsid w:val="00A95652"/>
    <w:rsid w:val="00AB595A"/>
    <w:rsid w:val="00AC0AB8"/>
    <w:rsid w:val="00B33C6D"/>
    <w:rsid w:val="00B4508F"/>
    <w:rsid w:val="00B467D5"/>
    <w:rsid w:val="00B55AD5"/>
    <w:rsid w:val="00B600CA"/>
    <w:rsid w:val="00B8057C"/>
    <w:rsid w:val="00BD31E0"/>
    <w:rsid w:val="00BD6238"/>
    <w:rsid w:val="00BF593B"/>
    <w:rsid w:val="00BF773A"/>
    <w:rsid w:val="00BF7E81"/>
    <w:rsid w:val="00C016F0"/>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59BD"/>
    <w:rsid w:val="00DA1C92"/>
    <w:rsid w:val="00DA25D4"/>
    <w:rsid w:val="00DA6538"/>
    <w:rsid w:val="00DB2168"/>
    <w:rsid w:val="00E06CD1"/>
    <w:rsid w:val="00E15E75"/>
    <w:rsid w:val="00E516FC"/>
    <w:rsid w:val="00E5262C"/>
    <w:rsid w:val="00E63AA6"/>
    <w:rsid w:val="00E97BEA"/>
    <w:rsid w:val="00EB2CE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960BC"/>
  <w15:chartTrackingRefBased/>
  <w15:docId w15:val="{1E6FC0FE-9ABB-4550-94C6-B3C64B132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482F"/>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0248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48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48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9"/>
    <w:unhideWhenUsed/>
    <w:qFormat/>
    <w:rsid w:val="0002482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248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482F"/>
  </w:style>
  <w:style w:type="character" w:customStyle="1" w:styleId="Heading1Char">
    <w:name w:val="Heading 1 Char"/>
    <w:aliases w:val="Pocket Char"/>
    <w:basedOn w:val="DefaultParagraphFont"/>
    <w:link w:val="Heading1"/>
    <w:uiPriority w:val="9"/>
    <w:rsid w:val="000248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48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482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2482F"/>
    <w:rPr>
      <w:rFonts w:ascii="Calibri" w:eastAsiaTheme="majorEastAsia" w:hAnsi="Calibri" w:cstheme="majorBidi"/>
      <w:b/>
      <w:bCs/>
      <w:sz w:val="26"/>
      <w:szCs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02482F"/>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2482F"/>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02482F"/>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02482F"/>
    <w:rPr>
      <w:color w:val="auto"/>
      <w:u w:val="none"/>
    </w:rPr>
  </w:style>
  <w:style w:type="character" w:styleId="FollowedHyperlink">
    <w:name w:val="FollowedHyperlink"/>
    <w:basedOn w:val="DefaultParagraphFont"/>
    <w:uiPriority w:val="99"/>
    <w:semiHidden/>
    <w:unhideWhenUsed/>
    <w:rsid w:val="0002482F"/>
    <w:rPr>
      <w:color w:val="auto"/>
      <w:u w:val="none"/>
    </w:rPr>
  </w:style>
  <w:style w:type="paragraph" w:styleId="ListParagraph">
    <w:name w:val="List Paragraph"/>
    <w:basedOn w:val="Normal"/>
    <w:uiPriority w:val="34"/>
    <w:unhideWhenUsed/>
    <w:qFormat/>
    <w:rsid w:val="00BD31E0"/>
    <w:pPr>
      <w:ind w:left="720"/>
      <w:contextualSpacing/>
    </w:pPr>
  </w:style>
  <w:style w:type="paragraph" w:customStyle="1" w:styleId="textbold">
    <w:name w:val="text bold"/>
    <w:basedOn w:val="Normal"/>
    <w:link w:val="Emphasis"/>
    <w:autoRedefine/>
    <w:uiPriority w:val="20"/>
    <w:qFormat/>
    <w:rsid w:val="00BD31E0"/>
    <w:pPr>
      <w:pBdr>
        <w:top w:val="single" w:sz="8" w:space="0" w:color="auto"/>
        <w:left w:val="single" w:sz="8" w:space="0" w:color="auto"/>
        <w:bottom w:val="single" w:sz="8" w:space="0" w:color="auto"/>
        <w:right w:val="single" w:sz="8" w:space="0" w:color="auto"/>
      </w:pBdr>
      <w:spacing w:line="254" w:lineRule="auto"/>
      <w:jc w:val="both"/>
    </w:pPr>
    <w:rPr>
      <w:rFonts w:eastAsiaTheme="minorHAnsi"/>
      <w:b/>
      <w:iCs/>
      <w:szCs w:val="22"/>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BD31E0"/>
    <w:rPr>
      <w:vertAlign w:val="superscript"/>
    </w:rPr>
  </w:style>
  <w:style w:type="paragraph" w:customStyle="1" w:styleId="Emphasis1">
    <w:name w:val="Emphasis1"/>
    <w:basedOn w:val="Normal"/>
    <w:autoRedefine/>
    <w:uiPriority w:val="7"/>
    <w:qFormat/>
    <w:rsid w:val="00BD31E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0248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482F"/>
    <w:rPr>
      <w:rFonts w:ascii="Lucida Grande" w:eastAsiaTheme="minorEastAsia" w:hAnsi="Lucida Grande" w:cs="Lucida Grande"/>
      <w:sz w:val="24"/>
      <w:szCs w:val="24"/>
    </w:rPr>
  </w:style>
  <w:style w:type="paragraph" w:styleId="NormalWeb">
    <w:name w:val="Normal (Web)"/>
    <w:basedOn w:val="Normal"/>
    <w:uiPriority w:val="99"/>
    <w:unhideWhenUsed/>
    <w:rsid w:val="001437A4"/>
    <w:pPr>
      <w:spacing w:before="100" w:beforeAutospacing="1" w:after="100" w:afterAutospacing="1"/>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796917">
      <w:bodyDiv w:val="1"/>
      <w:marLeft w:val="0"/>
      <w:marRight w:val="0"/>
      <w:marTop w:val="0"/>
      <w:marBottom w:val="0"/>
      <w:divBdr>
        <w:top w:val="none" w:sz="0" w:space="0" w:color="auto"/>
        <w:left w:val="none" w:sz="0" w:space="0" w:color="auto"/>
        <w:bottom w:val="none" w:sz="0" w:space="0" w:color="auto"/>
        <w:right w:val="none" w:sz="0" w:space="0" w:color="auto"/>
      </w:divBdr>
      <w:divsChild>
        <w:div w:id="369376674">
          <w:marLeft w:val="0"/>
          <w:marRight w:val="0"/>
          <w:marTop w:val="0"/>
          <w:marBottom w:val="0"/>
          <w:divBdr>
            <w:top w:val="none" w:sz="0" w:space="0" w:color="auto"/>
            <w:left w:val="none" w:sz="0" w:space="0" w:color="auto"/>
            <w:bottom w:val="none" w:sz="0" w:space="0" w:color="auto"/>
            <w:right w:val="none" w:sz="0" w:space="0" w:color="auto"/>
          </w:divBdr>
          <w:divsChild>
            <w:div w:id="1463648169">
              <w:marLeft w:val="0"/>
              <w:marRight w:val="0"/>
              <w:marTop w:val="0"/>
              <w:marBottom w:val="0"/>
              <w:divBdr>
                <w:top w:val="none" w:sz="0" w:space="0" w:color="auto"/>
                <w:left w:val="none" w:sz="0" w:space="0" w:color="auto"/>
                <w:bottom w:val="none" w:sz="0" w:space="0" w:color="auto"/>
                <w:right w:val="none" w:sz="0" w:space="0" w:color="auto"/>
              </w:divBdr>
              <w:divsChild>
                <w:div w:id="1294363708">
                  <w:marLeft w:val="0"/>
                  <w:marRight w:val="0"/>
                  <w:marTop w:val="0"/>
                  <w:marBottom w:val="0"/>
                  <w:divBdr>
                    <w:top w:val="none" w:sz="0" w:space="0" w:color="auto"/>
                    <w:left w:val="none" w:sz="0" w:space="0" w:color="auto"/>
                    <w:bottom w:val="none" w:sz="0" w:space="0" w:color="auto"/>
                    <w:right w:val="none" w:sz="0" w:space="0" w:color="auto"/>
                  </w:divBdr>
                  <w:divsChild>
                    <w:div w:id="288245824">
                      <w:marLeft w:val="0"/>
                      <w:marRight w:val="0"/>
                      <w:marTop w:val="0"/>
                      <w:marBottom w:val="0"/>
                      <w:divBdr>
                        <w:top w:val="none" w:sz="0" w:space="0" w:color="auto"/>
                        <w:left w:val="none" w:sz="0" w:space="0" w:color="auto"/>
                        <w:bottom w:val="none" w:sz="0" w:space="0" w:color="auto"/>
                        <w:right w:val="none" w:sz="0" w:space="0" w:color="auto"/>
                      </w:divBdr>
                      <w:divsChild>
                        <w:div w:id="2013145765">
                          <w:marLeft w:val="0"/>
                          <w:marRight w:val="0"/>
                          <w:marTop w:val="0"/>
                          <w:marBottom w:val="0"/>
                          <w:divBdr>
                            <w:top w:val="none" w:sz="0" w:space="0" w:color="auto"/>
                            <w:left w:val="none" w:sz="0" w:space="0" w:color="auto"/>
                            <w:bottom w:val="none" w:sz="0" w:space="0" w:color="auto"/>
                            <w:right w:val="none" w:sz="0" w:space="0" w:color="auto"/>
                          </w:divBdr>
                          <w:divsChild>
                            <w:div w:id="1233077780">
                              <w:marLeft w:val="0"/>
                              <w:marRight w:val="0"/>
                              <w:marTop w:val="0"/>
                              <w:marBottom w:val="0"/>
                              <w:divBdr>
                                <w:top w:val="none" w:sz="0" w:space="0" w:color="auto"/>
                                <w:left w:val="none" w:sz="0" w:space="0" w:color="auto"/>
                                <w:bottom w:val="none" w:sz="0" w:space="0" w:color="auto"/>
                                <w:right w:val="none" w:sz="0" w:space="0" w:color="auto"/>
                              </w:divBdr>
                              <w:divsChild>
                                <w:div w:id="943465089">
                                  <w:marLeft w:val="0"/>
                                  <w:marRight w:val="0"/>
                                  <w:marTop w:val="0"/>
                                  <w:marBottom w:val="0"/>
                                  <w:divBdr>
                                    <w:top w:val="none" w:sz="0" w:space="0" w:color="auto"/>
                                    <w:left w:val="none" w:sz="0" w:space="0" w:color="auto"/>
                                    <w:bottom w:val="none" w:sz="0" w:space="0" w:color="auto"/>
                                    <w:right w:val="none" w:sz="0" w:space="0" w:color="auto"/>
                                  </w:divBdr>
                                  <w:divsChild>
                                    <w:div w:id="1610158616">
                                      <w:marLeft w:val="0"/>
                                      <w:marRight w:val="0"/>
                                      <w:marTop w:val="0"/>
                                      <w:marBottom w:val="0"/>
                                      <w:divBdr>
                                        <w:top w:val="none" w:sz="0" w:space="0" w:color="auto"/>
                                        <w:left w:val="none" w:sz="0" w:space="0" w:color="auto"/>
                                        <w:bottom w:val="none" w:sz="0" w:space="0" w:color="auto"/>
                                        <w:right w:val="none" w:sz="0" w:space="0" w:color="auto"/>
                                      </w:divBdr>
                                      <w:divsChild>
                                        <w:div w:id="1746410734">
                                          <w:marLeft w:val="0"/>
                                          <w:marRight w:val="0"/>
                                          <w:marTop w:val="0"/>
                                          <w:marBottom w:val="0"/>
                                          <w:divBdr>
                                            <w:top w:val="none" w:sz="0" w:space="0" w:color="auto"/>
                                            <w:left w:val="none" w:sz="0" w:space="0" w:color="auto"/>
                                            <w:bottom w:val="none" w:sz="0" w:space="0" w:color="auto"/>
                                            <w:right w:val="none" w:sz="0" w:space="0" w:color="auto"/>
                                          </w:divBdr>
                                          <w:divsChild>
                                            <w:div w:id="775254063">
                                              <w:marLeft w:val="0"/>
                                              <w:marRight w:val="0"/>
                                              <w:marTop w:val="0"/>
                                              <w:marBottom w:val="0"/>
                                              <w:divBdr>
                                                <w:top w:val="none" w:sz="0" w:space="0" w:color="auto"/>
                                                <w:left w:val="none" w:sz="0" w:space="0" w:color="auto"/>
                                                <w:bottom w:val="none" w:sz="0" w:space="0" w:color="auto"/>
                                                <w:right w:val="none" w:sz="0" w:space="0" w:color="auto"/>
                                              </w:divBdr>
                                              <w:divsChild>
                                                <w:div w:id="1245800169">
                                                  <w:marLeft w:val="0"/>
                                                  <w:marRight w:val="0"/>
                                                  <w:marTop w:val="15"/>
                                                  <w:marBottom w:val="15"/>
                                                  <w:divBdr>
                                                    <w:top w:val="none" w:sz="0" w:space="0" w:color="auto"/>
                                                    <w:left w:val="none" w:sz="0" w:space="0" w:color="auto"/>
                                                    <w:bottom w:val="none" w:sz="0" w:space="0" w:color="auto"/>
                                                    <w:right w:val="none" w:sz="0" w:space="0" w:color="auto"/>
                                                  </w:divBdr>
                                                  <w:divsChild>
                                                    <w:div w:id="688605528">
                                                      <w:marLeft w:val="0"/>
                                                      <w:marRight w:val="0"/>
                                                      <w:marTop w:val="0"/>
                                                      <w:marBottom w:val="0"/>
                                                      <w:divBdr>
                                                        <w:top w:val="none" w:sz="0" w:space="0" w:color="auto"/>
                                                        <w:left w:val="none" w:sz="0" w:space="0" w:color="auto"/>
                                                        <w:bottom w:val="none" w:sz="0" w:space="0" w:color="auto"/>
                                                        <w:right w:val="none" w:sz="0" w:space="0" w:color="auto"/>
                                                      </w:divBdr>
                                                      <w:divsChild>
                                                        <w:div w:id="15161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130912">
          <w:marLeft w:val="0"/>
          <w:marRight w:val="0"/>
          <w:marTop w:val="0"/>
          <w:marBottom w:val="0"/>
          <w:divBdr>
            <w:top w:val="none" w:sz="0" w:space="0" w:color="auto"/>
            <w:left w:val="none" w:sz="0" w:space="0" w:color="auto"/>
            <w:bottom w:val="none" w:sz="0" w:space="0" w:color="auto"/>
            <w:right w:val="none" w:sz="0" w:space="0" w:color="auto"/>
          </w:divBdr>
          <w:divsChild>
            <w:div w:id="822038717">
              <w:marLeft w:val="0"/>
              <w:marRight w:val="0"/>
              <w:marTop w:val="0"/>
              <w:marBottom w:val="0"/>
              <w:divBdr>
                <w:top w:val="none" w:sz="0" w:space="0" w:color="auto"/>
                <w:left w:val="none" w:sz="0" w:space="0" w:color="auto"/>
                <w:bottom w:val="none" w:sz="0" w:space="0" w:color="auto"/>
                <w:right w:val="none" w:sz="0" w:space="0" w:color="auto"/>
              </w:divBdr>
              <w:divsChild>
                <w:div w:id="577593819">
                  <w:marLeft w:val="0"/>
                  <w:marRight w:val="0"/>
                  <w:marTop w:val="0"/>
                  <w:marBottom w:val="0"/>
                  <w:divBdr>
                    <w:top w:val="none" w:sz="0" w:space="0" w:color="auto"/>
                    <w:left w:val="none" w:sz="0" w:space="0" w:color="auto"/>
                    <w:bottom w:val="none" w:sz="0" w:space="0" w:color="auto"/>
                    <w:right w:val="none" w:sz="0" w:space="0" w:color="auto"/>
                  </w:divBdr>
                  <w:divsChild>
                    <w:div w:id="698623233">
                      <w:marLeft w:val="0"/>
                      <w:marRight w:val="0"/>
                      <w:marTop w:val="0"/>
                      <w:marBottom w:val="0"/>
                      <w:divBdr>
                        <w:top w:val="none" w:sz="0" w:space="0" w:color="auto"/>
                        <w:left w:val="none" w:sz="0" w:space="0" w:color="auto"/>
                        <w:bottom w:val="none" w:sz="0" w:space="0" w:color="auto"/>
                        <w:right w:val="none" w:sz="0" w:space="0" w:color="auto"/>
                      </w:divBdr>
                      <w:divsChild>
                        <w:div w:id="70084876">
                          <w:marLeft w:val="0"/>
                          <w:marRight w:val="0"/>
                          <w:marTop w:val="0"/>
                          <w:marBottom w:val="0"/>
                          <w:divBdr>
                            <w:top w:val="none" w:sz="0" w:space="0" w:color="auto"/>
                            <w:left w:val="none" w:sz="0" w:space="0" w:color="auto"/>
                            <w:bottom w:val="none" w:sz="0" w:space="0" w:color="auto"/>
                            <w:right w:val="none" w:sz="0" w:space="0" w:color="auto"/>
                          </w:divBdr>
                          <w:divsChild>
                            <w:div w:id="1597863337">
                              <w:marLeft w:val="0"/>
                              <w:marRight w:val="0"/>
                              <w:marTop w:val="0"/>
                              <w:marBottom w:val="0"/>
                              <w:divBdr>
                                <w:top w:val="none" w:sz="0" w:space="0" w:color="auto"/>
                                <w:left w:val="none" w:sz="0" w:space="0" w:color="auto"/>
                                <w:bottom w:val="none" w:sz="0" w:space="0" w:color="auto"/>
                                <w:right w:val="none" w:sz="0" w:space="0" w:color="auto"/>
                              </w:divBdr>
                              <w:divsChild>
                                <w:div w:id="1960188445">
                                  <w:marLeft w:val="0"/>
                                  <w:marRight w:val="0"/>
                                  <w:marTop w:val="0"/>
                                  <w:marBottom w:val="0"/>
                                  <w:divBdr>
                                    <w:top w:val="none" w:sz="0" w:space="0" w:color="auto"/>
                                    <w:left w:val="none" w:sz="0" w:space="0" w:color="auto"/>
                                    <w:bottom w:val="none" w:sz="0" w:space="0" w:color="auto"/>
                                    <w:right w:val="none" w:sz="0" w:space="0" w:color="auto"/>
                                  </w:divBdr>
                                  <w:divsChild>
                                    <w:div w:id="2130052276">
                                      <w:marLeft w:val="0"/>
                                      <w:marRight w:val="0"/>
                                      <w:marTop w:val="0"/>
                                      <w:marBottom w:val="0"/>
                                      <w:divBdr>
                                        <w:top w:val="none" w:sz="0" w:space="0" w:color="auto"/>
                                        <w:left w:val="none" w:sz="0" w:space="0" w:color="auto"/>
                                        <w:bottom w:val="none" w:sz="0" w:space="0" w:color="auto"/>
                                        <w:right w:val="none" w:sz="0" w:space="0" w:color="auto"/>
                                      </w:divBdr>
                                      <w:divsChild>
                                        <w:div w:id="1480339649">
                                          <w:marLeft w:val="0"/>
                                          <w:marRight w:val="0"/>
                                          <w:marTop w:val="0"/>
                                          <w:marBottom w:val="0"/>
                                          <w:divBdr>
                                            <w:top w:val="none" w:sz="0" w:space="0" w:color="auto"/>
                                            <w:left w:val="none" w:sz="0" w:space="0" w:color="auto"/>
                                            <w:bottom w:val="none" w:sz="0" w:space="0" w:color="auto"/>
                                            <w:right w:val="none" w:sz="0" w:space="0" w:color="auto"/>
                                          </w:divBdr>
                                          <w:divsChild>
                                            <w:div w:id="676344731">
                                              <w:marLeft w:val="0"/>
                                              <w:marRight w:val="0"/>
                                              <w:marTop w:val="0"/>
                                              <w:marBottom w:val="0"/>
                                              <w:divBdr>
                                                <w:top w:val="none" w:sz="0" w:space="0" w:color="auto"/>
                                                <w:left w:val="none" w:sz="0" w:space="0" w:color="auto"/>
                                                <w:bottom w:val="none" w:sz="0" w:space="0" w:color="auto"/>
                                                <w:right w:val="none" w:sz="0" w:space="0" w:color="auto"/>
                                              </w:divBdr>
                                              <w:divsChild>
                                                <w:div w:id="407848846">
                                                  <w:marLeft w:val="0"/>
                                                  <w:marRight w:val="0"/>
                                                  <w:marTop w:val="100"/>
                                                  <w:marBottom w:val="100"/>
                                                  <w:divBdr>
                                                    <w:top w:val="none" w:sz="0" w:space="0" w:color="auto"/>
                                                    <w:left w:val="none" w:sz="0" w:space="0" w:color="auto"/>
                                                    <w:bottom w:val="none" w:sz="0" w:space="0" w:color="auto"/>
                                                    <w:right w:val="none" w:sz="0" w:space="0" w:color="auto"/>
                                                  </w:divBdr>
                                                  <w:divsChild>
                                                    <w:div w:id="39092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0328274">
          <w:marLeft w:val="0"/>
          <w:marRight w:val="0"/>
          <w:marTop w:val="0"/>
          <w:marBottom w:val="0"/>
          <w:divBdr>
            <w:top w:val="none" w:sz="0" w:space="0" w:color="auto"/>
            <w:left w:val="none" w:sz="0" w:space="0" w:color="auto"/>
            <w:bottom w:val="none" w:sz="0" w:space="0" w:color="auto"/>
            <w:right w:val="none" w:sz="0" w:space="0" w:color="auto"/>
          </w:divBdr>
          <w:divsChild>
            <w:div w:id="1725255271">
              <w:marLeft w:val="0"/>
              <w:marRight w:val="0"/>
              <w:marTop w:val="0"/>
              <w:marBottom w:val="0"/>
              <w:divBdr>
                <w:top w:val="none" w:sz="0" w:space="0" w:color="auto"/>
                <w:left w:val="none" w:sz="0" w:space="0" w:color="auto"/>
                <w:bottom w:val="none" w:sz="0" w:space="0" w:color="auto"/>
                <w:right w:val="none" w:sz="0" w:space="0" w:color="auto"/>
              </w:divBdr>
              <w:divsChild>
                <w:div w:id="1538663572">
                  <w:marLeft w:val="0"/>
                  <w:marRight w:val="0"/>
                  <w:marTop w:val="0"/>
                  <w:marBottom w:val="0"/>
                  <w:divBdr>
                    <w:top w:val="none" w:sz="0" w:space="0" w:color="auto"/>
                    <w:left w:val="none" w:sz="0" w:space="0" w:color="auto"/>
                    <w:bottom w:val="none" w:sz="0" w:space="0" w:color="auto"/>
                    <w:right w:val="none" w:sz="0" w:space="0" w:color="auto"/>
                  </w:divBdr>
                  <w:divsChild>
                    <w:div w:id="1353801186">
                      <w:marLeft w:val="0"/>
                      <w:marRight w:val="0"/>
                      <w:marTop w:val="0"/>
                      <w:marBottom w:val="0"/>
                      <w:divBdr>
                        <w:top w:val="none" w:sz="0" w:space="0" w:color="auto"/>
                        <w:left w:val="none" w:sz="0" w:space="0" w:color="auto"/>
                        <w:bottom w:val="none" w:sz="0" w:space="0" w:color="auto"/>
                        <w:right w:val="none" w:sz="0" w:space="0" w:color="auto"/>
                      </w:divBdr>
                      <w:divsChild>
                        <w:div w:id="429350764">
                          <w:marLeft w:val="0"/>
                          <w:marRight w:val="0"/>
                          <w:marTop w:val="0"/>
                          <w:marBottom w:val="0"/>
                          <w:divBdr>
                            <w:top w:val="none" w:sz="0" w:space="0" w:color="auto"/>
                            <w:left w:val="none" w:sz="0" w:space="0" w:color="auto"/>
                            <w:bottom w:val="none" w:sz="0" w:space="0" w:color="auto"/>
                            <w:right w:val="none" w:sz="0" w:space="0" w:color="auto"/>
                          </w:divBdr>
                          <w:divsChild>
                            <w:div w:id="64084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051702">
                  <w:marLeft w:val="0"/>
                  <w:marRight w:val="0"/>
                  <w:marTop w:val="0"/>
                  <w:marBottom w:val="0"/>
                  <w:divBdr>
                    <w:top w:val="none" w:sz="0" w:space="0" w:color="auto"/>
                    <w:left w:val="none" w:sz="0" w:space="0" w:color="auto"/>
                    <w:bottom w:val="none" w:sz="0" w:space="0" w:color="auto"/>
                    <w:right w:val="none" w:sz="0" w:space="0" w:color="auto"/>
                  </w:divBdr>
                  <w:divsChild>
                    <w:div w:id="1520194904">
                      <w:marLeft w:val="180"/>
                      <w:marRight w:val="0"/>
                      <w:marTop w:val="0"/>
                      <w:marBottom w:val="30"/>
                      <w:divBdr>
                        <w:top w:val="none" w:sz="0" w:space="0" w:color="auto"/>
                        <w:left w:val="none" w:sz="0" w:space="0" w:color="auto"/>
                        <w:bottom w:val="none" w:sz="0" w:space="0" w:color="auto"/>
                        <w:right w:val="none" w:sz="0" w:space="0" w:color="auto"/>
                      </w:divBdr>
                    </w:div>
                    <w:div w:id="616908904">
                      <w:marLeft w:val="0"/>
                      <w:marRight w:val="0"/>
                      <w:marTop w:val="0"/>
                      <w:marBottom w:val="0"/>
                      <w:divBdr>
                        <w:top w:val="none" w:sz="0" w:space="0" w:color="auto"/>
                        <w:left w:val="none" w:sz="0" w:space="0" w:color="auto"/>
                        <w:bottom w:val="none" w:sz="0" w:space="0" w:color="auto"/>
                        <w:right w:val="none" w:sz="0" w:space="0" w:color="auto"/>
                      </w:divBdr>
                      <w:divsChild>
                        <w:div w:id="52773316">
                          <w:marLeft w:val="0"/>
                          <w:marRight w:val="0"/>
                          <w:marTop w:val="0"/>
                          <w:marBottom w:val="0"/>
                          <w:divBdr>
                            <w:top w:val="none" w:sz="0" w:space="0" w:color="auto"/>
                            <w:left w:val="none" w:sz="0" w:space="0" w:color="auto"/>
                            <w:bottom w:val="none" w:sz="0" w:space="0" w:color="auto"/>
                            <w:right w:val="none" w:sz="0" w:space="0" w:color="auto"/>
                          </w:divBdr>
                          <w:divsChild>
                            <w:div w:id="254747574">
                              <w:marLeft w:val="0"/>
                              <w:marRight w:val="0"/>
                              <w:marTop w:val="0"/>
                              <w:marBottom w:val="0"/>
                              <w:divBdr>
                                <w:top w:val="none" w:sz="0" w:space="0" w:color="auto"/>
                                <w:left w:val="none" w:sz="0" w:space="0" w:color="auto"/>
                                <w:bottom w:val="none" w:sz="0" w:space="0" w:color="auto"/>
                                <w:right w:val="none" w:sz="0" w:space="0" w:color="auto"/>
                              </w:divBdr>
                              <w:divsChild>
                                <w:div w:id="1662734889">
                                  <w:marLeft w:val="0"/>
                                  <w:marRight w:val="0"/>
                                  <w:marTop w:val="0"/>
                                  <w:marBottom w:val="0"/>
                                  <w:divBdr>
                                    <w:top w:val="none" w:sz="0" w:space="0" w:color="auto"/>
                                    <w:left w:val="none" w:sz="0" w:space="0" w:color="auto"/>
                                    <w:bottom w:val="none" w:sz="0" w:space="0" w:color="auto"/>
                                    <w:right w:val="none" w:sz="0" w:space="0" w:color="auto"/>
                                  </w:divBdr>
                                  <w:divsChild>
                                    <w:div w:id="726681631">
                                      <w:marLeft w:val="0"/>
                                      <w:marRight w:val="0"/>
                                      <w:marTop w:val="0"/>
                                      <w:marBottom w:val="0"/>
                                      <w:divBdr>
                                        <w:top w:val="none" w:sz="0" w:space="0" w:color="auto"/>
                                        <w:left w:val="none" w:sz="0" w:space="0" w:color="auto"/>
                                        <w:bottom w:val="none" w:sz="0" w:space="0" w:color="auto"/>
                                        <w:right w:val="none" w:sz="0" w:space="0" w:color="auto"/>
                                      </w:divBdr>
                                      <w:divsChild>
                                        <w:div w:id="120616225">
                                          <w:marLeft w:val="0"/>
                                          <w:marRight w:val="0"/>
                                          <w:marTop w:val="0"/>
                                          <w:marBottom w:val="0"/>
                                          <w:divBdr>
                                            <w:top w:val="none" w:sz="0" w:space="0" w:color="auto"/>
                                            <w:left w:val="none" w:sz="0" w:space="0" w:color="auto"/>
                                            <w:bottom w:val="none" w:sz="0" w:space="0" w:color="auto"/>
                                            <w:right w:val="none" w:sz="0" w:space="0" w:color="auto"/>
                                          </w:divBdr>
                                          <w:divsChild>
                                            <w:div w:id="521012505">
                                              <w:marLeft w:val="0"/>
                                              <w:marRight w:val="0"/>
                                              <w:marTop w:val="0"/>
                                              <w:marBottom w:val="0"/>
                                              <w:divBdr>
                                                <w:top w:val="none" w:sz="0" w:space="0" w:color="auto"/>
                                                <w:left w:val="none" w:sz="0" w:space="0" w:color="auto"/>
                                                <w:bottom w:val="none" w:sz="0" w:space="0" w:color="auto"/>
                                                <w:right w:val="none" w:sz="0" w:space="0" w:color="auto"/>
                                              </w:divBdr>
                                              <w:divsChild>
                                                <w:div w:id="1857647408">
                                                  <w:marLeft w:val="0"/>
                                                  <w:marRight w:val="0"/>
                                                  <w:marTop w:val="15"/>
                                                  <w:marBottom w:val="15"/>
                                                  <w:divBdr>
                                                    <w:top w:val="none" w:sz="0" w:space="0" w:color="auto"/>
                                                    <w:left w:val="none" w:sz="0" w:space="0" w:color="auto"/>
                                                    <w:bottom w:val="none" w:sz="0" w:space="0" w:color="auto"/>
                                                    <w:right w:val="none" w:sz="0" w:space="0" w:color="auto"/>
                                                  </w:divBdr>
                                                  <w:divsChild>
                                                    <w:div w:id="1512527584">
                                                      <w:marLeft w:val="0"/>
                                                      <w:marRight w:val="0"/>
                                                      <w:marTop w:val="0"/>
                                                      <w:marBottom w:val="0"/>
                                                      <w:divBdr>
                                                        <w:top w:val="none" w:sz="0" w:space="0" w:color="auto"/>
                                                        <w:left w:val="none" w:sz="0" w:space="0" w:color="auto"/>
                                                        <w:bottom w:val="none" w:sz="0" w:space="0" w:color="auto"/>
                                                        <w:right w:val="none" w:sz="0" w:space="0" w:color="auto"/>
                                                      </w:divBdr>
                                                      <w:divsChild>
                                                        <w:div w:id="1996256420">
                                                          <w:marLeft w:val="0"/>
                                                          <w:marRight w:val="0"/>
                                                          <w:marTop w:val="0"/>
                                                          <w:marBottom w:val="0"/>
                                                          <w:divBdr>
                                                            <w:top w:val="none" w:sz="0" w:space="0" w:color="auto"/>
                                                            <w:left w:val="none" w:sz="0" w:space="0" w:color="auto"/>
                                                            <w:bottom w:val="none" w:sz="0" w:space="0" w:color="auto"/>
                                                            <w:right w:val="none" w:sz="0" w:space="0" w:color="auto"/>
                                                          </w:divBdr>
                                                          <w:divsChild>
                                                            <w:div w:id="1466388188">
                                                              <w:marLeft w:val="0"/>
                                                              <w:marRight w:val="0"/>
                                                              <w:marTop w:val="0"/>
                                                              <w:marBottom w:val="0"/>
                                                              <w:divBdr>
                                                                <w:top w:val="none" w:sz="0" w:space="0" w:color="auto"/>
                                                                <w:left w:val="none" w:sz="0" w:space="0" w:color="auto"/>
                                                                <w:bottom w:val="none" w:sz="0" w:space="0" w:color="auto"/>
                                                                <w:right w:val="none" w:sz="0" w:space="0" w:color="auto"/>
                                                              </w:divBdr>
                                                              <w:divsChild>
                                                                <w:div w:id="1151992248">
                                                                  <w:marLeft w:val="0"/>
                                                                  <w:marRight w:val="0"/>
                                                                  <w:marTop w:val="0"/>
                                                                  <w:marBottom w:val="0"/>
                                                                  <w:divBdr>
                                                                    <w:top w:val="none" w:sz="0" w:space="0" w:color="auto"/>
                                                                    <w:left w:val="none" w:sz="0" w:space="0" w:color="auto"/>
                                                                    <w:bottom w:val="none" w:sz="0" w:space="0" w:color="auto"/>
                                                                    <w:right w:val="none" w:sz="0" w:space="0" w:color="auto"/>
                                                                  </w:divBdr>
                                                                </w:div>
                                                                <w:div w:id="176580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6635328">
          <w:marLeft w:val="0"/>
          <w:marRight w:val="0"/>
          <w:marTop w:val="0"/>
          <w:marBottom w:val="0"/>
          <w:divBdr>
            <w:top w:val="none" w:sz="0" w:space="0" w:color="auto"/>
            <w:left w:val="none" w:sz="0" w:space="0" w:color="auto"/>
            <w:bottom w:val="none" w:sz="0" w:space="0" w:color="auto"/>
            <w:right w:val="none" w:sz="0" w:space="0" w:color="auto"/>
          </w:divBdr>
          <w:divsChild>
            <w:div w:id="85617639">
              <w:marLeft w:val="0"/>
              <w:marRight w:val="0"/>
              <w:marTop w:val="0"/>
              <w:marBottom w:val="0"/>
              <w:divBdr>
                <w:top w:val="none" w:sz="0" w:space="0" w:color="auto"/>
                <w:left w:val="none" w:sz="0" w:space="0" w:color="auto"/>
                <w:bottom w:val="none" w:sz="0" w:space="0" w:color="auto"/>
                <w:right w:val="none" w:sz="0" w:space="0" w:color="auto"/>
              </w:divBdr>
              <w:divsChild>
                <w:div w:id="1449198983">
                  <w:marLeft w:val="0"/>
                  <w:marRight w:val="0"/>
                  <w:marTop w:val="0"/>
                  <w:marBottom w:val="0"/>
                  <w:divBdr>
                    <w:top w:val="none" w:sz="0" w:space="0" w:color="auto"/>
                    <w:left w:val="none" w:sz="0" w:space="0" w:color="auto"/>
                    <w:bottom w:val="none" w:sz="0" w:space="0" w:color="auto"/>
                    <w:right w:val="none" w:sz="0" w:space="0" w:color="auto"/>
                  </w:divBdr>
                  <w:divsChild>
                    <w:div w:id="483352938">
                      <w:marLeft w:val="0"/>
                      <w:marRight w:val="0"/>
                      <w:marTop w:val="0"/>
                      <w:marBottom w:val="0"/>
                      <w:divBdr>
                        <w:top w:val="none" w:sz="0" w:space="0" w:color="auto"/>
                        <w:left w:val="none" w:sz="0" w:space="0" w:color="auto"/>
                        <w:bottom w:val="none" w:sz="0" w:space="0" w:color="auto"/>
                        <w:right w:val="none" w:sz="0" w:space="0" w:color="auto"/>
                      </w:divBdr>
                      <w:divsChild>
                        <w:div w:id="803473776">
                          <w:marLeft w:val="0"/>
                          <w:marRight w:val="0"/>
                          <w:marTop w:val="0"/>
                          <w:marBottom w:val="0"/>
                          <w:divBdr>
                            <w:top w:val="none" w:sz="0" w:space="0" w:color="auto"/>
                            <w:left w:val="none" w:sz="0" w:space="0" w:color="auto"/>
                            <w:bottom w:val="none" w:sz="0" w:space="0" w:color="auto"/>
                            <w:right w:val="none" w:sz="0" w:space="0" w:color="auto"/>
                          </w:divBdr>
                          <w:divsChild>
                            <w:div w:id="743376384">
                              <w:marLeft w:val="0"/>
                              <w:marRight w:val="0"/>
                              <w:marTop w:val="0"/>
                              <w:marBottom w:val="0"/>
                              <w:divBdr>
                                <w:top w:val="none" w:sz="0" w:space="0" w:color="auto"/>
                                <w:left w:val="none" w:sz="0" w:space="0" w:color="auto"/>
                                <w:bottom w:val="none" w:sz="0" w:space="0" w:color="auto"/>
                                <w:right w:val="none" w:sz="0" w:space="0" w:color="auto"/>
                              </w:divBdr>
                              <w:divsChild>
                                <w:div w:id="281880793">
                                  <w:marLeft w:val="0"/>
                                  <w:marRight w:val="0"/>
                                  <w:marTop w:val="0"/>
                                  <w:marBottom w:val="0"/>
                                  <w:divBdr>
                                    <w:top w:val="none" w:sz="0" w:space="0" w:color="auto"/>
                                    <w:left w:val="none" w:sz="0" w:space="0" w:color="auto"/>
                                    <w:bottom w:val="none" w:sz="0" w:space="0" w:color="auto"/>
                                    <w:right w:val="none" w:sz="0" w:space="0" w:color="auto"/>
                                  </w:divBdr>
                                  <w:divsChild>
                                    <w:div w:id="1149056451">
                                      <w:marLeft w:val="0"/>
                                      <w:marRight w:val="0"/>
                                      <w:marTop w:val="0"/>
                                      <w:marBottom w:val="0"/>
                                      <w:divBdr>
                                        <w:top w:val="none" w:sz="0" w:space="0" w:color="auto"/>
                                        <w:left w:val="none" w:sz="0" w:space="0" w:color="auto"/>
                                        <w:bottom w:val="none" w:sz="0" w:space="0" w:color="auto"/>
                                        <w:right w:val="none" w:sz="0" w:space="0" w:color="auto"/>
                                      </w:divBdr>
                                      <w:divsChild>
                                        <w:div w:id="1620407913">
                                          <w:marLeft w:val="0"/>
                                          <w:marRight w:val="0"/>
                                          <w:marTop w:val="0"/>
                                          <w:marBottom w:val="0"/>
                                          <w:divBdr>
                                            <w:top w:val="none" w:sz="0" w:space="0" w:color="auto"/>
                                            <w:left w:val="none" w:sz="0" w:space="0" w:color="auto"/>
                                            <w:bottom w:val="none" w:sz="0" w:space="0" w:color="auto"/>
                                            <w:right w:val="none" w:sz="0" w:space="0" w:color="auto"/>
                                          </w:divBdr>
                                          <w:divsChild>
                                            <w:div w:id="1051224668">
                                              <w:marLeft w:val="0"/>
                                              <w:marRight w:val="0"/>
                                              <w:marTop w:val="0"/>
                                              <w:marBottom w:val="0"/>
                                              <w:divBdr>
                                                <w:top w:val="none" w:sz="0" w:space="0" w:color="auto"/>
                                                <w:left w:val="none" w:sz="0" w:space="0" w:color="auto"/>
                                                <w:bottom w:val="none" w:sz="0" w:space="0" w:color="auto"/>
                                                <w:right w:val="none" w:sz="0" w:space="0" w:color="auto"/>
                                              </w:divBdr>
                                              <w:divsChild>
                                                <w:div w:id="1849715191">
                                                  <w:marLeft w:val="0"/>
                                                  <w:marRight w:val="0"/>
                                                  <w:marTop w:val="15"/>
                                                  <w:marBottom w:val="15"/>
                                                  <w:divBdr>
                                                    <w:top w:val="none" w:sz="0" w:space="0" w:color="auto"/>
                                                    <w:left w:val="none" w:sz="0" w:space="0" w:color="auto"/>
                                                    <w:bottom w:val="none" w:sz="0" w:space="0" w:color="auto"/>
                                                    <w:right w:val="none" w:sz="0" w:space="0" w:color="auto"/>
                                                  </w:divBdr>
                                                  <w:divsChild>
                                                    <w:div w:id="407461460">
                                                      <w:marLeft w:val="0"/>
                                                      <w:marRight w:val="0"/>
                                                      <w:marTop w:val="0"/>
                                                      <w:marBottom w:val="0"/>
                                                      <w:divBdr>
                                                        <w:top w:val="none" w:sz="0" w:space="0" w:color="auto"/>
                                                        <w:left w:val="none" w:sz="0" w:space="0" w:color="auto"/>
                                                        <w:bottom w:val="none" w:sz="0" w:space="0" w:color="auto"/>
                                                        <w:right w:val="none" w:sz="0" w:space="0" w:color="auto"/>
                                                      </w:divBdr>
                                                      <w:divsChild>
                                                        <w:div w:id="18090215">
                                                          <w:marLeft w:val="0"/>
                                                          <w:marRight w:val="0"/>
                                                          <w:marTop w:val="0"/>
                                                          <w:marBottom w:val="0"/>
                                                          <w:divBdr>
                                                            <w:top w:val="none" w:sz="0" w:space="0" w:color="auto"/>
                                                            <w:left w:val="none" w:sz="0" w:space="0" w:color="auto"/>
                                                            <w:bottom w:val="none" w:sz="0" w:space="0" w:color="auto"/>
                                                            <w:right w:val="none" w:sz="0" w:space="0" w:color="auto"/>
                                                          </w:divBdr>
                                                          <w:divsChild>
                                                            <w:div w:id="1603491162">
                                                              <w:marLeft w:val="0"/>
                                                              <w:marRight w:val="0"/>
                                                              <w:marTop w:val="0"/>
                                                              <w:marBottom w:val="0"/>
                                                              <w:divBdr>
                                                                <w:top w:val="none" w:sz="0" w:space="0" w:color="auto"/>
                                                                <w:left w:val="none" w:sz="0" w:space="0" w:color="auto"/>
                                                                <w:bottom w:val="none" w:sz="0" w:space="0" w:color="auto"/>
                                                                <w:right w:val="none" w:sz="0" w:space="0" w:color="auto"/>
                                                              </w:divBdr>
                                                              <w:divsChild>
                                                                <w:div w:id="1923951900">
                                                                  <w:marLeft w:val="0"/>
                                                                  <w:marRight w:val="0"/>
                                                                  <w:marTop w:val="0"/>
                                                                  <w:marBottom w:val="0"/>
                                                                  <w:divBdr>
                                                                    <w:top w:val="none" w:sz="0" w:space="0" w:color="auto"/>
                                                                    <w:left w:val="none" w:sz="0" w:space="0" w:color="auto"/>
                                                                    <w:bottom w:val="none" w:sz="0" w:space="0" w:color="auto"/>
                                                                    <w:right w:val="none" w:sz="0" w:space="0" w:color="auto"/>
                                                                  </w:divBdr>
                                                                </w:div>
                                                                <w:div w:id="33334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7126173">
          <w:marLeft w:val="0"/>
          <w:marRight w:val="0"/>
          <w:marTop w:val="0"/>
          <w:marBottom w:val="0"/>
          <w:divBdr>
            <w:top w:val="none" w:sz="0" w:space="0" w:color="auto"/>
            <w:left w:val="none" w:sz="0" w:space="0" w:color="auto"/>
            <w:bottom w:val="none" w:sz="0" w:space="0" w:color="auto"/>
            <w:right w:val="none" w:sz="0" w:space="0" w:color="auto"/>
          </w:divBdr>
          <w:divsChild>
            <w:div w:id="535124174">
              <w:marLeft w:val="0"/>
              <w:marRight w:val="0"/>
              <w:marTop w:val="0"/>
              <w:marBottom w:val="0"/>
              <w:divBdr>
                <w:top w:val="none" w:sz="0" w:space="0" w:color="auto"/>
                <w:left w:val="none" w:sz="0" w:space="0" w:color="auto"/>
                <w:bottom w:val="none" w:sz="0" w:space="0" w:color="auto"/>
                <w:right w:val="none" w:sz="0" w:space="0" w:color="auto"/>
              </w:divBdr>
              <w:divsChild>
                <w:div w:id="889272162">
                  <w:marLeft w:val="0"/>
                  <w:marRight w:val="0"/>
                  <w:marTop w:val="0"/>
                  <w:marBottom w:val="0"/>
                  <w:divBdr>
                    <w:top w:val="none" w:sz="0" w:space="0" w:color="auto"/>
                    <w:left w:val="none" w:sz="0" w:space="0" w:color="auto"/>
                    <w:bottom w:val="none" w:sz="0" w:space="0" w:color="auto"/>
                    <w:right w:val="none" w:sz="0" w:space="0" w:color="auto"/>
                  </w:divBdr>
                  <w:divsChild>
                    <w:div w:id="888803367">
                      <w:marLeft w:val="0"/>
                      <w:marRight w:val="0"/>
                      <w:marTop w:val="0"/>
                      <w:marBottom w:val="0"/>
                      <w:divBdr>
                        <w:top w:val="none" w:sz="0" w:space="0" w:color="auto"/>
                        <w:left w:val="none" w:sz="0" w:space="0" w:color="auto"/>
                        <w:bottom w:val="none" w:sz="0" w:space="0" w:color="auto"/>
                        <w:right w:val="none" w:sz="0" w:space="0" w:color="auto"/>
                      </w:divBdr>
                      <w:divsChild>
                        <w:div w:id="1016882811">
                          <w:marLeft w:val="0"/>
                          <w:marRight w:val="0"/>
                          <w:marTop w:val="0"/>
                          <w:marBottom w:val="0"/>
                          <w:divBdr>
                            <w:top w:val="none" w:sz="0" w:space="0" w:color="auto"/>
                            <w:left w:val="none" w:sz="0" w:space="0" w:color="auto"/>
                            <w:bottom w:val="none" w:sz="0" w:space="0" w:color="auto"/>
                            <w:right w:val="none" w:sz="0" w:space="0" w:color="auto"/>
                          </w:divBdr>
                          <w:divsChild>
                            <w:div w:id="20372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253510">
                  <w:marLeft w:val="0"/>
                  <w:marRight w:val="0"/>
                  <w:marTop w:val="0"/>
                  <w:marBottom w:val="0"/>
                  <w:divBdr>
                    <w:top w:val="none" w:sz="0" w:space="0" w:color="auto"/>
                    <w:left w:val="none" w:sz="0" w:space="0" w:color="auto"/>
                    <w:bottom w:val="none" w:sz="0" w:space="0" w:color="auto"/>
                    <w:right w:val="none" w:sz="0" w:space="0" w:color="auto"/>
                  </w:divBdr>
                  <w:divsChild>
                    <w:div w:id="1089229772">
                      <w:marLeft w:val="180"/>
                      <w:marRight w:val="0"/>
                      <w:marTop w:val="0"/>
                      <w:marBottom w:val="30"/>
                      <w:divBdr>
                        <w:top w:val="none" w:sz="0" w:space="0" w:color="auto"/>
                        <w:left w:val="none" w:sz="0" w:space="0" w:color="auto"/>
                        <w:bottom w:val="none" w:sz="0" w:space="0" w:color="auto"/>
                        <w:right w:val="none" w:sz="0" w:space="0" w:color="auto"/>
                      </w:divBdr>
                    </w:div>
                    <w:div w:id="197474348">
                      <w:marLeft w:val="0"/>
                      <w:marRight w:val="0"/>
                      <w:marTop w:val="0"/>
                      <w:marBottom w:val="0"/>
                      <w:divBdr>
                        <w:top w:val="none" w:sz="0" w:space="0" w:color="auto"/>
                        <w:left w:val="none" w:sz="0" w:space="0" w:color="auto"/>
                        <w:bottom w:val="none" w:sz="0" w:space="0" w:color="auto"/>
                        <w:right w:val="none" w:sz="0" w:space="0" w:color="auto"/>
                      </w:divBdr>
                      <w:divsChild>
                        <w:div w:id="359864085">
                          <w:marLeft w:val="0"/>
                          <w:marRight w:val="0"/>
                          <w:marTop w:val="0"/>
                          <w:marBottom w:val="0"/>
                          <w:divBdr>
                            <w:top w:val="none" w:sz="0" w:space="0" w:color="auto"/>
                            <w:left w:val="none" w:sz="0" w:space="0" w:color="auto"/>
                            <w:bottom w:val="none" w:sz="0" w:space="0" w:color="auto"/>
                            <w:right w:val="none" w:sz="0" w:space="0" w:color="auto"/>
                          </w:divBdr>
                          <w:divsChild>
                            <w:div w:id="998383599">
                              <w:marLeft w:val="0"/>
                              <w:marRight w:val="0"/>
                              <w:marTop w:val="0"/>
                              <w:marBottom w:val="0"/>
                              <w:divBdr>
                                <w:top w:val="none" w:sz="0" w:space="0" w:color="auto"/>
                                <w:left w:val="none" w:sz="0" w:space="0" w:color="auto"/>
                                <w:bottom w:val="none" w:sz="0" w:space="0" w:color="auto"/>
                                <w:right w:val="none" w:sz="0" w:space="0" w:color="auto"/>
                              </w:divBdr>
                              <w:divsChild>
                                <w:div w:id="869411861">
                                  <w:marLeft w:val="0"/>
                                  <w:marRight w:val="0"/>
                                  <w:marTop w:val="0"/>
                                  <w:marBottom w:val="0"/>
                                  <w:divBdr>
                                    <w:top w:val="none" w:sz="0" w:space="0" w:color="auto"/>
                                    <w:left w:val="none" w:sz="0" w:space="0" w:color="auto"/>
                                    <w:bottom w:val="none" w:sz="0" w:space="0" w:color="auto"/>
                                    <w:right w:val="none" w:sz="0" w:space="0" w:color="auto"/>
                                  </w:divBdr>
                                  <w:divsChild>
                                    <w:div w:id="420564432">
                                      <w:marLeft w:val="0"/>
                                      <w:marRight w:val="0"/>
                                      <w:marTop w:val="0"/>
                                      <w:marBottom w:val="0"/>
                                      <w:divBdr>
                                        <w:top w:val="none" w:sz="0" w:space="0" w:color="auto"/>
                                        <w:left w:val="none" w:sz="0" w:space="0" w:color="auto"/>
                                        <w:bottom w:val="none" w:sz="0" w:space="0" w:color="auto"/>
                                        <w:right w:val="none" w:sz="0" w:space="0" w:color="auto"/>
                                      </w:divBdr>
                                      <w:divsChild>
                                        <w:div w:id="242296602">
                                          <w:marLeft w:val="0"/>
                                          <w:marRight w:val="0"/>
                                          <w:marTop w:val="0"/>
                                          <w:marBottom w:val="0"/>
                                          <w:divBdr>
                                            <w:top w:val="none" w:sz="0" w:space="0" w:color="auto"/>
                                            <w:left w:val="none" w:sz="0" w:space="0" w:color="auto"/>
                                            <w:bottom w:val="none" w:sz="0" w:space="0" w:color="auto"/>
                                            <w:right w:val="none" w:sz="0" w:space="0" w:color="auto"/>
                                          </w:divBdr>
                                          <w:divsChild>
                                            <w:div w:id="1921478154">
                                              <w:marLeft w:val="0"/>
                                              <w:marRight w:val="0"/>
                                              <w:marTop w:val="0"/>
                                              <w:marBottom w:val="0"/>
                                              <w:divBdr>
                                                <w:top w:val="none" w:sz="0" w:space="0" w:color="auto"/>
                                                <w:left w:val="none" w:sz="0" w:space="0" w:color="auto"/>
                                                <w:bottom w:val="none" w:sz="0" w:space="0" w:color="auto"/>
                                                <w:right w:val="none" w:sz="0" w:space="0" w:color="auto"/>
                                              </w:divBdr>
                                              <w:divsChild>
                                                <w:div w:id="2023974455">
                                                  <w:marLeft w:val="0"/>
                                                  <w:marRight w:val="0"/>
                                                  <w:marTop w:val="15"/>
                                                  <w:marBottom w:val="15"/>
                                                  <w:divBdr>
                                                    <w:top w:val="none" w:sz="0" w:space="0" w:color="auto"/>
                                                    <w:left w:val="none" w:sz="0" w:space="0" w:color="auto"/>
                                                    <w:bottom w:val="none" w:sz="0" w:space="0" w:color="auto"/>
                                                    <w:right w:val="none" w:sz="0" w:space="0" w:color="auto"/>
                                                  </w:divBdr>
                                                  <w:divsChild>
                                                    <w:div w:id="86581640">
                                                      <w:marLeft w:val="0"/>
                                                      <w:marRight w:val="0"/>
                                                      <w:marTop w:val="0"/>
                                                      <w:marBottom w:val="0"/>
                                                      <w:divBdr>
                                                        <w:top w:val="none" w:sz="0" w:space="0" w:color="auto"/>
                                                        <w:left w:val="none" w:sz="0" w:space="0" w:color="auto"/>
                                                        <w:bottom w:val="none" w:sz="0" w:space="0" w:color="auto"/>
                                                        <w:right w:val="none" w:sz="0" w:space="0" w:color="auto"/>
                                                      </w:divBdr>
                                                      <w:divsChild>
                                                        <w:div w:id="1586911772">
                                                          <w:marLeft w:val="0"/>
                                                          <w:marRight w:val="0"/>
                                                          <w:marTop w:val="0"/>
                                                          <w:marBottom w:val="0"/>
                                                          <w:divBdr>
                                                            <w:top w:val="none" w:sz="0" w:space="0" w:color="auto"/>
                                                            <w:left w:val="none" w:sz="0" w:space="0" w:color="auto"/>
                                                            <w:bottom w:val="none" w:sz="0" w:space="0" w:color="auto"/>
                                                            <w:right w:val="none" w:sz="0" w:space="0" w:color="auto"/>
                                                          </w:divBdr>
                                                          <w:divsChild>
                                                            <w:div w:id="358043673">
                                                              <w:marLeft w:val="0"/>
                                                              <w:marRight w:val="0"/>
                                                              <w:marTop w:val="0"/>
                                                              <w:marBottom w:val="0"/>
                                                              <w:divBdr>
                                                                <w:top w:val="none" w:sz="0" w:space="0" w:color="auto"/>
                                                                <w:left w:val="none" w:sz="0" w:space="0" w:color="auto"/>
                                                                <w:bottom w:val="none" w:sz="0" w:space="0" w:color="auto"/>
                                                                <w:right w:val="none" w:sz="0" w:space="0" w:color="auto"/>
                                                              </w:divBdr>
                                                              <w:divsChild>
                                                                <w:div w:id="1462072606">
                                                                  <w:marLeft w:val="0"/>
                                                                  <w:marRight w:val="0"/>
                                                                  <w:marTop w:val="0"/>
                                                                  <w:marBottom w:val="0"/>
                                                                  <w:divBdr>
                                                                    <w:top w:val="none" w:sz="0" w:space="0" w:color="auto"/>
                                                                    <w:left w:val="none" w:sz="0" w:space="0" w:color="auto"/>
                                                                    <w:bottom w:val="none" w:sz="0" w:space="0" w:color="auto"/>
                                                                    <w:right w:val="none" w:sz="0" w:space="0" w:color="auto"/>
                                                                  </w:divBdr>
                                                                </w:div>
                                                                <w:div w:id="10182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488881">
          <w:marLeft w:val="0"/>
          <w:marRight w:val="0"/>
          <w:marTop w:val="0"/>
          <w:marBottom w:val="0"/>
          <w:divBdr>
            <w:top w:val="none" w:sz="0" w:space="0" w:color="auto"/>
            <w:left w:val="none" w:sz="0" w:space="0" w:color="auto"/>
            <w:bottom w:val="none" w:sz="0" w:space="0" w:color="auto"/>
            <w:right w:val="none" w:sz="0" w:space="0" w:color="auto"/>
          </w:divBdr>
          <w:divsChild>
            <w:div w:id="1680228153">
              <w:marLeft w:val="0"/>
              <w:marRight w:val="0"/>
              <w:marTop w:val="0"/>
              <w:marBottom w:val="0"/>
              <w:divBdr>
                <w:top w:val="none" w:sz="0" w:space="0" w:color="auto"/>
                <w:left w:val="none" w:sz="0" w:space="0" w:color="auto"/>
                <w:bottom w:val="none" w:sz="0" w:space="0" w:color="auto"/>
                <w:right w:val="none" w:sz="0" w:space="0" w:color="auto"/>
              </w:divBdr>
              <w:divsChild>
                <w:div w:id="875629201">
                  <w:marLeft w:val="0"/>
                  <w:marRight w:val="0"/>
                  <w:marTop w:val="0"/>
                  <w:marBottom w:val="0"/>
                  <w:divBdr>
                    <w:top w:val="none" w:sz="0" w:space="0" w:color="auto"/>
                    <w:left w:val="none" w:sz="0" w:space="0" w:color="auto"/>
                    <w:bottom w:val="none" w:sz="0" w:space="0" w:color="auto"/>
                    <w:right w:val="none" w:sz="0" w:space="0" w:color="auto"/>
                  </w:divBdr>
                  <w:divsChild>
                    <w:div w:id="1267881865">
                      <w:marLeft w:val="0"/>
                      <w:marRight w:val="0"/>
                      <w:marTop w:val="0"/>
                      <w:marBottom w:val="0"/>
                      <w:divBdr>
                        <w:top w:val="none" w:sz="0" w:space="0" w:color="auto"/>
                        <w:left w:val="none" w:sz="0" w:space="0" w:color="auto"/>
                        <w:bottom w:val="none" w:sz="0" w:space="0" w:color="auto"/>
                        <w:right w:val="none" w:sz="0" w:space="0" w:color="auto"/>
                      </w:divBdr>
                      <w:divsChild>
                        <w:div w:id="1658877352">
                          <w:marLeft w:val="0"/>
                          <w:marRight w:val="0"/>
                          <w:marTop w:val="0"/>
                          <w:marBottom w:val="0"/>
                          <w:divBdr>
                            <w:top w:val="none" w:sz="0" w:space="0" w:color="auto"/>
                            <w:left w:val="none" w:sz="0" w:space="0" w:color="auto"/>
                            <w:bottom w:val="none" w:sz="0" w:space="0" w:color="auto"/>
                            <w:right w:val="none" w:sz="0" w:space="0" w:color="auto"/>
                          </w:divBdr>
                          <w:divsChild>
                            <w:div w:id="801459294">
                              <w:marLeft w:val="0"/>
                              <w:marRight w:val="0"/>
                              <w:marTop w:val="0"/>
                              <w:marBottom w:val="0"/>
                              <w:divBdr>
                                <w:top w:val="none" w:sz="0" w:space="0" w:color="auto"/>
                                <w:left w:val="none" w:sz="0" w:space="0" w:color="auto"/>
                                <w:bottom w:val="none" w:sz="0" w:space="0" w:color="auto"/>
                                <w:right w:val="none" w:sz="0" w:space="0" w:color="auto"/>
                              </w:divBdr>
                              <w:divsChild>
                                <w:div w:id="1666591288">
                                  <w:marLeft w:val="0"/>
                                  <w:marRight w:val="0"/>
                                  <w:marTop w:val="0"/>
                                  <w:marBottom w:val="0"/>
                                  <w:divBdr>
                                    <w:top w:val="none" w:sz="0" w:space="0" w:color="auto"/>
                                    <w:left w:val="none" w:sz="0" w:space="0" w:color="auto"/>
                                    <w:bottom w:val="none" w:sz="0" w:space="0" w:color="auto"/>
                                    <w:right w:val="none" w:sz="0" w:space="0" w:color="auto"/>
                                  </w:divBdr>
                                  <w:divsChild>
                                    <w:div w:id="428621337">
                                      <w:marLeft w:val="0"/>
                                      <w:marRight w:val="0"/>
                                      <w:marTop w:val="0"/>
                                      <w:marBottom w:val="0"/>
                                      <w:divBdr>
                                        <w:top w:val="none" w:sz="0" w:space="0" w:color="auto"/>
                                        <w:left w:val="none" w:sz="0" w:space="0" w:color="auto"/>
                                        <w:bottom w:val="none" w:sz="0" w:space="0" w:color="auto"/>
                                        <w:right w:val="none" w:sz="0" w:space="0" w:color="auto"/>
                                      </w:divBdr>
                                      <w:divsChild>
                                        <w:div w:id="1774205540">
                                          <w:marLeft w:val="0"/>
                                          <w:marRight w:val="0"/>
                                          <w:marTop w:val="0"/>
                                          <w:marBottom w:val="0"/>
                                          <w:divBdr>
                                            <w:top w:val="none" w:sz="0" w:space="0" w:color="auto"/>
                                            <w:left w:val="none" w:sz="0" w:space="0" w:color="auto"/>
                                            <w:bottom w:val="none" w:sz="0" w:space="0" w:color="auto"/>
                                            <w:right w:val="none" w:sz="0" w:space="0" w:color="auto"/>
                                          </w:divBdr>
                                          <w:divsChild>
                                            <w:div w:id="1624573735">
                                              <w:marLeft w:val="0"/>
                                              <w:marRight w:val="0"/>
                                              <w:marTop w:val="0"/>
                                              <w:marBottom w:val="0"/>
                                              <w:divBdr>
                                                <w:top w:val="none" w:sz="0" w:space="0" w:color="auto"/>
                                                <w:left w:val="none" w:sz="0" w:space="0" w:color="auto"/>
                                                <w:bottom w:val="none" w:sz="0" w:space="0" w:color="auto"/>
                                                <w:right w:val="none" w:sz="0" w:space="0" w:color="auto"/>
                                              </w:divBdr>
                                              <w:divsChild>
                                                <w:div w:id="654991986">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742715">
          <w:marLeft w:val="0"/>
          <w:marRight w:val="0"/>
          <w:marTop w:val="0"/>
          <w:marBottom w:val="0"/>
          <w:divBdr>
            <w:top w:val="none" w:sz="0" w:space="0" w:color="auto"/>
            <w:left w:val="none" w:sz="0" w:space="0" w:color="auto"/>
            <w:bottom w:val="none" w:sz="0" w:space="0" w:color="auto"/>
            <w:right w:val="none" w:sz="0" w:space="0" w:color="auto"/>
          </w:divBdr>
          <w:divsChild>
            <w:div w:id="1617368890">
              <w:marLeft w:val="0"/>
              <w:marRight w:val="0"/>
              <w:marTop w:val="0"/>
              <w:marBottom w:val="0"/>
              <w:divBdr>
                <w:top w:val="none" w:sz="0" w:space="0" w:color="auto"/>
                <w:left w:val="none" w:sz="0" w:space="0" w:color="auto"/>
                <w:bottom w:val="none" w:sz="0" w:space="0" w:color="auto"/>
                <w:right w:val="none" w:sz="0" w:space="0" w:color="auto"/>
              </w:divBdr>
              <w:divsChild>
                <w:div w:id="748116797">
                  <w:marLeft w:val="0"/>
                  <w:marRight w:val="0"/>
                  <w:marTop w:val="0"/>
                  <w:marBottom w:val="0"/>
                  <w:divBdr>
                    <w:top w:val="none" w:sz="0" w:space="0" w:color="auto"/>
                    <w:left w:val="none" w:sz="0" w:space="0" w:color="auto"/>
                    <w:bottom w:val="none" w:sz="0" w:space="0" w:color="auto"/>
                    <w:right w:val="none" w:sz="0" w:space="0" w:color="auto"/>
                  </w:divBdr>
                  <w:divsChild>
                    <w:div w:id="983200607">
                      <w:marLeft w:val="0"/>
                      <w:marRight w:val="0"/>
                      <w:marTop w:val="0"/>
                      <w:marBottom w:val="0"/>
                      <w:divBdr>
                        <w:top w:val="none" w:sz="0" w:space="0" w:color="auto"/>
                        <w:left w:val="none" w:sz="0" w:space="0" w:color="auto"/>
                        <w:bottom w:val="none" w:sz="0" w:space="0" w:color="auto"/>
                        <w:right w:val="none" w:sz="0" w:space="0" w:color="auto"/>
                      </w:divBdr>
                      <w:divsChild>
                        <w:div w:id="136798189">
                          <w:marLeft w:val="0"/>
                          <w:marRight w:val="0"/>
                          <w:marTop w:val="0"/>
                          <w:marBottom w:val="0"/>
                          <w:divBdr>
                            <w:top w:val="none" w:sz="0" w:space="0" w:color="auto"/>
                            <w:left w:val="none" w:sz="0" w:space="0" w:color="auto"/>
                            <w:bottom w:val="none" w:sz="0" w:space="0" w:color="auto"/>
                            <w:right w:val="none" w:sz="0" w:space="0" w:color="auto"/>
                          </w:divBdr>
                          <w:divsChild>
                            <w:div w:id="786581392">
                              <w:marLeft w:val="0"/>
                              <w:marRight w:val="0"/>
                              <w:marTop w:val="0"/>
                              <w:marBottom w:val="0"/>
                              <w:divBdr>
                                <w:top w:val="none" w:sz="0" w:space="0" w:color="auto"/>
                                <w:left w:val="none" w:sz="0" w:space="0" w:color="auto"/>
                                <w:bottom w:val="none" w:sz="0" w:space="0" w:color="auto"/>
                                <w:right w:val="none" w:sz="0" w:space="0" w:color="auto"/>
                              </w:divBdr>
                              <w:divsChild>
                                <w:div w:id="322583434">
                                  <w:marLeft w:val="0"/>
                                  <w:marRight w:val="0"/>
                                  <w:marTop w:val="0"/>
                                  <w:marBottom w:val="0"/>
                                  <w:divBdr>
                                    <w:top w:val="none" w:sz="0" w:space="0" w:color="auto"/>
                                    <w:left w:val="none" w:sz="0" w:space="0" w:color="auto"/>
                                    <w:bottom w:val="none" w:sz="0" w:space="0" w:color="auto"/>
                                    <w:right w:val="none" w:sz="0" w:space="0" w:color="auto"/>
                                  </w:divBdr>
                                  <w:divsChild>
                                    <w:div w:id="1356149304">
                                      <w:marLeft w:val="0"/>
                                      <w:marRight w:val="0"/>
                                      <w:marTop w:val="0"/>
                                      <w:marBottom w:val="0"/>
                                      <w:divBdr>
                                        <w:top w:val="none" w:sz="0" w:space="0" w:color="auto"/>
                                        <w:left w:val="none" w:sz="0" w:space="0" w:color="auto"/>
                                        <w:bottom w:val="none" w:sz="0" w:space="0" w:color="auto"/>
                                        <w:right w:val="none" w:sz="0" w:space="0" w:color="auto"/>
                                      </w:divBdr>
                                      <w:divsChild>
                                        <w:div w:id="1440875179">
                                          <w:marLeft w:val="0"/>
                                          <w:marRight w:val="0"/>
                                          <w:marTop w:val="0"/>
                                          <w:marBottom w:val="0"/>
                                          <w:divBdr>
                                            <w:top w:val="none" w:sz="0" w:space="0" w:color="auto"/>
                                            <w:left w:val="none" w:sz="0" w:space="0" w:color="auto"/>
                                            <w:bottom w:val="none" w:sz="0" w:space="0" w:color="auto"/>
                                            <w:right w:val="none" w:sz="0" w:space="0" w:color="auto"/>
                                          </w:divBdr>
                                          <w:divsChild>
                                            <w:div w:id="1506289559">
                                              <w:marLeft w:val="0"/>
                                              <w:marRight w:val="0"/>
                                              <w:marTop w:val="0"/>
                                              <w:marBottom w:val="0"/>
                                              <w:divBdr>
                                                <w:top w:val="none" w:sz="0" w:space="0" w:color="auto"/>
                                                <w:left w:val="none" w:sz="0" w:space="0" w:color="auto"/>
                                                <w:bottom w:val="none" w:sz="0" w:space="0" w:color="auto"/>
                                                <w:right w:val="none" w:sz="0" w:space="0" w:color="auto"/>
                                              </w:divBdr>
                                              <w:divsChild>
                                                <w:div w:id="1296447514">
                                                  <w:marLeft w:val="0"/>
                                                  <w:marRight w:val="0"/>
                                                  <w:marTop w:val="100"/>
                                                  <w:marBottom w:val="100"/>
                                                  <w:divBdr>
                                                    <w:top w:val="none" w:sz="0" w:space="0" w:color="auto"/>
                                                    <w:left w:val="none" w:sz="0" w:space="0" w:color="auto"/>
                                                    <w:bottom w:val="none" w:sz="0" w:space="0" w:color="auto"/>
                                                    <w:right w:val="none" w:sz="0" w:space="0" w:color="auto"/>
                                                  </w:divBdr>
                                                  <w:divsChild>
                                                    <w:div w:id="18567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20316954">
          <w:marLeft w:val="0"/>
          <w:marRight w:val="0"/>
          <w:marTop w:val="0"/>
          <w:marBottom w:val="0"/>
          <w:divBdr>
            <w:top w:val="none" w:sz="0" w:space="0" w:color="auto"/>
            <w:left w:val="none" w:sz="0" w:space="0" w:color="auto"/>
            <w:bottom w:val="none" w:sz="0" w:space="0" w:color="auto"/>
            <w:right w:val="none" w:sz="0" w:space="0" w:color="auto"/>
          </w:divBdr>
          <w:divsChild>
            <w:div w:id="781727755">
              <w:marLeft w:val="0"/>
              <w:marRight w:val="0"/>
              <w:marTop w:val="0"/>
              <w:marBottom w:val="0"/>
              <w:divBdr>
                <w:top w:val="none" w:sz="0" w:space="0" w:color="auto"/>
                <w:left w:val="none" w:sz="0" w:space="0" w:color="auto"/>
                <w:bottom w:val="none" w:sz="0" w:space="0" w:color="auto"/>
                <w:right w:val="none" w:sz="0" w:space="0" w:color="auto"/>
              </w:divBdr>
              <w:divsChild>
                <w:div w:id="987901653">
                  <w:marLeft w:val="0"/>
                  <w:marRight w:val="0"/>
                  <w:marTop w:val="0"/>
                  <w:marBottom w:val="0"/>
                  <w:divBdr>
                    <w:top w:val="none" w:sz="0" w:space="0" w:color="auto"/>
                    <w:left w:val="none" w:sz="0" w:space="0" w:color="auto"/>
                    <w:bottom w:val="none" w:sz="0" w:space="0" w:color="auto"/>
                    <w:right w:val="none" w:sz="0" w:space="0" w:color="auto"/>
                  </w:divBdr>
                  <w:divsChild>
                    <w:div w:id="367991024">
                      <w:marLeft w:val="0"/>
                      <w:marRight w:val="0"/>
                      <w:marTop w:val="0"/>
                      <w:marBottom w:val="0"/>
                      <w:divBdr>
                        <w:top w:val="none" w:sz="0" w:space="0" w:color="auto"/>
                        <w:left w:val="none" w:sz="0" w:space="0" w:color="auto"/>
                        <w:bottom w:val="none" w:sz="0" w:space="0" w:color="auto"/>
                        <w:right w:val="none" w:sz="0" w:space="0" w:color="auto"/>
                      </w:divBdr>
                      <w:divsChild>
                        <w:div w:id="1233731676">
                          <w:marLeft w:val="0"/>
                          <w:marRight w:val="0"/>
                          <w:marTop w:val="0"/>
                          <w:marBottom w:val="0"/>
                          <w:divBdr>
                            <w:top w:val="none" w:sz="0" w:space="0" w:color="auto"/>
                            <w:left w:val="none" w:sz="0" w:space="0" w:color="auto"/>
                            <w:bottom w:val="none" w:sz="0" w:space="0" w:color="auto"/>
                            <w:right w:val="none" w:sz="0" w:space="0" w:color="auto"/>
                          </w:divBdr>
                          <w:divsChild>
                            <w:div w:id="67372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679019">
                  <w:marLeft w:val="0"/>
                  <w:marRight w:val="0"/>
                  <w:marTop w:val="0"/>
                  <w:marBottom w:val="0"/>
                  <w:divBdr>
                    <w:top w:val="none" w:sz="0" w:space="0" w:color="auto"/>
                    <w:left w:val="none" w:sz="0" w:space="0" w:color="auto"/>
                    <w:bottom w:val="none" w:sz="0" w:space="0" w:color="auto"/>
                    <w:right w:val="none" w:sz="0" w:space="0" w:color="auto"/>
                  </w:divBdr>
                  <w:divsChild>
                    <w:div w:id="1026827636">
                      <w:marLeft w:val="180"/>
                      <w:marRight w:val="0"/>
                      <w:marTop w:val="0"/>
                      <w:marBottom w:val="30"/>
                      <w:divBdr>
                        <w:top w:val="none" w:sz="0" w:space="0" w:color="auto"/>
                        <w:left w:val="none" w:sz="0" w:space="0" w:color="auto"/>
                        <w:bottom w:val="none" w:sz="0" w:space="0" w:color="auto"/>
                        <w:right w:val="none" w:sz="0" w:space="0" w:color="auto"/>
                      </w:divBdr>
                    </w:div>
                    <w:div w:id="1500002678">
                      <w:marLeft w:val="0"/>
                      <w:marRight w:val="0"/>
                      <w:marTop w:val="0"/>
                      <w:marBottom w:val="0"/>
                      <w:divBdr>
                        <w:top w:val="none" w:sz="0" w:space="0" w:color="auto"/>
                        <w:left w:val="none" w:sz="0" w:space="0" w:color="auto"/>
                        <w:bottom w:val="none" w:sz="0" w:space="0" w:color="auto"/>
                        <w:right w:val="none" w:sz="0" w:space="0" w:color="auto"/>
                      </w:divBdr>
                      <w:divsChild>
                        <w:div w:id="427579067">
                          <w:marLeft w:val="0"/>
                          <w:marRight w:val="0"/>
                          <w:marTop w:val="0"/>
                          <w:marBottom w:val="0"/>
                          <w:divBdr>
                            <w:top w:val="none" w:sz="0" w:space="0" w:color="auto"/>
                            <w:left w:val="none" w:sz="0" w:space="0" w:color="auto"/>
                            <w:bottom w:val="none" w:sz="0" w:space="0" w:color="auto"/>
                            <w:right w:val="none" w:sz="0" w:space="0" w:color="auto"/>
                          </w:divBdr>
                          <w:divsChild>
                            <w:div w:id="470292285">
                              <w:marLeft w:val="0"/>
                              <w:marRight w:val="0"/>
                              <w:marTop w:val="0"/>
                              <w:marBottom w:val="0"/>
                              <w:divBdr>
                                <w:top w:val="none" w:sz="0" w:space="0" w:color="auto"/>
                                <w:left w:val="none" w:sz="0" w:space="0" w:color="auto"/>
                                <w:bottom w:val="none" w:sz="0" w:space="0" w:color="auto"/>
                                <w:right w:val="none" w:sz="0" w:space="0" w:color="auto"/>
                              </w:divBdr>
                              <w:divsChild>
                                <w:div w:id="1735351306">
                                  <w:marLeft w:val="0"/>
                                  <w:marRight w:val="0"/>
                                  <w:marTop w:val="0"/>
                                  <w:marBottom w:val="0"/>
                                  <w:divBdr>
                                    <w:top w:val="none" w:sz="0" w:space="0" w:color="auto"/>
                                    <w:left w:val="none" w:sz="0" w:space="0" w:color="auto"/>
                                    <w:bottom w:val="none" w:sz="0" w:space="0" w:color="auto"/>
                                    <w:right w:val="none" w:sz="0" w:space="0" w:color="auto"/>
                                  </w:divBdr>
                                  <w:divsChild>
                                    <w:div w:id="1962223424">
                                      <w:marLeft w:val="0"/>
                                      <w:marRight w:val="0"/>
                                      <w:marTop w:val="0"/>
                                      <w:marBottom w:val="0"/>
                                      <w:divBdr>
                                        <w:top w:val="none" w:sz="0" w:space="0" w:color="auto"/>
                                        <w:left w:val="none" w:sz="0" w:space="0" w:color="auto"/>
                                        <w:bottom w:val="none" w:sz="0" w:space="0" w:color="auto"/>
                                        <w:right w:val="none" w:sz="0" w:space="0" w:color="auto"/>
                                      </w:divBdr>
                                      <w:divsChild>
                                        <w:div w:id="1986665103">
                                          <w:marLeft w:val="0"/>
                                          <w:marRight w:val="0"/>
                                          <w:marTop w:val="0"/>
                                          <w:marBottom w:val="0"/>
                                          <w:divBdr>
                                            <w:top w:val="none" w:sz="0" w:space="0" w:color="auto"/>
                                            <w:left w:val="none" w:sz="0" w:space="0" w:color="auto"/>
                                            <w:bottom w:val="none" w:sz="0" w:space="0" w:color="auto"/>
                                            <w:right w:val="none" w:sz="0" w:space="0" w:color="auto"/>
                                          </w:divBdr>
                                          <w:divsChild>
                                            <w:div w:id="1028607458">
                                              <w:marLeft w:val="0"/>
                                              <w:marRight w:val="0"/>
                                              <w:marTop w:val="0"/>
                                              <w:marBottom w:val="0"/>
                                              <w:divBdr>
                                                <w:top w:val="none" w:sz="0" w:space="0" w:color="auto"/>
                                                <w:left w:val="none" w:sz="0" w:space="0" w:color="auto"/>
                                                <w:bottom w:val="none" w:sz="0" w:space="0" w:color="auto"/>
                                                <w:right w:val="none" w:sz="0" w:space="0" w:color="auto"/>
                                              </w:divBdr>
                                              <w:divsChild>
                                                <w:div w:id="493450830">
                                                  <w:marLeft w:val="0"/>
                                                  <w:marRight w:val="0"/>
                                                  <w:marTop w:val="15"/>
                                                  <w:marBottom w:val="15"/>
                                                  <w:divBdr>
                                                    <w:top w:val="none" w:sz="0" w:space="0" w:color="auto"/>
                                                    <w:left w:val="none" w:sz="0" w:space="0" w:color="auto"/>
                                                    <w:bottom w:val="none" w:sz="0" w:space="0" w:color="auto"/>
                                                    <w:right w:val="none" w:sz="0" w:space="0" w:color="auto"/>
                                                  </w:divBdr>
                                                  <w:divsChild>
                                                    <w:div w:id="161940794">
                                                      <w:marLeft w:val="0"/>
                                                      <w:marRight w:val="0"/>
                                                      <w:marTop w:val="0"/>
                                                      <w:marBottom w:val="0"/>
                                                      <w:divBdr>
                                                        <w:top w:val="none" w:sz="0" w:space="0" w:color="auto"/>
                                                        <w:left w:val="none" w:sz="0" w:space="0" w:color="auto"/>
                                                        <w:bottom w:val="none" w:sz="0" w:space="0" w:color="auto"/>
                                                        <w:right w:val="none" w:sz="0" w:space="0" w:color="auto"/>
                                                      </w:divBdr>
                                                      <w:divsChild>
                                                        <w:div w:id="651131529">
                                                          <w:marLeft w:val="0"/>
                                                          <w:marRight w:val="0"/>
                                                          <w:marTop w:val="0"/>
                                                          <w:marBottom w:val="0"/>
                                                          <w:divBdr>
                                                            <w:top w:val="none" w:sz="0" w:space="0" w:color="auto"/>
                                                            <w:left w:val="none" w:sz="0" w:space="0" w:color="auto"/>
                                                            <w:bottom w:val="none" w:sz="0" w:space="0" w:color="auto"/>
                                                            <w:right w:val="none" w:sz="0" w:space="0" w:color="auto"/>
                                                          </w:divBdr>
                                                          <w:divsChild>
                                                            <w:div w:id="353307523">
                                                              <w:marLeft w:val="0"/>
                                                              <w:marRight w:val="0"/>
                                                              <w:marTop w:val="0"/>
                                                              <w:marBottom w:val="0"/>
                                                              <w:divBdr>
                                                                <w:top w:val="none" w:sz="0" w:space="0" w:color="auto"/>
                                                                <w:left w:val="none" w:sz="0" w:space="0" w:color="auto"/>
                                                                <w:bottom w:val="none" w:sz="0" w:space="0" w:color="auto"/>
                                                                <w:right w:val="none" w:sz="0" w:space="0" w:color="auto"/>
                                                              </w:divBdr>
                                                              <w:divsChild>
                                                                <w:div w:id="1673603865">
                                                                  <w:marLeft w:val="0"/>
                                                                  <w:marRight w:val="0"/>
                                                                  <w:marTop w:val="0"/>
                                                                  <w:marBottom w:val="0"/>
                                                                  <w:divBdr>
                                                                    <w:top w:val="none" w:sz="0" w:space="0" w:color="auto"/>
                                                                    <w:left w:val="none" w:sz="0" w:space="0" w:color="auto"/>
                                                                    <w:bottom w:val="none" w:sz="0" w:space="0" w:color="auto"/>
                                                                    <w:right w:val="none" w:sz="0" w:space="0" w:color="auto"/>
                                                                  </w:divBdr>
                                                                </w:div>
                                                                <w:div w:id="208097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7373048">
          <w:marLeft w:val="0"/>
          <w:marRight w:val="0"/>
          <w:marTop w:val="0"/>
          <w:marBottom w:val="0"/>
          <w:divBdr>
            <w:top w:val="none" w:sz="0" w:space="0" w:color="auto"/>
            <w:left w:val="none" w:sz="0" w:space="0" w:color="auto"/>
            <w:bottom w:val="none" w:sz="0" w:space="0" w:color="auto"/>
            <w:right w:val="none" w:sz="0" w:space="0" w:color="auto"/>
          </w:divBdr>
          <w:divsChild>
            <w:div w:id="751509100">
              <w:marLeft w:val="0"/>
              <w:marRight w:val="0"/>
              <w:marTop w:val="0"/>
              <w:marBottom w:val="0"/>
              <w:divBdr>
                <w:top w:val="none" w:sz="0" w:space="0" w:color="auto"/>
                <w:left w:val="none" w:sz="0" w:space="0" w:color="auto"/>
                <w:bottom w:val="none" w:sz="0" w:space="0" w:color="auto"/>
                <w:right w:val="none" w:sz="0" w:space="0" w:color="auto"/>
              </w:divBdr>
              <w:divsChild>
                <w:div w:id="274562625">
                  <w:marLeft w:val="0"/>
                  <w:marRight w:val="0"/>
                  <w:marTop w:val="0"/>
                  <w:marBottom w:val="0"/>
                  <w:divBdr>
                    <w:top w:val="none" w:sz="0" w:space="0" w:color="auto"/>
                    <w:left w:val="none" w:sz="0" w:space="0" w:color="auto"/>
                    <w:bottom w:val="none" w:sz="0" w:space="0" w:color="auto"/>
                    <w:right w:val="none" w:sz="0" w:space="0" w:color="auto"/>
                  </w:divBdr>
                  <w:divsChild>
                    <w:div w:id="576669261">
                      <w:marLeft w:val="0"/>
                      <w:marRight w:val="0"/>
                      <w:marTop w:val="0"/>
                      <w:marBottom w:val="0"/>
                      <w:divBdr>
                        <w:top w:val="none" w:sz="0" w:space="0" w:color="auto"/>
                        <w:left w:val="none" w:sz="0" w:space="0" w:color="auto"/>
                        <w:bottom w:val="none" w:sz="0" w:space="0" w:color="auto"/>
                        <w:right w:val="none" w:sz="0" w:space="0" w:color="auto"/>
                      </w:divBdr>
                      <w:divsChild>
                        <w:div w:id="1539317429">
                          <w:marLeft w:val="0"/>
                          <w:marRight w:val="0"/>
                          <w:marTop w:val="0"/>
                          <w:marBottom w:val="0"/>
                          <w:divBdr>
                            <w:top w:val="none" w:sz="0" w:space="0" w:color="auto"/>
                            <w:left w:val="none" w:sz="0" w:space="0" w:color="auto"/>
                            <w:bottom w:val="none" w:sz="0" w:space="0" w:color="auto"/>
                            <w:right w:val="none" w:sz="0" w:space="0" w:color="auto"/>
                          </w:divBdr>
                          <w:divsChild>
                            <w:div w:id="12870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5107">
                  <w:marLeft w:val="0"/>
                  <w:marRight w:val="0"/>
                  <w:marTop w:val="0"/>
                  <w:marBottom w:val="0"/>
                  <w:divBdr>
                    <w:top w:val="none" w:sz="0" w:space="0" w:color="auto"/>
                    <w:left w:val="none" w:sz="0" w:space="0" w:color="auto"/>
                    <w:bottom w:val="none" w:sz="0" w:space="0" w:color="auto"/>
                    <w:right w:val="none" w:sz="0" w:space="0" w:color="auto"/>
                  </w:divBdr>
                  <w:divsChild>
                    <w:div w:id="866530549">
                      <w:marLeft w:val="180"/>
                      <w:marRight w:val="0"/>
                      <w:marTop w:val="0"/>
                      <w:marBottom w:val="30"/>
                      <w:divBdr>
                        <w:top w:val="none" w:sz="0" w:space="0" w:color="auto"/>
                        <w:left w:val="none" w:sz="0" w:space="0" w:color="auto"/>
                        <w:bottom w:val="none" w:sz="0" w:space="0" w:color="auto"/>
                        <w:right w:val="none" w:sz="0" w:space="0" w:color="auto"/>
                      </w:divBdr>
                    </w:div>
                    <w:div w:id="1272592751">
                      <w:marLeft w:val="0"/>
                      <w:marRight w:val="0"/>
                      <w:marTop w:val="0"/>
                      <w:marBottom w:val="0"/>
                      <w:divBdr>
                        <w:top w:val="none" w:sz="0" w:space="0" w:color="auto"/>
                        <w:left w:val="none" w:sz="0" w:space="0" w:color="auto"/>
                        <w:bottom w:val="none" w:sz="0" w:space="0" w:color="auto"/>
                        <w:right w:val="none" w:sz="0" w:space="0" w:color="auto"/>
                      </w:divBdr>
                      <w:divsChild>
                        <w:div w:id="445925753">
                          <w:marLeft w:val="0"/>
                          <w:marRight w:val="0"/>
                          <w:marTop w:val="0"/>
                          <w:marBottom w:val="0"/>
                          <w:divBdr>
                            <w:top w:val="none" w:sz="0" w:space="0" w:color="auto"/>
                            <w:left w:val="none" w:sz="0" w:space="0" w:color="auto"/>
                            <w:bottom w:val="none" w:sz="0" w:space="0" w:color="auto"/>
                            <w:right w:val="none" w:sz="0" w:space="0" w:color="auto"/>
                          </w:divBdr>
                          <w:divsChild>
                            <w:div w:id="1881015891">
                              <w:marLeft w:val="0"/>
                              <w:marRight w:val="0"/>
                              <w:marTop w:val="0"/>
                              <w:marBottom w:val="0"/>
                              <w:divBdr>
                                <w:top w:val="none" w:sz="0" w:space="0" w:color="auto"/>
                                <w:left w:val="none" w:sz="0" w:space="0" w:color="auto"/>
                                <w:bottom w:val="none" w:sz="0" w:space="0" w:color="auto"/>
                                <w:right w:val="none" w:sz="0" w:space="0" w:color="auto"/>
                              </w:divBdr>
                              <w:divsChild>
                                <w:div w:id="452946194">
                                  <w:marLeft w:val="0"/>
                                  <w:marRight w:val="0"/>
                                  <w:marTop w:val="0"/>
                                  <w:marBottom w:val="0"/>
                                  <w:divBdr>
                                    <w:top w:val="none" w:sz="0" w:space="0" w:color="auto"/>
                                    <w:left w:val="none" w:sz="0" w:space="0" w:color="auto"/>
                                    <w:bottom w:val="none" w:sz="0" w:space="0" w:color="auto"/>
                                    <w:right w:val="none" w:sz="0" w:space="0" w:color="auto"/>
                                  </w:divBdr>
                                  <w:divsChild>
                                    <w:div w:id="497234077">
                                      <w:marLeft w:val="0"/>
                                      <w:marRight w:val="0"/>
                                      <w:marTop w:val="0"/>
                                      <w:marBottom w:val="0"/>
                                      <w:divBdr>
                                        <w:top w:val="none" w:sz="0" w:space="0" w:color="auto"/>
                                        <w:left w:val="none" w:sz="0" w:space="0" w:color="auto"/>
                                        <w:bottom w:val="none" w:sz="0" w:space="0" w:color="auto"/>
                                        <w:right w:val="none" w:sz="0" w:space="0" w:color="auto"/>
                                      </w:divBdr>
                                      <w:divsChild>
                                        <w:div w:id="1562983692">
                                          <w:marLeft w:val="0"/>
                                          <w:marRight w:val="0"/>
                                          <w:marTop w:val="0"/>
                                          <w:marBottom w:val="0"/>
                                          <w:divBdr>
                                            <w:top w:val="none" w:sz="0" w:space="0" w:color="auto"/>
                                            <w:left w:val="none" w:sz="0" w:space="0" w:color="auto"/>
                                            <w:bottom w:val="none" w:sz="0" w:space="0" w:color="auto"/>
                                            <w:right w:val="none" w:sz="0" w:space="0" w:color="auto"/>
                                          </w:divBdr>
                                          <w:divsChild>
                                            <w:div w:id="349184468">
                                              <w:marLeft w:val="0"/>
                                              <w:marRight w:val="0"/>
                                              <w:marTop w:val="0"/>
                                              <w:marBottom w:val="0"/>
                                              <w:divBdr>
                                                <w:top w:val="none" w:sz="0" w:space="0" w:color="auto"/>
                                                <w:left w:val="none" w:sz="0" w:space="0" w:color="auto"/>
                                                <w:bottom w:val="none" w:sz="0" w:space="0" w:color="auto"/>
                                                <w:right w:val="none" w:sz="0" w:space="0" w:color="auto"/>
                                              </w:divBdr>
                                              <w:divsChild>
                                                <w:div w:id="591397348">
                                                  <w:marLeft w:val="0"/>
                                                  <w:marRight w:val="0"/>
                                                  <w:marTop w:val="15"/>
                                                  <w:marBottom w:val="15"/>
                                                  <w:divBdr>
                                                    <w:top w:val="none" w:sz="0" w:space="0" w:color="auto"/>
                                                    <w:left w:val="none" w:sz="0" w:space="0" w:color="auto"/>
                                                    <w:bottom w:val="none" w:sz="0" w:space="0" w:color="auto"/>
                                                    <w:right w:val="none" w:sz="0" w:space="0" w:color="auto"/>
                                                  </w:divBdr>
                                                  <w:divsChild>
                                                    <w:div w:id="101268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1185769">
          <w:marLeft w:val="0"/>
          <w:marRight w:val="0"/>
          <w:marTop w:val="0"/>
          <w:marBottom w:val="0"/>
          <w:divBdr>
            <w:top w:val="none" w:sz="0" w:space="0" w:color="auto"/>
            <w:left w:val="none" w:sz="0" w:space="0" w:color="auto"/>
            <w:bottom w:val="none" w:sz="0" w:space="0" w:color="auto"/>
            <w:right w:val="none" w:sz="0" w:space="0" w:color="auto"/>
          </w:divBdr>
          <w:divsChild>
            <w:div w:id="1050499319">
              <w:marLeft w:val="0"/>
              <w:marRight w:val="0"/>
              <w:marTop w:val="0"/>
              <w:marBottom w:val="0"/>
              <w:divBdr>
                <w:top w:val="none" w:sz="0" w:space="0" w:color="auto"/>
                <w:left w:val="none" w:sz="0" w:space="0" w:color="auto"/>
                <w:bottom w:val="none" w:sz="0" w:space="0" w:color="auto"/>
                <w:right w:val="none" w:sz="0" w:space="0" w:color="auto"/>
              </w:divBdr>
              <w:divsChild>
                <w:div w:id="1245453050">
                  <w:marLeft w:val="0"/>
                  <w:marRight w:val="0"/>
                  <w:marTop w:val="0"/>
                  <w:marBottom w:val="0"/>
                  <w:divBdr>
                    <w:top w:val="none" w:sz="0" w:space="0" w:color="auto"/>
                    <w:left w:val="none" w:sz="0" w:space="0" w:color="auto"/>
                    <w:bottom w:val="none" w:sz="0" w:space="0" w:color="auto"/>
                    <w:right w:val="none" w:sz="0" w:space="0" w:color="auto"/>
                  </w:divBdr>
                  <w:divsChild>
                    <w:div w:id="1838571148">
                      <w:marLeft w:val="0"/>
                      <w:marRight w:val="0"/>
                      <w:marTop w:val="0"/>
                      <w:marBottom w:val="0"/>
                      <w:divBdr>
                        <w:top w:val="none" w:sz="0" w:space="0" w:color="auto"/>
                        <w:left w:val="none" w:sz="0" w:space="0" w:color="auto"/>
                        <w:bottom w:val="none" w:sz="0" w:space="0" w:color="auto"/>
                        <w:right w:val="none" w:sz="0" w:space="0" w:color="auto"/>
                      </w:divBdr>
                      <w:divsChild>
                        <w:div w:id="1908757723">
                          <w:marLeft w:val="0"/>
                          <w:marRight w:val="0"/>
                          <w:marTop w:val="0"/>
                          <w:marBottom w:val="0"/>
                          <w:divBdr>
                            <w:top w:val="none" w:sz="0" w:space="0" w:color="auto"/>
                            <w:left w:val="none" w:sz="0" w:space="0" w:color="auto"/>
                            <w:bottom w:val="none" w:sz="0" w:space="0" w:color="auto"/>
                            <w:right w:val="none" w:sz="0" w:space="0" w:color="auto"/>
                          </w:divBdr>
                          <w:divsChild>
                            <w:div w:id="186150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461785">
                  <w:marLeft w:val="0"/>
                  <w:marRight w:val="0"/>
                  <w:marTop w:val="0"/>
                  <w:marBottom w:val="0"/>
                  <w:divBdr>
                    <w:top w:val="none" w:sz="0" w:space="0" w:color="auto"/>
                    <w:left w:val="none" w:sz="0" w:space="0" w:color="auto"/>
                    <w:bottom w:val="none" w:sz="0" w:space="0" w:color="auto"/>
                    <w:right w:val="none" w:sz="0" w:space="0" w:color="auto"/>
                  </w:divBdr>
                  <w:divsChild>
                    <w:div w:id="1853643612">
                      <w:marLeft w:val="180"/>
                      <w:marRight w:val="0"/>
                      <w:marTop w:val="0"/>
                      <w:marBottom w:val="30"/>
                      <w:divBdr>
                        <w:top w:val="none" w:sz="0" w:space="0" w:color="auto"/>
                        <w:left w:val="none" w:sz="0" w:space="0" w:color="auto"/>
                        <w:bottom w:val="none" w:sz="0" w:space="0" w:color="auto"/>
                        <w:right w:val="none" w:sz="0" w:space="0" w:color="auto"/>
                      </w:divBdr>
                    </w:div>
                    <w:div w:id="1618487353">
                      <w:marLeft w:val="0"/>
                      <w:marRight w:val="0"/>
                      <w:marTop w:val="0"/>
                      <w:marBottom w:val="0"/>
                      <w:divBdr>
                        <w:top w:val="none" w:sz="0" w:space="0" w:color="auto"/>
                        <w:left w:val="none" w:sz="0" w:space="0" w:color="auto"/>
                        <w:bottom w:val="none" w:sz="0" w:space="0" w:color="auto"/>
                        <w:right w:val="none" w:sz="0" w:space="0" w:color="auto"/>
                      </w:divBdr>
                      <w:divsChild>
                        <w:div w:id="1705057209">
                          <w:marLeft w:val="0"/>
                          <w:marRight w:val="0"/>
                          <w:marTop w:val="0"/>
                          <w:marBottom w:val="0"/>
                          <w:divBdr>
                            <w:top w:val="none" w:sz="0" w:space="0" w:color="auto"/>
                            <w:left w:val="none" w:sz="0" w:space="0" w:color="auto"/>
                            <w:bottom w:val="none" w:sz="0" w:space="0" w:color="auto"/>
                            <w:right w:val="none" w:sz="0" w:space="0" w:color="auto"/>
                          </w:divBdr>
                          <w:divsChild>
                            <w:div w:id="211040586">
                              <w:marLeft w:val="0"/>
                              <w:marRight w:val="0"/>
                              <w:marTop w:val="0"/>
                              <w:marBottom w:val="0"/>
                              <w:divBdr>
                                <w:top w:val="none" w:sz="0" w:space="0" w:color="auto"/>
                                <w:left w:val="none" w:sz="0" w:space="0" w:color="auto"/>
                                <w:bottom w:val="none" w:sz="0" w:space="0" w:color="auto"/>
                                <w:right w:val="none" w:sz="0" w:space="0" w:color="auto"/>
                              </w:divBdr>
                              <w:divsChild>
                                <w:div w:id="778254640">
                                  <w:marLeft w:val="0"/>
                                  <w:marRight w:val="0"/>
                                  <w:marTop w:val="0"/>
                                  <w:marBottom w:val="0"/>
                                  <w:divBdr>
                                    <w:top w:val="none" w:sz="0" w:space="0" w:color="auto"/>
                                    <w:left w:val="none" w:sz="0" w:space="0" w:color="auto"/>
                                    <w:bottom w:val="none" w:sz="0" w:space="0" w:color="auto"/>
                                    <w:right w:val="none" w:sz="0" w:space="0" w:color="auto"/>
                                  </w:divBdr>
                                  <w:divsChild>
                                    <w:div w:id="1383285002">
                                      <w:marLeft w:val="0"/>
                                      <w:marRight w:val="0"/>
                                      <w:marTop w:val="0"/>
                                      <w:marBottom w:val="0"/>
                                      <w:divBdr>
                                        <w:top w:val="none" w:sz="0" w:space="0" w:color="auto"/>
                                        <w:left w:val="none" w:sz="0" w:space="0" w:color="auto"/>
                                        <w:bottom w:val="none" w:sz="0" w:space="0" w:color="auto"/>
                                        <w:right w:val="none" w:sz="0" w:space="0" w:color="auto"/>
                                      </w:divBdr>
                                      <w:divsChild>
                                        <w:div w:id="1105615947">
                                          <w:marLeft w:val="0"/>
                                          <w:marRight w:val="0"/>
                                          <w:marTop w:val="0"/>
                                          <w:marBottom w:val="0"/>
                                          <w:divBdr>
                                            <w:top w:val="none" w:sz="0" w:space="0" w:color="auto"/>
                                            <w:left w:val="none" w:sz="0" w:space="0" w:color="auto"/>
                                            <w:bottom w:val="none" w:sz="0" w:space="0" w:color="auto"/>
                                            <w:right w:val="none" w:sz="0" w:space="0" w:color="auto"/>
                                          </w:divBdr>
                                          <w:divsChild>
                                            <w:div w:id="101803957">
                                              <w:marLeft w:val="0"/>
                                              <w:marRight w:val="0"/>
                                              <w:marTop w:val="0"/>
                                              <w:marBottom w:val="0"/>
                                              <w:divBdr>
                                                <w:top w:val="none" w:sz="0" w:space="0" w:color="auto"/>
                                                <w:left w:val="none" w:sz="0" w:space="0" w:color="auto"/>
                                                <w:bottom w:val="none" w:sz="0" w:space="0" w:color="auto"/>
                                                <w:right w:val="none" w:sz="0" w:space="0" w:color="auto"/>
                                              </w:divBdr>
                                              <w:divsChild>
                                                <w:div w:id="313948115">
                                                  <w:marLeft w:val="0"/>
                                                  <w:marRight w:val="0"/>
                                                  <w:marTop w:val="15"/>
                                                  <w:marBottom w:val="15"/>
                                                  <w:divBdr>
                                                    <w:top w:val="none" w:sz="0" w:space="0" w:color="auto"/>
                                                    <w:left w:val="none" w:sz="0" w:space="0" w:color="auto"/>
                                                    <w:bottom w:val="none" w:sz="0" w:space="0" w:color="auto"/>
                                                    <w:right w:val="none" w:sz="0" w:space="0" w:color="auto"/>
                                                  </w:divBdr>
                                                  <w:divsChild>
                                                    <w:div w:id="1035158593">
                                                      <w:marLeft w:val="0"/>
                                                      <w:marRight w:val="0"/>
                                                      <w:marTop w:val="0"/>
                                                      <w:marBottom w:val="0"/>
                                                      <w:divBdr>
                                                        <w:top w:val="none" w:sz="0" w:space="0" w:color="auto"/>
                                                        <w:left w:val="none" w:sz="0" w:space="0" w:color="auto"/>
                                                        <w:bottom w:val="none" w:sz="0" w:space="0" w:color="auto"/>
                                                        <w:right w:val="none" w:sz="0" w:space="0" w:color="auto"/>
                                                      </w:divBdr>
                                                      <w:divsChild>
                                                        <w:div w:id="212449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521665">
                          <w:marLeft w:val="0"/>
                          <w:marRight w:val="0"/>
                          <w:marTop w:val="0"/>
                          <w:marBottom w:val="0"/>
                          <w:divBdr>
                            <w:top w:val="none" w:sz="0" w:space="0" w:color="auto"/>
                            <w:left w:val="none" w:sz="0" w:space="0" w:color="auto"/>
                            <w:bottom w:val="none" w:sz="0" w:space="0" w:color="auto"/>
                            <w:right w:val="none" w:sz="0" w:space="0" w:color="auto"/>
                          </w:divBdr>
                          <w:divsChild>
                            <w:div w:id="497960770">
                              <w:marLeft w:val="0"/>
                              <w:marRight w:val="0"/>
                              <w:marTop w:val="0"/>
                              <w:marBottom w:val="0"/>
                              <w:divBdr>
                                <w:top w:val="none" w:sz="0" w:space="0" w:color="auto"/>
                                <w:left w:val="none" w:sz="0" w:space="0" w:color="auto"/>
                                <w:bottom w:val="none" w:sz="0" w:space="0" w:color="auto"/>
                                <w:right w:val="none" w:sz="0" w:space="0" w:color="auto"/>
                              </w:divBdr>
                              <w:divsChild>
                                <w:div w:id="757288609">
                                  <w:marLeft w:val="0"/>
                                  <w:marRight w:val="0"/>
                                  <w:marTop w:val="0"/>
                                  <w:marBottom w:val="0"/>
                                  <w:divBdr>
                                    <w:top w:val="none" w:sz="0" w:space="0" w:color="auto"/>
                                    <w:left w:val="none" w:sz="0" w:space="0" w:color="auto"/>
                                    <w:bottom w:val="none" w:sz="0" w:space="0" w:color="auto"/>
                                    <w:right w:val="none" w:sz="0" w:space="0" w:color="auto"/>
                                  </w:divBdr>
                                  <w:divsChild>
                                    <w:div w:id="1730222126">
                                      <w:marLeft w:val="0"/>
                                      <w:marRight w:val="0"/>
                                      <w:marTop w:val="0"/>
                                      <w:marBottom w:val="0"/>
                                      <w:divBdr>
                                        <w:top w:val="none" w:sz="0" w:space="0" w:color="auto"/>
                                        <w:left w:val="none" w:sz="0" w:space="0" w:color="auto"/>
                                        <w:bottom w:val="none" w:sz="0" w:space="0" w:color="auto"/>
                                        <w:right w:val="none" w:sz="0" w:space="0" w:color="auto"/>
                                      </w:divBdr>
                                      <w:divsChild>
                                        <w:div w:id="2019310322">
                                          <w:marLeft w:val="0"/>
                                          <w:marRight w:val="0"/>
                                          <w:marTop w:val="0"/>
                                          <w:marBottom w:val="0"/>
                                          <w:divBdr>
                                            <w:top w:val="none" w:sz="0" w:space="0" w:color="auto"/>
                                            <w:left w:val="none" w:sz="0" w:space="0" w:color="auto"/>
                                            <w:bottom w:val="none" w:sz="0" w:space="0" w:color="auto"/>
                                            <w:right w:val="none" w:sz="0" w:space="0" w:color="auto"/>
                                          </w:divBdr>
                                          <w:divsChild>
                                            <w:div w:id="1810902476">
                                              <w:marLeft w:val="0"/>
                                              <w:marRight w:val="0"/>
                                              <w:marTop w:val="0"/>
                                              <w:marBottom w:val="0"/>
                                              <w:divBdr>
                                                <w:top w:val="none" w:sz="0" w:space="0" w:color="auto"/>
                                                <w:left w:val="none" w:sz="0" w:space="0" w:color="auto"/>
                                                <w:bottom w:val="none" w:sz="0" w:space="0" w:color="auto"/>
                                                <w:right w:val="none" w:sz="0" w:space="0" w:color="auto"/>
                                              </w:divBdr>
                                              <w:divsChild>
                                                <w:div w:id="1444424159">
                                                  <w:marLeft w:val="0"/>
                                                  <w:marRight w:val="0"/>
                                                  <w:marTop w:val="15"/>
                                                  <w:marBottom w:val="15"/>
                                                  <w:divBdr>
                                                    <w:top w:val="none" w:sz="0" w:space="0" w:color="auto"/>
                                                    <w:left w:val="none" w:sz="0" w:space="0" w:color="auto"/>
                                                    <w:bottom w:val="none" w:sz="0" w:space="0" w:color="auto"/>
                                                    <w:right w:val="none" w:sz="0" w:space="0" w:color="auto"/>
                                                  </w:divBdr>
                                                  <w:divsChild>
                                                    <w:div w:id="65425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462093">
          <w:marLeft w:val="0"/>
          <w:marRight w:val="0"/>
          <w:marTop w:val="0"/>
          <w:marBottom w:val="0"/>
          <w:divBdr>
            <w:top w:val="none" w:sz="0" w:space="0" w:color="auto"/>
            <w:left w:val="none" w:sz="0" w:space="0" w:color="auto"/>
            <w:bottom w:val="none" w:sz="0" w:space="0" w:color="auto"/>
            <w:right w:val="none" w:sz="0" w:space="0" w:color="auto"/>
          </w:divBdr>
          <w:divsChild>
            <w:div w:id="1484545131">
              <w:marLeft w:val="0"/>
              <w:marRight w:val="0"/>
              <w:marTop w:val="0"/>
              <w:marBottom w:val="0"/>
              <w:divBdr>
                <w:top w:val="none" w:sz="0" w:space="0" w:color="auto"/>
                <w:left w:val="none" w:sz="0" w:space="0" w:color="auto"/>
                <w:bottom w:val="none" w:sz="0" w:space="0" w:color="auto"/>
                <w:right w:val="none" w:sz="0" w:space="0" w:color="auto"/>
              </w:divBdr>
              <w:divsChild>
                <w:div w:id="29689633">
                  <w:marLeft w:val="0"/>
                  <w:marRight w:val="0"/>
                  <w:marTop w:val="0"/>
                  <w:marBottom w:val="0"/>
                  <w:divBdr>
                    <w:top w:val="none" w:sz="0" w:space="0" w:color="auto"/>
                    <w:left w:val="none" w:sz="0" w:space="0" w:color="auto"/>
                    <w:bottom w:val="none" w:sz="0" w:space="0" w:color="auto"/>
                    <w:right w:val="none" w:sz="0" w:space="0" w:color="auto"/>
                  </w:divBdr>
                  <w:divsChild>
                    <w:div w:id="709377238">
                      <w:marLeft w:val="0"/>
                      <w:marRight w:val="0"/>
                      <w:marTop w:val="0"/>
                      <w:marBottom w:val="0"/>
                      <w:divBdr>
                        <w:top w:val="none" w:sz="0" w:space="0" w:color="auto"/>
                        <w:left w:val="none" w:sz="0" w:space="0" w:color="auto"/>
                        <w:bottom w:val="none" w:sz="0" w:space="0" w:color="auto"/>
                        <w:right w:val="none" w:sz="0" w:space="0" w:color="auto"/>
                      </w:divBdr>
                      <w:divsChild>
                        <w:div w:id="32660037">
                          <w:marLeft w:val="0"/>
                          <w:marRight w:val="0"/>
                          <w:marTop w:val="0"/>
                          <w:marBottom w:val="0"/>
                          <w:divBdr>
                            <w:top w:val="none" w:sz="0" w:space="0" w:color="auto"/>
                            <w:left w:val="none" w:sz="0" w:space="0" w:color="auto"/>
                            <w:bottom w:val="none" w:sz="0" w:space="0" w:color="auto"/>
                            <w:right w:val="none" w:sz="0" w:space="0" w:color="auto"/>
                          </w:divBdr>
                          <w:divsChild>
                            <w:div w:id="4051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10905">
                  <w:marLeft w:val="0"/>
                  <w:marRight w:val="0"/>
                  <w:marTop w:val="0"/>
                  <w:marBottom w:val="0"/>
                  <w:divBdr>
                    <w:top w:val="none" w:sz="0" w:space="0" w:color="auto"/>
                    <w:left w:val="none" w:sz="0" w:space="0" w:color="auto"/>
                    <w:bottom w:val="none" w:sz="0" w:space="0" w:color="auto"/>
                    <w:right w:val="none" w:sz="0" w:space="0" w:color="auto"/>
                  </w:divBdr>
                  <w:divsChild>
                    <w:div w:id="305282598">
                      <w:marLeft w:val="180"/>
                      <w:marRight w:val="0"/>
                      <w:marTop w:val="0"/>
                      <w:marBottom w:val="30"/>
                      <w:divBdr>
                        <w:top w:val="none" w:sz="0" w:space="0" w:color="auto"/>
                        <w:left w:val="none" w:sz="0" w:space="0" w:color="auto"/>
                        <w:bottom w:val="none" w:sz="0" w:space="0" w:color="auto"/>
                        <w:right w:val="none" w:sz="0" w:space="0" w:color="auto"/>
                      </w:divBdr>
                    </w:div>
                    <w:div w:id="68424979">
                      <w:marLeft w:val="0"/>
                      <w:marRight w:val="0"/>
                      <w:marTop w:val="0"/>
                      <w:marBottom w:val="0"/>
                      <w:divBdr>
                        <w:top w:val="none" w:sz="0" w:space="0" w:color="auto"/>
                        <w:left w:val="none" w:sz="0" w:space="0" w:color="auto"/>
                        <w:bottom w:val="none" w:sz="0" w:space="0" w:color="auto"/>
                        <w:right w:val="none" w:sz="0" w:space="0" w:color="auto"/>
                      </w:divBdr>
                      <w:divsChild>
                        <w:div w:id="1764646368">
                          <w:marLeft w:val="0"/>
                          <w:marRight w:val="0"/>
                          <w:marTop w:val="0"/>
                          <w:marBottom w:val="0"/>
                          <w:divBdr>
                            <w:top w:val="none" w:sz="0" w:space="0" w:color="auto"/>
                            <w:left w:val="none" w:sz="0" w:space="0" w:color="auto"/>
                            <w:bottom w:val="none" w:sz="0" w:space="0" w:color="auto"/>
                            <w:right w:val="none" w:sz="0" w:space="0" w:color="auto"/>
                          </w:divBdr>
                          <w:divsChild>
                            <w:div w:id="1044869157">
                              <w:marLeft w:val="0"/>
                              <w:marRight w:val="0"/>
                              <w:marTop w:val="0"/>
                              <w:marBottom w:val="0"/>
                              <w:divBdr>
                                <w:top w:val="none" w:sz="0" w:space="0" w:color="auto"/>
                                <w:left w:val="none" w:sz="0" w:space="0" w:color="auto"/>
                                <w:bottom w:val="none" w:sz="0" w:space="0" w:color="auto"/>
                                <w:right w:val="none" w:sz="0" w:space="0" w:color="auto"/>
                              </w:divBdr>
                              <w:divsChild>
                                <w:div w:id="1800420688">
                                  <w:marLeft w:val="0"/>
                                  <w:marRight w:val="0"/>
                                  <w:marTop w:val="0"/>
                                  <w:marBottom w:val="0"/>
                                  <w:divBdr>
                                    <w:top w:val="none" w:sz="0" w:space="0" w:color="auto"/>
                                    <w:left w:val="none" w:sz="0" w:space="0" w:color="auto"/>
                                    <w:bottom w:val="none" w:sz="0" w:space="0" w:color="auto"/>
                                    <w:right w:val="none" w:sz="0" w:space="0" w:color="auto"/>
                                  </w:divBdr>
                                  <w:divsChild>
                                    <w:div w:id="1157919705">
                                      <w:marLeft w:val="0"/>
                                      <w:marRight w:val="0"/>
                                      <w:marTop w:val="0"/>
                                      <w:marBottom w:val="0"/>
                                      <w:divBdr>
                                        <w:top w:val="none" w:sz="0" w:space="0" w:color="auto"/>
                                        <w:left w:val="none" w:sz="0" w:space="0" w:color="auto"/>
                                        <w:bottom w:val="none" w:sz="0" w:space="0" w:color="auto"/>
                                        <w:right w:val="none" w:sz="0" w:space="0" w:color="auto"/>
                                      </w:divBdr>
                                      <w:divsChild>
                                        <w:div w:id="2048723160">
                                          <w:marLeft w:val="0"/>
                                          <w:marRight w:val="0"/>
                                          <w:marTop w:val="0"/>
                                          <w:marBottom w:val="0"/>
                                          <w:divBdr>
                                            <w:top w:val="none" w:sz="0" w:space="0" w:color="auto"/>
                                            <w:left w:val="none" w:sz="0" w:space="0" w:color="auto"/>
                                            <w:bottom w:val="none" w:sz="0" w:space="0" w:color="auto"/>
                                            <w:right w:val="none" w:sz="0" w:space="0" w:color="auto"/>
                                          </w:divBdr>
                                          <w:divsChild>
                                            <w:div w:id="1589342603">
                                              <w:marLeft w:val="0"/>
                                              <w:marRight w:val="0"/>
                                              <w:marTop w:val="0"/>
                                              <w:marBottom w:val="0"/>
                                              <w:divBdr>
                                                <w:top w:val="none" w:sz="0" w:space="0" w:color="auto"/>
                                                <w:left w:val="none" w:sz="0" w:space="0" w:color="auto"/>
                                                <w:bottom w:val="none" w:sz="0" w:space="0" w:color="auto"/>
                                                <w:right w:val="none" w:sz="0" w:space="0" w:color="auto"/>
                                              </w:divBdr>
                                              <w:divsChild>
                                                <w:div w:id="1077049191">
                                                  <w:marLeft w:val="0"/>
                                                  <w:marRight w:val="0"/>
                                                  <w:marTop w:val="15"/>
                                                  <w:marBottom w:val="15"/>
                                                  <w:divBdr>
                                                    <w:top w:val="none" w:sz="0" w:space="0" w:color="auto"/>
                                                    <w:left w:val="none" w:sz="0" w:space="0" w:color="auto"/>
                                                    <w:bottom w:val="none" w:sz="0" w:space="0" w:color="auto"/>
                                                    <w:right w:val="none" w:sz="0" w:space="0" w:color="auto"/>
                                                  </w:divBdr>
                                                  <w:divsChild>
                                                    <w:div w:id="160237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28102497">
          <w:marLeft w:val="0"/>
          <w:marRight w:val="0"/>
          <w:marTop w:val="0"/>
          <w:marBottom w:val="0"/>
          <w:divBdr>
            <w:top w:val="none" w:sz="0" w:space="0" w:color="auto"/>
            <w:left w:val="none" w:sz="0" w:space="0" w:color="auto"/>
            <w:bottom w:val="none" w:sz="0" w:space="0" w:color="auto"/>
            <w:right w:val="none" w:sz="0" w:space="0" w:color="auto"/>
          </w:divBdr>
          <w:divsChild>
            <w:div w:id="467481407">
              <w:marLeft w:val="0"/>
              <w:marRight w:val="0"/>
              <w:marTop w:val="0"/>
              <w:marBottom w:val="0"/>
              <w:divBdr>
                <w:top w:val="none" w:sz="0" w:space="0" w:color="auto"/>
                <w:left w:val="none" w:sz="0" w:space="0" w:color="auto"/>
                <w:bottom w:val="none" w:sz="0" w:space="0" w:color="auto"/>
                <w:right w:val="none" w:sz="0" w:space="0" w:color="auto"/>
              </w:divBdr>
              <w:divsChild>
                <w:div w:id="2071414809">
                  <w:marLeft w:val="0"/>
                  <w:marRight w:val="0"/>
                  <w:marTop w:val="0"/>
                  <w:marBottom w:val="0"/>
                  <w:divBdr>
                    <w:top w:val="none" w:sz="0" w:space="0" w:color="auto"/>
                    <w:left w:val="none" w:sz="0" w:space="0" w:color="auto"/>
                    <w:bottom w:val="none" w:sz="0" w:space="0" w:color="auto"/>
                    <w:right w:val="none" w:sz="0" w:space="0" w:color="auto"/>
                  </w:divBdr>
                  <w:divsChild>
                    <w:div w:id="1896089450">
                      <w:marLeft w:val="0"/>
                      <w:marRight w:val="0"/>
                      <w:marTop w:val="0"/>
                      <w:marBottom w:val="0"/>
                      <w:divBdr>
                        <w:top w:val="none" w:sz="0" w:space="0" w:color="auto"/>
                        <w:left w:val="none" w:sz="0" w:space="0" w:color="auto"/>
                        <w:bottom w:val="none" w:sz="0" w:space="0" w:color="auto"/>
                        <w:right w:val="none" w:sz="0" w:space="0" w:color="auto"/>
                      </w:divBdr>
                      <w:divsChild>
                        <w:div w:id="204831932">
                          <w:marLeft w:val="0"/>
                          <w:marRight w:val="0"/>
                          <w:marTop w:val="0"/>
                          <w:marBottom w:val="0"/>
                          <w:divBdr>
                            <w:top w:val="none" w:sz="0" w:space="0" w:color="auto"/>
                            <w:left w:val="none" w:sz="0" w:space="0" w:color="auto"/>
                            <w:bottom w:val="none" w:sz="0" w:space="0" w:color="auto"/>
                            <w:right w:val="none" w:sz="0" w:space="0" w:color="auto"/>
                          </w:divBdr>
                          <w:divsChild>
                            <w:div w:id="119488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46250">
                  <w:marLeft w:val="0"/>
                  <w:marRight w:val="0"/>
                  <w:marTop w:val="0"/>
                  <w:marBottom w:val="0"/>
                  <w:divBdr>
                    <w:top w:val="none" w:sz="0" w:space="0" w:color="auto"/>
                    <w:left w:val="none" w:sz="0" w:space="0" w:color="auto"/>
                    <w:bottom w:val="none" w:sz="0" w:space="0" w:color="auto"/>
                    <w:right w:val="none" w:sz="0" w:space="0" w:color="auto"/>
                  </w:divBdr>
                  <w:divsChild>
                    <w:div w:id="2062746349">
                      <w:marLeft w:val="180"/>
                      <w:marRight w:val="0"/>
                      <w:marTop w:val="0"/>
                      <w:marBottom w:val="30"/>
                      <w:divBdr>
                        <w:top w:val="none" w:sz="0" w:space="0" w:color="auto"/>
                        <w:left w:val="none" w:sz="0" w:space="0" w:color="auto"/>
                        <w:bottom w:val="none" w:sz="0" w:space="0" w:color="auto"/>
                        <w:right w:val="none" w:sz="0" w:space="0" w:color="auto"/>
                      </w:divBdr>
                    </w:div>
                    <w:div w:id="1873758798">
                      <w:marLeft w:val="0"/>
                      <w:marRight w:val="0"/>
                      <w:marTop w:val="0"/>
                      <w:marBottom w:val="0"/>
                      <w:divBdr>
                        <w:top w:val="none" w:sz="0" w:space="0" w:color="auto"/>
                        <w:left w:val="none" w:sz="0" w:space="0" w:color="auto"/>
                        <w:bottom w:val="none" w:sz="0" w:space="0" w:color="auto"/>
                        <w:right w:val="none" w:sz="0" w:space="0" w:color="auto"/>
                      </w:divBdr>
                      <w:divsChild>
                        <w:div w:id="343629455">
                          <w:marLeft w:val="0"/>
                          <w:marRight w:val="0"/>
                          <w:marTop w:val="0"/>
                          <w:marBottom w:val="0"/>
                          <w:divBdr>
                            <w:top w:val="none" w:sz="0" w:space="0" w:color="auto"/>
                            <w:left w:val="none" w:sz="0" w:space="0" w:color="auto"/>
                            <w:bottom w:val="none" w:sz="0" w:space="0" w:color="auto"/>
                            <w:right w:val="none" w:sz="0" w:space="0" w:color="auto"/>
                          </w:divBdr>
                          <w:divsChild>
                            <w:div w:id="1834947696">
                              <w:marLeft w:val="0"/>
                              <w:marRight w:val="0"/>
                              <w:marTop w:val="0"/>
                              <w:marBottom w:val="0"/>
                              <w:divBdr>
                                <w:top w:val="none" w:sz="0" w:space="0" w:color="auto"/>
                                <w:left w:val="none" w:sz="0" w:space="0" w:color="auto"/>
                                <w:bottom w:val="none" w:sz="0" w:space="0" w:color="auto"/>
                                <w:right w:val="none" w:sz="0" w:space="0" w:color="auto"/>
                              </w:divBdr>
                              <w:divsChild>
                                <w:div w:id="153765072">
                                  <w:marLeft w:val="0"/>
                                  <w:marRight w:val="0"/>
                                  <w:marTop w:val="0"/>
                                  <w:marBottom w:val="0"/>
                                  <w:divBdr>
                                    <w:top w:val="none" w:sz="0" w:space="0" w:color="auto"/>
                                    <w:left w:val="none" w:sz="0" w:space="0" w:color="auto"/>
                                    <w:bottom w:val="none" w:sz="0" w:space="0" w:color="auto"/>
                                    <w:right w:val="none" w:sz="0" w:space="0" w:color="auto"/>
                                  </w:divBdr>
                                  <w:divsChild>
                                    <w:div w:id="1105730876">
                                      <w:marLeft w:val="0"/>
                                      <w:marRight w:val="0"/>
                                      <w:marTop w:val="0"/>
                                      <w:marBottom w:val="0"/>
                                      <w:divBdr>
                                        <w:top w:val="none" w:sz="0" w:space="0" w:color="auto"/>
                                        <w:left w:val="none" w:sz="0" w:space="0" w:color="auto"/>
                                        <w:bottom w:val="none" w:sz="0" w:space="0" w:color="auto"/>
                                        <w:right w:val="none" w:sz="0" w:space="0" w:color="auto"/>
                                      </w:divBdr>
                                      <w:divsChild>
                                        <w:div w:id="407921566">
                                          <w:marLeft w:val="0"/>
                                          <w:marRight w:val="0"/>
                                          <w:marTop w:val="0"/>
                                          <w:marBottom w:val="0"/>
                                          <w:divBdr>
                                            <w:top w:val="none" w:sz="0" w:space="0" w:color="auto"/>
                                            <w:left w:val="none" w:sz="0" w:space="0" w:color="auto"/>
                                            <w:bottom w:val="none" w:sz="0" w:space="0" w:color="auto"/>
                                            <w:right w:val="none" w:sz="0" w:space="0" w:color="auto"/>
                                          </w:divBdr>
                                          <w:divsChild>
                                            <w:div w:id="1580098264">
                                              <w:marLeft w:val="0"/>
                                              <w:marRight w:val="0"/>
                                              <w:marTop w:val="0"/>
                                              <w:marBottom w:val="0"/>
                                              <w:divBdr>
                                                <w:top w:val="none" w:sz="0" w:space="0" w:color="auto"/>
                                                <w:left w:val="none" w:sz="0" w:space="0" w:color="auto"/>
                                                <w:bottom w:val="none" w:sz="0" w:space="0" w:color="auto"/>
                                                <w:right w:val="none" w:sz="0" w:space="0" w:color="auto"/>
                                              </w:divBdr>
                                              <w:divsChild>
                                                <w:div w:id="918297347">
                                                  <w:marLeft w:val="0"/>
                                                  <w:marRight w:val="0"/>
                                                  <w:marTop w:val="15"/>
                                                  <w:marBottom w:val="15"/>
                                                  <w:divBdr>
                                                    <w:top w:val="none" w:sz="0" w:space="0" w:color="auto"/>
                                                    <w:left w:val="none" w:sz="0" w:space="0" w:color="auto"/>
                                                    <w:bottom w:val="none" w:sz="0" w:space="0" w:color="auto"/>
                                                    <w:right w:val="none" w:sz="0" w:space="0" w:color="auto"/>
                                                  </w:divBdr>
                                                  <w:divsChild>
                                                    <w:div w:id="1005135346">
                                                      <w:marLeft w:val="0"/>
                                                      <w:marRight w:val="0"/>
                                                      <w:marTop w:val="0"/>
                                                      <w:marBottom w:val="0"/>
                                                      <w:divBdr>
                                                        <w:top w:val="none" w:sz="0" w:space="0" w:color="auto"/>
                                                        <w:left w:val="none" w:sz="0" w:space="0" w:color="auto"/>
                                                        <w:bottom w:val="none" w:sz="0" w:space="0" w:color="auto"/>
                                                        <w:right w:val="none" w:sz="0" w:space="0" w:color="auto"/>
                                                      </w:divBdr>
                                                      <w:divsChild>
                                                        <w:div w:id="133911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7679423">
                          <w:marLeft w:val="0"/>
                          <w:marRight w:val="0"/>
                          <w:marTop w:val="0"/>
                          <w:marBottom w:val="0"/>
                          <w:divBdr>
                            <w:top w:val="none" w:sz="0" w:space="0" w:color="auto"/>
                            <w:left w:val="none" w:sz="0" w:space="0" w:color="auto"/>
                            <w:bottom w:val="none" w:sz="0" w:space="0" w:color="auto"/>
                            <w:right w:val="none" w:sz="0" w:space="0" w:color="auto"/>
                          </w:divBdr>
                          <w:divsChild>
                            <w:div w:id="1787309905">
                              <w:marLeft w:val="0"/>
                              <w:marRight w:val="0"/>
                              <w:marTop w:val="0"/>
                              <w:marBottom w:val="0"/>
                              <w:divBdr>
                                <w:top w:val="none" w:sz="0" w:space="0" w:color="auto"/>
                                <w:left w:val="none" w:sz="0" w:space="0" w:color="auto"/>
                                <w:bottom w:val="none" w:sz="0" w:space="0" w:color="auto"/>
                                <w:right w:val="none" w:sz="0" w:space="0" w:color="auto"/>
                              </w:divBdr>
                              <w:divsChild>
                                <w:div w:id="2066103953">
                                  <w:marLeft w:val="0"/>
                                  <w:marRight w:val="0"/>
                                  <w:marTop w:val="0"/>
                                  <w:marBottom w:val="0"/>
                                  <w:divBdr>
                                    <w:top w:val="none" w:sz="0" w:space="0" w:color="auto"/>
                                    <w:left w:val="none" w:sz="0" w:space="0" w:color="auto"/>
                                    <w:bottom w:val="none" w:sz="0" w:space="0" w:color="auto"/>
                                    <w:right w:val="none" w:sz="0" w:space="0" w:color="auto"/>
                                  </w:divBdr>
                                  <w:divsChild>
                                    <w:div w:id="2137064958">
                                      <w:marLeft w:val="0"/>
                                      <w:marRight w:val="0"/>
                                      <w:marTop w:val="0"/>
                                      <w:marBottom w:val="0"/>
                                      <w:divBdr>
                                        <w:top w:val="none" w:sz="0" w:space="0" w:color="auto"/>
                                        <w:left w:val="none" w:sz="0" w:space="0" w:color="auto"/>
                                        <w:bottom w:val="none" w:sz="0" w:space="0" w:color="auto"/>
                                        <w:right w:val="none" w:sz="0" w:space="0" w:color="auto"/>
                                      </w:divBdr>
                                      <w:divsChild>
                                        <w:div w:id="1177379653">
                                          <w:marLeft w:val="0"/>
                                          <w:marRight w:val="0"/>
                                          <w:marTop w:val="0"/>
                                          <w:marBottom w:val="0"/>
                                          <w:divBdr>
                                            <w:top w:val="none" w:sz="0" w:space="0" w:color="auto"/>
                                            <w:left w:val="none" w:sz="0" w:space="0" w:color="auto"/>
                                            <w:bottom w:val="none" w:sz="0" w:space="0" w:color="auto"/>
                                            <w:right w:val="none" w:sz="0" w:space="0" w:color="auto"/>
                                          </w:divBdr>
                                          <w:divsChild>
                                            <w:div w:id="1557276927">
                                              <w:marLeft w:val="0"/>
                                              <w:marRight w:val="0"/>
                                              <w:marTop w:val="0"/>
                                              <w:marBottom w:val="0"/>
                                              <w:divBdr>
                                                <w:top w:val="none" w:sz="0" w:space="0" w:color="auto"/>
                                                <w:left w:val="none" w:sz="0" w:space="0" w:color="auto"/>
                                                <w:bottom w:val="none" w:sz="0" w:space="0" w:color="auto"/>
                                                <w:right w:val="none" w:sz="0" w:space="0" w:color="auto"/>
                                              </w:divBdr>
                                              <w:divsChild>
                                                <w:div w:id="308831735">
                                                  <w:marLeft w:val="0"/>
                                                  <w:marRight w:val="0"/>
                                                  <w:marTop w:val="15"/>
                                                  <w:marBottom w:val="15"/>
                                                  <w:divBdr>
                                                    <w:top w:val="none" w:sz="0" w:space="0" w:color="auto"/>
                                                    <w:left w:val="none" w:sz="0" w:space="0" w:color="auto"/>
                                                    <w:bottom w:val="none" w:sz="0" w:space="0" w:color="auto"/>
                                                    <w:right w:val="none" w:sz="0" w:space="0" w:color="auto"/>
                                                  </w:divBdr>
                                                  <w:divsChild>
                                                    <w:div w:id="1177384155">
                                                      <w:marLeft w:val="0"/>
                                                      <w:marRight w:val="0"/>
                                                      <w:marTop w:val="0"/>
                                                      <w:marBottom w:val="0"/>
                                                      <w:divBdr>
                                                        <w:top w:val="none" w:sz="0" w:space="0" w:color="auto"/>
                                                        <w:left w:val="none" w:sz="0" w:space="0" w:color="auto"/>
                                                        <w:bottom w:val="none" w:sz="0" w:space="0" w:color="auto"/>
                                                        <w:right w:val="none" w:sz="0" w:space="0" w:color="auto"/>
                                                      </w:divBdr>
                                                      <w:divsChild>
                                                        <w:div w:id="1085764845">
                                                          <w:marLeft w:val="0"/>
                                                          <w:marRight w:val="0"/>
                                                          <w:marTop w:val="0"/>
                                                          <w:marBottom w:val="0"/>
                                                          <w:divBdr>
                                                            <w:top w:val="none" w:sz="0" w:space="0" w:color="auto"/>
                                                            <w:left w:val="none" w:sz="0" w:space="0" w:color="auto"/>
                                                            <w:bottom w:val="none" w:sz="0" w:space="0" w:color="auto"/>
                                                            <w:right w:val="none" w:sz="0" w:space="0" w:color="auto"/>
                                                          </w:divBdr>
                                                          <w:divsChild>
                                                            <w:div w:id="1775592773">
                                                              <w:marLeft w:val="0"/>
                                                              <w:marRight w:val="0"/>
                                                              <w:marTop w:val="0"/>
                                                              <w:marBottom w:val="0"/>
                                                              <w:divBdr>
                                                                <w:top w:val="none" w:sz="0" w:space="0" w:color="auto"/>
                                                                <w:left w:val="none" w:sz="0" w:space="0" w:color="auto"/>
                                                                <w:bottom w:val="none" w:sz="0" w:space="0" w:color="auto"/>
                                                                <w:right w:val="none" w:sz="0" w:space="0" w:color="auto"/>
                                                              </w:divBdr>
                                                              <w:divsChild>
                                                                <w:div w:id="796728679">
                                                                  <w:marLeft w:val="0"/>
                                                                  <w:marRight w:val="0"/>
                                                                  <w:marTop w:val="0"/>
                                                                  <w:marBottom w:val="0"/>
                                                                  <w:divBdr>
                                                                    <w:top w:val="none" w:sz="0" w:space="0" w:color="auto"/>
                                                                    <w:left w:val="none" w:sz="0" w:space="0" w:color="auto"/>
                                                                    <w:bottom w:val="none" w:sz="0" w:space="0" w:color="auto"/>
                                                                    <w:right w:val="none" w:sz="0" w:space="0" w:color="auto"/>
                                                                  </w:divBdr>
                                                                </w:div>
                                                                <w:div w:id="20084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1117310">
          <w:marLeft w:val="0"/>
          <w:marRight w:val="0"/>
          <w:marTop w:val="0"/>
          <w:marBottom w:val="0"/>
          <w:divBdr>
            <w:top w:val="none" w:sz="0" w:space="0" w:color="auto"/>
            <w:left w:val="none" w:sz="0" w:space="0" w:color="auto"/>
            <w:bottom w:val="none" w:sz="0" w:space="0" w:color="auto"/>
            <w:right w:val="none" w:sz="0" w:space="0" w:color="auto"/>
          </w:divBdr>
          <w:divsChild>
            <w:div w:id="1923488024">
              <w:marLeft w:val="0"/>
              <w:marRight w:val="0"/>
              <w:marTop w:val="0"/>
              <w:marBottom w:val="0"/>
              <w:divBdr>
                <w:top w:val="none" w:sz="0" w:space="0" w:color="auto"/>
                <w:left w:val="none" w:sz="0" w:space="0" w:color="auto"/>
                <w:bottom w:val="none" w:sz="0" w:space="0" w:color="auto"/>
                <w:right w:val="none" w:sz="0" w:space="0" w:color="auto"/>
              </w:divBdr>
              <w:divsChild>
                <w:div w:id="165681500">
                  <w:marLeft w:val="0"/>
                  <w:marRight w:val="0"/>
                  <w:marTop w:val="0"/>
                  <w:marBottom w:val="345"/>
                  <w:divBdr>
                    <w:top w:val="none" w:sz="0" w:space="0" w:color="auto"/>
                    <w:left w:val="none" w:sz="0" w:space="0" w:color="auto"/>
                    <w:bottom w:val="none" w:sz="0" w:space="0" w:color="auto"/>
                    <w:right w:val="none" w:sz="0" w:space="0" w:color="auto"/>
                  </w:divBdr>
                  <w:divsChild>
                    <w:div w:id="1631129254">
                      <w:marLeft w:val="0"/>
                      <w:marRight w:val="0"/>
                      <w:marTop w:val="0"/>
                      <w:marBottom w:val="0"/>
                      <w:divBdr>
                        <w:top w:val="none" w:sz="0" w:space="0" w:color="auto"/>
                        <w:left w:val="none" w:sz="0" w:space="0" w:color="auto"/>
                        <w:bottom w:val="none" w:sz="0" w:space="0" w:color="auto"/>
                        <w:right w:val="none" w:sz="0" w:space="0" w:color="auto"/>
                      </w:divBdr>
                      <w:divsChild>
                        <w:div w:id="283655528">
                          <w:marLeft w:val="0"/>
                          <w:marRight w:val="0"/>
                          <w:marTop w:val="0"/>
                          <w:marBottom w:val="0"/>
                          <w:divBdr>
                            <w:top w:val="none" w:sz="0" w:space="0" w:color="auto"/>
                            <w:left w:val="none" w:sz="0" w:space="0" w:color="auto"/>
                            <w:bottom w:val="none" w:sz="0" w:space="0" w:color="auto"/>
                            <w:right w:val="none" w:sz="0" w:space="0" w:color="auto"/>
                          </w:divBdr>
                          <w:divsChild>
                            <w:div w:id="16332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361105">
                  <w:marLeft w:val="0"/>
                  <w:marRight w:val="0"/>
                  <w:marTop w:val="0"/>
                  <w:marBottom w:val="0"/>
                  <w:divBdr>
                    <w:top w:val="none" w:sz="0" w:space="0" w:color="auto"/>
                    <w:left w:val="none" w:sz="0" w:space="0" w:color="auto"/>
                    <w:bottom w:val="none" w:sz="0" w:space="0" w:color="auto"/>
                    <w:right w:val="none" w:sz="0" w:space="0" w:color="auto"/>
                  </w:divBdr>
                  <w:divsChild>
                    <w:div w:id="1778719126">
                      <w:marLeft w:val="180"/>
                      <w:marRight w:val="0"/>
                      <w:marTop w:val="0"/>
                      <w:marBottom w:val="30"/>
                      <w:divBdr>
                        <w:top w:val="none" w:sz="0" w:space="0" w:color="auto"/>
                        <w:left w:val="none" w:sz="0" w:space="0" w:color="auto"/>
                        <w:bottom w:val="none" w:sz="0" w:space="0" w:color="auto"/>
                        <w:right w:val="none" w:sz="0" w:space="0" w:color="auto"/>
                      </w:divBdr>
                    </w:div>
                    <w:div w:id="1339845447">
                      <w:marLeft w:val="0"/>
                      <w:marRight w:val="0"/>
                      <w:marTop w:val="0"/>
                      <w:marBottom w:val="0"/>
                      <w:divBdr>
                        <w:top w:val="none" w:sz="0" w:space="0" w:color="auto"/>
                        <w:left w:val="none" w:sz="0" w:space="0" w:color="auto"/>
                        <w:bottom w:val="none" w:sz="0" w:space="0" w:color="auto"/>
                        <w:right w:val="none" w:sz="0" w:space="0" w:color="auto"/>
                      </w:divBdr>
                      <w:divsChild>
                        <w:div w:id="956136135">
                          <w:marLeft w:val="0"/>
                          <w:marRight w:val="0"/>
                          <w:marTop w:val="0"/>
                          <w:marBottom w:val="0"/>
                          <w:divBdr>
                            <w:top w:val="none" w:sz="0" w:space="0" w:color="auto"/>
                            <w:left w:val="none" w:sz="0" w:space="0" w:color="auto"/>
                            <w:bottom w:val="none" w:sz="0" w:space="0" w:color="auto"/>
                            <w:right w:val="none" w:sz="0" w:space="0" w:color="auto"/>
                          </w:divBdr>
                          <w:divsChild>
                            <w:div w:id="2039618290">
                              <w:marLeft w:val="0"/>
                              <w:marRight w:val="0"/>
                              <w:marTop w:val="0"/>
                              <w:marBottom w:val="0"/>
                              <w:divBdr>
                                <w:top w:val="none" w:sz="0" w:space="0" w:color="auto"/>
                                <w:left w:val="none" w:sz="0" w:space="0" w:color="auto"/>
                                <w:bottom w:val="none" w:sz="0" w:space="0" w:color="auto"/>
                                <w:right w:val="none" w:sz="0" w:space="0" w:color="auto"/>
                              </w:divBdr>
                              <w:divsChild>
                                <w:div w:id="387339994">
                                  <w:marLeft w:val="0"/>
                                  <w:marRight w:val="0"/>
                                  <w:marTop w:val="0"/>
                                  <w:marBottom w:val="0"/>
                                  <w:divBdr>
                                    <w:top w:val="none" w:sz="0" w:space="0" w:color="auto"/>
                                    <w:left w:val="none" w:sz="0" w:space="0" w:color="auto"/>
                                    <w:bottom w:val="none" w:sz="0" w:space="0" w:color="auto"/>
                                    <w:right w:val="none" w:sz="0" w:space="0" w:color="auto"/>
                                  </w:divBdr>
                                  <w:divsChild>
                                    <w:div w:id="673654377">
                                      <w:marLeft w:val="0"/>
                                      <w:marRight w:val="0"/>
                                      <w:marTop w:val="0"/>
                                      <w:marBottom w:val="0"/>
                                      <w:divBdr>
                                        <w:top w:val="none" w:sz="0" w:space="0" w:color="auto"/>
                                        <w:left w:val="none" w:sz="0" w:space="0" w:color="auto"/>
                                        <w:bottom w:val="none" w:sz="0" w:space="0" w:color="auto"/>
                                        <w:right w:val="none" w:sz="0" w:space="0" w:color="auto"/>
                                      </w:divBdr>
                                      <w:divsChild>
                                        <w:div w:id="1736395542">
                                          <w:marLeft w:val="0"/>
                                          <w:marRight w:val="0"/>
                                          <w:marTop w:val="0"/>
                                          <w:marBottom w:val="0"/>
                                          <w:divBdr>
                                            <w:top w:val="none" w:sz="0" w:space="0" w:color="auto"/>
                                            <w:left w:val="none" w:sz="0" w:space="0" w:color="auto"/>
                                            <w:bottom w:val="none" w:sz="0" w:space="0" w:color="auto"/>
                                            <w:right w:val="none" w:sz="0" w:space="0" w:color="auto"/>
                                          </w:divBdr>
                                          <w:divsChild>
                                            <w:div w:id="925503011">
                                              <w:marLeft w:val="0"/>
                                              <w:marRight w:val="0"/>
                                              <w:marTop w:val="0"/>
                                              <w:marBottom w:val="0"/>
                                              <w:divBdr>
                                                <w:top w:val="none" w:sz="0" w:space="0" w:color="auto"/>
                                                <w:left w:val="none" w:sz="0" w:space="0" w:color="auto"/>
                                                <w:bottom w:val="none" w:sz="0" w:space="0" w:color="auto"/>
                                                <w:right w:val="none" w:sz="0" w:space="0" w:color="auto"/>
                                              </w:divBdr>
                                              <w:divsChild>
                                                <w:div w:id="1237278898">
                                                  <w:marLeft w:val="0"/>
                                                  <w:marRight w:val="0"/>
                                                  <w:marTop w:val="15"/>
                                                  <w:marBottom w:val="15"/>
                                                  <w:divBdr>
                                                    <w:top w:val="none" w:sz="0" w:space="0" w:color="auto"/>
                                                    <w:left w:val="none" w:sz="0" w:space="0" w:color="auto"/>
                                                    <w:bottom w:val="none" w:sz="0" w:space="0" w:color="auto"/>
                                                    <w:right w:val="none" w:sz="0" w:space="0" w:color="auto"/>
                                                  </w:divBdr>
                                                  <w:divsChild>
                                                    <w:div w:id="82216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papers.org/archive/SOBKAS" TargetMode="External"/><Relationship Id="rId13" Type="http://schemas.openxmlformats.org/officeDocument/2006/relationships/hyperlink" Target="https://www.newscientist.com/article/2212982-the-us-army-is-developing-ai-missiles-that-find-their-own-targe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axforpeace.nl/publications/all-publications/slippery-slop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qz.com/1746154/lacking-regulation-firms-on-track-to-make-killer-robots-reality/" TargetMode="External"/><Relationship Id="rId5" Type="http://schemas.openxmlformats.org/officeDocument/2006/relationships/webSettings" Target="webSettings.xml"/><Relationship Id="rId15" Type="http://schemas.openxmlformats.org/officeDocument/2006/relationships/hyperlink" Target="https://spectrum.ieee.org/automaton/robotics/artificial-intelligence/we-should-not-ban-killer-robots" TargetMode="External"/><Relationship Id="rId10" Type="http://schemas.openxmlformats.org/officeDocument/2006/relationships/hyperlink" Target="https://thestrategybridge.org/the-bridge/2019/3/4/respect-for-persons-and-the-ethics-of-autonomous-weapons-and-decision-support-systems" TargetMode="External"/><Relationship Id="rId4" Type="http://schemas.openxmlformats.org/officeDocument/2006/relationships/settings" Target="settings.xml"/><Relationship Id="rId9" Type="http://schemas.openxmlformats.org/officeDocument/2006/relationships/hyperlink" Target="https://thestrategybridge.org/the-bridge?author=589e5a426b8f5b3ad63a70db" TargetMode="External"/><Relationship Id="rId14" Type="http://schemas.openxmlformats.org/officeDocument/2006/relationships/hyperlink" Target="https://qz.com/1558841/us-army-developing-ai-powered-autonomous-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113</TotalTime>
  <Pages>17</Pages>
  <Words>5560</Words>
  <Characters>31698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Sreyaash Das</dc:creator>
  <cp:keywords>5.1.1</cp:keywords>
  <dc:description/>
  <cp:lastModifiedBy>Zachary Abraham</cp:lastModifiedBy>
  <cp:revision>15</cp:revision>
  <dcterms:created xsi:type="dcterms:W3CDTF">2021-02-13T06:34:00Z</dcterms:created>
  <dcterms:modified xsi:type="dcterms:W3CDTF">2021-02-14T05:21:00Z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ee3c538-ec52-435f-ae58-017644bd9513_Enabled">
    <vt:lpwstr>true</vt:lpwstr>
  </property>
  <property fmtid="{D5CDD505-2E9C-101B-9397-08002B2CF9AE}" pid="3" name="MSIP_Label_0ee3c538-ec52-435f-ae58-017644bd9513_SetDate">
    <vt:lpwstr>2021-01-30T23:27:46Z</vt:lpwstr>
  </property>
  <property fmtid="{D5CDD505-2E9C-101B-9397-08002B2CF9AE}" pid="4" name="MSIP_Label_0ee3c538-ec52-435f-ae58-017644bd9513_Method">
    <vt:lpwstr>Standard</vt:lpwstr>
  </property>
  <property fmtid="{D5CDD505-2E9C-101B-9397-08002B2CF9AE}" pid="5" name="MSIP_Label_0ee3c538-ec52-435f-ae58-017644bd9513_Name">
    <vt:lpwstr>0ee3c538-ec52-435f-ae58-017644bd9513</vt:lpwstr>
  </property>
  <property fmtid="{D5CDD505-2E9C-101B-9397-08002B2CF9AE}" pid="6" name="MSIP_Label_0ee3c538-ec52-435f-ae58-017644bd9513_SiteId">
    <vt:lpwstr>0cdcb198-8169-4b70-ba9f-da7e3ba700c2</vt:lpwstr>
  </property>
  <property fmtid="{D5CDD505-2E9C-101B-9397-08002B2CF9AE}" pid="7" name="MSIP_Label_0ee3c538-ec52-435f-ae58-017644bd9513_ActionId">
    <vt:lpwstr>25b1b3a5-55ea-4417-969f-c4ff90fddc5a</vt:lpwstr>
  </property>
  <property fmtid="{D5CDD505-2E9C-101B-9397-08002B2CF9AE}" pid="8" name="MSIP_Label_0ee3c538-ec52-435f-ae58-017644bd9513_ContentBits">
    <vt:lpwstr>0</vt:lpwstr>
  </property>
</Properties>
</file>