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5500C" w14:textId="6EFE298E" w:rsidR="00E42E4C" w:rsidRDefault="00401EEF" w:rsidP="00401EEF">
      <w:pPr>
        <w:pStyle w:val="Heading1"/>
      </w:pPr>
      <w:r>
        <w:t>1NC R1 vs Marlborough JH</w:t>
      </w:r>
    </w:p>
    <w:p w14:paraId="20697B4B" w14:textId="0DA3CC69" w:rsidR="00401EEF" w:rsidRDefault="00401EEF" w:rsidP="00401EEF">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rPr>
          <w:u w:val="single"/>
        </w:rPr>
        <w:t>.</w:t>
      </w:r>
    </w:p>
    <w:p w14:paraId="09ABC08B" w14:textId="77777777" w:rsidR="00401EEF" w:rsidRDefault="00401EEF" w:rsidP="00401EEF">
      <w:pPr>
        <w:pStyle w:val="Heading4"/>
      </w:pPr>
      <w:r>
        <w:t xml:space="preserve">Private entities are </w:t>
      </w:r>
      <w:r w:rsidRPr="00B265A4">
        <w:rPr>
          <w:u w:val="single"/>
        </w:rPr>
        <w:t>non-governmental</w:t>
      </w:r>
      <w:r>
        <w:t>.</w:t>
      </w:r>
    </w:p>
    <w:p w14:paraId="1D06553D" w14:textId="77777777" w:rsidR="00401EEF" w:rsidRPr="00B83284" w:rsidRDefault="00401EEF" w:rsidP="00401EEF">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700B63E" w14:textId="77777777" w:rsidR="00401EEF" w:rsidRDefault="00401EEF" w:rsidP="00401EEF">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15C1B07" w14:textId="77777777" w:rsidR="00401EEF" w:rsidRPr="00B83284" w:rsidRDefault="00401EEF" w:rsidP="00401EEF">
      <w:pPr>
        <w:rPr>
          <w:sz w:val="16"/>
        </w:rPr>
      </w:pPr>
    </w:p>
    <w:p w14:paraId="15859F5B" w14:textId="77777777" w:rsidR="00401EEF" w:rsidRPr="00C73B6C" w:rsidRDefault="00401EEF" w:rsidP="00401EEF">
      <w:pPr>
        <w:rPr>
          <w:sz w:val="12"/>
        </w:rPr>
      </w:pPr>
    </w:p>
    <w:p w14:paraId="423F284C" w14:textId="77777777" w:rsidR="00401EEF" w:rsidRDefault="00401EEF" w:rsidP="00401EEF">
      <w:pPr>
        <w:pStyle w:val="Heading4"/>
      </w:pPr>
      <w:r>
        <w:t>That excludes governments and nations.</w:t>
      </w:r>
    </w:p>
    <w:p w14:paraId="0BF9B4F8" w14:textId="77777777" w:rsidR="00401EEF" w:rsidRPr="00C73B6C" w:rsidRDefault="00401EEF" w:rsidP="00401EEF">
      <w:proofErr w:type="spellStart"/>
      <w:r w:rsidRPr="00C73B6C">
        <w:rPr>
          <w:rStyle w:val="Style13ptBold"/>
        </w:rPr>
        <w:t>Upcounsel</w:t>
      </w:r>
      <w:proofErr w:type="spellEnd"/>
      <w:r>
        <w:t xml:space="preserve"> [</w:t>
      </w:r>
      <w:proofErr w:type="spellStart"/>
      <w:r w:rsidRPr="00C73B6C">
        <w:t>UpCounsel</w:t>
      </w:r>
      <w:proofErr w:type="spellEnd"/>
      <w:r w:rsidRPr="00C73B6C">
        <w:t xml:space="preserve">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9" w:history="1">
        <w:r w:rsidRPr="008E3DAC">
          <w:rPr>
            <w:rStyle w:val="Hyperlink"/>
          </w:rPr>
          <w:t>https://www.upcounsel.com/private-entity</w:t>
        </w:r>
      </w:hyperlink>
      <w:r>
        <w:t>] Justin</w:t>
      </w:r>
    </w:p>
    <w:p w14:paraId="05A03AE8" w14:textId="77777777" w:rsidR="00401EEF" w:rsidRPr="00642217" w:rsidRDefault="00401EEF" w:rsidP="00401EEF">
      <w:r w:rsidRPr="00C73B6C">
        <w:rPr>
          <w:highlight w:val="green"/>
          <w:u w:val="single"/>
        </w:rPr>
        <w:t xml:space="preserve">A private entity </w:t>
      </w:r>
      <w:r w:rsidRPr="00694F6B">
        <w:rPr>
          <w:u w:val="single"/>
        </w:rPr>
        <w:t>can be</w:t>
      </w:r>
      <w:r w:rsidRPr="00642217">
        <w:rPr>
          <w:szCs w:val="12"/>
        </w:rPr>
        <w:t xml:space="preserve"> a partnership, corporation, individual, nonprofit organization, company, or</w:t>
      </w:r>
      <w:r w:rsidRPr="00C73B6C">
        <w:rPr>
          <w:u w:val="single"/>
        </w:rPr>
        <w:t xml:space="preserve"> </w:t>
      </w:r>
      <w:r w:rsidRPr="00C73B6C">
        <w:rPr>
          <w:highlight w:val="green"/>
          <w:u w:val="single"/>
        </w:rPr>
        <w:t>any</w:t>
      </w:r>
      <w:r w:rsidRPr="00C73B6C">
        <w:rPr>
          <w:u w:val="single"/>
        </w:rPr>
        <w:t xml:space="preserve"> other </w:t>
      </w:r>
      <w:r w:rsidRPr="00694F6B">
        <w:rPr>
          <w:u w:val="single"/>
        </w:rPr>
        <w:t xml:space="preserve">organized </w:t>
      </w:r>
      <w:r w:rsidRPr="00C73B6C">
        <w:rPr>
          <w:highlight w:val="green"/>
          <w:u w:val="single"/>
        </w:rPr>
        <w:t xml:space="preserve">group that is </w:t>
      </w:r>
      <w:r w:rsidRPr="00C73B6C">
        <w:rPr>
          <w:rStyle w:val="Emphasis"/>
          <w:highlight w:val="green"/>
        </w:rPr>
        <w:t xml:space="preserve">not </w:t>
      </w:r>
      <w:proofErr w:type="gramStart"/>
      <w:r w:rsidRPr="00C73B6C">
        <w:rPr>
          <w:rStyle w:val="Emphasis"/>
          <w:highlight w:val="green"/>
        </w:rPr>
        <w:t>government-affiliated</w:t>
      </w:r>
      <w:proofErr w:type="gramEnd"/>
      <w:r w:rsidRPr="00642217">
        <w:t>. Indian tribes and foreign public entities are not considered private entities.</w:t>
      </w:r>
    </w:p>
    <w:p w14:paraId="6F007B38" w14:textId="77777777" w:rsidR="00401EEF" w:rsidRDefault="00401EEF" w:rsidP="00401EEF">
      <w:pPr>
        <w:rPr>
          <w:sz w:val="12"/>
        </w:rPr>
      </w:pPr>
    </w:p>
    <w:p w14:paraId="0084023E" w14:textId="77777777" w:rsidR="00401EEF" w:rsidRDefault="00401EEF" w:rsidP="00401EEF">
      <w:pPr>
        <w:pStyle w:val="Heading4"/>
      </w:pPr>
      <w:r>
        <w:t>Violation—they advocate for “</w:t>
      </w:r>
      <w:r w:rsidRPr="002D58AC">
        <w:rPr>
          <w:u w:val="single"/>
        </w:rPr>
        <w:t>the commons</w:t>
      </w:r>
      <w:r>
        <w:t xml:space="preserve">” in which </w:t>
      </w:r>
      <w:r w:rsidRPr="002D58AC">
        <w:rPr>
          <w:u w:val="single"/>
        </w:rPr>
        <w:t>no individual</w:t>
      </w:r>
      <w:r>
        <w:t xml:space="preserve">, including governments, </w:t>
      </w:r>
      <w:r w:rsidRPr="002D58AC">
        <w:rPr>
          <w:u w:val="single"/>
        </w:rPr>
        <w:t>own property in outer space</w:t>
      </w:r>
      <w:r>
        <w:t xml:space="preserve">. </w:t>
      </w:r>
    </w:p>
    <w:p w14:paraId="6356B167" w14:textId="77777777" w:rsidR="00401EEF" w:rsidRPr="002D58AC" w:rsidRDefault="00401EEF" w:rsidP="00401EEF"/>
    <w:p w14:paraId="0FE0B50F" w14:textId="77777777" w:rsidR="00401EEF" w:rsidRDefault="00401EEF" w:rsidP="00401EEF">
      <w:pPr>
        <w:pStyle w:val="Heading4"/>
      </w:pPr>
      <w:r>
        <w:lastRenderedPageBreak/>
        <w:t>This bans appropriation by countries, which aren’t private entities.</w:t>
      </w:r>
    </w:p>
    <w:p w14:paraId="3A8EA9F6" w14:textId="77777777" w:rsidR="00401EEF" w:rsidRPr="00584C54" w:rsidRDefault="00401EEF" w:rsidP="00401EEF">
      <w:pPr>
        <w:rPr>
          <w:sz w:val="18"/>
          <w:szCs w:val="18"/>
        </w:rPr>
      </w:pPr>
      <w:r w:rsidRPr="00EB0C58">
        <w:rPr>
          <w:rStyle w:val="Style13ptBold"/>
        </w:rPr>
        <w:t>Babcock</w:t>
      </w:r>
      <w:r>
        <w:rPr>
          <w:rStyle w:val="Style13ptBold"/>
        </w:rPr>
        <w:t xml:space="preserve"> 19 </w:t>
      </w:r>
      <w:r w:rsidRPr="00584C54">
        <w:rPr>
          <w:rStyle w:val="Style13ptBold"/>
          <w:b w:val="0"/>
        </w:rPr>
        <w:t>[</w:t>
      </w:r>
      <w:r w:rsidRPr="00584C54">
        <w:t xml:space="preserve">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584C54">
        <w:t>LeBoeuf</w:t>
      </w:r>
      <w:proofErr w:type="spellEnd"/>
      <w:r w:rsidRPr="00584C54">
        <w:t xml:space="preserve">, Lamb, </w:t>
      </w:r>
      <w:proofErr w:type="spellStart"/>
      <w:r w:rsidRPr="00584C54">
        <w:t>Leiby</w:t>
      </w:r>
      <w:proofErr w:type="spellEnd"/>
      <w:r w:rsidRPr="00584C54">
        <w:t xml:space="preserve"> &amp; </w:t>
      </w:r>
      <w:proofErr w:type="spellStart"/>
      <w:r w:rsidRPr="00584C54">
        <w:t>MacRae</w:t>
      </w:r>
      <w:proofErr w:type="spellEnd"/>
      <w:r w:rsidRPr="00584C54">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Justin</w:t>
      </w:r>
    </w:p>
    <w:p w14:paraId="0E1B0DF9" w14:textId="77777777" w:rsidR="00401EEF" w:rsidRDefault="00401EEF" w:rsidP="00401EEF">
      <w:pPr>
        <w:rPr>
          <w:sz w:val="12"/>
        </w:rPr>
      </w:pPr>
      <w:r w:rsidRPr="00C73B6C">
        <w:rPr>
          <w:highlight w:val="green"/>
          <w:u w:val="single"/>
        </w:rPr>
        <w:t xml:space="preserve">This Section </w:t>
      </w:r>
      <w:r w:rsidRPr="00C73B6C">
        <w:rPr>
          <w:rStyle w:val="Emphasis"/>
          <w:highlight w:val="green"/>
        </w:rPr>
        <w:t>discusses</w:t>
      </w:r>
      <w:r w:rsidRPr="002D58AC">
        <w:rPr>
          <w:u w:val="single"/>
        </w:rPr>
        <w:t xml:space="preserve"> what </w:t>
      </w:r>
      <w:r w:rsidRPr="00C73B6C">
        <w:rPr>
          <w:u w:val="single"/>
        </w:rPr>
        <w:t xml:space="preserve">about </w:t>
      </w:r>
      <w:r w:rsidRPr="00C73B6C">
        <w:rPr>
          <w:highlight w:val="green"/>
          <w:u w:val="single"/>
        </w:rPr>
        <w:t xml:space="preserve">space </w:t>
      </w:r>
      <w:r w:rsidRPr="00C73B6C">
        <w:rPr>
          <w:u w:val="single"/>
        </w:rPr>
        <w:t>makes it</w:t>
      </w:r>
      <w:r w:rsidRPr="002D58AC">
        <w:rPr>
          <w:u w:val="single"/>
        </w:rPr>
        <w:t xml:space="preserve"> </w:t>
      </w:r>
      <w:r w:rsidRPr="00C73B6C">
        <w:rPr>
          <w:rStyle w:val="Emphasis"/>
          <w:szCs w:val="26"/>
        </w:rPr>
        <w:t xml:space="preserve">more </w:t>
      </w:r>
      <w:r w:rsidRPr="00C73B6C">
        <w:rPr>
          <w:rStyle w:val="Emphasis"/>
          <w:szCs w:val="26"/>
          <w:highlight w:val="green"/>
        </w:rPr>
        <w:t xml:space="preserve">like a </w:t>
      </w:r>
      <w:proofErr w:type="gramStart"/>
      <w:r w:rsidRPr="00C73B6C">
        <w:rPr>
          <w:rStyle w:val="Emphasis"/>
          <w:szCs w:val="26"/>
          <w:highlight w:val="green"/>
        </w:rPr>
        <w:t>commons</w:t>
      </w:r>
      <w:proofErr w:type="gramEnd"/>
      <w:r w:rsidRPr="002D58AC">
        <w:rPr>
          <w:u w:val="single"/>
        </w:rPr>
        <w:t xml:space="preserve"> than private property</w:t>
      </w:r>
      <w:r w:rsidRPr="00C73B6C">
        <w:rPr>
          <w:sz w:val="12"/>
        </w:rPr>
        <w:t xml:space="preserve">. Indeed, </w:t>
      </w:r>
      <w:r w:rsidRPr="002D58AC">
        <w:rPr>
          <w:u w:val="single"/>
        </w:rPr>
        <w:t xml:space="preserve">early space treaties treated </w:t>
      </w:r>
      <w:r w:rsidRPr="00C73B6C">
        <w:rPr>
          <w:rStyle w:val="Emphasis"/>
        </w:rPr>
        <w:t xml:space="preserve">space as though it was a </w:t>
      </w:r>
      <w:proofErr w:type="gramStart"/>
      <w:r w:rsidRPr="00C73B6C">
        <w:rPr>
          <w:rStyle w:val="Emphasis"/>
        </w:rPr>
        <w:t>commons</w:t>
      </w:r>
      <w:proofErr w:type="gramEnd"/>
      <w:r w:rsidRPr="00C73B6C">
        <w:rPr>
          <w:sz w:val="12"/>
        </w:rPr>
        <w:t xml:space="preserve">.334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 1. </w:t>
      </w:r>
      <w:r w:rsidRPr="00C73B6C">
        <w:rPr>
          <w:rStyle w:val="Emphasis"/>
        </w:rPr>
        <w:t>Early Treaties and Analogous Areas</w:t>
      </w:r>
      <w:r w:rsidRPr="002D58AC">
        <w:rPr>
          <w:u w:val="single"/>
        </w:rPr>
        <w:t xml:space="preserve"> of the Globe</w:t>
      </w:r>
      <w:r w:rsidRPr="00C73B6C">
        <w:rPr>
          <w:sz w:val="12"/>
        </w:rPr>
        <w:t xml:space="preserve"> Early treaties, such as the 1968 Agreement on the Rescue of Astronauts, the Return of Astronauts, and the Return of Objects Launched into Outer Space, which “requires space-faring nations to rescue stranded astronauts and wayward objects and return them to the appropriate country,” “</w:t>
      </w:r>
      <w:r w:rsidRPr="002D58AC">
        <w:rPr>
          <w:u w:val="single"/>
        </w:rPr>
        <w:t>en</w:t>
      </w:r>
      <w:r w:rsidRPr="00C73B6C">
        <w:rPr>
          <w:highlight w:val="green"/>
          <w:u w:val="single"/>
        </w:rPr>
        <w:t xml:space="preserve">visions space as a commons beyond </w:t>
      </w:r>
      <w:r w:rsidRPr="00C73B6C">
        <w:rPr>
          <w:u w:val="single"/>
        </w:rPr>
        <w:t>the</w:t>
      </w:r>
      <w:r w:rsidRPr="002D58AC">
        <w:rPr>
          <w:u w:val="single"/>
        </w:rPr>
        <w:t xml:space="preserve"> </w:t>
      </w:r>
      <w:r w:rsidRPr="00C73B6C">
        <w:rPr>
          <w:rStyle w:val="Emphasis"/>
          <w:highlight w:val="green"/>
        </w:rPr>
        <w:t>possession</w:t>
      </w:r>
      <w:r w:rsidRPr="00C73B6C">
        <w:rPr>
          <w:rStyle w:val="Emphasis"/>
        </w:rPr>
        <w:t xml:space="preserve"> and control </w:t>
      </w:r>
      <w:r w:rsidRPr="00C73B6C">
        <w:rPr>
          <w:rStyle w:val="Emphasis"/>
          <w:highlight w:val="green"/>
        </w:rPr>
        <w:t>of any</w:t>
      </w:r>
      <w:r w:rsidRPr="00C73B6C">
        <w:rPr>
          <w:rStyle w:val="Emphasis"/>
        </w:rPr>
        <w:t xml:space="preserve"> one </w:t>
      </w:r>
      <w:r w:rsidRPr="00C73B6C">
        <w:rPr>
          <w:rStyle w:val="Emphasis"/>
          <w:highlight w:val="green"/>
        </w:rPr>
        <w:t>nation</w:t>
      </w:r>
      <w:r w:rsidRPr="00C73B6C">
        <w:rPr>
          <w:rStyle w:val="Emphasis"/>
        </w:rPr>
        <w:t xml:space="preserve"> or people</w:t>
      </w:r>
      <w:r w:rsidRPr="00C73B6C">
        <w:rPr>
          <w:sz w:val="12"/>
        </w:rPr>
        <w:t>.”336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C73B6C">
        <w:rPr>
          <w:sz w:val="12"/>
        </w:rPr>
        <w:t>arth</w:t>
      </w:r>
      <w:proofErr w:type="spellEnd"/>
      <w:r w:rsidRPr="00C73B6C">
        <w:rPr>
          <w:sz w:val="12"/>
        </w:rPr>
        <w:t>-bound assets,” and the 1975 Convention on Registration of Objects Launched into Outer Space, which “imposes a requirement that states maintain and submit to the [United Nations] thorough records of all objects launched into outer space.”337 Indeed, the 1967 OST “</w:t>
      </w:r>
      <w:r w:rsidRPr="00C73B6C">
        <w:rPr>
          <w:highlight w:val="green"/>
          <w:u w:val="single"/>
        </w:rPr>
        <w:t>allocates</w:t>
      </w:r>
      <w:r w:rsidRPr="002D58AC">
        <w:rPr>
          <w:u w:val="single"/>
        </w:rPr>
        <w:t xml:space="preserve"> the </w:t>
      </w:r>
      <w:r w:rsidRPr="00C73B6C">
        <w:rPr>
          <w:rStyle w:val="Emphasis"/>
        </w:rPr>
        <w:t xml:space="preserve">use of orbital </w:t>
      </w:r>
      <w:r w:rsidRPr="00C73B6C">
        <w:rPr>
          <w:rStyle w:val="Emphasis"/>
          <w:highlight w:val="green"/>
        </w:rPr>
        <w:t>space as if it were a common property resource</w:t>
      </w:r>
      <w:r w:rsidRPr="002D58AC">
        <w:rPr>
          <w:u w:val="single"/>
        </w:rPr>
        <w:t xml:space="preserve">”338 </w:t>
      </w:r>
      <w:r w:rsidRPr="00C73B6C">
        <w:rPr>
          <w:highlight w:val="green"/>
          <w:u w:val="single"/>
        </w:rPr>
        <w:t>by declaring</w:t>
      </w:r>
      <w:r w:rsidRPr="002D58AC">
        <w:rPr>
          <w:u w:val="single"/>
        </w:rPr>
        <w:t xml:space="preserve"> outer </w:t>
      </w:r>
      <w:r w:rsidRPr="00C73B6C">
        <w:rPr>
          <w:highlight w:val="green"/>
          <w:u w:val="single"/>
        </w:rPr>
        <w:t xml:space="preserve">space an </w:t>
      </w:r>
      <w:r w:rsidRPr="00C73B6C">
        <w:rPr>
          <w:rStyle w:val="Emphasis"/>
          <w:highlight w:val="green"/>
        </w:rPr>
        <w:t>open access resource and banning appropriation by</w:t>
      </w:r>
      <w:r w:rsidRPr="00C73B6C">
        <w:rPr>
          <w:rStyle w:val="Emphasis"/>
        </w:rPr>
        <w:t xml:space="preserve"> any </w:t>
      </w:r>
      <w:r w:rsidRPr="00C73B6C">
        <w:rPr>
          <w:rStyle w:val="Emphasis"/>
          <w:highlight w:val="green"/>
        </w:rPr>
        <w:t>country</w:t>
      </w:r>
      <w:r w:rsidRPr="00C73B6C">
        <w:rPr>
          <w:sz w:val="12"/>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w:t>
      </w:r>
      <w:r w:rsidRPr="00C73B6C">
        <w:rPr>
          <w:highlight w:val="green"/>
          <w:u w:val="single"/>
        </w:rPr>
        <w:t xml:space="preserve">space is a resource from which </w:t>
      </w:r>
      <w:r w:rsidRPr="00C73B6C">
        <w:rPr>
          <w:rStyle w:val="Emphasis"/>
          <w:highlight w:val="green"/>
        </w:rPr>
        <w:t>no nation</w:t>
      </w:r>
      <w:r w:rsidRPr="00C73B6C">
        <w:rPr>
          <w:rStyle w:val="Emphasis"/>
        </w:rPr>
        <w:t xml:space="preserve"> or private entity </w:t>
      </w:r>
      <w:r w:rsidRPr="00C73B6C">
        <w:rPr>
          <w:rStyle w:val="Emphasis"/>
          <w:highlight w:val="green"/>
        </w:rPr>
        <w:t>can be excluded</w:t>
      </w:r>
      <w:r w:rsidRPr="00C73B6C">
        <w:rPr>
          <w:sz w:val="12"/>
        </w:rPr>
        <w:t xml:space="preserve">”341—a true open access commons.342 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 “The oceans and Antarctica . . . have much in common with the moon. They </w:t>
      </w:r>
      <w:r w:rsidRPr="00C73B6C">
        <w:rPr>
          <w:sz w:val="12"/>
        </w:rPr>
        <w:lastRenderedPageBreak/>
        <w:t xml:space="preserve">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 2. Common Property 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A commons, or CPR, is frequently asserted to resist “privatization and/or commodification of those resources,” making it oppositional to a claim that something is private property.360 Sheila Foster and Christian </w:t>
      </w:r>
      <w:proofErr w:type="spellStart"/>
      <w:r w:rsidRPr="00C73B6C">
        <w:rPr>
          <w:sz w:val="12"/>
        </w:rPr>
        <w:t>Iaione’s</w:t>
      </w:r>
      <w:proofErr w:type="spellEnd"/>
      <w:r w:rsidRPr="00C73B6C">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3EF3C780" w14:textId="77777777" w:rsidR="00401EEF" w:rsidRDefault="00401EEF" w:rsidP="00401EEF">
      <w:pPr>
        <w:rPr>
          <w:sz w:val="12"/>
        </w:rPr>
      </w:pPr>
    </w:p>
    <w:p w14:paraId="29393C43" w14:textId="77777777" w:rsidR="00401EEF" w:rsidRDefault="00401EEF" w:rsidP="00401EEF">
      <w:pPr>
        <w:pStyle w:val="Heading4"/>
      </w:pPr>
      <w:r>
        <w:t>Don’t let them shift out of the violation – inserted lines below.</w:t>
      </w:r>
    </w:p>
    <w:p w14:paraId="13C9AA1D" w14:textId="77777777" w:rsidR="00401EEF" w:rsidRDefault="00401EEF" w:rsidP="00401EEF">
      <w:pPr>
        <w:rPr>
          <w:rStyle w:val="Emphasis"/>
        </w:rPr>
      </w:pPr>
      <w:r w:rsidRPr="00642217">
        <w:rPr>
          <w:rStyle w:val="Style13ptBold"/>
        </w:rPr>
        <w:t>1AC Vollmer</w:t>
      </w:r>
      <w:r>
        <w:t xml:space="preserve">- </w:t>
      </w:r>
      <w:r w:rsidRPr="00FE1C0C">
        <w:rPr>
          <w:rStyle w:val="StyleUnderline"/>
        </w:rPr>
        <w:t xml:space="preserve">Therefore, </w:t>
      </w:r>
      <w:r w:rsidRPr="00642217">
        <w:rPr>
          <w:rStyle w:val="Emphasis"/>
          <w:sz w:val="28"/>
          <w:szCs w:val="28"/>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p>
    <w:p w14:paraId="3A8FD0DC" w14:textId="77777777" w:rsidR="00401EEF" w:rsidRDefault="00401EEF" w:rsidP="00401EEF">
      <w:pPr>
        <w:rPr>
          <w:rStyle w:val="Emphasis"/>
        </w:rPr>
      </w:pPr>
      <w:r w:rsidRPr="00642217">
        <w:rPr>
          <w:rStyle w:val="Style13ptBold"/>
        </w:rPr>
        <w:t>1AC Vollmer</w:t>
      </w:r>
      <w:r>
        <w:t xml:space="preserve">- </w:t>
      </w:r>
      <w:r w:rsidRPr="00D05584">
        <w:rPr>
          <w:rStyle w:val="StyleUnderline"/>
        </w:rPr>
        <w:t>shared</w:t>
      </w:r>
      <w:r w:rsidRPr="00867C6E">
        <w:rPr>
          <w:rStyle w:val="Emphasis"/>
          <w:highlight w:val="yellow"/>
        </w:rPr>
        <w:t xml:space="preserve"> </w:t>
      </w:r>
      <w:r w:rsidRPr="00642217">
        <w:rPr>
          <w:rStyle w:val="Emphasis"/>
          <w:sz w:val="28"/>
          <w:szCs w:val="28"/>
          <w:highlight w:val="yellow"/>
        </w:rPr>
        <w:t xml:space="preserve">global </w:t>
      </w:r>
      <w:r w:rsidRPr="00867C6E">
        <w:rPr>
          <w:rStyle w:val="Emphasis"/>
          <w:highlight w:val="yellow"/>
        </w:rPr>
        <w:t xml:space="preserve">liability will consider the responsibility of </w:t>
      </w:r>
      <w:r w:rsidRPr="00642217">
        <w:rPr>
          <w:rStyle w:val="Emphasis"/>
          <w:sz w:val="28"/>
          <w:szCs w:val="28"/>
        </w:rPr>
        <w:t>nation</w:t>
      </w:r>
      <w:r w:rsidRPr="00642217">
        <w:rPr>
          <w:rStyle w:val="StyleUnderline"/>
          <w:sz w:val="28"/>
          <w:szCs w:val="28"/>
        </w:rPr>
        <w:t>-</w:t>
      </w:r>
      <w:r w:rsidRPr="00642217">
        <w:rPr>
          <w:rStyle w:val="Emphasis"/>
          <w:sz w:val="28"/>
          <w:szCs w:val="28"/>
          <w:highlight w:val="yellow"/>
        </w:rPr>
        <w:t xml:space="preserve">states </w:t>
      </w:r>
      <w:r w:rsidRPr="00867C6E">
        <w:rPr>
          <w:rStyle w:val="Emphasis"/>
          <w:highlight w:val="yellow"/>
        </w:rPr>
        <w:t>and private entities in isolation</w:t>
      </w:r>
    </w:p>
    <w:p w14:paraId="3A4C55D9" w14:textId="77777777" w:rsidR="00401EEF" w:rsidRDefault="00401EEF" w:rsidP="00401EEF">
      <w:pPr>
        <w:rPr>
          <w:rStyle w:val="StyleUnderline"/>
        </w:rPr>
      </w:pPr>
      <w:r w:rsidRPr="00642217">
        <w:rPr>
          <w:rStyle w:val="Style13ptBold"/>
        </w:rPr>
        <w:t>1AC Silverstein</w:t>
      </w:r>
      <w:r>
        <w:t xml:space="preserve">- </w:t>
      </w:r>
      <w:r w:rsidRPr="00642217">
        <w:t xml:space="preserve">These costs, rooted in a failure to govern space as a </w:t>
      </w:r>
      <w:proofErr w:type="gramStart"/>
      <w:r w:rsidRPr="00642217">
        <w:t>commons</w:t>
      </w:r>
      <w:proofErr w:type="gramEnd"/>
      <w:r w:rsidRPr="00642217">
        <w:t>, will be</w:t>
      </w:r>
      <w:r w:rsidRPr="003714CF">
        <w:rPr>
          <w:sz w:val="12"/>
        </w:rPr>
        <w:t xml:space="preserve"> </w:t>
      </w:r>
      <w:r w:rsidRPr="00867C6E">
        <w:rPr>
          <w:rStyle w:val="StyleUnderline"/>
          <w:highlight w:val="yellow"/>
        </w:rPr>
        <w:t>borne by all space actors</w:t>
      </w:r>
      <w:r w:rsidRPr="008D7D08">
        <w:rPr>
          <w:rStyle w:val="StyleUnderline"/>
        </w:rPr>
        <w:t>, including emerging states</w:t>
      </w:r>
    </w:p>
    <w:p w14:paraId="1D863C14" w14:textId="77777777" w:rsidR="00401EEF" w:rsidRDefault="00401EEF" w:rsidP="00401EEF">
      <w:pPr>
        <w:rPr>
          <w:rStyle w:val="Emphasis"/>
        </w:rPr>
      </w:pPr>
      <w:r w:rsidRPr="00642217">
        <w:rPr>
          <w:rStyle w:val="Style13ptBold"/>
        </w:rPr>
        <w:t xml:space="preserve">1AC </w:t>
      </w:r>
      <w:proofErr w:type="spellStart"/>
      <w:r w:rsidRPr="00642217">
        <w:rPr>
          <w:rStyle w:val="Style13ptBold"/>
        </w:rPr>
        <w:t>Dardot</w:t>
      </w:r>
      <w:proofErr w:type="spellEnd"/>
      <w:r>
        <w:t xml:space="preserve">- </w:t>
      </w:r>
      <w:r w:rsidRPr="00AC4D68">
        <w:rPr>
          <w:rStyle w:val="StyleUnderline"/>
        </w:rPr>
        <w:t xml:space="preserve">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p>
    <w:p w14:paraId="41BB815D" w14:textId="77777777" w:rsidR="00401EEF" w:rsidRDefault="00401EEF" w:rsidP="00401EEF">
      <w:pPr>
        <w:rPr>
          <w:rStyle w:val="Emphasis"/>
        </w:rPr>
      </w:pPr>
    </w:p>
    <w:p w14:paraId="515EAC2B" w14:textId="77777777" w:rsidR="00401EEF" w:rsidRPr="00935ADE" w:rsidRDefault="00401EEF" w:rsidP="00401EEF">
      <w:pPr>
        <w:pStyle w:val="Heading4"/>
      </w:pPr>
      <w:r>
        <w:t xml:space="preserve">We’ll pre-empt plan text in a vacuum – 1] Anything else lets the 1ar recontextualize their advocacy in infinite different ways not grounded by their 1ac to moot neg offense 2] 1AC offense is based off of the implementation and effects of the advantage which even if they win it, vote neg on presumption </w:t>
      </w:r>
      <w:proofErr w:type="spellStart"/>
      <w:r>
        <w:t>cuz</w:t>
      </w:r>
      <w:proofErr w:type="spellEnd"/>
      <w:r>
        <w:t xml:space="preserve"> they can’t solve anything </w:t>
      </w:r>
    </w:p>
    <w:p w14:paraId="37FFD03A" w14:textId="77777777" w:rsidR="00401EEF" w:rsidRPr="00642217" w:rsidRDefault="00401EEF" w:rsidP="00401EEF"/>
    <w:p w14:paraId="6BE41C68" w14:textId="77777777" w:rsidR="00401EEF" w:rsidRDefault="00401EEF" w:rsidP="00401EEF">
      <w:pPr>
        <w:pStyle w:val="Heading4"/>
      </w:pPr>
      <w:r>
        <w:lastRenderedPageBreak/>
        <w:t>Standards</w:t>
      </w:r>
    </w:p>
    <w:p w14:paraId="2922ABBB" w14:textId="77777777" w:rsidR="00401EEF" w:rsidRDefault="00401EEF" w:rsidP="00401EEF">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w:t>
      </w:r>
      <w:proofErr w:type="spellStart"/>
      <w:r w:rsidRPr="00694F6B">
        <w:t>aff</w:t>
      </w:r>
      <w:proofErr w:type="spellEnd"/>
      <w:r w:rsidRPr="00694F6B">
        <w:t xml:space="preserve">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w:t>
      </w:r>
      <w:proofErr w:type="spellStart"/>
      <w:r w:rsidRPr="00694F6B">
        <w:t>aff</w:t>
      </w:r>
      <w:proofErr w:type="spellEnd"/>
      <w:r w:rsidRPr="00694F6B">
        <w:t xml:space="preserve"> if there </w:t>
      </w:r>
      <w:r w:rsidRPr="00694F6B">
        <w:rPr>
          <w:u w:val="single"/>
        </w:rPr>
        <w:t>wasn’t</w:t>
      </w:r>
      <w:r w:rsidRPr="00694F6B">
        <w:t xml:space="preserve"> a legitimate </w:t>
      </w:r>
      <w:proofErr w:type="spellStart"/>
      <w:r w:rsidRPr="00694F6B">
        <w:t>aff</w:t>
      </w:r>
      <w:proofErr w:type="spellEnd"/>
      <w:r w:rsidRPr="00694F6B">
        <w:t>.</w:t>
      </w:r>
    </w:p>
    <w:p w14:paraId="3222F8C8" w14:textId="77777777" w:rsidR="00401EEF" w:rsidRDefault="00401EEF" w:rsidP="00401EEF">
      <w:pPr>
        <w:pStyle w:val="Heading4"/>
      </w:pPr>
      <w:r>
        <w:t xml:space="preserve">2] </w:t>
      </w:r>
      <w:r w:rsidRPr="00694F6B">
        <w:t>Limits</w:t>
      </w:r>
      <w:r>
        <w:t>—</w:t>
      </w:r>
      <w:r w:rsidRPr="00694F6B">
        <w:t xml:space="preserve">tangentially related </w:t>
      </w:r>
      <w:proofErr w:type="spellStart"/>
      <w:r w:rsidRPr="00694F6B">
        <w:t>affs</w:t>
      </w:r>
      <w:proofErr w:type="spellEnd"/>
      <w:r w:rsidRPr="00694F6B">
        <w:t xml:space="preserve">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02AECDF4" w14:textId="77777777" w:rsidR="00401EEF" w:rsidRDefault="00401EEF" w:rsidP="00401EEF">
      <w:pPr>
        <w:pStyle w:val="Heading4"/>
      </w:pPr>
      <w:r>
        <w:t xml:space="preserve">Two impacts: </w:t>
      </w:r>
    </w:p>
    <w:p w14:paraId="071FAD16" w14:textId="77777777" w:rsidR="00401EEF" w:rsidRDefault="00401EEF" w:rsidP="00401EEF">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 xml:space="preserve">because they can spike out of links by defending governments and create infinite prep burdens of unpredictable </w:t>
      </w:r>
      <w:proofErr w:type="spellStart"/>
      <w:r>
        <w:t>affs</w:t>
      </w:r>
      <w:proofErr w:type="spellEnd"/>
      <w:r>
        <w:t>—</w:t>
      </w:r>
      <w:r w:rsidRPr="00694F6B">
        <w:rPr>
          <w:u w:val="single"/>
        </w:rPr>
        <w:t>exacerbated</w:t>
      </w:r>
      <w:r>
        <w:t xml:space="preserve"> by infinite preround prep.</w:t>
      </w:r>
    </w:p>
    <w:p w14:paraId="653FD53F" w14:textId="77777777" w:rsidR="00401EEF" w:rsidRDefault="00401EEF" w:rsidP="00401EEF">
      <w:pPr>
        <w:pStyle w:val="Heading4"/>
      </w:pPr>
      <w:r>
        <w:t xml:space="preserve">B] They </w:t>
      </w:r>
      <w:r w:rsidRPr="00694F6B">
        <w:rPr>
          <w:u w:val="single"/>
        </w:rPr>
        <w:t xml:space="preserve">inflate </w:t>
      </w:r>
      <w:proofErr w:type="spellStart"/>
      <w:r w:rsidRPr="00694F6B">
        <w:rPr>
          <w:u w:val="single"/>
        </w:rPr>
        <w:t>aff</w:t>
      </w:r>
      <w:proofErr w:type="spellEnd"/>
      <w:r w:rsidRPr="00694F6B">
        <w:rPr>
          <w:u w:val="single"/>
        </w:rPr>
        <w:t xml:space="preserve">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 xml:space="preserve">overpowered </w:t>
      </w:r>
      <w:proofErr w:type="spellStart"/>
      <w:r w:rsidRPr="00694F6B">
        <w:rPr>
          <w:u w:val="single"/>
        </w:rPr>
        <w:t>affs</w:t>
      </w:r>
      <w:proofErr w:type="spellEnd"/>
      <w:r w:rsidRPr="00694F6B">
        <w:t>.</w:t>
      </w:r>
    </w:p>
    <w:p w14:paraId="5CE4C1D2" w14:textId="77777777" w:rsidR="00401EEF" w:rsidRDefault="00401EEF" w:rsidP="00401EEF">
      <w:pPr>
        <w:pStyle w:val="Heading4"/>
      </w:pPr>
      <w:r>
        <w:t xml:space="preserve">CI – </w:t>
      </w:r>
      <w:proofErr w:type="spellStart"/>
      <w:r>
        <w:t>Intervnetion</w:t>
      </w:r>
      <w:proofErr w:type="spellEnd"/>
    </w:p>
    <w:p w14:paraId="4EEC6E14" w14:textId="77777777" w:rsidR="00401EEF" w:rsidRPr="00151DF2" w:rsidRDefault="00401EEF" w:rsidP="00401EEF">
      <w:pPr>
        <w:pStyle w:val="Heading4"/>
      </w:pPr>
      <w:r>
        <w:t xml:space="preserve">No </w:t>
      </w:r>
      <w:proofErr w:type="spellStart"/>
      <w:r>
        <w:t>rvis</w:t>
      </w:r>
      <w:proofErr w:type="spellEnd"/>
      <w:r>
        <w:t xml:space="preserve"> – illogical, baiting</w:t>
      </w:r>
    </w:p>
    <w:p w14:paraId="03B169DF" w14:textId="08450531" w:rsidR="00401EEF" w:rsidRDefault="00401EEF" w:rsidP="00401EEF">
      <w:pPr>
        <w:pStyle w:val="Heading2"/>
      </w:pPr>
      <w:r>
        <w:lastRenderedPageBreak/>
        <w:t>2</w:t>
      </w:r>
    </w:p>
    <w:p w14:paraId="14BAB2A0" w14:textId="77777777" w:rsidR="00401EEF" w:rsidRDefault="00401EEF" w:rsidP="00401EEF">
      <w:pPr>
        <w:pStyle w:val="Heading4"/>
      </w:pPr>
      <w:r>
        <w:t xml:space="preserve">Text – Private Appropriation of Outer Space except for Space Elevators is Unjust. </w:t>
      </w:r>
    </w:p>
    <w:p w14:paraId="59636850" w14:textId="77777777" w:rsidR="00401EEF" w:rsidRDefault="00401EEF" w:rsidP="00401EEF">
      <w:pPr>
        <w:pStyle w:val="Heading4"/>
      </w:pPr>
      <w:r>
        <w:t xml:space="preserve">Space Elevators constitute Appropriation – they impede orbits. </w:t>
      </w:r>
    </w:p>
    <w:p w14:paraId="55A59AC8" w14:textId="77777777" w:rsidR="00401EEF" w:rsidRPr="005F1160" w:rsidRDefault="00401EEF" w:rsidP="00401EEF">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D2FBCB4" w14:textId="77777777" w:rsidR="00401EEF" w:rsidRPr="00C71C98" w:rsidRDefault="00401EEF" w:rsidP="00401EEF">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w:t>
      </w:r>
      <w:r w:rsidRPr="00C71C98">
        <w:rPr>
          <w:sz w:val="16"/>
        </w:rPr>
        <w:lastRenderedPageBreak/>
        <w:t xml:space="preserve">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3B671B42" w14:textId="77777777" w:rsidR="00401EEF" w:rsidRDefault="00401EEF" w:rsidP="00401EEF">
      <w:pPr>
        <w:pStyle w:val="Heading4"/>
      </w:pPr>
      <w:r>
        <w:t xml:space="preserve">Private Companies are pursuing Space Elevators. </w:t>
      </w:r>
    </w:p>
    <w:p w14:paraId="7D8D92F5" w14:textId="77777777" w:rsidR="00401EEF" w:rsidRPr="005F1160" w:rsidRDefault="00401EEF" w:rsidP="00401EEF">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3B4BB4FE" w14:textId="77777777" w:rsidR="00401EEF" w:rsidRPr="00C71C98" w:rsidRDefault="00401EEF" w:rsidP="00401EEF">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626B5501" w14:textId="77777777" w:rsidR="00401EEF" w:rsidRDefault="00401EEF" w:rsidP="00401EEF">
      <w:pPr>
        <w:pStyle w:val="Heading4"/>
      </w:pPr>
      <w:r>
        <w:lastRenderedPageBreak/>
        <w:t>They’re feasible.</w:t>
      </w:r>
    </w:p>
    <w:p w14:paraId="4AA8F44F" w14:textId="77777777" w:rsidR="00401EEF" w:rsidRPr="005566B5" w:rsidRDefault="00401EEF" w:rsidP="00401EEF">
      <w:r w:rsidRPr="005566B5">
        <w:rPr>
          <w:rStyle w:val="Style13ptBold"/>
        </w:rPr>
        <w:t>Smith 17</w:t>
      </w:r>
      <w:r w:rsidRPr="005566B5">
        <w:t xml:space="preserve"> Vincent Smith 6-21-2017 "3 Challenges for Engineering A Space Elevator"</w:t>
      </w:r>
      <w:r>
        <w:t xml:space="preserve"> </w:t>
      </w:r>
      <w:hyperlink r:id="rId12" w:history="1">
        <w:r w:rsidRPr="001F28C2">
          <w:rPr>
            <w:rStyle w:val="Hyperlink"/>
          </w:rPr>
          <w:t>https://www.engineering.com/story/3-challenges-for-engineering-a-space-elevator</w:t>
        </w:r>
      </w:hyperlink>
      <w:r>
        <w:t xml:space="preserve"> (Engineer)//Elmer </w:t>
      </w:r>
    </w:p>
    <w:p w14:paraId="4EB15895" w14:textId="77777777" w:rsidR="00401EEF" w:rsidRPr="003622BA" w:rsidRDefault="00401EEF" w:rsidP="00401EEF">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w:t>
      </w:r>
      <w:r w:rsidRPr="0031305F">
        <w:rPr>
          <w:sz w:val="16"/>
        </w:rPr>
        <w:lastRenderedPageBreak/>
        <w:t xml:space="preserve">forthcoming, but it's at least comforting to know that there are first, second, and third lines of defense prepared for just such occasions. </w:t>
      </w:r>
    </w:p>
    <w:p w14:paraId="04A03CD3" w14:textId="77777777" w:rsidR="00401EEF" w:rsidRPr="00001B27" w:rsidRDefault="00401EEF" w:rsidP="00401EEF">
      <w:pPr>
        <w:pStyle w:val="Heading4"/>
      </w:pPr>
      <w:r>
        <w:t xml:space="preserve">Regardless of completion, Elevators spur </w:t>
      </w:r>
      <w:r>
        <w:rPr>
          <w:u w:val="single"/>
        </w:rPr>
        <w:t>investment</w:t>
      </w:r>
      <w:r>
        <w:t xml:space="preserve"> in Nanotechnology</w:t>
      </w:r>
    </w:p>
    <w:p w14:paraId="124A2553" w14:textId="77777777" w:rsidR="00401EEF" w:rsidRDefault="00401EEF" w:rsidP="00401EEF">
      <w:r>
        <w:t xml:space="preserve">Liam </w:t>
      </w:r>
      <w:r w:rsidRPr="006F17E7">
        <w:rPr>
          <w:rStyle w:val="Style13ptBold"/>
        </w:rPr>
        <w:t>O’Brien 16</w:t>
      </w:r>
      <w:r>
        <w:t>. University of Wollongong. 07/2016. “Nanotechnology in Space.” Young Scientists Journal; Canterbury, no. 19, p. 22.</w:t>
      </w:r>
    </w:p>
    <w:p w14:paraId="41869D3F" w14:textId="77777777" w:rsidR="00401EEF" w:rsidRDefault="00401EEF" w:rsidP="00401EEF">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w:t>
      </w:r>
      <w:r w:rsidRPr="00F84047">
        <w:rPr>
          <w:sz w:val="16"/>
        </w:rPr>
        <w:lastRenderedPageBreak/>
        <w:t xml:space="preserve">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644B4749" w14:textId="77777777" w:rsidR="00401EEF" w:rsidRDefault="00401EEF" w:rsidP="00401EEF">
      <w:pPr>
        <w:pStyle w:val="Heading4"/>
      </w:pPr>
      <w:r>
        <w:t xml:space="preserve">Nanomaterials solve </w:t>
      </w:r>
      <w:r w:rsidRPr="0071330D">
        <w:rPr>
          <w:u w:val="single"/>
        </w:rPr>
        <w:t>Warming</w:t>
      </w:r>
      <w:r>
        <w:t xml:space="preserve"> and </w:t>
      </w:r>
      <w:r>
        <w:rPr>
          <w:u w:val="single"/>
        </w:rPr>
        <w:t>Water Scarcity</w:t>
      </w:r>
      <w:r>
        <w:t xml:space="preserve">. </w:t>
      </w:r>
    </w:p>
    <w:p w14:paraId="36FAADB6" w14:textId="77777777" w:rsidR="00401EEF" w:rsidRPr="00713227" w:rsidRDefault="00401EEF" w:rsidP="00401EEF">
      <w:r w:rsidRPr="00713227">
        <w:rPr>
          <w:rStyle w:val="Style13ptBold"/>
        </w:rPr>
        <w:t>Khullar 17</w:t>
      </w:r>
      <w:r>
        <w:t xml:space="preserve"> </w:t>
      </w:r>
      <w:r w:rsidRPr="00713227">
        <w:t>Bhavya Khullar 9-4-2017 "Nanomaterials Could Combat Climate Change and Reduce Pollution"</w:t>
      </w:r>
      <w:r>
        <w:t xml:space="preserve"> </w:t>
      </w:r>
      <w:hyperlink r:id="rId13"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49E6F210" w14:textId="77777777" w:rsidR="00401EEF" w:rsidRPr="00ED1DB1" w:rsidRDefault="00401EEF" w:rsidP="00401EEF">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are each thousands of </w:t>
      </w:r>
      <w:proofErr w:type="gramStart"/>
      <w:r w:rsidRPr="00713227">
        <w:rPr>
          <w:rStyle w:val="StyleUnderline"/>
        </w:rPr>
        <w:t>times</w:t>
      </w:r>
      <w:proofErr w:type="gramEnd"/>
      <w:r w:rsidRPr="00713227">
        <w:rPr>
          <w:rStyle w:val="StyleUnderline"/>
        </w:rPr>
        <w:t xml:space="preserve">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 xml:space="preserve">and properties that </w:t>
      </w:r>
      <w:r w:rsidRPr="00A43EE5">
        <w:rPr>
          <w:rStyle w:val="StyleUnderline"/>
        </w:rPr>
        <w:lastRenderedPageBreak/>
        <w:t>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w:t>
      </w:r>
      <w:r w:rsidRPr="00ED1DB1">
        <w:rPr>
          <w:sz w:val="16"/>
        </w:rPr>
        <w:lastRenderedPageBreak/>
        <w:t xml:space="preserve">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3BE12C93" w14:textId="77777777" w:rsidR="00401EEF" w:rsidRDefault="00401EEF" w:rsidP="00401EEF">
      <w:pPr>
        <w:pStyle w:val="Heading4"/>
        <w:rPr>
          <w:rFonts w:cs="Times New Roman"/>
        </w:rPr>
      </w:pPr>
      <w:r>
        <w:rPr>
          <w:rFonts w:cs="Times New Roman"/>
        </w:rPr>
        <w:t>Warming causes Extinction</w:t>
      </w:r>
    </w:p>
    <w:p w14:paraId="4877D84C" w14:textId="77777777" w:rsidR="00401EEF" w:rsidRPr="00601C82" w:rsidRDefault="00401EEF" w:rsidP="00401EEF">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8B1ADBB" w14:textId="77777777" w:rsidR="00401EEF" w:rsidRDefault="00401EEF" w:rsidP="00401EEF">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w:t>
      </w:r>
      <w:r w:rsidRPr="00D5251F">
        <w:rPr>
          <w:rFonts w:asciiTheme="minorHAnsi" w:hAnsiTheme="minorHAnsi" w:cstheme="minorHAnsi"/>
          <w:sz w:val="16"/>
        </w:rPr>
        <w:lastRenderedPageBreak/>
        <w:t xml:space="preserve">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w:t>
      </w:r>
      <w:r w:rsidRPr="00D5251F">
        <w:rPr>
          <w:rFonts w:asciiTheme="minorHAnsi" w:hAnsiTheme="minorHAnsi" w:cstheme="minorHAnsi"/>
          <w:sz w:val="16"/>
        </w:rPr>
        <w:lastRenderedPageBreak/>
        <w:t xml:space="preserve">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362BBC6" w14:textId="77777777" w:rsidR="00401EEF" w:rsidRDefault="00401EEF" w:rsidP="00401EEF">
      <w:pPr>
        <w:pStyle w:val="Heading4"/>
      </w:pPr>
      <w:r>
        <w:t>Space Elevators solve Space Debris – reduces Rocket Launches</w:t>
      </w:r>
    </w:p>
    <w:p w14:paraId="4DCA506E" w14:textId="77777777" w:rsidR="00401EEF" w:rsidRPr="000E7582" w:rsidRDefault="00401EEF" w:rsidP="00401EEF">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57C59F6" w14:textId="77777777" w:rsidR="00401EEF" w:rsidRDefault="00401EEF" w:rsidP="00401EEF">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 xml:space="preserve">further </w:t>
      </w:r>
      <w:r w:rsidRPr="00001B27">
        <w:rPr>
          <w:rStyle w:val="Emphasis"/>
          <w:highlight w:val="green"/>
        </w:rPr>
        <w:lastRenderedPageBreak/>
        <w:t>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w:t>
      </w:r>
      <w:r w:rsidRPr="00193A76">
        <w:rPr>
          <w:sz w:val="16"/>
        </w:rPr>
        <w:lastRenderedPageBreak/>
        <w:t>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cable tens</w:t>
      </w:r>
      <w:proofErr w:type="gramEnd"/>
      <w:r w:rsidRPr="00193A76">
        <w:rPr>
          <w:sz w:val="16"/>
        </w:rPr>
        <w:t xml:space="preserve">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5AE4EF02" w14:textId="0BFCC78C" w:rsidR="00401EEF" w:rsidRDefault="00CB088A" w:rsidP="00CB088A">
      <w:pPr>
        <w:pStyle w:val="Heading2"/>
      </w:pPr>
      <w:r>
        <w:lastRenderedPageBreak/>
        <w:t>Case</w:t>
      </w:r>
    </w:p>
    <w:p w14:paraId="7568229D" w14:textId="77777777" w:rsidR="00CB088A" w:rsidRDefault="00CB088A" w:rsidP="00CB088A">
      <w:pPr>
        <w:pStyle w:val="Heading4"/>
      </w:pPr>
      <w:r w:rsidRPr="002B216E">
        <w:rPr>
          <w:u w:val="single"/>
        </w:rPr>
        <w:t>Long timeframe</w:t>
      </w:r>
      <w:r>
        <w:t xml:space="preserve"> and </w:t>
      </w:r>
      <w:proofErr w:type="spellStart"/>
      <w:r w:rsidRPr="002B216E">
        <w:rPr>
          <w:u w:val="single"/>
        </w:rPr>
        <w:t>squo</w:t>
      </w:r>
      <w:proofErr w:type="spellEnd"/>
      <w:r w:rsidRPr="002B216E">
        <w:rPr>
          <w:u w:val="single"/>
        </w:rPr>
        <w:t xml:space="preserve"> solves</w:t>
      </w:r>
    </w:p>
    <w:p w14:paraId="3704CE5B" w14:textId="77777777" w:rsidR="00CB088A" w:rsidRPr="00C1246B" w:rsidRDefault="00CB088A" w:rsidP="00CB088A">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4E6D537F" w14:textId="77777777" w:rsidR="00CB088A" w:rsidRPr="002B216E" w:rsidRDefault="00CB088A" w:rsidP="00CB088A">
      <w:pPr>
        <w:rPr>
          <w:sz w:val="16"/>
        </w:rPr>
      </w:pPr>
      <w:r w:rsidRPr="002B216E">
        <w:rPr>
          <w:sz w:val="16"/>
        </w:rPr>
        <w:t>A. Practical Considerations: Feasible Solutions to the Space Debris Problem Are on Their Way</w:t>
      </w:r>
    </w:p>
    <w:p w14:paraId="53291231" w14:textId="77777777" w:rsidR="00CB088A" w:rsidRPr="002B216E" w:rsidRDefault="00CB088A" w:rsidP="00CB088A">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69ABC095" w14:textId="77777777" w:rsidR="00CB088A" w:rsidRPr="002B216E" w:rsidRDefault="00CB088A" w:rsidP="00CB088A">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043054">
        <w:rPr>
          <w:rStyle w:val="StyleUnderline"/>
          <w:highlight w:val="green"/>
        </w:rPr>
        <w:t>Kessler predicted</w:t>
      </w:r>
      <w:r w:rsidRPr="00166C24">
        <w:rPr>
          <w:rStyle w:val="StyleUnderline"/>
        </w:rPr>
        <w:t xml:space="preserve"> that </w:t>
      </w:r>
      <w:r w:rsidRPr="00043054">
        <w:rPr>
          <w:rStyle w:val="StyleUnderline"/>
          <w:highlight w:val="green"/>
        </w:rPr>
        <w:t>catastrophe</w:t>
      </w:r>
      <w:r w:rsidRPr="00166C24">
        <w:rPr>
          <w:rStyle w:val="StyleUnderline"/>
        </w:rPr>
        <w:t xml:space="preserve"> would </w:t>
      </w:r>
      <w:r w:rsidRPr="00166C24">
        <w:rPr>
          <w:rStyle w:val="Emphasis"/>
        </w:rPr>
        <w:t xml:space="preserve">result </w:t>
      </w:r>
      <w:r w:rsidRPr="00043054">
        <w:rPr>
          <w:rStyle w:val="Emphasis"/>
          <w:highlight w:val="green"/>
        </w:rPr>
        <w:t>by</w:t>
      </w:r>
      <w:r w:rsidRPr="00166C24">
        <w:rPr>
          <w:rStyle w:val="Emphasis"/>
        </w:rPr>
        <w:t xml:space="preserve"> the year </w:t>
      </w:r>
      <w:r w:rsidRPr="00043054">
        <w:rPr>
          <w:rStyle w:val="Emphasis"/>
          <w:highlight w:val="green"/>
        </w:rPr>
        <w:t>2000</w:t>
      </w:r>
      <w:r w:rsidRPr="002B216E">
        <w:rPr>
          <w:sz w:val="16"/>
        </w:rPr>
        <w:t xml:space="preserve">. 100Link to the text of the note </w:t>
      </w:r>
      <w:r w:rsidRPr="00423198">
        <w:rPr>
          <w:rStyle w:val="StyleUnderline"/>
        </w:rPr>
        <w:t xml:space="preserve">That </w:t>
      </w:r>
      <w:r w:rsidRPr="00043054">
        <w:rPr>
          <w:rStyle w:val="StyleUnderline"/>
          <w:highlight w:val="green"/>
        </w:rPr>
        <w:t xml:space="preserve">date </w:t>
      </w:r>
      <w:r w:rsidRPr="00423198">
        <w:rPr>
          <w:rStyle w:val="Emphasis"/>
        </w:rPr>
        <w:t xml:space="preserve">long </w:t>
      </w:r>
      <w:r w:rsidRPr="00043054">
        <w:rPr>
          <w:rStyle w:val="Emphasis"/>
          <w:highlight w:val="green"/>
        </w:rPr>
        <w:t>passed</w:t>
      </w:r>
      <w:r w:rsidRPr="002B216E">
        <w:rPr>
          <w:sz w:val="16"/>
        </w:rPr>
        <w:t xml:space="preserve">, </w:t>
      </w:r>
      <w:r w:rsidRPr="00043054">
        <w:rPr>
          <w:rStyle w:val="StyleUnderline"/>
          <w:highlight w:val="green"/>
        </w:rPr>
        <w:t xml:space="preserve">Kessler </w:t>
      </w:r>
      <w:r w:rsidRPr="00423198">
        <w:rPr>
          <w:rStyle w:val="Emphasis"/>
        </w:rPr>
        <w:t xml:space="preserve">now </w:t>
      </w:r>
      <w:r w:rsidRPr="00043054">
        <w:rPr>
          <w:rStyle w:val="Emphasis"/>
          <w:highlight w:val="green"/>
        </w:rPr>
        <w:t>speaks of a century-long</w:t>
      </w:r>
      <w:r w:rsidRPr="00166C24">
        <w:rPr>
          <w:rStyle w:val="Emphasis"/>
        </w:rPr>
        <w:t xml:space="preserve"> </w:t>
      </w:r>
      <w:r w:rsidRPr="00043054">
        <w:rPr>
          <w:rStyle w:val="Emphasis"/>
          <w:highlight w:val="green"/>
        </w:rPr>
        <w:t>process</w:t>
      </w:r>
      <w:r w:rsidRPr="00166C24">
        <w:rPr>
          <w:rStyle w:val="StyleUnderline"/>
        </w:rPr>
        <w:t xml:space="preserve"> that "</w:t>
      </w:r>
      <w:r w:rsidRPr="00043054">
        <w:rPr>
          <w:rStyle w:val="Emphasis"/>
          <w:highlight w:val="green"/>
        </w:rPr>
        <w:t xml:space="preserve">we have time </w:t>
      </w:r>
      <w:r w:rsidRPr="00423198">
        <w:rPr>
          <w:rStyle w:val="Emphasis"/>
        </w:rPr>
        <w:t>to deal with</w:t>
      </w:r>
      <w:r w:rsidRPr="00423198">
        <w:rPr>
          <w:sz w:val="16"/>
        </w:rPr>
        <w:t>." 101Link</w:t>
      </w:r>
      <w:r w:rsidRPr="002B216E">
        <w:rPr>
          <w:sz w:val="16"/>
        </w:rPr>
        <w:t xml:space="preserve"> to the text of the note</w:t>
      </w:r>
    </w:p>
    <w:p w14:paraId="7D080BB6" w14:textId="77777777" w:rsidR="00CB088A" w:rsidRPr="002B216E" w:rsidRDefault="00CB088A" w:rsidP="00CB088A">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have to act. 102Link to the text of the note None of this is to say that interested parties should not act with great dispatch to address the space debris problem. Even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38B6416D" w14:textId="77777777" w:rsidR="00CB088A" w:rsidRPr="002B216E" w:rsidRDefault="00CB088A" w:rsidP="00CB088A">
      <w:pPr>
        <w:rPr>
          <w:sz w:val="16"/>
        </w:rPr>
      </w:pPr>
      <w:r w:rsidRPr="00166C24">
        <w:rPr>
          <w:rStyle w:val="StyleUnderline"/>
        </w:rPr>
        <w:t>The</w:t>
      </w:r>
      <w:r w:rsidRPr="002B216E">
        <w:rPr>
          <w:sz w:val="16"/>
        </w:rPr>
        <w:t xml:space="preserve"> </w:t>
      </w:r>
      <w:r w:rsidRPr="00423198">
        <w:rPr>
          <w:sz w:val="16"/>
        </w:rPr>
        <w:t xml:space="preserve">additional </w:t>
      </w:r>
      <w:r w:rsidRPr="00423198">
        <w:rPr>
          <w:rStyle w:val="Emphasis"/>
        </w:rPr>
        <w:t>slack in plausible timelines</w:t>
      </w:r>
      <w:r w:rsidRPr="00423198">
        <w:rPr>
          <w:sz w:val="16"/>
        </w:rPr>
        <w:t xml:space="preserve"> </w:t>
      </w:r>
      <w:r w:rsidRPr="00423198">
        <w:rPr>
          <w:rStyle w:val="StyleUnderline"/>
        </w:rPr>
        <w:t xml:space="preserve">is </w:t>
      </w:r>
      <w:r w:rsidRPr="00423198">
        <w:rPr>
          <w:rStyle w:val="Emphasis"/>
        </w:rPr>
        <w:t xml:space="preserve">cause for </w:t>
      </w:r>
      <w:r w:rsidRPr="00043054">
        <w:rPr>
          <w:rStyle w:val="Emphasis"/>
          <w:highlight w:val="green"/>
        </w:rPr>
        <w:t>optimism</w:t>
      </w:r>
      <w:r w:rsidRPr="002B216E">
        <w:rPr>
          <w:sz w:val="16"/>
        </w:rPr>
        <w:t xml:space="preserve"> </w:t>
      </w:r>
      <w:r w:rsidRPr="00043054">
        <w:rPr>
          <w:rStyle w:val="StyleUnderline"/>
          <w:highlight w:val="green"/>
        </w:rPr>
        <w:t>when one considers</w:t>
      </w:r>
      <w:r w:rsidRPr="00166C24">
        <w:rPr>
          <w:rStyle w:val="StyleUnderline"/>
        </w:rPr>
        <w:t xml:space="preserve"> </w:t>
      </w:r>
      <w:r w:rsidRPr="00166C24">
        <w:rPr>
          <w:rStyle w:val="Emphasis"/>
        </w:rPr>
        <w:t xml:space="preserve">the </w:t>
      </w:r>
      <w:r w:rsidRPr="00043054">
        <w:rPr>
          <w:rStyle w:val="Emphasis"/>
          <w:highlight w:val="green"/>
        </w:rPr>
        <w:t>progress</w:t>
      </w:r>
      <w:r w:rsidRPr="00166C24">
        <w:rPr>
          <w:rStyle w:val="Emphasis"/>
        </w:rPr>
        <w:t xml:space="preserve"> being </w:t>
      </w:r>
      <w:r w:rsidRPr="00423198">
        <w:rPr>
          <w:rStyle w:val="Emphasis"/>
        </w:rPr>
        <w:t>made towards remediating</w:t>
      </w:r>
      <w:r w:rsidRPr="00423198">
        <w:rPr>
          <w:rStyle w:val="StyleUnderline"/>
        </w:rPr>
        <w:t xml:space="preserve"> the problem</w:t>
      </w:r>
      <w:r w:rsidRPr="00166C24">
        <w:rPr>
          <w:rStyle w:val="StyleUnderline"/>
        </w:rPr>
        <w:t xml:space="preserve">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42F8B343" w14:textId="77777777" w:rsidR="00CB088A" w:rsidRPr="00423198" w:rsidRDefault="00CB088A" w:rsidP="00CB088A">
      <w:pPr>
        <w:rPr>
          <w:sz w:val="16"/>
        </w:rPr>
      </w:pPr>
      <w:r w:rsidRPr="002B216E">
        <w:rPr>
          <w:sz w:val="16"/>
        </w:rPr>
        <w:lastRenderedPageBreak/>
        <w:t xml:space="preserve">In an effort </w:t>
      </w:r>
      <w:r w:rsidRPr="00491742">
        <w:rPr>
          <w:rStyle w:val="StyleUnderline"/>
        </w:rPr>
        <w:t xml:space="preserve">to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w:t>
      </w:r>
      <w:r w:rsidRPr="00423198">
        <w:rPr>
          <w:rStyle w:val="StyleUnderline"/>
        </w:rPr>
        <w:t>out, many of these practices had already been adopted by spacefaring nations</w:t>
      </w:r>
      <w:r w:rsidRPr="00423198">
        <w:rPr>
          <w:sz w:val="16"/>
        </w:rPr>
        <w:t>. 109Link to the text of the note</w:t>
      </w:r>
    </w:p>
    <w:p w14:paraId="5A01E1D0" w14:textId="77777777" w:rsidR="00CB088A" w:rsidRPr="002B216E" w:rsidRDefault="00CB088A" w:rsidP="00CB088A">
      <w:pPr>
        <w:rPr>
          <w:sz w:val="16"/>
        </w:rPr>
      </w:pPr>
      <w:r w:rsidRPr="00423198">
        <w:rPr>
          <w:rStyle w:val="StyleUnderline"/>
        </w:rPr>
        <w:t>Compliance</w:t>
      </w:r>
      <w:r w:rsidRPr="00423198">
        <w:rPr>
          <w:sz w:val="16"/>
        </w:rPr>
        <w:t xml:space="preserve"> with the COPUOS Mitigation Guidelines </w:t>
      </w:r>
      <w:r w:rsidRPr="00423198">
        <w:rPr>
          <w:rStyle w:val="StyleUnderline"/>
        </w:rPr>
        <w:t>is voluntary and has not been universal</w:t>
      </w:r>
      <w:r w:rsidRPr="00423198">
        <w:rPr>
          <w:sz w:val="16"/>
        </w:rPr>
        <w:t xml:space="preserve">; 110Link to the text of the note </w:t>
      </w:r>
      <w:r w:rsidRPr="00423198">
        <w:rPr>
          <w:rStyle w:val="Emphasis"/>
        </w:rPr>
        <w:t>however</w:t>
      </w:r>
      <w:r w:rsidRPr="00423198">
        <w:rPr>
          <w:sz w:val="16"/>
        </w:rPr>
        <w:t xml:space="preserve">, </w:t>
      </w:r>
      <w:r w:rsidRPr="00423198">
        <w:rPr>
          <w:rStyle w:val="Emphasis"/>
        </w:rPr>
        <w:t>many nations</w:t>
      </w:r>
      <w:r w:rsidRPr="00423198">
        <w:rPr>
          <w:rStyle w:val="StyleUnderline"/>
        </w:rPr>
        <w:t xml:space="preserve"> do take steps </w:t>
      </w:r>
      <w:r w:rsidRPr="00423198">
        <w:rPr>
          <w:rStyle w:val="Emphasis"/>
        </w:rPr>
        <w:t>beyond those called for in the Mitigation Guidelines</w:t>
      </w:r>
      <w:r w:rsidRPr="00423198">
        <w:rPr>
          <w:sz w:val="16"/>
        </w:rPr>
        <w:t xml:space="preserve">, </w:t>
      </w:r>
      <w:r w:rsidRPr="00423198">
        <w:rPr>
          <w:rStyle w:val="StyleUnderline"/>
        </w:rPr>
        <w:t>recognizing the importance of redressing the issue</w:t>
      </w:r>
      <w:r w:rsidRPr="00423198">
        <w:rPr>
          <w:sz w:val="16"/>
        </w:rPr>
        <w:t xml:space="preserve">. 111Link to the text of the note </w:t>
      </w:r>
      <w:r w:rsidRPr="00423198">
        <w:rPr>
          <w:rStyle w:val="Emphasis"/>
        </w:rPr>
        <w:t>That said</w:t>
      </w:r>
      <w:r w:rsidRPr="00423198">
        <w:rPr>
          <w:rStyle w:val="StyleUnderline"/>
        </w:rPr>
        <w:t xml:space="preserve">, </w:t>
      </w:r>
      <w:r w:rsidRPr="00423198">
        <w:rPr>
          <w:rStyle w:val="Emphasis"/>
        </w:rPr>
        <w:t>even if no</w:t>
      </w:r>
      <w:r w:rsidRPr="00491742">
        <w:rPr>
          <w:rStyle w:val="Emphasis"/>
        </w:rPr>
        <w:t xml:space="preserve">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1540C58D" w14:textId="77777777" w:rsidR="00CB088A" w:rsidRPr="002B216E" w:rsidRDefault="00CB088A" w:rsidP="00CB088A">
      <w:pPr>
        <w:rPr>
          <w:sz w:val="16"/>
        </w:rPr>
      </w:pPr>
      <w:r w:rsidRPr="00423198">
        <w:rPr>
          <w:rStyle w:val="StyleUnderline"/>
        </w:rPr>
        <w:t xml:space="preserve">Improvements in </w:t>
      </w:r>
      <w:r w:rsidRPr="00423198">
        <w:rPr>
          <w:rStyle w:val="Emphasis"/>
        </w:rPr>
        <w:t>sp</w:t>
      </w:r>
      <w:r w:rsidRPr="00491742">
        <w:rPr>
          <w:rStyle w:val="Emphasis"/>
        </w:rPr>
        <w:t xml:space="preserve">ace </w:t>
      </w:r>
      <w:r w:rsidRPr="00043054">
        <w:rPr>
          <w:rStyle w:val="Emphasis"/>
          <w:highlight w:val="green"/>
        </w:rPr>
        <w:t>debris tracking</w:t>
      </w:r>
      <w:r w:rsidRPr="002B216E">
        <w:rPr>
          <w:sz w:val="16"/>
        </w:rPr>
        <w:t xml:space="preserve"> technology </w:t>
      </w:r>
      <w:r w:rsidRPr="00491742">
        <w:rPr>
          <w:rStyle w:val="StyleUnderline"/>
        </w:rPr>
        <w:t xml:space="preserve">are another partial solution that promises to </w:t>
      </w:r>
      <w:r w:rsidRPr="00043054">
        <w:rPr>
          <w:rStyle w:val="Emphasis"/>
          <w:highlight w:val="green"/>
        </w:rPr>
        <w:t>help actors avoid</w:t>
      </w:r>
      <w:r w:rsidRPr="00491742">
        <w:rPr>
          <w:rStyle w:val="Emphasis"/>
        </w:rPr>
        <w:t xml:space="preserve"> </w:t>
      </w:r>
      <w:r w:rsidRPr="00043054">
        <w:rPr>
          <w:rStyle w:val="Emphasis"/>
          <w:highlight w:val="gree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r w:rsidRPr="00423198">
        <w:rPr>
          <w:rStyle w:val="Emphasis"/>
        </w:rPr>
        <w:t xml:space="preserve">New </w:t>
      </w:r>
      <w:r w:rsidRPr="00043054">
        <w:rPr>
          <w:rStyle w:val="Emphasis"/>
          <w:highlight w:val="green"/>
        </w:rPr>
        <w:t>systems</w:t>
      </w:r>
      <w:r w:rsidRPr="00491742">
        <w:rPr>
          <w:rStyle w:val="Emphasis"/>
        </w:rPr>
        <w:t xml:space="preserve"> are being developed</w:t>
      </w:r>
      <w:r w:rsidRPr="00491742">
        <w:rPr>
          <w:rStyle w:val="StyleUnderline"/>
        </w:rPr>
        <w:t xml:space="preserve">, however, that will </w:t>
      </w:r>
      <w:r w:rsidRPr="00043054">
        <w:rPr>
          <w:rStyle w:val="StyleUnderline"/>
          <w:highlight w:val="green"/>
        </w:rPr>
        <w:t xml:space="preserve">use </w:t>
      </w:r>
      <w:r w:rsidRPr="00043054">
        <w:rPr>
          <w:rStyle w:val="Emphasis"/>
          <w:highlight w:val="green"/>
        </w:rPr>
        <w:t>lasers</w:t>
      </w:r>
      <w:r w:rsidRPr="00491742">
        <w:rPr>
          <w:rStyle w:val="StyleUnderline"/>
        </w:rPr>
        <w:t xml:space="preserve"> </w:t>
      </w:r>
      <w:r w:rsidRPr="00043054">
        <w:rPr>
          <w:rStyle w:val="StyleUnderline"/>
          <w:highlight w:val="green"/>
        </w:rPr>
        <w:t>that</w:t>
      </w:r>
      <w:r w:rsidRPr="00491742">
        <w:rPr>
          <w:rStyle w:val="StyleUnderline"/>
        </w:rPr>
        <w:t xml:space="preserve"> can </w:t>
      </w:r>
      <w:r w:rsidRPr="00043054">
        <w:rPr>
          <w:rStyle w:val="Emphasis"/>
          <w:highlight w:val="green"/>
        </w:rPr>
        <w:t>track</w:t>
      </w:r>
      <w:r w:rsidRPr="00491742">
        <w:rPr>
          <w:rStyle w:val="Emphasis"/>
        </w:rPr>
        <w:t xml:space="preserve"> the location of </w:t>
      </w:r>
      <w:r w:rsidRPr="00043054">
        <w:rPr>
          <w:rStyle w:val="Emphasis"/>
          <w:highlight w:val="green"/>
        </w:rPr>
        <w:t xml:space="preserve">objects </w:t>
      </w:r>
      <w:r w:rsidRPr="00423198">
        <w:rPr>
          <w:rStyle w:val="Emphasis"/>
        </w:rPr>
        <w:t>as small as a softball</w:t>
      </w:r>
      <w:r w:rsidRPr="00423198">
        <w:rPr>
          <w:sz w:val="16"/>
        </w:rPr>
        <w:t>--sometimes</w:t>
      </w:r>
      <w:r w:rsidRPr="002B216E">
        <w:rPr>
          <w:sz w:val="16"/>
        </w:rPr>
        <w:t xml:space="preserve">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70E775A8" w14:textId="77777777" w:rsidR="00CB088A" w:rsidRPr="002B216E" w:rsidRDefault="00CB088A" w:rsidP="00CB088A">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7A999A26" w14:textId="77777777" w:rsidR="00CB088A" w:rsidRPr="005F2223" w:rsidRDefault="00CB088A" w:rsidP="00CB088A">
      <w:pPr>
        <w:rPr>
          <w:sz w:val="16"/>
        </w:rPr>
      </w:pPr>
      <w:r w:rsidRPr="00491742">
        <w:rPr>
          <w:rStyle w:val="Emphasis"/>
        </w:rPr>
        <w:t>Fortunately</w:t>
      </w:r>
      <w:r w:rsidRPr="002B216E">
        <w:rPr>
          <w:sz w:val="16"/>
        </w:rPr>
        <w:t xml:space="preserve">, </w:t>
      </w:r>
      <w:r w:rsidRPr="00491742">
        <w:rPr>
          <w:rStyle w:val="Emphasis"/>
        </w:rPr>
        <w:t xml:space="preserve">the </w:t>
      </w:r>
      <w:r w:rsidRPr="00043054">
        <w:rPr>
          <w:rStyle w:val="Emphasis"/>
          <w:highlight w:val="green"/>
        </w:rPr>
        <w:t>targets for ADR</w:t>
      </w:r>
      <w:r w:rsidRPr="002B216E">
        <w:rPr>
          <w:sz w:val="16"/>
        </w:rPr>
        <w:t xml:space="preserve"> </w:t>
      </w:r>
      <w:r w:rsidRPr="00043054">
        <w:rPr>
          <w:rStyle w:val="StyleUnderline"/>
          <w:highlight w:val="gree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043054">
        <w:rPr>
          <w:rStyle w:val="Emphasis"/>
          <w:highlight w:val="green"/>
        </w:rPr>
        <w:t>forestall</w:t>
      </w:r>
      <w:r w:rsidRPr="00491742">
        <w:rPr>
          <w:rStyle w:val="Emphasis"/>
        </w:rPr>
        <w:t xml:space="preserve"> an irreversible </w:t>
      </w:r>
      <w:r w:rsidRPr="00043054">
        <w:rPr>
          <w:rStyle w:val="Emphasis"/>
          <w:highlight w:val="green"/>
        </w:rPr>
        <w:t>cascade</w:t>
      </w:r>
      <w:r w:rsidRPr="002B216E">
        <w:rPr>
          <w:sz w:val="16"/>
        </w:rPr>
        <w:t xml:space="preserve"> of collisions </w:t>
      </w:r>
      <w:r w:rsidRPr="00043054">
        <w:rPr>
          <w:rStyle w:val="StyleUnderline"/>
          <w:highlight w:val="green"/>
        </w:rPr>
        <w:t>are</w:t>
      </w:r>
      <w:r w:rsidRPr="002B216E">
        <w:rPr>
          <w:sz w:val="16"/>
        </w:rPr>
        <w:t xml:space="preserve"> relatively </w:t>
      </w:r>
      <w:r w:rsidRPr="00043054">
        <w:rPr>
          <w:rStyle w:val="Emphasis"/>
          <w:highlight w:val="gree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043054">
        <w:rPr>
          <w:rStyle w:val="Emphasis"/>
          <w:highlight w:val="green"/>
        </w:rPr>
        <w:t>five</w:t>
      </w:r>
      <w:r w:rsidRPr="00491742">
        <w:rPr>
          <w:rStyle w:val="Emphasis"/>
        </w:rPr>
        <w:t xml:space="preserve"> to ten large </w:t>
      </w:r>
      <w:r w:rsidRPr="00043054">
        <w:rPr>
          <w:rStyle w:val="Emphasis"/>
          <w:highlight w:val="green"/>
        </w:rPr>
        <w:t>pieces</w:t>
      </w:r>
      <w:r w:rsidRPr="002B216E">
        <w:rPr>
          <w:sz w:val="16"/>
        </w:rPr>
        <w:t xml:space="preserve"> of debris </w:t>
      </w:r>
      <w:r w:rsidRPr="00491742">
        <w:rPr>
          <w:rStyle w:val="Emphasis"/>
        </w:rPr>
        <w:t xml:space="preserve">per </w:t>
      </w:r>
      <w:r w:rsidRPr="00043054">
        <w:rPr>
          <w:rStyle w:val="Emphasis"/>
          <w:highlight w:val="gree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043054">
        <w:rPr>
          <w:rStyle w:val="StyleUnderline"/>
          <w:highlight w:val="green"/>
        </w:rPr>
        <w:t xml:space="preserve">a </w:t>
      </w:r>
      <w:r w:rsidRPr="00423198">
        <w:rPr>
          <w:rStyle w:val="Emphasis"/>
        </w:rPr>
        <w:t xml:space="preserve">broad </w:t>
      </w:r>
      <w:r w:rsidRPr="00043054">
        <w:rPr>
          <w:rStyle w:val="Emphasis"/>
          <w:highlight w:val="green"/>
        </w:rPr>
        <w:t>array of</w:t>
      </w:r>
      <w:r w:rsidRPr="00491742">
        <w:rPr>
          <w:rStyle w:val="Emphasis"/>
        </w:rPr>
        <w:t xml:space="preserve"> national and private </w:t>
      </w:r>
      <w:r w:rsidRPr="00043054">
        <w:rPr>
          <w:rStyle w:val="Emphasis"/>
          <w:highlight w:val="green"/>
        </w:rPr>
        <w:t>actors</w:t>
      </w:r>
      <w:r w:rsidRPr="00043054">
        <w:rPr>
          <w:sz w:val="16"/>
          <w:highlight w:val="green"/>
        </w:rPr>
        <w:t xml:space="preserve"> </w:t>
      </w:r>
      <w:r w:rsidRPr="00043054">
        <w:rPr>
          <w:rStyle w:val="StyleUnderline"/>
          <w:highlight w:val="green"/>
        </w:rPr>
        <w:t>are exploring</w:t>
      </w:r>
      <w:r w:rsidRPr="00491742">
        <w:rPr>
          <w:rStyle w:val="StyleUnderline"/>
        </w:rPr>
        <w:t xml:space="preserve"> a </w:t>
      </w:r>
      <w:r w:rsidRPr="00491742">
        <w:rPr>
          <w:rStyle w:val="Emphasis"/>
        </w:rPr>
        <w:lastRenderedPageBreak/>
        <w:t xml:space="preserve">plethora of </w:t>
      </w:r>
      <w:r w:rsidRPr="00043054">
        <w:rPr>
          <w:rStyle w:val="Emphasis"/>
          <w:highlight w:val="green"/>
        </w:rPr>
        <w:t xml:space="preserve">ADR </w:t>
      </w:r>
      <w:r w:rsidRPr="00423198">
        <w:rPr>
          <w:rStyle w:val="Emphasis"/>
        </w:rPr>
        <w:t>methods</w:t>
      </w:r>
      <w:r w:rsidRPr="002B216E">
        <w:rPr>
          <w:sz w:val="16"/>
        </w:rPr>
        <w:t xml:space="preserve">. 123Link to the text of the note </w:t>
      </w:r>
      <w:proofErr w:type="gramStart"/>
      <w:r w:rsidRPr="00491742">
        <w:rPr>
          <w:rStyle w:val="StyleUnderline"/>
        </w:rPr>
        <w:t>For</w:t>
      </w:r>
      <w:proofErr w:type="gramEnd"/>
      <w:r w:rsidRPr="00491742">
        <w:rPr>
          <w:rStyle w:val="StyleUnderline"/>
        </w:rPr>
        <w:t xml:space="preserve"> example, </w:t>
      </w:r>
      <w:r w:rsidRPr="00423198">
        <w:rPr>
          <w:rStyle w:val="StyleUnderline"/>
        </w:rPr>
        <w:t xml:space="preserve">the </w:t>
      </w:r>
      <w:r w:rsidRPr="00043054">
        <w:rPr>
          <w:rStyle w:val="Emphasis"/>
          <w:highlight w:val="green"/>
        </w:rPr>
        <w:t>Japan</w:t>
      </w:r>
      <w:r w:rsidRPr="00423198">
        <w:rPr>
          <w:rStyle w:val="Emphasis"/>
        </w:rPr>
        <w:t xml:space="preserve">ese hope to </w:t>
      </w:r>
      <w:r w:rsidRPr="00043054">
        <w:rPr>
          <w:rStyle w:val="Emphasis"/>
          <w:highlight w:val="green"/>
        </w:rPr>
        <w:t>deploy</w:t>
      </w:r>
      <w:r w:rsidRPr="00491742">
        <w:rPr>
          <w:rStyle w:val="Emphasis"/>
        </w:rPr>
        <w:t xml:space="preserve">, by 2019, </w:t>
      </w:r>
      <w:r w:rsidRPr="00043054">
        <w:rPr>
          <w:rStyle w:val="Emphasis"/>
          <w:highlight w:val="green"/>
        </w:rPr>
        <w:t>a magnetic net</w:t>
      </w:r>
      <w:r w:rsidRPr="002B216E">
        <w:rPr>
          <w:sz w:val="16"/>
        </w:rPr>
        <w:t xml:space="preserve"> </w:t>
      </w:r>
    </w:p>
    <w:p w14:paraId="71BBA833" w14:textId="77777777" w:rsidR="00CB088A" w:rsidRDefault="00CB088A" w:rsidP="00CB088A"/>
    <w:p w14:paraId="4730AB3B" w14:textId="77777777" w:rsidR="00CB088A" w:rsidRDefault="00CB088A" w:rsidP="00CB088A">
      <w:pPr>
        <w:pStyle w:val="Heading4"/>
        <w:rPr>
          <w:rFonts w:cs="Arial"/>
        </w:rPr>
      </w:pPr>
      <w:r>
        <w:rPr>
          <w:rFonts w:cs="Arial"/>
        </w:rPr>
        <w:t xml:space="preserve">No Escalation over Satellites: </w:t>
      </w:r>
    </w:p>
    <w:p w14:paraId="3125D645" w14:textId="77777777" w:rsidR="00CB088A" w:rsidRDefault="00CB088A" w:rsidP="00CB088A">
      <w:pPr>
        <w:pStyle w:val="Heading4"/>
        <w:rPr>
          <w:rFonts w:cs="Arial"/>
          <w:u w:val="single"/>
        </w:rPr>
      </w:pPr>
      <w:r>
        <w:rPr>
          <w:rFonts w:cs="Arial"/>
        </w:rPr>
        <w:t xml:space="preserve">1] </w:t>
      </w:r>
      <w:r w:rsidRPr="00FE4F08">
        <w:rPr>
          <w:rFonts w:cs="Arial"/>
          <w:u w:val="single"/>
        </w:rPr>
        <w:t>Planning Priorities</w:t>
      </w:r>
    </w:p>
    <w:p w14:paraId="1399D4C2" w14:textId="77777777" w:rsidR="00CB088A" w:rsidRPr="00470926" w:rsidRDefault="00CB088A" w:rsidP="00CB088A">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F83D917" w14:textId="77777777" w:rsidR="00CB088A" w:rsidRDefault="00CB088A" w:rsidP="00CB088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02C0D30" w14:textId="77777777" w:rsidR="00CB088A" w:rsidRDefault="00CB088A" w:rsidP="00CB088A">
      <w:pPr>
        <w:pStyle w:val="Heading4"/>
        <w:rPr>
          <w:u w:val="single"/>
        </w:rPr>
      </w:pPr>
      <w:bookmarkStart w:id="0" w:name="_Hlk30232579"/>
      <w:r>
        <w:t xml:space="preserve">2] </w:t>
      </w:r>
      <w:r>
        <w:rPr>
          <w:u w:val="single"/>
        </w:rPr>
        <w:t>Military Precedent</w:t>
      </w:r>
    </w:p>
    <w:p w14:paraId="4502CF5E" w14:textId="77777777" w:rsidR="00CB088A" w:rsidRPr="00470926" w:rsidRDefault="00CB088A" w:rsidP="00CB088A">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7DA1654" w14:textId="77777777" w:rsidR="00CB088A" w:rsidRDefault="00CB088A" w:rsidP="00CB088A">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 xml:space="preserve">foreign </w:t>
      </w:r>
      <w:r w:rsidRPr="00970852">
        <w:rPr>
          <w:rStyle w:val="StyleUnderline"/>
          <w:highlight w:val="green"/>
        </w:rPr>
        <w:lastRenderedPageBreak/>
        <w:t>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24974B71" w14:textId="77777777" w:rsidR="00CB088A" w:rsidRPr="00EC4506" w:rsidRDefault="00CB088A" w:rsidP="00CB088A"/>
    <w:p w14:paraId="37E9888F" w14:textId="77777777" w:rsidR="00CB088A" w:rsidRDefault="00CB088A" w:rsidP="00CB088A">
      <w:pPr>
        <w:pStyle w:val="Heading3"/>
      </w:pPr>
      <w:r>
        <w:lastRenderedPageBreak/>
        <w:t>1NC – Framing</w:t>
      </w:r>
    </w:p>
    <w:p w14:paraId="1528B82F" w14:textId="77777777" w:rsidR="00CB088A" w:rsidRPr="001C34F2" w:rsidRDefault="00CB088A" w:rsidP="00CB088A">
      <w:pPr>
        <w:pStyle w:val="Heading4"/>
        <w:rPr>
          <w:rFonts w:asciiTheme="majorHAnsi" w:hAnsiTheme="majorHAnsi" w:cstheme="majorHAnsi"/>
        </w:rPr>
      </w:pPr>
      <w:r w:rsidRPr="001C34F2">
        <w:rPr>
          <w:rFonts w:asciiTheme="majorHAnsi" w:hAnsiTheme="majorHAnsi" w:cstheme="majorHAnsi"/>
        </w:rPr>
        <w:t>Economic data</w:t>
      </w:r>
      <w:r>
        <w:rPr>
          <w:rFonts w:asciiTheme="majorHAnsi" w:hAnsiTheme="majorHAnsi" w:cstheme="majorHAnsi"/>
        </w:rPr>
        <w:t>’s good</w:t>
      </w:r>
      <w:r w:rsidRPr="001C34F2">
        <w:rPr>
          <w:rFonts w:asciiTheme="majorHAnsi" w:hAnsiTheme="majorHAnsi" w:cstheme="majorHAnsi"/>
        </w:rPr>
        <w:t xml:space="preserve">---rejecting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562E9B92" w14:textId="77777777" w:rsidR="00CB088A" w:rsidRPr="001C34F2" w:rsidRDefault="00CB088A" w:rsidP="00CB088A">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xml:space="preserve">, *Greg Ip is a </w:t>
      </w:r>
      <w:proofErr w:type="gramStart"/>
      <w:r w:rsidRPr="001C34F2">
        <w:rPr>
          <w:rFonts w:asciiTheme="majorHAnsi" w:hAnsiTheme="majorHAnsi" w:cstheme="majorHAnsi"/>
        </w:rPr>
        <w:t>Canadian-American</w:t>
      </w:r>
      <w:proofErr w:type="gramEnd"/>
      <w:r w:rsidRPr="001C34F2">
        <w:rPr>
          <w:rFonts w:asciiTheme="majorHAnsi" w:hAnsiTheme="majorHAnsi" w:cstheme="majorHAnsi"/>
        </w:rPr>
        <w:t xml:space="preserve">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5513083B" w14:textId="77777777" w:rsidR="00CB088A" w:rsidRDefault="00CB088A" w:rsidP="00CB088A">
      <w:pPr>
        <w:rPr>
          <w:rFonts w:asciiTheme="majorHAnsi" w:hAnsiTheme="majorHAnsi" w:cstheme="majorHAnsi"/>
          <w:sz w:val="16"/>
        </w:rPr>
      </w:pPr>
      <w:r w:rsidRPr="001C34F2">
        <w:rPr>
          <w:rFonts w:asciiTheme="majorHAnsi" w:hAnsiTheme="majorHAnsi" w:cstheme="maj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Paul Romer, the chief economist at the World Bank, derisively calls this approach “</w:t>
      </w:r>
      <w:proofErr w:type="spellStart"/>
      <w:r w:rsidRPr="001C34F2">
        <w:rPr>
          <w:rFonts w:asciiTheme="majorHAnsi" w:hAnsiTheme="majorHAnsi" w:cstheme="majorHAnsi"/>
          <w:sz w:val="16"/>
        </w:rPr>
        <w:t>mathiness</w:t>
      </w:r>
      <w:proofErr w:type="spellEnd"/>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economists 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t>
      </w:r>
      <w:r w:rsidRPr="001C34F2">
        <w:rPr>
          <w:rStyle w:val="StyleUnderline"/>
          <w:rFonts w:asciiTheme="majorHAnsi" w:hAnsiTheme="majorHAnsi" w:cstheme="majorHAnsi"/>
        </w:rPr>
        <w:lastRenderedPageBreak/>
        <w:t xml:space="preserve">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actually the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562F9141" w14:textId="77777777" w:rsidR="00CB088A" w:rsidRDefault="00CB088A" w:rsidP="00CB088A">
      <w:pPr>
        <w:pStyle w:val="Heading4"/>
      </w:pPr>
      <w:r>
        <w:t>Hold the line on their impact evidence – all of it is a one line warrant which is not sufficient to answer our well-developed scenarios</w:t>
      </w:r>
    </w:p>
    <w:p w14:paraId="79E451F0" w14:textId="77777777" w:rsidR="00CB088A" w:rsidRDefault="00CB088A" w:rsidP="00CB088A">
      <w:pPr>
        <w:pStyle w:val="Heading4"/>
      </w:pPr>
      <w:r>
        <w:t xml:space="preserve">Overview to their impact—have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 Don’t fill in gaps for them. Reject new 1ar ‘yes extinction’ evidence—we premised our 1nc strategy off of a horrible 1ac piece of impact evidence. </w:t>
      </w:r>
      <w:r w:rsidRPr="002A1477">
        <w:rPr>
          <w:u w:val="single"/>
        </w:rPr>
        <w:t>Study indicts</w:t>
      </w:r>
      <w:r>
        <w:t xml:space="preserve"> and answers to our impacts/transition solves but </w:t>
      </w:r>
      <w:r w:rsidRPr="002A1477">
        <w:rPr>
          <w:u w:val="single"/>
        </w:rPr>
        <w:t>discourages</w:t>
      </w:r>
      <w:r>
        <w:t xml:space="preserve"> sandbagging good </w:t>
      </w:r>
      <w:proofErr w:type="spellStart"/>
      <w:r>
        <w:t>ev</w:t>
      </w:r>
      <w:proofErr w:type="spellEnd"/>
      <w:r>
        <w:t xml:space="preserve"> until after we read the 1nc.</w:t>
      </w:r>
    </w:p>
    <w:p w14:paraId="47285089" w14:textId="77777777" w:rsidR="00CB088A" w:rsidRDefault="00CB088A" w:rsidP="00CB088A">
      <w:pPr>
        <w:pStyle w:val="Heading3"/>
      </w:pPr>
      <w:r>
        <w:lastRenderedPageBreak/>
        <w:t>1NC – Environment</w:t>
      </w:r>
    </w:p>
    <w:p w14:paraId="70A6646B" w14:textId="77777777" w:rsidR="00CB088A" w:rsidRPr="00B02CEB" w:rsidRDefault="00CB088A" w:rsidP="00CB088A">
      <w:pPr>
        <w:pStyle w:val="Heading4"/>
      </w:pPr>
      <w:r>
        <w:t>I’ll concede transition on Earth occurs as a result of the global commons, but that’s bad:</w:t>
      </w:r>
    </w:p>
    <w:p w14:paraId="3A67561B" w14:textId="77777777" w:rsidR="00CB088A" w:rsidRPr="001C34F2" w:rsidRDefault="00CB088A" w:rsidP="00CB088A">
      <w:pPr>
        <w:pStyle w:val="Heading4"/>
        <w:rPr>
          <w:rFonts w:asciiTheme="majorHAnsi" w:hAnsiTheme="majorHAnsi" w:cstheme="majorHAnsi"/>
        </w:rPr>
      </w:pPr>
      <w:r w:rsidRPr="001C34F2">
        <w:rPr>
          <w:rFonts w:asciiTheme="majorHAnsi" w:hAnsiTheme="majorHAnsi" w:cstheme="majorHAnsi"/>
          <w:u w:val="single"/>
        </w:rPr>
        <w:t>No alternative</w:t>
      </w:r>
      <w:r w:rsidRPr="001C34F2">
        <w:rPr>
          <w:rFonts w:asciiTheme="majorHAnsi" w:hAnsiTheme="majorHAnsi" w:cstheme="majorHAnsi"/>
        </w:rPr>
        <w:t xml:space="preserve"> to growth for emissions – </w:t>
      </w:r>
      <w:r w:rsidRPr="001C34F2">
        <w:rPr>
          <w:rFonts w:asciiTheme="majorHAnsi" w:hAnsiTheme="majorHAnsi" w:cstheme="majorHAnsi"/>
          <w:u w:val="single"/>
        </w:rPr>
        <w:t>EKC is true</w:t>
      </w:r>
      <w:r w:rsidRPr="001C34F2">
        <w:rPr>
          <w:rFonts w:asciiTheme="majorHAnsi" w:hAnsiTheme="majorHAnsi" w:cstheme="majorHAnsi"/>
        </w:rPr>
        <w:t xml:space="preserve"> for </w:t>
      </w:r>
      <w:r w:rsidRPr="001C34F2">
        <w:rPr>
          <w:rFonts w:asciiTheme="majorHAnsi" w:hAnsiTheme="majorHAnsi" w:cstheme="majorHAnsi"/>
          <w:u w:val="single"/>
        </w:rPr>
        <w:t>developed countries</w:t>
      </w:r>
      <w:r w:rsidRPr="001C34F2">
        <w:rPr>
          <w:rFonts w:asciiTheme="majorHAnsi" w:hAnsiTheme="majorHAnsi" w:cstheme="majorHAnsi"/>
        </w:rPr>
        <w:t xml:space="preserve"> – their datasets include countries </w:t>
      </w:r>
      <w:r w:rsidRPr="001C34F2">
        <w:rPr>
          <w:rFonts w:asciiTheme="majorHAnsi" w:hAnsiTheme="majorHAnsi" w:cstheme="majorHAnsi"/>
          <w:u w:val="single"/>
        </w:rPr>
        <w:t>that haven’t</w:t>
      </w:r>
      <w:r w:rsidRPr="001C34F2">
        <w:rPr>
          <w:rFonts w:asciiTheme="majorHAnsi" w:hAnsiTheme="majorHAnsi" w:cstheme="majorHAnsi"/>
        </w:rPr>
        <w:t xml:space="preserve"> reached the </w:t>
      </w:r>
      <w:r w:rsidRPr="001C34F2">
        <w:rPr>
          <w:rFonts w:asciiTheme="majorHAnsi" w:hAnsiTheme="majorHAnsi" w:cstheme="majorHAnsi"/>
          <w:u w:val="single"/>
        </w:rPr>
        <w:t>tipping point</w:t>
      </w:r>
      <w:r w:rsidRPr="001C34F2">
        <w:rPr>
          <w:rFonts w:asciiTheme="majorHAnsi" w:hAnsiTheme="majorHAnsi" w:cstheme="majorHAnsi"/>
        </w:rPr>
        <w:t xml:space="preserve">. </w:t>
      </w:r>
    </w:p>
    <w:p w14:paraId="295F1FC1" w14:textId="77777777" w:rsidR="00CB088A" w:rsidRPr="001C34F2" w:rsidRDefault="00CB088A" w:rsidP="00CB088A">
      <w:pPr>
        <w:rPr>
          <w:rFonts w:asciiTheme="majorHAnsi" w:hAnsiTheme="majorHAnsi" w:cstheme="majorHAnsi"/>
          <w:sz w:val="16"/>
        </w:rPr>
      </w:pPr>
      <w:proofErr w:type="spellStart"/>
      <w:r w:rsidRPr="001C34F2">
        <w:rPr>
          <w:rStyle w:val="Style13ptBold"/>
          <w:rFonts w:asciiTheme="majorHAnsi" w:hAnsiTheme="majorHAnsi" w:cstheme="majorHAnsi"/>
        </w:rPr>
        <w:t>Acaravci</w:t>
      </w:r>
      <w:proofErr w:type="spellEnd"/>
      <w:r w:rsidRPr="001C34F2">
        <w:rPr>
          <w:rStyle w:val="Style13ptBold"/>
          <w:rFonts w:asciiTheme="majorHAnsi" w:hAnsiTheme="majorHAnsi" w:cstheme="majorHAnsi"/>
        </w:rPr>
        <w:t xml:space="preserve"> and </w:t>
      </w:r>
      <w:proofErr w:type="spellStart"/>
      <w:r w:rsidRPr="001C34F2">
        <w:rPr>
          <w:rStyle w:val="Style13ptBold"/>
          <w:rFonts w:asciiTheme="majorHAnsi" w:hAnsiTheme="majorHAnsi" w:cstheme="majorHAnsi"/>
        </w:rPr>
        <w:t>Akalin</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sz w:val="16"/>
        </w:rPr>
        <w:t xml:space="preserve"> [Ali </w:t>
      </w:r>
      <w:proofErr w:type="spellStart"/>
      <w:r w:rsidRPr="001C34F2">
        <w:rPr>
          <w:rFonts w:asciiTheme="majorHAnsi" w:hAnsiTheme="majorHAnsi" w:cstheme="majorHAnsi"/>
          <w:sz w:val="16"/>
        </w:rPr>
        <w:t>Acaravci</w:t>
      </w:r>
      <w:proofErr w:type="spellEnd"/>
      <w:r w:rsidRPr="001C34F2">
        <w:rPr>
          <w:rFonts w:asciiTheme="majorHAnsi" w:hAnsiTheme="majorHAnsi" w:cstheme="majorHAnsi"/>
          <w:sz w:val="16"/>
        </w:rPr>
        <w:t xml:space="preserve"> &amp; </w:t>
      </w:r>
      <w:proofErr w:type="spellStart"/>
      <w:r w:rsidRPr="001C34F2">
        <w:rPr>
          <w:rFonts w:asciiTheme="majorHAnsi" w:hAnsiTheme="majorHAnsi" w:cstheme="majorHAnsi"/>
          <w:sz w:val="16"/>
        </w:rPr>
        <w:t>Guray</w:t>
      </w:r>
      <w:proofErr w:type="spellEnd"/>
      <w:r w:rsidRPr="001C34F2">
        <w:rPr>
          <w:rFonts w:asciiTheme="majorHAnsi" w:hAnsiTheme="majorHAnsi" w:cstheme="majorHAnsi"/>
          <w:sz w:val="16"/>
        </w:rPr>
        <w:t xml:space="preserve"> </w:t>
      </w:r>
      <w:proofErr w:type="spellStart"/>
      <w:r w:rsidRPr="001C34F2">
        <w:rPr>
          <w:rFonts w:asciiTheme="majorHAnsi" w:hAnsiTheme="majorHAnsi" w:cstheme="majorHAnsi"/>
          <w:sz w:val="16"/>
        </w:rPr>
        <w:t>Akalin</w:t>
      </w:r>
      <w:proofErr w:type="spellEnd"/>
      <w:r w:rsidRPr="001C34F2">
        <w:rPr>
          <w:rFonts w:asciiTheme="majorHAnsi" w:hAnsiTheme="majorHAnsi" w:cstheme="majorHAnsi"/>
          <w:sz w:val="16"/>
        </w:rPr>
        <w:t xml:space="preserve">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4151EFB4" w14:textId="77777777" w:rsidR="00CB088A" w:rsidRDefault="00CB088A" w:rsidP="00CB088A">
      <w:pPr>
        <w:rPr>
          <w:rFonts w:asciiTheme="majorHAnsi" w:hAnsiTheme="majorHAnsi" w:cstheme="majorHAnsi"/>
          <w:sz w:val="16"/>
        </w:rPr>
      </w:pPr>
      <w:r w:rsidRPr="001C34F2">
        <w:rPr>
          <w:rFonts w:asciiTheme="majorHAnsi" w:hAnsiTheme="majorHAnsi" w:cstheme="majorHAnsi"/>
          <w:sz w:val="16"/>
        </w:rPr>
        <w:t xml:space="preserve">6. CONCLUSIONS AND POLICY IMPLICATIONS Since the early 1970s, especially after the United Nations Conference on the Human Environment in 1972, </w:t>
      </w:r>
      <w:r w:rsidRPr="001C34F2">
        <w:rPr>
          <w:rStyle w:val="StyleUnderline"/>
          <w:rFonts w:asciiTheme="majorHAnsi" w:hAnsiTheme="majorHAnsi" w:cstheme="majorHAnsi"/>
        </w:rPr>
        <w:t>the relationship between production and environmental concerns has been handled by different methods in different disciplines</w:t>
      </w:r>
      <w:r w:rsidRPr="001C34F2">
        <w:rPr>
          <w:rFonts w:asciiTheme="majorHAnsi" w:hAnsiTheme="majorHAnsi" w:cstheme="majorHAnsi"/>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1C34F2">
        <w:rPr>
          <w:rStyle w:val="Emphasis"/>
          <w:rFonts w:asciiTheme="majorHAnsi" w:hAnsiTheme="majorHAnsi" w:cstheme="majorHAnsi"/>
        </w:rPr>
        <w:t>Empirical studies on the environmental pollution</w:t>
      </w:r>
      <w:r w:rsidRPr="001C34F2">
        <w:rPr>
          <w:rFonts w:asciiTheme="majorHAnsi" w:hAnsiTheme="majorHAnsi" w:cstheme="majorHAnsi"/>
          <w:sz w:val="16"/>
        </w:rPr>
        <w:t>–</w:t>
      </w:r>
      <w:r w:rsidRPr="001C34F2">
        <w:rPr>
          <w:rStyle w:val="StyleUnderline"/>
          <w:rFonts w:asciiTheme="majorHAnsi" w:hAnsiTheme="majorHAnsi" w:cstheme="majorHAnsi"/>
        </w:rPr>
        <w:t xml:space="preserve">economic growth nexus explore the validity of the </w:t>
      </w:r>
      <w:r w:rsidRPr="001C34F2">
        <w:rPr>
          <w:rStyle w:val="Emphasis"/>
          <w:rFonts w:asciiTheme="majorHAnsi" w:hAnsiTheme="majorHAnsi" w:cstheme="majorHAnsi"/>
        </w:rPr>
        <w:t>EKC hypothesis</w:t>
      </w:r>
      <w:r w:rsidRPr="001C34F2">
        <w:rPr>
          <w:rFonts w:asciiTheme="majorHAnsi" w:hAnsiTheme="majorHAnsi" w:cstheme="majorHAnsi"/>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1C34F2">
        <w:rPr>
          <w:rStyle w:val="StyleUnderline"/>
          <w:rFonts w:asciiTheme="majorHAnsi" w:hAnsiTheme="majorHAnsi" w:cstheme="majorHAnsi"/>
          <w:highlight w:val="green"/>
        </w:rPr>
        <w:t>If</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w:t>
      </w:r>
      <w:r w:rsidRPr="001C34F2">
        <w:rPr>
          <w:rStyle w:val="StyleUnderline"/>
          <w:rFonts w:asciiTheme="majorHAnsi" w:hAnsiTheme="majorHAnsi" w:cstheme="majorHAnsi"/>
          <w:highlight w:val="green"/>
        </w:rPr>
        <w:t>is valid,</w:t>
      </w:r>
      <w:r w:rsidRPr="001C34F2">
        <w:rPr>
          <w:rStyle w:val="StyleUnderline"/>
          <w:rFonts w:asciiTheme="majorHAnsi" w:hAnsiTheme="majorHAnsi" w:cstheme="majorHAnsi"/>
        </w:rPr>
        <w:t xml:space="preserve"> economic </w:t>
      </w:r>
      <w:r w:rsidRPr="001C34F2">
        <w:rPr>
          <w:rStyle w:val="StyleUnderline"/>
          <w:rFonts w:asciiTheme="majorHAnsi" w:hAnsiTheme="majorHAnsi" w:cstheme="majorHAnsi"/>
          <w:highlight w:val="green"/>
        </w:rPr>
        <w:t>growth is both cause</w:t>
      </w:r>
      <w:r w:rsidRPr="001C34F2">
        <w:rPr>
          <w:rStyle w:val="StyleUnderline"/>
          <w:rFonts w:asciiTheme="majorHAnsi" w:hAnsiTheme="majorHAnsi" w:cstheme="majorHAnsi"/>
        </w:rPr>
        <w:t xml:space="preserve"> of </w:t>
      </w:r>
      <w:r w:rsidRPr="001C34F2">
        <w:rPr>
          <w:rStyle w:val="StyleUnderline"/>
          <w:rFonts w:asciiTheme="majorHAnsi" w:hAnsiTheme="majorHAnsi" w:cstheme="majorHAnsi"/>
          <w:highlight w:val="green"/>
        </w:rPr>
        <w:t xml:space="preserve">and </w:t>
      </w:r>
      <w:r w:rsidRPr="001C34F2">
        <w:rPr>
          <w:rStyle w:val="Emphasis"/>
          <w:rFonts w:asciiTheme="majorHAnsi" w:hAnsiTheme="majorHAnsi" w:cstheme="majorHAnsi"/>
          <w:highlight w:val="green"/>
        </w:rPr>
        <w:t>solution to</w:t>
      </w:r>
      <w:r w:rsidRPr="001C34F2">
        <w:rPr>
          <w:rStyle w:val="Emphasis"/>
          <w:rFonts w:asciiTheme="majorHAnsi" w:hAnsiTheme="majorHAnsi" w:cstheme="majorHAnsi"/>
        </w:rPr>
        <w:t xml:space="preserve"> environmental </w:t>
      </w:r>
      <w:r w:rsidRPr="001C34F2">
        <w:rPr>
          <w:rStyle w:val="Emphasis"/>
          <w:rFonts w:asciiTheme="majorHAnsi" w:hAnsiTheme="majorHAnsi" w:cstheme="majorHAnsi"/>
          <w:highlight w:val="green"/>
        </w:rPr>
        <w:t>pollution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1C34F2">
        <w:rPr>
          <w:rStyle w:val="StyleUnderline"/>
          <w:rFonts w:asciiTheme="majorHAnsi" w:hAnsiTheme="majorHAnsi" w:cstheme="majorHAnsi"/>
        </w:rPr>
        <w:t xml:space="preserve">In this </w:t>
      </w:r>
      <w:r w:rsidRPr="001C34F2">
        <w:rPr>
          <w:rStyle w:val="StyleUnderline"/>
          <w:rFonts w:asciiTheme="majorHAnsi" w:hAnsiTheme="majorHAnsi" w:cstheme="majorHAnsi"/>
          <w:highlight w:val="green"/>
        </w:rPr>
        <w:t>study</w:t>
      </w:r>
      <w:r w:rsidRPr="001C34F2">
        <w:rPr>
          <w:rStyle w:val="StyleUnderline"/>
          <w:rFonts w:asciiTheme="majorHAnsi" w:hAnsiTheme="majorHAnsi" w:cstheme="majorHAnsi"/>
        </w:rPr>
        <w:t xml:space="preserve">, the following two samples are </w:t>
      </w:r>
      <w:r w:rsidRPr="001C34F2">
        <w:rPr>
          <w:rStyle w:val="StyleUnderline"/>
          <w:rFonts w:asciiTheme="majorHAnsi" w:hAnsiTheme="majorHAnsi" w:cstheme="majorHAnsi"/>
          <w:highlight w:val="green"/>
        </w:rPr>
        <w:t>used</w:t>
      </w:r>
      <w:r w:rsidRPr="001C34F2">
        <w:rPr>
          <w:rFonts w:asciiTheme="majorHAnsi" w:hAnsiTheme="majorHAnsi" w:cstheme="majorHAnsi"/>
          <w:sz w:val="16"/>
        </w:rPr>
        <w:t>: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 xml:space="preserve">40 </w:t>
      </w:r>
      <w:proofErr w:type="spellStart"/>
      <w:r w:rsidRPr="001C34F2">
        <w:rPr>
          <w:rStyle w:val="Emphasis"/>
          <w:rFonts w:asciiTheme="majorHAnsi" w:hAnsiTheme="majorHAnsi" w:cstheme="majorHAnsi"/>
          <w:highlight w:val="green"/>
        </w:rPr>
        <w:t>highincome</w:t>
      </w:r>
      <w:proofErr w:type="spellEnd"/>
      <w:r w:rsidRPr="001C34F2">
        <w:rPr>
          <w:rStyle w:val="Emphasis"/>
          <w:rFonts w:asciiTheme="majorHAnsi" w:hAnsiTheme="majorHAnsi" w:cstheme="majorHAnsi"/>
          <w:highlight w:val="green"/>
        </w:rPr>
        <w:t xml:space="preserve"> </w:t>
      </w:r>
      <w:r w:rsidRPr="001C34F2">
        <w:rPr>
          <w:rStyle w:val="Emphasis"/>
          <w:rFonts w:asciiTheme="majorHAnsi" w:hAnsiTheme="majorHAnsi" w:cstheme="majorHAnsi"/>
        </w:rPr>
        <w:t>countries</w:t>
      </w:r>
      <w:r w:rsidRPr="001C34F2">
        <w:rPr>
          <w:rFonts w:asciiTheme="majorHAnsi" w:hAnsiTheme="majorHAnsi" w:cstheme="majorHAnsi"/>
          <w:sz w:val="16"/>
        </w:rPr>
        <w:t xml:space="preserve"> (OECD members and non-members) </w:t>
      </w:r>
      <w:r w:rsidRPr="001C34F2">
        <w:rPr>
          <w:rStyle w:val="StyleUnderline"/>
          <w:rFonts w:asciiTheme="majorHAnsi" w:hAnsiTheme="majorHAnsi" w:cstheme="majorHAnsi"/>
          <w:highlight w:val="green"/>
        </w:rPr>
        <w:t>and</w:t>
      </w:r>
      <w:r w:rsidRPr="001C34F2">
        <w:rPr>
          <w:rFonts w:asciiTheme="majorHAnsi" w:hAnsiTheme="majorHAnsi" w:cstheme="majorHAnsi"/>
          <w:sz w:val="16"/>
        </w:rPr>
        <w:t xml:space="preserve"> (ii) </w:t>
      </w:r>
      <w:r w:rsidRPr="001C34F2">
        <w:rPr>
          <w:rStyle w:val="Emphasis"/>
          <w:rFonts w:asciiTheme="majorHAnsi" w:hAnsiTheme="majorHAnsi" w:cstheme="majorHAnsi"/>
          <w:highlight w:val="green"/>
        </w:rPr>
        <w:t>33 upper middle-income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These countries are selected according to data available from related income groups</w:t>
      </w:r>
      <w:r w:rsidRPr="001C34F2">
        <w:rPr>
          <w:rFonts w:asciiTheme="majorHAnsi" w:hAnsiTheme="majorHAnsi" w:cstheme="majorHAnsi"/>
          <w:sz w:val="16"/>
        </w:rPr>
        <w:t>. The results from the dynamic panel data methods are as follows: (</w:t>
      </w:r>
      <w:proofErr w:type="spellStart"/>
      <w:r w:rsidRPr="001C34F2">
        <w:rPr>
          <w:rFonts w:asciiTheme="majorHAnsi" w:hAnsiTheme="majorHAnsi" w:cstheme="majorHAnsi"/>
          <w:sz w:val="16"/>
        </w:rPr>
        <w:t>i</w:t>
      </w:r>
      <w:proofErr w:type="spellEnd"/>
      <w:r w:rsidRPr="001C34F2">
        <w:rPr>
          <w:rFonts w:asciiTheme="majorHAnsi" w:hAnsiTheme="majorHAnsi" w:cstheme="majorHAnsi"/>
          <w:sz w:val="16"/>
        </w:rPr>
        <w:t xml:space="preserve">) The Durbin–Hausman cointegration test shows that there is a long-term relationship between variables. (ii)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results</w:t>
      </w:r>
      <w:r w:rsidRPr="001C34F2">
        <w:rPr>
          <w:rStyle w:val="StyleUnderline"/>
          <w:rFonts w:asciiTheme="majorHAnsi" w:hAnsiTheme="majorHAnsi" w:cstheme="majorHAnsi"/>
        </w:rPr>
        <w:t xml:space="preserve"> from the CCE estimator </w:t>
      </w:r>
      <w:r w:rsidRPr="001C34F2">
        <w:rPr>
          <w:rStyle w:val="StyleUnderline"/>
          <w:rFonts w:asciiTheme="majorHAnsi" w:hAnsiTheme="majorHAnsi" w:cstheme="majorHAnsi"/>
          <w:highlight w:val="green"/>
        </w:rPr>
        <w:t>indicate</w:t>
      </w:r>
      <w:r w:rsidRPr="001C34F2">
        <w:rPr>
          <w:rStyle w:val="StyleUnderline"/>
          <w:rFonts w:asciiTheme="majorHAnsi" w:hAnsiTheme="majorHAnsi" w:cstheme="majorHAnsi"/>
        </w:rPr>
        <w:t xml:space="preserve"> that there </w:t>
      </w:r>
      <w:r w:rsidRPr="001C34F2">
        <w:rPr>
          <w:rStyle w:val="Emphasis"/>
          <w:rFonts w:asciiTheme="majorHAnsi" w:hAnsiTheme="majorHAnsi" w:cstheme="majorHAnsi"/>
        </w:rPr>
        <w:t xml:space="preserve">is evidence of </w:t>
      </w:r>
      <w:r w:rsidRPr="001C34F2">
        <w:rPr>
          <w:rStyle w:val="Emphasis"/>
          <w:rFonts w:asciiTheme="majorHAnsi" w:hAnsiTheme="majorHAnsi" w:cstheme="majorHAnsi"/>
          <w:highlight w:val="green"/>
        </w:rPr>
        <w:t>validity of</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green"/>
        </w:rPr>
        <w:t>EKC</w:t>
      </w:r>
      <w:r w:rsidRPr="001C34F2">
        <w:rPr>
          <w:rStyle w:val="Emphasis"/>
          <w:rFonts w:asciiTheme="majorHAnsi" w:hAnsiTheme="majorHAnsi" w:cstheme="majorHAnsi"/>
        </w:rPr>
        <w:t xml:space="preserve"> hypothesis </w:t>
      </w:r>
      <w:r w:rsidRPr="001C34F2">
        <w:rPr>
          <w:rStyle w:val="Emphasis"/>
          <w:rFonts w:asciiTheme="majorHAnsi" w:hAnsiTheme="majorHAnsi" w:cstheme="majorHAnsi"/>
          <w:highlight w:val="green"/>
        </w:rPr>
        <w:t>in developed countries</w:t>
      </w:r>
      <w:r w:rsidRPr="001C34F2">
        <w:rPr>
          <w:rFonts w:asciiTheme="majorHAnsi" w:hAnsiTheme="majorHAnsi" w:cstheme="majorHAnsi"/>
          <w:sz w:val="16"/>
        </w:rPr>
        <w:t xml:space="preserve">. (iii)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EKC</w:t>
      </w:r>
      <w:r w:rsidRPr="001C34F2">
        <w:rPr>
          <w:rStyle w:val="StyleUnderline"/>
          <w:rFonts w:asciiTheme="majorHAnsi" w:hAnsiTheme="majorHAnsi" w:cstheme="majorHAnsi"/>
        </w:rPr>
        <w:t xml:space="preserve"> hypothesis is </w:t>
      </w:r>
      <w:r w:rsidRPr="001C34F2">
        <w:rPr>
          <w:rStyle w:val="StyleUnderline"/>
          <w:rFonts w:asciiTheme="majorHAnsi" w:hAnsiTheme="majorHAnsi" w:cstheme="majorHAnsi"/>
          <w:highlight w:val="green"/>
        </w:rPr>
        <w:t>not valid in</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green"/>
        </w:rPr>
        <w:t>developing countries</w:t>
      </w:r>
      <w:r w:rsidRPr="001C34F2">
        <w:rPr>
          <w:rStyle w:val="StyleUnderline"/>
          <w:rFonts w:asciiTheme="majorHAnsi" w:hAnsiTheme="majorHAnsi" w:cstheme="majorHAnsi"/>
        </w:rPr>
        <w:t xml:space="preserve">. These results show that economic growth is </w:t>
      </w:r>
      <w:r w:rsidRPr="001C34F2">
        <w:rPr>
          <w:rStyle w:val="Emphasis"/>
          <w:rFonts w:asciiTheme="majorHAnsi" w:hAnsiTheme="majorHAnsi" w:cstheme="majorHAnsi"/>
        </w:rPr>
        <w:t xml:space="preserve">sufficient enough to safeguard environmental quality for developed countries. </w:t>
      </w:r>
      <w:r w:rsidRPr="001C34F2">
        <w:rPr>
          <w:rStyle w:val="StyleUnderline"/>
          <w:rFonts w:asciiTheme="majorHAnsi" w:hAnsiTheme="majorHAnsi" w:cstheme="majorHAnsi"/>
        </w:rPr>
        <w:t xml:space="preserve">However, </w:t>
      </w:r>
      <w:r w:rsidRPr="001C34F2">
        <w:rPr>
          <w:rStyle w:val="Emphasis"/>
          <w:rFonts w:asciiTheme="majorHAnsi" w:hAnsiTheme="majorHAnsi" w:cstheme="majorHAnsi"/>
          <w:highlight w:val="green"/>
        </w:rPr>
        <w:t>developing countries have not</w:t>
      </w:r>
      <w:r w:rsidRPr="001C34F2">
        <w:rPr>
          <w:rStyle w:val="Emphasis"/>
          <w:rFonts w:asciiTheme="majorHAnsi" w:hAnsiTheme="majorHAnsi" w:cstheme="majorHAnsi"/>
        </w:rPr>
        <w:t xml:space="preserve"> yet </w:t>
      </w:r>
      <w:r w:rsidRPr="001C34F2">
        <w:rPr>
          <w:rStyle w:val="Emphasis"/>
          <w:rFonts w:asciiTheme="majorHAnsi" w:hAnsiTheme="majorHAnsi" w:cstheme="majorHAnsi"/>
          <w:highlight w:val="green"/>
        </w:rPr>
        <w:t>reached income</w:t>
      </w:r>
      <w:r w:rsidRPr="001C34F2">
        <w:rPr>
          <w:rStyle w:val="Emphasis"/>
          <w:rFonts w:asciiTheme="majorHAnsi" w:hAnsiTheme="majorHAnsi" w:cstheme="majorHAnsi"/>
        </w:rPr>
        <w:t xml:space="preserve"> levels </w:t>
      </w:r>
      <w:r w:rsidRPr="001C34F2">
        <w:rPr>
          <w:rStyle w:val="Emphasis"/>
          <w:rFonts w:asciiTheme="majorHAnsi" w:hAnsiTheme="majorHAnsi" w:cstheme="majorHAnsi"/>
          <w:highlight w:val="green"/>
        </w:rPr>
        <w:t>high enough to</w:t>
      </w:r>
      <w:r w:rsidRPr="001C34F2">
        <w:rPr>
          <w:rStyle w:val="Emphasis"/>
          <w:rFonts w:asciiTheme="majorHAnsi" w:hAnsiTheme="majorHAnsi" w:cstheme="majorHAnsi"/>
        </w:rPr>
        <w:t xml:space="preserve"> be able to </w:t>
      </w:r>
      <w:r w:rsidRPr="001C34F2">
        <w:rPr>
          <w:rStyle w:val="Emphasis"/>
          <w:rFonts w:asciiTheme="majorHAnsi" w:hAnsiTheme="majorHAnsi" w:cstheme="majorHAnsi"/>
          <w:highlight w:val="green"/>
        </w:rPr>
        <w:t>derive</w:t>
      </w:r>
      <w:r w:rsidRPr="001C34F2">
        <w:rPr>
          <w:rStyle w:val="Emphasis"/>
          <w:rFonts w:asciiTheme="majorHAnsi" w:hAnsiTheme="majorHAnsi" w:cstheme="majorHAnsi"/>
        </w:rPr>
        <w:t xml:space="preserve"> their </w:t>
      </w:r>
      <w:r w:rsidRPr="001C34F2">
        <w:rPr>
          <w:rStyle w:val="Emphasis"/>
          <w:rFonts w:asciiTheme="majorHAnsi" w:hAnsiTheme="majorHAnsi" w:cstheme="majorHAnsi"/>
          <w:highlight w:val="green"/>
        </w:rPr>
        <w:t>turning points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Therefore, </w:t>
      </w:r>
      <w:r w:rsidRPr="001C34F2">
        <w:rPr>
          <w:rStyle w:val="StyleUnderline"/>
          <w:rFonts w:asciiTheme="majorHAnsi" w:hAnsiTheme="majorHAnsi" w:cstheme="majorHAnsi"/>
          <w:highlight w:val="green"/>
        </w:rPr>
        <w:t>to reduce</w:t>
      </w:r>
      <w:r w:rsidRPr="001C34F2">
        <w:rPr>
          <w:rStyle w:val="StyleUnderline"/>
          <w:rFonts w:asciiTheme="majorHAnsi" w:hAnsiTheme="majorHAnsi" w:cstheme="majorHAnsi"/>
        </w:rPr>
        <w:t xml:space="preserve"> environmental </w:t>
      </w:r>
      <w:r w:rsidRPr="001C34F2">
        <w:rPr>
          <w:rStyle w:val="StyleUnderline"/>
          <w:rFonts w:asciiTheme="majorHAnsi" w:hAnsiTheme="majorHAnsi" w:cstheme="majorHAnsi"/>
          <w:highlight w:val="green"/>
        </w:rPr>
        <w:t xml:space="preserve">pollution </w:t>
      </w:r>
      <w:r w:rsidRPr="001C34F2">
        <w:rPr>
          <w:rStyle w:val="StyleUnderline"/>
          <w:rFonts w:asciiTheme="majorHAnsi" w:hAnsiTheme="majorHAnsi" w:cstheme="majorHAnsi"/>
        </w:rPr>
        <w:t xml:space="preserve">that comes with economic growth, </w:t>
      </w:r>
      <w:r w:rsidRPr="001C34F2">
        <w:rPr>
          <w:rStyle w:val="Emphasis"/>
          <w:rFonts w:asciiTheme="majorHAnsi" w:hAnsiTheme="majorHAnsi" w:cstheme="majorHAnsi"/>
          <w:highlight w:val="green"/>
        </w:rPr>
        <w:t>developing</w:t>
      </w:r>
      <w:r w:rsidRPr="001C34F2">
        <w:rPr>
          <w:rStyle w:val="StyleUnderline"/>
          <w:rFonts w:asciiTheme="majorHAnsi" w:hAnsiTheme="majorHAnsi" w:cstheme="majorHAnsi"/>
          <w:highlight w:val="green"/>
        </w:rPr>
        <w:t xml:space="preserve"> countries should give importance to R&amp;D</w:t>
      </w:r>
      <w:r w:rsidRPr="001C34F2">
        <w:rPr>
          <w:rStyle w:val="StyleUnderline"/>
          <w:rFonts w:asciiTheme="majorHAnsi" w:hAnsiTheme="majorHAnsi" w:cstheme="majorHAnsi"/>
        </w:rPr>
        <w:t xml:space="preserve"> activities and institutionalization of environmental awareness. An increase in environmental awareness is imperative and developing and developed </w:t>
      </w:r>
      <w:r w:rsidRPr="001C34F2">
        <w:rPr>
          <w:rStyle w:val="StyleUnderline"/>
          <w:rFonts w:asciiTheme="majorHAnsi" w:hAnsiTheme="majorHAnsi" w:cstheme="majorHAnsi"/>
        </w:rPr>
        <w:lastRenderedPageBreak/>
        <w:t>countries must not forget the fact that the natural world of tomorrow will be created today.</w:t>
      </w:r>
      <w:r w:rsidRPr="001C34F2">
        <w:rPr>
          <w:rFonts w:asciiTheme="majorHAnsi" w:hAnsiTheme="majorHAnsi" w:cstheme="majorHAnsi"/>
          <w:sz w:val="16"/>
        </w:rPr>
        <w:t xml:space="preserve"> Also, </w:t>
      </w:r>
      <w:r w:rsidRPr="001C34F2">
        <w:rPr>
          <w:rStyle w:val="StyleUnderline"/>
          <w:rFonts w:asciiTheme="majorHAnsi" w:hAnsiTheme="majorHAnsi" w:cstheme="majorHAnsi"/>
        </w:rPr>
        <w:t xml:space="preserve">our findings show that </w:t>
      </w:r>
      <w:r w:rsidRPr="001C34F2">
        <w:rPr>
          <w:rStyle w:val="Emphasis"/>
          <w:rFonts w:asciiTheme="majorHAnsi" w:hAnsiTheme="majorHAnsi" w:cstheme="majorHAnsi"/>
        </w:rPr>
        <w:t>trade liberalization is not harmful for the environment</w:t>
      </w:r>
      <w:r w:rsidRPr="001C34F2">
        <w:rPr>
          <w:rStyle w:val="StyleUnderline"/>
          <w:rFonts w:asciiTheme="majorHAnsi" w:hAnsiTheme="majorHAnsi" w:cstheme="majorHAnsi"/>
        </w:rPr>
        <w:t xml:space="preserve"> in developed and developing countries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This means that the </w:t>
      </w:r>
      <w:r w:rsidRPr="001C34F2">
        <w:rPr>
          <w:rStyle w:val="StyleUnderline"/>
          <w:rFonts w:asciiTheme="majorHAnsi" w:hAnsiTheme="majorHAnsi" w:cstheme="majorHAnsi"/>
          <w:highlight w:val="green"/>
        </w:rPr>
        <w:t>increase of trade</w:t>
      </w:r>
      <w:r w:rsidRPr="001C34F2">
        <w:rPr>
          <w:rStyle w:val="StyleUnderline"/>
          <w:rFonts w:asciiTheme="majorHAnsi" w:hAnsiTheme="majorHAnsi" w:cstheme="majorHAnsi"/>
        </w:rPr>
        <w:t xml:space="preserve"> volume </w:t>
      </w:r>
      <w:r w:rsidRPr="001C34F2">
        <w:rPr>
          <w:rStyle w:val="Emphasis"/>
          <w:rFonts w:asciiTheme="majorHAnsi" w:hAnsiTheme="majorHAnsi" w:cstheme="majorHAnsi"/>
          <w:highlight w:val="green"/>
        </w:rPr>
        <w:t>will not produce</w:t>
      </w:r>
      <w:r w:rsidRPr="001C34F2">
        <w:rPr>
          <w:rStyle w:val="Emphasis"/>
          <w:rFonts w:asciiTheme="majorHAnsi" w:hAnsiTheme="majorHAnsi" w:cstheme="majorHAnsi"/>
        </w:rPr>
        <w:t xml:space="preserve"> more </w:t>
      </w:r>
      <w:r w:rsidRPr="001C34F2">
        <w:rPr>
          <w:rStyle w:val="Emphasis"/>
          <w:rFonts w:asciiTheme="majorHAnsi" w:hAnsiTheme="majorHAnsi" w:cstheme="majorHAnsi"/>
          <w:highlight w:val="green"/>
        </w:rPr>
        <w:t>carbon</w:t>
      </w:r>
      <w:r w:rsidRPr="001C34F2">
        <w:rPr>
          <w:rStyle w:val="Emphasis"/>
          <w:rFonts w:asciiTheme="majorHAnsi" w:hAnsiTheme="majorHAnsi" w:cstheme="majorHAnsi"/>
        </w:rPr>
        <w:t xml:space="preserve"> emissions</w:t>
      </w:r>
      <w:r w:rsidRPr="001C34F2">
        <w:rPr>
          <w:rFonts w:asciiTheme="majorHAnsi" w:hAnsiTheme="majorHAnsi" w:cstheme="majorHAnsi"/>
          <w:sz w:val="16"/>
        </w:rPr>
        <w:t xml:space="preserve">.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w:t>
      </w:r>
      <w:proofErr w:type="gramStart"/>
      <w:r w:rsidRPr="001C34F2">
        <w:rPr>
          <w:rFonts w:asciiTheme="majorHAnsi" w:hAnsiTheme="majorHAnsi" w:cstheme="majorHAnsi"/>
          <w:sz w:val="16"/>
        </w:rPr>
        <w:t>amount</w:t>
      </w:r>
      <w:proofErr w:type="gramEnd"/>
      <w:r w:rsidRPr="001C34F2">
        <w:rPr>
          <w:rFonts w:asciiTheme="majorHAnsi" w:hAnsiTheme="majorHAnsi" w:cstheme="majorHAnsi"/>
          <w:sz w:val="16"/>
        </w:rPr>
        <w:t xml:space="preserve"> of other pollutants.</w:t>
      </w:r>
    </w:p>
    <w:p w14:paraId="7F6595E4" w14:textId="77777777" w:rsidR="00CB088A" w:rsidRPr="001C34F2" w:rsidRDefault="00CB088A" w:rsidP="00CB088A">
      <w:pPr>
        <w:pStyle w:val="Heading4"/>
        <w:rPr>
          <w:rFonts w:asciiTheme="majorHAnsi" w:hAnsiTheme="majorHAnsi" w:cstheme="majorHAnsi"/>
          <w:bCs w:val="0"/>
        </w:rPr>
      </w:pPr>
      <w:r w:rsidRPr="001C34F2">
        <w:rPr>
          <w:rFonts w:asciiTheme="majorHAnsi" w:hAnsiTheme="majorHAnsi" w:cstheme="majorHAnsi"/>
        </w:rPr>
        <w:t xml:space="preserve">It’s </w:t>
      </w:r>
      <w:r w:rsidRPr="001C34F2">
        <w:rPr>
          <w:rFonts w:asciiTheme="majorHAnsi" w:hAnsiTheme="majorHAnsi" w:cstheme="majorHAnsi"/>
          <w:u w:val="single"/>
        </w:rPr>
        <w:t>sustainable</w:t>
      </w:r>
      <w:r w:rsidRPr="001C34F2">
        <w:rPr>
          <w:rFonts w:asciiTheme="majorHAnsi" w:hAnsiTheme="majorHAnsi" w:cstheme="majorHAnsi"/>
        </w:rPr>
        <w:t xml:space="preserve"> – data proves we’re entering the </w:t>
      </w:r>
      <w:r w:rsidRPr="001C34F2">
        <w:rPr>
          <w:rFonts w:asciiTheme="majorHAnsi" w:hAnsiTheme="majorHAnsi" w:cstheme="majorHAnsi"/>
          <w:u w:val="single"/>
        </w:rPr>
        <w:t>golden age</w:t>
      </w:r>
    </w:p>
    <w:p w14:paraId="7734534C" w14:textId="77777777" w:rsidR="00CB088A" w:rsidRPr="001C34F2" w:rsidRDefault="00CB088A" w:rsidP="00CB088A">
      <w:pPr>
        <w:rPr>
          <w:rFonts w:asciiTheme="majorHAnsi" w:hAnsiTheme="majorHAnsi" w:cstheme="majorHAnsi"/>
        </w:rPr>
      </w:pPr>
      <w:proofErr w:type="spellStart"/>
      <w:r w:rsidRPr="001C34F2">
        <w:rPr>
          <w:rFonts w:asciiTheme="majorHAnsi" w:hAnsiTheme="majorHAnsi" w:cstheme="majorHAnsi"/>
          <w:b/>
          <w:bCs/>
        </w:rPr>
        <w:t>Hausfather</w:t>
      </w:r>
      <w:proofErr w:type="spellEnd"/>
      <w:r w:rsidRPr="001C34F2">
        <w:rPr>
          <w:rFonts w:asciiTheme="majorHAnsi" w:hAnsiTheme="majorHAnsi" w:cstheme="majorHAnsi"/>
          <w:b/>
          <w:bCs/>
        </w:rPr>
        <w:t xml:space="preserve">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1C34F2">
        <w:rPr>
          <w:rFonts w:asciiTheme="majorHAnsi" w:hAnsiTheme="majorHAnsi" w:cstheme="majorHAnsi"/>
        </w:rPr>
        <w:t>Essess</w:t>
      </w:r>
      <w:proofErr w:type="spellEnd"/>
      <w:r w:rsidRPr="001C34F2">
        <w:rPr>
          <w:rFonts w:asciiTheme="majorHAnsi" w:hAnsiTheme="majorHAnsi" w:cstheme="maj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1C34F2">
        <w:rPr>
          <w:rFonts w:asciiTheme="majorHAnsi" w:hAnsiTheme="majorHAnsi" w:cstheme="majorHAnsi"/>
        </w:rPr>
        <w:t>masters</w:t>
      </w:r>
      <w:proofErr w:type="spellEnd"/>
      <w:r w:rsidRPr="001C34F2">
        <w:rPr>
          <w:rFonts w:asciiTheme="majorHAnsi" w:hAnsiTheme="majorHAnsi" w:cstheme="majorHAnsi"/>
        </w:rPr>
        <w:t xml:space="preserve">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D6C7409" w14:textId="77777777" w:rsidR="00CB088A" w:rsidRPr="000C781E" w:rsidRDefault="00CB088A" w:rsidP="00CB088A">
      <w:pPr>
        <w:rPr>
          <w:rFonts w:asciiTheme="majorHAnsi" w:hAnsiTheme="majorHAnsi" w:cstheme="majorHAnsi"/>
          <w:color w:val="FF0000"/>
          <w:sz w:val="16"/>
        </w:rPr>
      </w:pPr>
      <w:r w:rsidRPr="001C34F2">
        <w:rPr>
          <w:rFonts w:asciiTheme="majorHAnsi" w:hAnsiTheme="majorHAnsi" w:cstheme="majorHAnsi"/>
          <w:sz w:val="16"/>
        </w:rPr>
        <w:t xml:space="preserve">The </w:t>
      </w:r>
      <w:r w:rsidRPr="001C34F2">
        <w:rPr>
          <w:rFonts w:asciiTheme="majorHAnsi" w:hAnsiTheme="majorHAnsi" w:cstheme="majorHAnsi"/>
          <w:u w:val="single"/>
        </w:rPr>
        <w:t xml:space="preserve">past 30 years have seen immense progress </w:t>
      </w:r>
      <w:r w:rsidRPr="001C34F2">
        <w:rPr>
          <w:rFonts w:asciiTheme="majorHAnsi" w:hAnsiTheme="majorHAnsi" w:cstheme="majorHAnsi"/>
          <w:b/>
          <w:iCs/>
          <w:u w:val="single"/>
        </w:rPr>
        <w:t xml:space="preserve">in </w:t>
      </w:r>
      <w:r w:rsidRPr="001C34F2">
        <w:rPr>
          <w:rFonts w:asciiTheme="majorHAnsi" w:hAnsiTheme="majorHAnsi" w:cstheme="majorHAnsi"/>
          <w:b/>
          <w:iCs/>
          <w:highlight w:val="green"/>
          <w:u w:val="single"/>
        </w:rPr>
        <w:t>improving</w:t>
      </w:r>
      <w:r w:rsidRPr="001C34F2">
        <w:rPr>
          <w:rFonts w:asciiTheme="majorHAnsi" w:hAnsiTheme="majorHAnsi" w:cstheme="majorHAnsi"/>
          <w:b/>
          <w:iCs/>
          <w:u w:val="single"/>
        </w:rPr>
        <w:t xml:space="preserve"> the </w:t>
      </w:r>
      <w:r w:rsidRPr="001C34F2">
        <w:rPr>
          <w:rFonts w:asciiTheme="majorHAnsi" w:hAnsiTheme="majorHAnsi" w:cstheme="majorHAnsi"/>
          <w:b/>
          <w:iCs/>
          <w:highlight w:val="green"/>
          <w:u w:val="single"/>
        </w:rPr>
        <w:t>quality of life</w:t>
      </w:r>
      <w:r w:rsidRPr="001C34F2">
        <w:rPr>
          <w:rFonts w:asciiTheme="majorHAnsi" w:hAnsiTheme="majorHAnsi" w:cstheme="majorHAnsi"/>
          <w:b/>
          <w:iCs/>
          <w:u w:val="single"/>
        </w:rPr>
        <w:t xml:space="preserve"> for much of humanity</w:t>
      </w:r>
      <w:r w:rsidRPr="001C34F2">
        <w:rPr>
          <w:rFonts w:asciiTheme="majorHAnsi" w:hAnsiTheme="majorHAnsi" w:cstheme="majorHAnsi"/>
          <w:u w:val="single"/>
        </w:rPr>
        <w:t>.</w:t>
      </w:r>
      <w:r w:rsidRPr="001C34F2">
        <w:rPr>
          <w:rFonts w:asciiTheme="majorHAnsi" w:hAnsiTheme="majorHAnsi" w:cstheme="majorHAnsi"/>
          <w:sz w:val="16"/>
        </w:rPr>
        <w:t xml:space="preserve"> Extreme </w:t>
      </w:r>
      <w:r w:rsidRPr="001C34F2">
        <w:rPr>
          <w:rFonts w:asciiTheme="majorHAnsi" w:hAnsiTheme="majorHAnsi" w:cstheme="majorHAnsi"/>
          <w:highlight w:val="green"/>
          <w:u w:val="single"/>
        </w:rPr>
        <w:t>poverty</w:t>
      </w:r>
      <w:r w:rsidRPr="001C34F2">
        <w:rPr>
          <w:rFonts w:asciiTheme="majorHAnsi" w:hAnsiTheme="majorHAnsi" w:cstheme="majorHAnsi"/>
          <w:sz w:val="16"/>
        </w:rPr>
        <w:t xml:space="preserve"> — the number of people living on less than $1.90 per day — </w:t>
      </w:r>
      <w:r w:rsidRPr="001C34F2">
        <w:rPr>
          <w:rFonts w:asciiTheme="majorHAnsi" w:hAnsiTheme="majorHAnsi" w:cstheme="majorHAnsi"/>
          <w:u w:val="single"/>
        </w:rPr>
        <w:t xml:space="preserve">has fallen by nearly two-thirds, </w:t>
      </w:r>
      <w:r w:rsidRPr="001C34F2">
        <w:rPr>
          <w:rFonts w:asciiTheme="majorHAnsi" w:hAnsiTheme="majorHAnsi" w:cstheme="majorHAnsi"/>
          <w:highlight w:val="green"/>
          <w:u w:val="single"/>
        </w:rPr>
        <w:t xml:space="preserve">from 1.9 </w:t>
      </w:r>
      <w:r w:rsidRPr="001C34F2">
        <w:rPr>
          <w:rFonts w:asciiTheme="majorHAnsi" w:hAnsiTheme="majorHAnsi" w:cstheme="majorHAnsi"/>
          <w:b/>
          <w:iCs/>
          <w:highlight w:val="green"/>
          <w:u w:val="single"/>
        </w:rPr>
        <w:t>billion to</w:t>
      </w:r>
      <w:r w:rsidRPr="001C34F2">
        <w:rPr>
          <w:rFonts w:asciiTheme="majorHAnsi" w:hAnsiTheme="majorHAnsi" w:cstheme="majorHAnsi"/>
          <w:u w:val="single"/>
        </w:rPr>
        <w:t xml:space="preserve"> around </w:t>
      </w:r>
      <w:r w:rsidRPr="001C34F2">
        <w:rPr>
          <w:rFonts w:asciiTheme="majorHAnsi" w:hAnsiTheme="majorHAnsi" w:cstheme="majorHAnsi"/>
          <w:highlight w:val="green"/>
          <w:u w:val="single"/>
        </w:rPr>
        <w:t xml:space="preserve">650 </w:t>
      </w:r>
      <w:r w:rsidRPr="001C34F2">
        <w:rPr>
          <w:rFonts w:asciiTheme="majorHAnsi" w:hAnsiTheme="majorHAnsi" w:cstheme="majorHAnsi"/>
          <w:b/>
          <w:iCs/>
          <w:highlight w:val="green"/>
          <w:u w:val="single"/>
        </w:rPr>
        <w:t>million</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 xml:space="preserve">Life expectancy </w:t>
      </w:r>
      <w:r w:rsidRPr="001C34F2">
        <w:rPr>
          <w:rFonts w:asciiTheme="majorHAnsi" w:hAnsiTheme="majorHAnsi" w:cstheme="majorHAnsi"/>
          <w:u w:val="single"/>
        </w:rPr>
        <w:t xml:space="preserve">has </w:t>
      </w:r>
      <w:r w:rsidRPr="001C34F2">
        <w:rPr>
          <w:rFonts w:asciiTheme="majorHAnsi" w:hAnsiTheme="majorHAnsi" w:cstheme="majorHAnsi"/>
          <w:highlight w:val="green"/>
          <w:u w:val="single"/>
        </w:rPr>
        <w:t>risen</w:t>
      </w:r>
      <w:r w:rsidRPr="001C34F2">
        <w:rPr>
          <w:rFonts w:asciiTheme="majorHAnsi" w:hAnsiTheme="majorHAnsi" w:cstheme="majorHAnsi"/>
          <w:sz w:val="16"/>
        </w:rPr>
        <w:t xml:space="preserve"> in most of the world, </w:t>
      </w:r>
      <w:r w:rsidRPr="001C34F2">
        <w:rPr>
          <w:rFonts w:asciiTheme="majorHAnsi" w:hAnsiTheme="majorHAnsi" w:cstheme="majorHAnsi"/>
          <w:u w:val="single"/>
        </w:rPr>
        <w:t>along with literacy and access to education</w:t>
      </w:r>
      <w:r w:rsidRPr="001C34F2">
        <w:rPr>
          <w:rFonts w:asciiTheme="majorHAnsi" w:hAnsiTheme="majorHAnsi" w:cstheme="majorHAnsi"/>
          <w:sz w:val="16"/>
        </w:rPr>
        <w:t xml:space="preserve">, </w:t>
      </w:r>
      <w:r w:rsidRPr="001C34F2">
        <w:rPr>
          <w:rFonts w:asciiTheme="majorHAnsi" w:hAnsiTheme="majorHAnsi" w:cstheme="majorHAnsi"/>
          <w:u w:val="single"/>
        </w:rPr>
        <w:t>while infant mortality has fallen</w:t>
      </w:r>
      <w:r w:rsidRPr="001C34F2">
        <w:rPr>
          <w:rFonts w:asciiTheme="majorHAnsi" w:hAnsiTheme="majorHAnsi" w:cstheme="majorHAnsi"/>
          <w:sz w:val="16"/>
        </w:rPr>
        <w:t xml:space="preserve">. Despite perceptions to the contrary, </w:t>
      </w:r>
      <w:r w:rsidRPr="001C34F2">
        <w:rPr>
          <w:rFonts w:asciiTheme="majorHAnsi" w:hAnsiTheme="majorHAnsi" w:cstheme="majorHAnsi"/>
          <w:b/>
          <w:iCs/>
          <w:u w:val="single"/>
        </w:rPr>
        <w:t>the average person born today is likely to have access to more opportunities and have a better quality of life than at any other point in human history</w:t>
      </w:r>
      <w:r w:rsidRPr="001C34F2">
        <w:rPr>
          <w:rFonts w:asciiTheme="majorHAnsi" w:hAnsiTheme="majorHAnsi" w:cstheme="majorHAnsi"/>
          <w:sz w:val="16"/>
        </w:rPr>
        <w:t xml:space="preserve">. </w:t>
      </w:r>
      <w:r w:rsidRPr="001C34F2">
        <w:rPr>
          <w:rFonts w:asciiTheme="majorHAnsi" w:hAnsiTheme="majorHAnsi" w:cstheme="majorHAnsi"/>
          <w:u w:val="single"/>
        </w:rPr>
        <w:t xml:space="preserve">Much of this increase in human wellbeing has been </w:t>
      </w:r>
      <w:r w:rsidRPr="001C34F2">
        <w:rPr>
          <w:rFonts w:asciiTheme="majorHAnsi" w:hAnsiTheme="majorHAnsi" w:cstheme="majorHAnsi"/>
          <w:highlight w:val="green"/>
          <w:u w:val="single"/>
        </w:rPr>
        <w:t>propelled by</w:t>
      </w:r>
      <w:r w:rsidRPr="001C34F2">
        <w:rPr>
          <w:rFonts w:asciiTheme="majorHAnsi" w:hAnsiTheme="majorHAnsi" w:cstheme="majorHAnsi"/>
          <w:u w:val="single"/>
        </w:rPr>
        <w:t xml:space="preserve"> rapid </w:t>
      </w:r>
      <w:r w:rsidRPr="001C34F2">
        <w:rPr>
          <w:rFonts w:asciiTheme="majorHAnsi" w:hAnsiTheme="majorHAnsi" w:cstheme="majorHAnsi"/>
          <w:highlight w:val="green"/>
          <w:u w:val="single"/>
        </w:rPr>
        <w:t>economic growth</w:t>
      </w:r>
      <w:r w:rsidRPr="001C34F2">
        <w:rPr>
          <w:rFonts w:asciiTheme="majorHAnsi" w:hAnsiTheme="majorHAnsi" w:cstheme="majorHAnsi"/>
          <w:u w:val="single"/>
        </w:rPr>
        <w:t xml:space="preserve"> driven largely by state-led industrial policy, particularly in poor-to-middle income countries. </w:t>
      </w:r>
      <w:r w:rsidRPr="001C34F2">
        <w:rPr>
          <w:rFonts w:asciiTheme="majorHAnsi" w:hAnsiTheme="majorHAnsi" w:cstheme="majorHAnsi"/>
          <w:sz w:val="16"/>
        </w:rPr>
        <w:t xml:space="preserve">However, </w:t>
      </w:r>
      <w:r w:rsidRPr="001C34F2">
        <w:rPr>
          <w:rFonts w:asciiTheme="majorHAnsi" w:hAnsiTheme="majorHAnsi" w:cstheme="majorHAnsi"/>
          <w:u w:val="single"/>
        </w:rPr>
        <w:t>this growth has come at a cost</w:t>
      </w:r>
      <w:r w:rsidRPr="001C34F2">
        <w:rPr>
          <w:rFonts w:asciiTheme="majorHAnsi" w:hAnsiTheme="majorHAnsi" w:cstheme="majorHAnsi"/>
          <w:sz w:val="16"/>
        </w:rPr>
        <w:t xml:space="preserve">: </w:t>
      </w:r>
      <w:r w:rsidRPr="001C34F2">
        <w:rPr>
          <w:rFonts w:asciiTheme="majorHAnsi" w:hAnsiTheme="majorHAnsi" w:cstheme="majorHAnsi"/>
          <w:u w:val="single"/>
        </w:rPr>
        <w:t>between 1990 and 2019</w:t>
      </w:r>
      <w:r w:rsidRPr="001C34F2">
        <w:rPr>
          <w:rFonts w:asciiTheme="majorHAnsi" w:hAnsiTheme="majorHAnsi" w:cstheme="majorHAnsi"/>
          <w:sz w:val="16"/>
        </w:rPr>
        <w:t xml:space="preserve">, global </w:t>
      </w:r>
      <w:r w:rsidRPr="001C34F2">
        <w:rPr>
          <w:rFonts w:asciiTheme="majorHAnsi" w:hAnsiTheme="majorHAnsi" w:cstheme="majorHAnsi"/>
          <w:u w:val="single"/>
        </w:rPr>
        <w:t xml:space="preserve">emissions of CO2 </w:t>
      </w:r>
      <w:r w:rsidRPr="001C34F2">
        <w:rPr>
          <w:rFonts w:asciiTheme="majorHAnsi" w:hAnsiTheme="majorHAnsi" w:cstheme="majorHAnsi"/>
          <w:b/>
          <w:iCs/>
          <w:u w:val="single"/>
        </w:rPr>
        <w:t>increased by 56%.</w:t>
      </w:r>
      <w:r w:rsidRPr="001C34F2">
        <w:rPr>
          <w:rFonts w:asciiTheme="majorHAnsi" w:hAnsiTheme="majorHAnsi" w:cstheme="majorHAnsi"/>
          <w:sz w:val="16"/>
        </w:rPr>
        <w:t xml:space="preserve"> </w:t>
      </w:r>
      <w:r w:rsidRPr="001C34F2">
        <w:rPr>
          <w:rFonts w:asciiTheme="majorHAnsi" w:hAnsiTheme="majorHAnsi" w:cstheme="majorHAnsi"/>
          <w:u w:val="single"/>
        </w:rPr>
        <w:t>Historically, economic growth has been closely linked to increased energy consumption</w:t>
      </w:r>
      <w:r w:rsidRPr="001C34F2">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w:t>
      </w:r>
      <w:r w:rsidRPr="001C34F2">
        <w:rPr>
          <w:rFonts w:asciiTheme="majorHAnsi" w:hAnsiTheme="majorHAnsi" w:cstheme="majorHAnsi"/>
          <w:u w:val="single"/>
        </w:rPr>
        <w:lastRenderedPageBreak/>
        <w:t xml:space="preserve">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0C781E">
        <w:rPr>
          <w:rFonts w:asciiTheme="majorHAnsi" w:hAnsiTheme="majorHAnsi" w:cstheme="majorHAnsi"/>
          <w:color w:val="FF0000"/>
          <w:sz w:val="16"/>
        </w:rPr>
        <w:t xml:space="preserve">. While an emissions peak is just the first and easiest step towards eventually reaching the net-zero emissions required to stop the world from continuing to warm, it </w:t>
      </w:r>
      <w:r w:rsidRPr="000C781E">
        <w:rPr>
          <w:rFonts w:asciiTheme="majorHAnsi" w:hAnsiTheme="majorHAnsi" w:cstheme="majorHAnsi"/>
          <w:color w:val="FF0000"/>
          <w:u w:val="single"/>
        </w:rPr>
        <w:t xml:space="preserve">demonstrates that linkages between emissions and economic activity are not an immutable law, but rather simply a result of our current means of energy production. </w:t>
      </w:r>
      <w:r w:rsidRPr="000C781E">
        <w:rPr>
          <w:rFonts w:asciiTheme="majorHAnsi" w:hAnsiTheme="majorHAnsi" w:cstheme="majorHAnsi"/>
          <w:color w:val="FF0000"/>
          <w:sz w:val="16"/>
        </w:rPr>
        <w:t xml:space="preserve">In recent years we have seen more and more examples of absolute decoupling — economic growth accompanied by falling CO2 emissions. </w:t>
      </w:r>
      <w:r w:rsidRPr="000C781E">
        <w:rPr>
          <w:rFonts w:asciiTheme="majorHAnsi" w:hAnsiTheme="majorHAnsi" w:cstheme="majorHAnsi"/>
          <w:color w:val="FF0000"/>
          <w:u w:val="single"/>
        </w:rPr>
        <w:t>Since 2005,</w:t>
      </w:r>
      <w:r w:rsidRPr="000C781E">
        <w:rPr>
          <w:rFonts w:asciiTheme="majorHAnsi" w:hAnsiTheme="majorHAnsi" w:cstheme="majorHAnsi"/>
          <w:color w:val="FF0000"/>
          <w:sz w:val="16"/>
        </w:rPr>
        <w:t xml:space="preserve"> </w:t>
      </w:r>
      <w:r w:rsidRPr="000C781E">
        <w:rPr>
          <w:rFonts w:asciiTheme="majorHAnsi" w:hAnsiTheme="majorHAnsi" w:cstheme="majorHAnsi"/>
          <w:color w:val="FF0000"/>
          <w:highlight w:val="green"/>
          <w:u w:val="single"/>
        </w:rPr>
        <w:t>32 countries</w:t>
      </w:r>
      <w:r w:rsidRPr="000C781E">
        <w:rPr>
          <w:rFonts w:asciiTheme="majorHAnsi" w:hAnsiTheme="majorHAnsi" w:cstheme="majorHAnsi"/>
          <w:color w:val="FF0000"/>
          <w:u w:val="single"/>
        </w:rPr>
        <w:t xml:space="preserve"> with a population of at least one million people </w:t>
      </w:r>
      <w:r w:rsidRPr="000C781E">
        <w:rPr>
          <w:rFonts w:asciiTheme="majorHAnsi" w:hAnsiTheme="majorHAnsi" w:cstheme="majorHAnsi"/>
          <w:b/>
          <w:iCs/>
          <w:color w:val="FF0000"/>
          <w:u w:val="single"/>
        </w:rPr>
        <w:t xml:space="preserve">have </w:t>
      </w:r>
      <w:r w:rsidRPr="000C781E">
        <w:rPr>
          <w:rFonts w:asciiTheme="majorHAnsi" w:hAnsiTheme="majorHAnsi" w:cstheme="majorHAnsi"/>
          <w:b/>
          <w:iCs/>
          <w:color w:val="FF0000"/>
          <w:highlight w:val="green"/>
          <w:u w:val="single"/>
        </w:rPr>
        <w:t>absolutely decoupled</w:t>
      </w:r>
      <w:r w:rsidRPr="000C781E">
        <w:rPr>
          <w:rFonts w:asciiTheme="majorHAnsi" w:hAnsiTheme="majorHAnsi" w:cstheme="majorHAnsi"/>
          <w:color w:val="FF0000"/>
          <w:sz w:val="16"/>
        </w:rPr>
        <w:t xml:space="preserve"> emissions from economic growth, both for terrestrial emissions (those within national borders) and consumption emissions (emissions embodied in the goods consumed in a country). This includes the </w:t>
      </w:r>
      <w:r w:rsidRPr="000C781E">
        <w:rPr>
          <w:rFonts w:asciiTheme="majorHAnsi" w:hAnsiTheme="majorHAnsi" w:cstheme="majorHAnsi"/>
          <w:color w:val="FF0000"/>
          <w:u w:val="single"/>
        </w:rPr>
        <w:t>U</w:t>
      </w:r>
      <w:r w:rsidRPr="000C781E">
        <w:rPr>
          <w:rFonts w:asciiTheme="majorHAnsi" w:hAnsiTheme="majorHAnsi" w:cstheme="majorHAnsi"/>
          <w:color w:val="FF0000"/>
          <w:sz w:val="16"/>
        </w:rPr>
        <w:t xml:space="preserve">nited </w:t>
      </w:r>
      <w:r w:rsidRPr="000C781E">
        <w:rPr>
          <w:rFonts w:asciiTheme="majorHAnsi" w:hAnsiTheme="majorHAnsi" w:cstheme="majorHAnsi"/>
          <w:color w:val="FF0000"/>
          <w:u w:val="single"/>
        </w:rPr>
        <w:t>S</w:t>
      </w:r>
      <w:r w:rsidRPr="000C781E">
        <w:rPr>
          <w:rFonts w:asciiTheme="majorHAnsi" w:hAnsiTheme="majorHAnsi" w:cstheme="majorHAnsi"/>
          <w:color w:val="FF0000"/>
          <w:sz w:val="16"/>
        </w:rPr>
        <w:t xml:space="preserve">tates, </w:t>
      </w:r>
      <w:r w:rsidRPr="000C781E">
        <w:rPr>
          <w:rFonts w:asciiTheme="majorHAnsi" w:hAnsiTheme="majorHAnsi" w:cstheme="majorHAnsi"/>
          <w:color w:val="FF0000"/>
          <w:u w:val="single"/>
        </w:rPr>
        <w:t>Japan, Mexico, Germany, U</w:t>
      </w:r>
      <w:r w:rsidRPr="000C781E">
        <w:rPr>
          <w:rFonts w:asciiTheme="majorHAnsi" w:hAnsiTheme="majorHAnsi" w:cstheme="majorHAnsi"/>
          <w:color w:val="FF0000"/>
          <w:sz w:val="16"/>
        </w:rPr>
        <w:t xml:space="preserve">nited </w:t>
      </w:r>
      <w:r w:rsidRPr="000C781E">
        <w:rPr>
          <w:rFonts w:asciiTheme="majorHAnsi" w:hAnsiTheme="majorHAnsi" w:cstheme="majorHAnsi"/>
          <w:color w:val="FF0000"/>
          <w:u w:val="single"/>
        </w:rPr>
        <w:t>K</w:t>
      </w:r>
      <w:r w:rsidRPr="000C781E">
        <w:rPr>
          <w:rFonts w:asciiTheme="majorHAnsi" w:hAnsiTheme="majorHAnsi" w:cstheme="majorHAnsi"/>
          <w:color w:val="FF0000"/>
          <w:sz w:val="16"/>
        </w:rPr>
        <w:t xml:space="preserve">ingdom, </w:t>
      </w:r>
      <w:r w:rsidRPr="000C781E">
        <w:rPr>
          <w:rFonts w:asciiTheme="majorHAnsi" w:hAnsiTheme="majorHAnsi" w:cstheme="majorHAnsi"/>
          <w:color w:val="FF0000"/>
          <w:u w:val="single"/>
        </w:rPr>
        <w:t>France, Spain, Poland, Romania, Netherlands, Belgium, Portugal, Sweden, Hungary, Belarus, Austria, Bulgaria, El Salvador, Singapore, Denmark, Finland, Slovakia, Norway, Ireland, New Zealand, Croatia, Jamaica, Lithuania, Slovenia, Latvia, Estonia, and Cyprus.</w:t>
      </w:r>
      <w:r w:rsidRPr="000C781E">
        <w:rPr>
          <w:rFonts w:asciiTheme="majorHAnsi" w:hAnsiTheme="majorHAnsi" w:cstheme="majorHAnsi"/>
          <w:color w:val="FF0000"/>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0C781E">
        <w:rPr>
          <w:rFonts w:asciiTheme="majorHAnsi" w:hAnsiTheme="majorHAnsi" w:cstheme="majorHAnsi"/>
          <w:color w:val="FF0000"/>
          <w:u w:val="single"/>
        </w:rPr>
        <w:t>declining territorial emissions over the 2005-2019 period (based on a linear regression), declining consumption emissions, and increasing real GDP (on a purchasing power parity basis, using constant 2017 international $USD).</w:t>
      </w:r>
      <w:r w:rsidRPr="000C781E">
        <w:rPr>
          <w:rFonts w:asciiTheme="majorHAnsi" w:hAnsiTheme="majorHAnsi" w:cstheme="majorHAnsi"/>
          <w:color w:val="FF0000"/>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0C781E">
        <w:rPr>
          <w:rFonts w:asciiTheme="majorHAnsi" w:hAnsiTheme="majorHAnsi" w:cstheme="majorHAnsi"/>
          <w:b/>
          <w:iCs/>
          <w:color w:val="FF0000"/>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0C781E">
        <w:rPr>
          <w:rFonts w:asciiTheme="majorHAnsi" w:hAnsiTheme="majorHAnsi" w:cstheme="majorHAnsi"/>
          <w:color w:val="FF0000"/>
          <w:sz w:val="16"/>
        </w:rPr>
        <w:t xml:space="preserve">One of the </w:t>
      </w:r>
      <w:r w:rsidRPr="000C781E">
        <w:rPr>
          <w:rFonts w:asciiTheme="majorHAnsi" w:hAnsiTheme="majorHAnsi" w:cstheme="majorHAnsi"/>
          <w:color w:val="FF0000"/>
          <w:u w:val="single"/>
        </w:rPr>
        <w:t>primary criticisms of</w:t>
      </w:r>
      <w:r w:rsidRPr="000C781E">
        <w:rPr>
          <w:rFonts w:asciiTheme="majorHAnsi" w:hAnsiTheme="majorHAnsi" w:cstheme="majorHAnsi"/>
          <w:color w:val="FF0000"/>
          <w:sz w:val="16"/>
        </w:rPr>
        <w:t xml:space="preserve"> some prior analyses of absolute </w:t>
      </w:r>
      <w:r w:rsidRPr="000C781E">
        <w:rPr>
          <w:rFonts w:asciiTheme="majorHAnsi" w:hAnsiTheme="majorHAnsi" w:cstheme="majorHAnsi"/>
          <w:color w:val="FF0000"/>
          <w:u w:val="single"/>
        </w:rPr>
        <w:t>decoupling is</w:t>
      </w:r>
      <w:r w:rsidRPr="000C781E">
        <w:rPr>
          <w:rFonts w:asciiTheme="majorHAnsi" w:hAnsiTheme="majorHAnsi" w:cstheme="majorHAnsi"/>
          <w:color w:val="FF0000"/>
          <w:sz w:val="16"/>
        </w:rPr>
        <w:t xml:space="preserve"> that they ignore </w:t>
      </w:r>
      <w:r w:rsidRPr="000C781E">
        <w:rPr>
          <w:rFonts w:asciiTheme="majorHAnsi" w:hAnsiTheme="majorHAnsi" w:cstheme="majorHAnsi"/>
          <w:b/>
          <w:iCs/>
          <w:color w:val="FF0000"/>
          <w:u w:val="single"/>
        </w:rPr>
        <w:t>leakage</w:t>
      </w:r>
      <w:r w:rsidRPr="000C781E">
        <w:rPr>
          <w:rFonts w:asciiTheme="majorHAnsi" w:hAnsiTheme="majorHAnsi" w:cstheme="majorHAnsi"/>
          <w:color w:val="FF0000"/>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w:t>
      </w:r>
      <w:r w:rsidRPr="000C781E">
        <w:rPr>
          <w:rFonts w:asciiTheme="majorHAnsi" w:hAnsiTheme="majorHAnsi" w:cstheme="majorHAnsi"/>
          <w:color w:val="FF0000"/>
          <w:sz w:val="16"/>
        </w:rPr>
        <w:lastRenderedPageBreak/>
        <w:t xml:space="preserve">imports from developing countries between 1990 and 2005. After 2005, however, </w:t>
      </w:r>
      <w:r w:rsidRPr="000C781E">
        <w:rPr>
          <w:rFonts w:asciiTheme="majorHAnsi" w:hAnsiTheme="majorHAnsi" w:cstheme="majorHAnsi"/>
          <w:color w:val="FF0000"/>
          <w:u w:val="single"/>
        </w:rPr>
        <w:t xml:space="preserve">structural changes in China and a growing domestic market led to a reversal of these trends; the </w:t>
      </w:r>
      <w:proofErr w:type="gramStart"/>
      <w:r w:rsidRPr="000C781E">
        <w:rPr>
          <w:rFonts w:asciiTheme="majorHAnsi" w:hAnsiTheme="majorHAnsi" w:cstheme="majorHAnsi"/>
          <w:color w:val="FF0000"/>
          <w:u w:val="single"/>
        </w:rPr>
        <w:t>amount</w:t>
      </w:r>
      <w:proofErr w:type="gramEnd"/>
      <w:r w:rsidRPr="000C781E">
        <w:rPr>
          <w:rFonts w:asciiTheme="majorHAnsi" w:hAnsiTheme="majorHAnsi" w:cstheme="majorHAnsi"/>
          <w:color w:val="FF0000"/>
          <w:u w:val="single"/>
        </w:rPr>
        <w:t xml:space="preserve"> of </w:t>
      </w:r>
      <w:r w:rsidRPr="000C781E">
        <w:rPr>
          <w:rFonts w:asciiTheme="majorHAnsi" w:hAnsiTheme="majorHAnsi" w:cstheme="majorHAnsi"/>
          <w:color w:val="FF0000"/>
          <w:highlight w:val="green"/>
          <w:u w:val="single"/>
        </w:rPr>
        <w:t xml:space="preserve">emissions </w:t>
      </w:r>
      <w:r w:rsidRPr="000C781E">
        <w:rPr>
          <w:rFonts w:asciiTheme="majorHAnsi" w:hAnsiTheme="majorHAnsi" w:cstheme="majorHAnsi"/>
          <w:color w:val="FF0000"/>
          <w:u w:val="single"/>
        </w:rPr>
        <w:t xml:space="preserve">“exported” from developed countries to developing countries </w:t>
      </w:r>
      <w:r w:rsidRPr="000C781E">
        <w:rPr>
          <w:rFonts w:asciiTheme="majorHAnsi" w:hAnsiTheme="majorHAnsi" w:cstheme="majorHAnsi"/>
          <w:b/>
          <w:iCs/>
          <w:color w:val="FF0000"/>
          <w:highlight w:val="green"/>
          <w:u w:val="single"/>
        </w:rPr>
        <w:t>has</w:t>
      </w:r>
      <w:r w:rsidRPr="000C781E">
        <w:rPr>
          <w:rFonts w:asciiTheme="majorHAnsi" w:hAnsiTheme="majorHAnsi" w:cstheme="majorHAnsi"/>
          <w:b/>
          <w:iCs/>
          <w:color w:val="FF0000"/>
          <w:u w:val="single"/>
        </w:rPr>
        <w:t xml:space="preserve"> actually </w:t>
      </w:r>
      <w:r w:rsidRPr="000C781E">
        <w:rPr>
          <w:rFonts w:asciiTheme="majorHAnsi" w:hAnsiTheme="majorHAnsi" w:cstheme="majorHAnsi"/>
          <w:b/>
          <w:iCs/>
          <w:color w:val="FF0000"/>
          <w:highlight w:val="green"/>
          <w:u w:val="single"/>
        </w:rPr>
        <w:t>declined</w:t>
      </w:r>
      <w:r w:rsidRPr="000C781E">
        <w:rPr>
          <w:rFonts w:asciiTheme="majorHAnsi" w:hAnsiTheme="majorHAnsi" w:cstheme="majorHAnsi"/>
          <w:b/>
          <w:iCs/>
          <w:color w:val="FF0000"/>
          <w:u w:val="single"/>
        </w:rPr>
        <w:t xml:space="preserve"> over the past 15 years. </w:t>
      </w:r>
      <w:r w:rsidRPr="000C781E">
        <w:rPr>
          <w:rFonts w:asciiTheme="majorHAnsi" w:hAnsiTheme="majorHAnsi" w:cstheme="majorHAnsi"/>
          <w:color w:val="FF0000"/>
          <w:sz w:val="16"/>
        </w:rPr>
        <w:t xml:space="preserve">This means that, for many countries, </w:t>
      </w:r>
      <w:r w:rsidRPr="000C781E">
        <w:rPr>
          <w:rFonts w:asciiTheme="majorHAnsi" w:hAnsiTheme="majorHAnsi" w:cstheme="majorHAnsi"/>
          <w:color w:val="FF0000"/>
          <w:u w:val="single"/>
        </w:rPr>
        <w:t>both territorial emissions and consumption emissions</w:t>
      </w:r>
      <w:r w:rsidRPr="000C781E">
        <w:rPr>
          <w:rFonts w:asciiTheme="majorHAnsi" w:hAnsiTheme="majorHAnsi" w:cstheme="majorHAnsi"/>
          <w:color w:val="FF0000"/>
          <w:sz w:val="16"/>
        </w:rPr>
        <w:t xml:space="preserve"> (which include any emissions “exported” to other countries) </w:t>
      </w:r>
      <w:r w:rsidRPr="000C781E">
        <w:rPr>
          <w:rFonts w:asciiTheme="majorHAnsi" w:hAnsiTheme="majorHAnsi" w:cstheme="majorHAnsi"/>
          <w:b/>
          <w:iCs/>
          <w:color w:val="FF0000"/>
          <w:u w:val="single"/>
        </w:rPr>
        <w:t>have jointly declined</w:t>
      </w:r>
      <w:r w:rsidRPr="000C781E">
        <w:rPr>
          <w:rFonts w:asciiTheme="majorHAnsi" w:hAnsiTheme="majorHAnsi" w:cstheme="majorHAnsi"/>
          <w:color w:val="FF0000"/>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0C781E">
        <w:rPr>
          <w:rFonts w:asciiTheme="majorHAnsi" w:hAnsiTheme="majorHAnsi" w:cstheme="majorHAnsi"/>
          <w:b/>
          <w:iCs/>
          <w:color w:val="FF0000"/>
          <w:highlight w:val="green"/>
          <w:u w:val="single"/>
        </w:rPr>
        <w:t>Absolute decoupling is possible</w:t>
      </w:r>
      <w:r w:rsidRPr="000C781E">
        <w:rPr>
          <w:rFonts w:asciiTheme="majorHAnsi" w:hAnsiTheme="majorHAnsi" w:cstheme="majorHAnsi"/>
          <w:b/>
          <w:iCs/>
          <w:color w:val="FF0000"/>
          <w:u w:val="single"/>
        </w:rPr>
        <w:t>.</w:t>
      </w:r>
      <w:r w:rsidRPr="000C781E">
        <w:rPr>
          <w:rFonts w:asciiTheme="majorHAnsi" w:hAnsiTheme="majorHAnsi" w:cstheme="majorHAnsi"/>
          <w:color w:val="FF0000"/>
          <w:sz w:val="16"/>
        </w:rPr>
        <w:t xml:space="preserve"> </w:t>
      </w:r>
      <w:r w:rsidRPr="000C781E">
        <w:rPr>
          <w:rFonts w:asciiTheme="majorHAnsi" w:hAnsiTheme="majorHAnsi" w:cstheme="majorHAnsi"/>
          <w:color w:val="FF0000"/>
          <w:u w:val="single"/>
        </w:rPr>
        <w:t>There is no physical law requiring economic growth — and broader increases in human wellbeing — to necessarily be linked to CO2 emissions</w:t>
      </w:r>
      <w:r w:rsidRPr="000C781E">
        <w:rPr>
          <w:rFonts w:asciiTheme="majorHAnsi" w:hAnsiTheme="majorHAnsi" w:cstheme="majorHAnsi"/>
          <w:color w:val="FF0000"/>
          <w:sz w:val="16"/>
        </w:rPr>
        <w:t xml:space="preserve">. All of the </w:t>
      </w:r>
      <w:r w:rsidRPr="000C781E">
        <w:rPr>
          <w:rFonts w:asciiTheme="majorHAnsi" w:hAnsiTheme="majorHAnsi" w:cstheme="majorHAnsi"/>
          <w:b/>
          <w:iCs/>
          <w:color w:val="FF0000"/>
          <w:highlight w:val="green"/>
          <w:u w:val="single"/>
        </w:rPr>
        <w:t xml:space="preserve">services </w:t>
      </w:r>
      <w:r w:rsidRPr="000C781E">
        <w:rPr>
          <w:rFonts w:asciiTheme="majorHAnsi" w:hAnsiTheme="majorHAnsi" w:cstheme="majorHAnsi"/>
          <w:b/>
          <w:iCs/>
          <w:color w:val="FF0000"/>
          <w:u w:val="single"/>
        </w:rPr>
        <w:t>that we rely on today that emit fossil fuels</w:t>
      </w:r>
      <w:r w:rsidRPr="000C781E">
        <w:rPr>
          <w:rFonts w:asciiTheme="majorHAnsi" w:hAnsiTheme="majorHAnsi" w:cstheme="majorHAnsi"/>
          <w:color w:val="FF0000"/>
          <w:sz w:val="16"/>
        </w:rPr>
        <w:t xml:space="preserve"> — electricity, transportation, heating, food — </w:t>
      </w:r>
      <w:r w:rsidRPr="000C781E">
        <w:rPr>
          <w:rFonts w:asciiTheme="majorHAnsi" w:hAnsiTheme="majorHAnsi" w:cstheme="majorHAnsi"/>
          <w:color w:val="FF0000"/>
          <w:u w:val="single"/>
        </w:rPr>
        <w:t>can</w:t>
      </w:r>
      <w:r w:rsidRPr="000C781E">
        <w:rPr>
          <w:rFonts w:asciiTheme="majorHAnsi" w:hAnsiTheme="majorHAnsi" w:cstheme="majorHAnsi"/>
          <w:color w:val="FF0000"/>
          <w:sz w:val="16"/>
        </w:rPr>
        <w:t xml:space="preserve"> in principle </w:t>
      </w:r>
      <w:r w:rsidRPr="000C781E">
        <w:rPr>
          <w:rFonts w:asciiTheme="majorHAnsi" w:hAnsiTheme="majorHAnsi" w:cstheme="majorHAnsi"/>
          <w:b/>
          <w:iCs/>
          <w:color w:val="FF0000"/>
          <w:u w:val="single"/>
        </w:rPr>
        <w:t xml:space="preserve">be </w:t>
      </w:r>
      <w:r w:rsidRPr="000C781E">
        <w:rPr>
          <w:rFonts w:asciiTheme="majorHAnsi" w:hAnsiTheme="majorHAnsi" w:cstheme="majorHAnsi"/>
          <w:b/>
          <w:iCs/>
          <w:color w:val="FF0000"/>
          <w:highlight w:val="green"/>
          <w:u w:val="single"/>
        </w:rPr>
        <w:t>replaced by</w:t>
      </w:r>
      <w:r w:rsidRPr="000C781E">
        <w:rPr>
          <w:rFonts w:asciiTheme="majorHAnsi" w:hAnsiTheme="majorHAnsi" w:cstheme="majorHAnsi"/>
          <w:b/>
          <w:iCs/>
          <w:color w:val="FF0000"/>
          <w:u w:val="single"/>
        </w:rPr>
        <w:t xml:space="preserve"> near-</w:t>
      </w:r>
      <w:r w:rsidRPr="000C781E">
        <w:rPr>
          <w:rFonts w:asciiTheme="majorHAnsi" w:hAnsiTheme="majorHAnsi" w:cstheme="majorHAnsi"/>
          <w:b/>
          <w:iCs/>
          <w:color w:val="FF0000"/>
          <w:highlight w:val="green"/>
          <w:u w:val="single"/>
        </w:rPr>
        <w:t>zero carbon alternatives</w:t>
      </w:r>
      <w:r w:rsidRPr="000C781E">
        <w:rPr>
          <w:rFonts w:asciiTheme="majorHAnsi" w:hAnsiTheme="majorHAnsi" w:cstheme="majorHAnsi"/>
          <w:color w:val="FF0000"/>
          <w:sz w:val="16"/>
        </w:rPr>
        <w:t>, though these are more mature in some sectors (electricity, transportation, buildings) than in others (industrial processes, agriculture).</w:t>
      </w:r>
    </w:p>
    <w:p w14:paraId="34AC46A0" w14:textId="77777777" w:rsidR="00CB088A" w:rsidRPr="000C781E" w:rsidRDefault="00CB088A" w:rsidP="00CB088A">
      <w:pPr>
        <w:pStyle w:val="Heading4"/>
        <w:rPr>
          <w:rFonts w:asciiTheme="majorHAnsi" w:hAnsiTheme="majorHAnsi" w:cstheme="majorHAnsi"/>
          <w:color w:val="FF0000"/>
        </w:rPr>
      </w:pPr>
      <w:r w:rsidRPr="000C781E">
        <w:rPr>
          <w:rFonts w:asciiTheme="majorHAnsi" w:hAnsiTheme="majorHAnsi" w:cstheme="majorHAnsi"/>
          <w:color w:val="FF0000"/>
        </w:rPr>
        <w:t xml:space="preserve">Transition </w:t>
      </w:r>
      <w:r w:rsidRPr="000C781E">
        <w:rPr>
          <w:rFonts w:asciiTheme="majorHAnsi" w:hAnsiTheme="majorHAnsi" w:cstheme="majorHAnsi"/>
          <w:color w:val="FF0000"/>
          <w:u w:val="single"/>
        </w:rPr>
        <w:t xml:space="preserve">is worse </w:t>
      </w:r>
      <w:r w:rsidRPr="000C781E">
        <w:rPr>
          <w:rFonts w:asciiTheme="majorHAnsi" w:hAnsiTheme="majorHAnsi" w:cstheme="majorHAnsi"/>
          <w:color w:val="FF0000"/>
        </w:rPr>
        <w:t xml:space="preserve">for emissions– Socialist leaders value </w:t>
      </w:r>
      <w:r w:rsidRPr="000C781E">
        <w:rPr>
          <w:rFonts w:asciiTheme="majorHAnsi" w:hAnsiTheme="majorHAnsi" w:cstheme="majorHAnsi"/>
          <w:color w:val="FF0000"/>
          <w:u w:val="single"/>
        </w:rPr>
        <w:t>victories over the environment</w:t>
      </w:r>
    </w:p>
    <w:p w14:paraId="501E3B4B" w14:textId="77777777" w:rsidR="00CB088A" w:rsidRPr="000C781E" w:rsidRDefault="00CB088A" w:rsidP="00CB088A">
      <w:pPr>
        <w:rPr>
          <w:rFonts w:asciiTheme="majorHAnsi" w:hAnsiTheme="majorHAnsi" w:cstheme="majorHAnsi"/>
          <w:color w:val="FF0000"/>
        </w:rPr>
      </w:pPr>
      <w:r w:rsidRPr="000C781E">
        <w:rPr>
          <w:rStyle w:val="Style13ptBold"/>
          <w:rFonts w:asciiTheme="majorHAnsi" w:hAnsiTheme="majorHAnsi" w:cstheme="majorHAnsi"/>
          <w:color w:val="FF0000"/>
        </w:rPr>
        <w:t>Smith '19</w:t>
      </w:r>
      <w:r w:rsidRPr="000C781E">
        <w:rPr>
          <w:rFonts w:asciiTheme="majorHAnsi" w:hAnsiTheme="majorHAnsi" w:cstheme="majorHAnsi"/>
          <w:color w:val="FF0000"/>
        </w:rPr>
        <w:t xml:space="preserve"> [Noah; 4/5/19; Bloomberg Opinion columnist, former assistant professor of finance at Stony Brook University; "Dumping Capitalism Won’t Save the Planet," https://www.bloomberg.com/opinion/articles/2019-04-05/capitalism-is-more-likely-to-limit-climate-change-than-socialism] Recut Jet</w:t>
      </w:r>
    </w:p>
    <w:p w14:paraId="32D59DEA" w14:textId="77777777" w:rsidR="00CB088A" w:rsidRPr="000C781E" w:rsidRDefault="00CB088A" w:rsidP="00CB088A">
      <w:pPr>
        <w:rPr>
          <w:rFonts w:asciiTheme="majorHAnsi" w:hAnsiTheme="majorHAnsi" w:cstheme="majorHAnsi"/>
          <w:color w:val="FF0000"/>
          <w:u w:val="single"/>
        </w:rPr>
      </w:pPr>
      <w:r w:rsidRPr="000C781E">
        <w:rPr>
          <w:rStyle w:val="StyleUnderline"/>
          <w:rFonts w:asciiTheme="majorHAnsi" w:hAnsiTheme="majorHAnsi" w:cstheme="majorHAnsi"/>
          <w:color w:val="FF0000"/>
        </w:rPr>
        <w:t xml:space="preserve">It has become </w:t>
      </w:r>
      <w:r w:rsidRPr="000C781E">
        <w:rPr>
          <w:rStyle w:val="Emphasis"/>
          <w:rFonts w:asciiTheme="majorHAnsi" w:hAnsiTheme="majorHAnsi" w:cstheme="majorHAnsi"/>
          <w:color w:val="FF0000"/>
        </w:rPr>
        <w:t>fashionable</w:t>
      </w:r>
      <w:r w:rsidRPr="000C781E">
        <w:rPr>
          <w:rFonts w:asciiTheme="majorHAnsi" w:hAnsiTheme="majorHAnsi" w:cstheme="majorHAnsi"/>
          <w:color w:val="FF0000"/>
          <w:sz w:val="16"/>
        </w:rPr>
        <w:t xml:space="preserve"> on social media and </w:t>
      </w:r>
      <w:r w:rsidRPr="000C781E">
        <w:rPr>
          <w:rStyle w:val="StyleUnderline"/>
          <w:rFonts w:asciiTheme="majorHAnsi" w:hAnsiTheme="majorHAnsi" w:cstheme="majorHAnsi"/>
          <w:color w:val="FF0000"/>
        </w:rPr>
        <w:t xml:space="preserve">in certain publications to argue that </w:t>
      </w:r>
      <w:r w:rsidRPr="000C781E">
        <w:rPr>
          <w:rStyle w:val="Emphasis"/>
          <w:rFonts w:asciiTheme="majorHAnsi" w:hAnsiTheme="majorHAnsi" w:cstheme="majorHAnsi"/>
          <w:color w:val="FF0000"/>
        </w:rPr>
        <w:t>capitalism is killing the planet</w:t>
      </w:r>
      <w:r w:rsidRPr="000C781E">
        <w:rPr>
          <w:rFonts w:asciiTheme="majorHAnsi" w:hAnsiTheme="majorHAnsi" w:cstheme="majorHAnsi"/>
          <w:color w:val="FF0000"/>
          <w:sz w:val="16"/>
        </w:rPr>
        <w:t xml:space="preserve">. Even renowned investor Jeremy Grantham, hardly a radical, made that assertion last year. </w:t>
      </w:r>
      <w:r w:rsidRPr="000C781E">
        <w:rPr>
          <w:rStyle w:val="StyleUnderline"/>
          <w:rFonts w:asciiTheme="majorHAnsi" w:hAnsiTheme="majorHAnsi" w:cstheme="majorHAnsi"/>
          <w:color w:val="FF0000"/>
        </w:rPr>
        <w:t xml:space="preserve">The </w:t>
      </w:r>
      <w:r w:rsidRPr="000C781E">
        <w:rPr>
          <w:rStyle w:val="Emphasis"/>
          <w:rFonts w:asciiTheme="majorHAnsi" w:hAnsiTheme="majorHAnsi" w:cstheme="majorHAnsi"/>
          <w:color w:val="FF0000"/>
        </w:rPr>
        <w:t>basic idea</w:t>
      </w:r>
      <w:r w:rsidRPr="000C781E">
        <w:rPr>
          <w:rStyle w:val="StyleUnderline"/>
          <w:rFonts w:asciiTheme="majorHAnsi" w:hAnsiTheme="majorHAnsi" w:cstheme="majorHAnsi"/>
          <w:color w:val="FF0000"/>
        </w:rPr>
        <w:t xml:space="preserve"> is that the </w:t>
      </w:r>
      <w:r w:rsidRPr="000C781E">
        <w:rPr>
          <w:rStyle w:val="Emphasis"/>
          <w:rFonts w:asciiTheme="majorHAnsi" w:hAnsiTheme="majorHAnsi" w:cstheme="majorHAnsi"/>
          <w:color w:val="FF0000"/>
        </w:rPr>
        <w:t>profit motive</w:t>
      </w:r>
      <w:r w:rsidRPr="000C781E">
        <w:rPr>
          <w:rStyle w:val="StyleUnderline"/>
          <w:rFonts w:asciiTheme="majorHAnsi" w:hAnsiTheme="majorHAnsi" w:cstheme="majorHAnsi"/>
          <w:color w:val="FF0000"/>
        </w:rPr>
        <w:t xml:space="preserve"> drives the </w:t>
      </w:r>
      <w:r w:rsidRPr="000C781E">
        <w:rPr>
          <w:rStyle w:val="Emphasis"/>
          <w:rFonts w:asciiTheme="majorHAnsi" w:hAnsiTheme="majorHAnsi" w:cstheme="majorHAnsi"/>
          <w:color w:val="FF0000"/>
        </w:rPr>
        <w:t>private sector</w:t>
      </w:r>
      <w:r w:rsidRPr="000C781E">
        <w:rPr>
          <w:rStyle w:val="StyleUnderline"/>
          <w:rFonts w:asciiTheme="majorHAnsi" w:hAnsiTheme="majorHAnsi" w:cstheme="majorHAnsi"/>
          <w:color w:val="FF0000"/>
        </w:rPr>
        <w:t xml:space="preserve"> to </w:t>
      </w:r>
      <w:r w:rsidRPr="000C781E">
        <w:rPr>
          <w:rStyle w:val="Emphasis"/>
          <w:rFonts w:asciiTheme="majorHAnsi" w:hAnsiTheme="majorHAnsi" w:cstheme="majorHAnsi"/>
          <w:color w:val="FF0000"/>
        </w:rPr>
        <w:t>spew carbon</w:t>
      </w:r>
      <w:r w:rsidRPr="000C781E">
        <w:rPr>
          <w:rFonts w:asciiTheme="majorHAnsi" w:hAnsiTheme="majorHAnsi" w:cstheme="majorHAnsi"/>
          <w:color w:val="FF0000"/>
          <w:sz w:val="16"/>
        </w:rPr>
        <w:t xml:space="preserve"> into the air with reckless abandon. Though many economists and some climate activists believe that the problem is best addressed by modifying market incentives with a carbon tax, </w:t>
      </w:r>
      <w:r w:rsidRPr="000C781E">
        <w:rPr>
          <w:rStyle w:val="StyleUnderline"/>
          <w:rFonts w:asciiTheme="majorHAnsi" w:hAnsiTheme="majorHAnsi" w:cstheme="majorHAnsi"/>
          <w:color w:val="FF0000"/>
        </w:rPr>
        <w:t xml:space="preserve">many activists believe that the problem can’t be addressed </w:t>
      </w:r>
      <w:r w:rsidRPr="000C781E">
        <w:rPr>
          <w:rStyle w:val="Emphasis"/>
          <w:rFonts w:asciiTheme="majorHAnsi" w:hAnsiTheme="majorHAnsi" w:cstheme="majorHAnsi"/>
          <w:color w:val="FF0000"/>
        </w:rPr>
        <w:t>without rebuilding</w:t>
      </w:r>
      <w:r w:rsidRPr="000C781E">
        <w:rPr>
          <w:rStyle w:val="StyleUnderline"/>
          <w:rFonts w:asciiTheme="majorHAnsi" w:hAnsiTheme="majorHAnsi" w:cstheme="majorHAnsi"/>
          <w:color w:val="FF0000"/>
        </w:rPr>
        <w:t xml:space="preserve"> the </w:t>
      </w:r>
      <w:r w:rsidRPr="000C781E">
        <w:rPr>
          <w:rStyle w:val="Emphasis"/>
          <w:rFonts w:asciiTheme="majorHAnsi" w:hAnsiTheme="majorHAnsi" w:cstheme="majorHAnsi"/>
          <w:color w:val="FF0000"/>
        </w:rPr>
        <w:t>economy</w:t>
      </w:r>
      <w:r w:rsidRPr="000C781E">
        <w:rPr>
          <w:rFonts w:asciiTheme="majorHAnsi" w:hAnsiTheme="majorHAnsi" w:cstheme="majorHAnsi"/>
          <w:color w:val="FF0000"/>
          <w:sz w:val="16"/>
        </w:rPr>
        <w:t xml:space="preserve"> along centrally planned lines. </w:t>
      </w:r>
      <w:r w:rsidRPr="000C781E">
        <w:rPr>
          <w:rStyle w:val="StyleUnderline"/>
          <w:rFonts w:asciiTheme="majorHAnsi" w:hAnsiTheme="majorHAnsi" w:cstheme="majorHAnsi"/>
          <w:color w:val="FF0000"/>
        </w:rPr>
        <w:t>The climate threat is certainly dire</w:t>
      </w:r>
      <w:r w:rsidRPr="000C781E">
        <w:rPr>
          <w:rFonts w:asciiTheme="majorHAnsi" w:hAnsiTheme="majorHAnsi" w:cstheme="majorHAnsi"/>
          <w:color w:val="FF0000"/>
          <w:sz w:val="16"/>
        </w:rPr>
        <w:t xml:space="preserve">, and carbon taxes are unlikely to be enough to solve the problem. </w:t>
      </w:r>
      <w:r w:rsidRPr="000C781E">
        <w:rPr>
          <w:rStyle w:val="StyleUnderline"/>
          <w:rFonts w:asciiTheme="majorHAnsi" w:hAnsiTheme="majorHAnsi" w:cstheme="majorHAnsi"/>
          <w:color w:val="FF0000"/>
        </w:rPr>
        <w:t>But eco-socialism is</w:t>
      </w:r>
      <w:r w:rsidRPr="000C781E">
        <w:rPr>
          <w:rFonts w:asciiTheme="majorHAnsi" w:hAnsiTheme="majorHAnsi" w:cstheme="majorHAnsi"/>
          <w:color w:val="FF0000"/>
          <w:sz w:val="16"/>
        </w:rPr>
        <w:t xml:space="preserve"> probably </w:t>
      </w:r>
      <w:r w:rsidRPr="000C781E">
        <w:rPr>
          <w:rStyle w:val="Emphasis"/>
          <w:rFonts w:asciiTheme="majorHAnsi" w:hAnsiTheme="majorHAnsi" w:cstheme="majorHAnsi"/>
          <w:color w:val="FF0000"/>
        </w:rPr>
        <w:t>not</w:t>
      </w:r>
      <w:r w:rsidRPr="000C781E">
        <w:rPr>
          <w:rStyle w:val="StyleUnderline"/>
          <w:rFonts w:asciiTheme="majorHAnsi" w:hAnsiTheme="majorHAnsi" w:cstheme="majorHAnsi"/>
          <w:color w:val="FF0000"/>
        </w:rPr>
        <w:t xml:space="preserve"> going to be an </w:t>
      </w:r>
      <w:r w:rsidRPr="000C781E">
        <w:rPr>
          <w:rStyle w:val="Emphasis"/>
          <w:rFonts w:asciiTheme="majorHAnsi" w:hAnsiTheme="majorHAnsi" w:cstheme="majorHAnsi"/>
          <w:color w:val="FF0000"/>
        </w:rPr>
        <w:t>effective method</w:t>
      </w:r>
      <w:r w:rsidRPr="000C781E">
        <w:rPr>
          <w:rStyle w:val="StyleUnderline"/>
          <w:rFonts w:asciiTheme="majorHAnsi" w:hAnsiTheme="majorHAnsi" w:cstheme="majorHAnsi"/>
          <w:color w:val="FF0000"/>
        </w:rPr>
        <w:t xml:space="preserve"> of addressing that threat. </w:t>
      </w:r>
      <w:r w:rsidRPr="000C781E">
        <w:rPr>
          <w:rStyle w:val="Emphasis"/>
          <w:rFonts w:asciiTheme="majorHAnsi" w:hAnsiTheme="majorHAnsi" w:cstheme="majorHAnsi"/>
          <w:color w:val="FF0000"/>
          <w:highlight w:val="green"/>
        </w:rPr>
        <w:t>Dismantling</w:t>
      </w:r>
      <w:r w:rsidRPr="000C781E">
        <w:rPr>
          <w:rStyle w:val="StyleUnderline"/>
          <w:rFonts w:asciiTheme="majorHAnsi" w:hAnsiTheme="majorHAnsi" w:cstheme="majorHAnsi"/>
          <w:color w:val="FF0000"/>
          <w:highlight w:val="green"/>
        </w:rPr>
        <w:t xml:space="preserve"> an </w:t>
      </w:r>
      <w:r w:rsidRPr="000C781E">
        <w:rPr>
          <w:rStyle w:val="Emphasis"/>
          <w:rFonts w:asciiTheme="majorHAnsi" w:hAnsiTheme="majorHAnsi" w:cstheme="majorHAnsi"/>
          <w:color w:val="FF0000"/>
          <w:highlight w:val="green"/>
        </w:rPr>
        <w:t>entire economic system</w:t>
      </w:r>
      <w:r w:rsidRPr="000C781E">
        <w:rPr>
          <w:rStyle w:val="StyleUnderline"/>
          <w:rFonts w:asciiTheme="majorHAnsi" w:hAnsiTheme="majorHAnsi" w:cstheme="majorHAnsi"/>
          <w:color w:val="FF0000"/>
        </w:rPr>
        <w:t xml:space="preserve"> is </w:t>
      </w:r>
      <w:r w:rsidRPr="000C781E">
        <w:rPr>
          <w:rStyle w:val="Emphasis"/>
          <w:rFonts w:asciiTheme="majorHAnsi" w:hAnsiTheme="majorHAnsi" w:cstheme="majorHAnsi"/>
          <w:color w:val="FF0000"/>
        </w:rPr>
        <w:t>never easy</w:t>
      </w:r>
      <w:r w:rsidRPr="000C781E">
        <w:rPr>
          <w:rStyle w:val="StyleUnderline"/>
          <w:rFonts w:asciiTheme="majorHAnsi" w:hAnsiTheme="majorHAnsi" w:cstheme="majorHAnsi"/>
          <w:color w:val="FF0000"/>
        </w:rPr>
        <w:t xml:space="preserve">, and probably </w:t>
      </w:r>
      <w:r w:rsidRPr="000C781E">
        <w:rPr>
          <w:rStyle w:val="StyleUnderline"/>
          <w:rFonts w:asciiTheme="majorHAnsi" w:hAnsiTheme="majorHAnsi" w:cstheme="majorHAnsi"/>
          <w:color w:val="FF0000"/>
          <w:highlight w:val="green"/>
        </w:rPr>
        <w:t xml:space="preserve">would </w:t>
      </w:r>
      <w:r w:rsidRPr="000C781E">
        <w:rPr>
          <w:rStyle w:val="Emphasis"/>
          <w:rFonts w:asciiTheme="majorHAnsi" w:hAnsiTheme="majorHAnsi" w:cstheme="majorHAnsi"/>
          <w:color w:val="FF0000"/>
          <w:highlight w:val="green"/>
        </w:rPr>
        <w:t>touch off armed conflict</w:t>
      </w:r>
      <w:r w:rsidRPr="000C781E">
        <w:rPr>
          <w:rStyle w:val="StyleUnderline"/>
          <w:rFonts w:asciiTheme="majorHAnsi" w:hAnsiTheme="majorHAnsi" w:cstheme="majorHAnsi"/>
          <w:color w:val="FF0000"/>
        </w:rPr>
        <w:t xml:space="preserve"> and </w:t>
      </w:r>
      <w:r w:rsidRPr="000C781E">
        <w:rPr>
          <w:rStyle w:val="Emphasis"/>
          <w:rFonts w:asciiTheme="majorHAnsi" w:hAnsiTheme="majorHAnsi" w:cstheme="majorHAnsi"/>
          <w:color w:val="FF0000"/>
        </w:rPr>
        <w:t>major upheaval</w:t>
      </w:r>
      <w:r w:rsidRPr="000C781E">
        <w:rPr>
          <w:rStyle w:val="StyleUnderline"/>
          <w:rFonts w:asciiTheme="majorHAnsi" w:hAnsiTheme="majorHAnsi" w:cstheme="majorHAnsi"/>
          <w:color w:val="FF0000"/>
        </w:rPr>
        <w:t xml:space="preserve">. In the scramble </w:t>
      </w:r>
      <w:r w:rsidRPr="000C781E">
        <w:rPr>
          <w:rStyle w:val="StyleUnderline"/>
          <w:rFonts w:asciiTheme="majorHAnsi" w:hAnsiTheme="majorHAnsi" w:cstheme="majorHAnsi"/>
          <w:color w:val="FF0000"/>
          <w:highlight w:val="green"/>
        </w:rPr>
        <w:t>to win</w:t>
      </w:r>
      <w:r w:rsidRPr="000C781E">
        <w:rPr>
          <w:rStyle w:val="StyleUnderline"/>
          <w:rFonts w:asciiTheme="majorHAnsi" w:hAnsiTheme="majorHAnsi" w:cstheme="majorHAnsi"/>
          <w:color w:val="FF0000"/>
        </w:rPr>
        <w:t xml:space="preserve"> those </w:t>
      </w:r>
      <w:r w:rsidRPr="000C781E">
        <w:rPr>
          <w:rStyle w:val="StyleUnderline"/>
          <w:rFonts w:asciiTheme="majorHAnsi" w:hAnsiTheme="majorHAnsi" w:cstheme="majorHAnsi"/>
          <w:color w:val="FF0000"/>
          <w:highlight w:val="green"/>
        </w:rPr>
        <w:t>battles</w:t>
      </w:r>
      <w:r w:rsidRPr="000C781E">
        <w:rPr>
          <w:rStyle w:val="StyleUnderline"/>
          <w:rFonts w:asciiTheme="majorHAnsi" w:hAnsiTheme="majorHAnsi" w:cstheme="majorHAnsi"/>
          <w:color w:val="FF0000"/>
        </w:rPr>
        <w:t xml:space="preserve">, even the </w:t>
      </w:r>
      <w:r w:rsidRPr="000C781E">
        <w:rPr>
          <w:rStyle w:val="StyleUnderline"/>
          <w:rFonts w:asciiTheme="majorHAnsi" w:hAnsiTheme="majorHAnsi" w:cstheme="majorHAnsi"/>
          <w:color w:val="FF0000"/>
          <w:highlight w:val="green"/>
        </w:rPr>
        <w:t>socialists would</w:t>
      </w:r>
      <w:r w:rsidRPr="000C781E">
        <w:rPr>
          <w:rStyle w:val="StyleUnderline"/>
          <w:rFonts w:asciiTheme="majorHAnsi" w:hAnsiTheme="majorHAnsi" w:cstheme="majorHAnsi"/>
          <w:color w:val="FF0000"/>
        </w:rPr>
        <w:t xml:space="preserve"> almost certainly </w:t>
      </w:r>
      <w:r w:rsidRPr="000C781E">
        <w:rPr>
          <w:rStyle w:val="StyleUnderline"/>
          <w:rFonts w:asciiTheme="majorHAnsi" w:hAnsiTheme="majorHAnsi" w:cstheme="majorHAnsi"/>
          <w:color w:val="FF0000"/>
          <w:highlight w:val="green"/>
        </w:rPr>
        <w:t>abandon</w:t>
      </w:r>
      <w:r w:rsidRPr="000C781E">
        <w:rPr>
          <w:rStyle w:val="StyleUnderline"/>
          <w:rFonts w:asciiTheme="majorHAnsi" w:hAnsiTheme="majorHAnsi" w:cstheme="majorHAnsi"/>
          <w:color w:val="FF0000"/>
        </w:rPr>
        <w:t xml:space="preserve"> their </w:t>
      </w:r>
      <w:r w:rsidRPr="000C781E">
        <w:rPr>
          <w:rStyle w:val="StyleUnderline"/>
          <w:rFonts w:asciiTheme="majorHAnsi" w:hAnsiTheme="majorHAnsi" w:cstheme="majorHAnsi"/>
          <w:color w:val="FF0000"/>
          <w:highlight w:val="green"/>
        </w:rPr>
        <w:t xml:space="preserve">limitation on </w:t>
      </w:r>
      <w:r w:rsidRPr="000C781E">
        <w:rPr>
          <w:rStyle w:val="Emphasis"/>
          <w:rFonts w:asciiTheme="majorHAnsi" w:hAnsiTheme="majorHAnsi" w:cstheme="majorHAnsi"/>
          <w:color w:val="FF0000"/>
          <w:highlight w:val="green"/>
        </w:rPr>
        <w:t>fossil-fuel</w:t>
      </w:r>
      <w:r w:rsidRPr="000C781E">
        <w:rPr>
          <w:rStyle w:val="Emphasis"/>
          <w:rFonts w:asciiTheme="majorHAnsi" w:hAnsiTheme="majorHAnsi" w:cstheme="majorHAnsi"/>
          <w:color w:val="FF0000"/>
        </w:rPr>
        <w:t xml:space="preserve"> use</w:t>
      </w:r>
      <w:r w:rsidRPr="000C781E">
        <w:rPr>
          <w:rFonts w:asciiTheme="majorHAnsi" w:hAnsiTheme="majorHAnsi" w:cstheme="majorHAnsi"/>
          <w:color w:val="FF0000"/>
          <w:sz w:val="16"/>
        </w:rPr>
        <w:t xml:space="preserve"> — </w:t>
      </w:r>
      <w:r w:rsidRPr="000C781E">
        <w:rPr>
          <w:rStyle w:val="StyleUnderline"/>
          <w:rFonts w:asciiTheme="majorHAnsi" w:hAnsiTheme="majorHAnsi" w:cstheme="majorHAnsi"/>
          <w:color w:val="FF0000"/>
        </w:rPr>
        <w:t xml:space="preserve">either </w:t>
      </w:r>
      <w:r w:rsidRPr="000C781E">
        <w:rPr>
          <w:rStyle w:val="StyleUnderline"/>
          <w:rFonts w:asciiTheme="majorHAnsi" w:hAnsiTheme="majorHAnsi" w:cstheme="majorHAnsi"/>
          <w:color w:val="FF0000"/>
          <w:highlight w:val="green"/>
        </w:rPr>
        <w:t xml:space="preserve">to support </w:t>
      </w:r>
      <w:r w:rsidRPr="000C781E">
        <w:rPr>
          <w:rStyle w:val="Emphasis"/>
          <w:rFonts w:asciiTheme="majorHAnsi" w:hAnsiTheme="majorHAnsi" w:cstheme="majorHAnsi"/>
          <w:color w:val="FF0000"/>
          <w:highlight w:val="green"/>
        </w:rPr>
        <w:t>military efforts</w:t>
      </w:r>
      <w:r w:rsidRPr="000C781E">
        <w:rPr>
          <w:rStyle w:val="StyleUnderline"/>
          <w:rFonts w:asciiTheme="majorHAnsi" w:hAnsiTheme="majorHAnsi" w:cstheme="majorHAnsi"/>
          <w:color w:val="FF0000"/>
          <w:highlight w:val="green"/>
        </w:rPr>
        <w:t>, or to keep the population</w:t>
      </w:r>
      <w:r w:rsidRPr="000C781E">
        <w:rPr>
          <w:rStyle w:val="StyleUnderline"/>
          <w:rFonts w:asciiTheme="majorHAnsi" w:hAnsiTheme="majorHAnsi" w:cstheme="majorHAnsi"/>
          <w:color w:val="FF0000"/>
        </w:rPr>
        <w:t xml:space="preserve"> </w:t>
      </w:r>
    </w:p>
    <w:p w14:paraId="4817E28A" w14:textId="77777777" w:rsidR="00CB088A" w:rsidRPr="000C781E" w:rsidRDefault="00CB088A" w:rsidP="00CB088A">
      <w:pPr>
        <w:rPr>
          <w:rFonts w:asciiTheme="majorHAnsi" w:hAnsiTheme="majorHAnsi" w:cstheme="majorHAnsi"/>
          <w:color w:val="FF0000"/>
          <w:sz w:val="16"/>
        </w:rPr>
      </w:pPr>
    </w:p>
    <w:p w14:paraId="575A9B61" w14:textId="77777777" w:rsidR="00CB088A" w:rsidRPr="000C781E" w:rsidRDefault="00CB088A" w:rsidP="00CB088A">
      <w:pPr>
        <w:pStyle w:val="Heading3"/>
        <w:rPr>
          <w:rFonts w:asciiTheme="majorHAnsi" w:hAnsiTheme="majorHAnsi" w:cstheme="majorHAnsi"/>
          <w:color w:val="FF0000"/>
        </w:rPr>
      </w:pPr>
      <w:r w:rsidRPr="000C781E">
        <w:rPr>
          <w:rFonts w:asciiTheme="majorHAnsi" w:hAnsiTheme="majorHAnsi" w:cstheme="majorHAnsi"/>
          <w:color w:val="FF0000"/>
        </w:rPr>
        <w:lastRenderedPageBreak/>
        <w:t>1NC – Poverty</w:t>
      </w:r>
    </w:p>
    <w:p w14:paraId="4A07AA82" w14:textId="77777777" w:rsidR="00CB088A" w:rsidRPr="000C781E" w:rsidRDefault="00CB088A" w:rsidP="00CB088A">
      <w:pPr>
        <w:pStyle w:val="Heading4"/>
        <w:rPr>
          <w:rFonts w:asciiTheme="majorHAnsi" w:hAnsiTheme="majorHAnsi" w:cstheme="majorHAnsi"/>
          <w:color w:val="FF0000"/>
        </w:rPr>
      </w:pPr>
      <w:r w:rsidRPr="000C781E">
        <w:rPr>
          <w:rFonts w:asciiTheme="majorHAnsi" w:hAnsiTheme="majorHAnsi" w:cstheme="majorHAnsi"/>
          <w:color w:val="FF0000"/>
        </w:rPr>
        <w:t xml:space="preserve">Perceived status threats trigger </w:t>
      </w:r>
      <w:r w:rsidRPr="000C781E">
        <w:rPr>
          <w:rFonts w:asciiTheme="majorHAnsi" w:hAnsiTheme="majorHAnsi" w:cstheme="majorHAnsi"/>
          <w:color w:val="FF0000"/>
          <w:u w:val="single"/>
        </w:rPr>
        <w:t>psychological predispositions</w:t>
      </w:r>
      <w:r w:rsidRPr="000C781E">
        <w:rPr>
          <w:rFonts w:asciiTheme="majorHAnsi" w:hAnsiTheme="majorHAnsi" w:cstheme="majorHAnsi"/>
          <w:color w:val="FF0000"/>
        </w:rPr>
        <w:t xml:space="preserve"> that</w:t>
      </w:r>
      <w:r w:rsidRPr="000C781E">
        <w:rPr>
          <w:rFonts w:asciiTheme="majorHAnsi" w:hAnsiTheme="majorHAnsi" w:cstheme="majorHAnsi"/>
          <w:color w:val="FF0000"/>
          <w:u w:val="single"/>
        </w:rPr>
        <w:t xml:space="preserve"> favor authoritarianism</w:t>
      </w:r>
      <w:r w:rsidRPr="000C781E">
        <w:rPr>
          <w:rFonts w:asciiTheme="majorHAnsi" w:hAnsiTheme="majorHAnsi" w:cstheme="majorHAnsi"/>
          <w:color w:val="FF0000"/>
        </w:rPr>
        <w:t xml:space="preserve"> – leads to </w:t>
      </w:r>
      <w:r w:rsidRPr="000C781E">
        <w:rPr>
          <w:rFonts w:asciiTheme="majorHAnsi" w:hAnsiTheme="majorHAnsi" w:cstheme="majorHAnsi"/>
          <w:color w:val="FF0000"/>
          <w:u w:val="single"/>
        </w:rPr>
        <w:t>extremism</w:t>
      </w:r>
      <w:r w:rsidRPr="000C781E">
        <w:rPr>
          <w:rFonts w:asciiTheme="majorHAnsi" w:hAnsiTheme="majorHAnsi" w:cstheme="majorHAnsi"/>
          <w:color w:val="FF0000"/>
        </w:rPr>
        <w:t xml:space="preserve"> and </w:t>
      </w:r>
      <w:r w:rsidRPr="000C781E">
        <w:rPr>
          <w:rFonts w:asciiTheme="majorHAnsi" w:hAnsiTheme="majorHAnsi" w:cstheme="majorHAnsi"/>
          <w:color w:val="FF0000"/>
          <w:u w:val="single"/>
        </w:rPr>
        <w:t>far right backlash</w:t>
      </w:r>
      <w:r w:rsidRPr="000C781E">
        <w:rPr>
          <w:rFonts w:asciiTheme="majorHAnsi" w:hAnsiTheme="majorHAnsi" w:cstheme="majorHAnsi"/>
          <w:color w:val="FF0000"/>
        </w:rPr>
        <w:t xml:space="preserve">  </w:t>
      </w:r>
    </w:p>
    <w:p w14:paraId="23252800" w14:textId="77777777" w:rsidR="00CB088A" w:rsidRPr="000C781E" w:rsidRDefault="00CB088A" w:rsidP="00CB088A">
      <w:pPr>
        <w:rPr>
          <w:rFonts w:asciiTheme="majorHAnsi" w:hAnsiTheme="majorHAnsi" w:cstheme="majorHAnsi"/>
          <w:color w:val="FF0000"/>
          <w:sz w:val="16"/>
        </w:rPr>
      </w:pPr>
      <w:r w:rsidRPr="000C781E">
        <w:rPr>
          <w:rStyle w:val="Style13ptBold"/>
          <w:rFonts w:asciiTheme="majorHAnsi" w:hAnsiTheme="majorHAnsi" w:cstheme="majorHAnsi"/>
          <w:color w:val="FF0000"/>
        </w:rPr>
        <w:t>Stenner and Stern 21</w:t>
      </w:r>
      <w:r w:rsidRPr="000C781E">
        <w:rPr>
          <w:rFonts w:asciiTheme="majorHAnsi" w:hAnsiTheme="majorHAnsi" w:cstheme="majorHAnsi"/>
          <w:color w:val="FF0000"/>
          <w:sz w:val="16"/>
        </w:rPr>
        <w:t xml:space="preserve"> </w:t>
      </w:r>
      <w:r w:rsidRPr="000C781E">
        <w:rPr>
          <w:rFonts w:asciiTheme="majorHAnsi" w:hAnsiTheme="majorHAnsi" w:cstheme="majorHAnsi"/>
          <w:color w:val="FF0000"/>
        </w:rPr>
        <w:t>[Karen Stenner and Jessica Stern, 2/11/21, Foreign Policy, "how to live with authoritarians," https://foreignpolicy.com/2021/02/11/capitol-insurrection-trump-authoritarianism-psychology-innate-fear-envy-change-diversity-populism/, mm] Recut Jet</w:t>
      </w:r>
    </w:p>
    <w:p w14:paraId="637C5B9E" w14:textId="77777777" w:rsidR="00CB088A" w:rsidRPr="000C781E" w:rsidRDefault="00CB088A" w:rsidP="00CB088A">
      <w:pPr>
        <w:rPr>
          <w:rFonts w:asciiTheme="majorHAnsi" w:hAnsiTheme="majorHAnsi" w:cstheme="majorHAnsi"/>
          <w:color w:val="FF0000"/>
          <w:sz w:val="14"/>
        </w:rPr>
      </w:pPr>
      <w:r w:rsidRPr="000C781E">
        <w:rPr>
          <w:rStyle w:val="StyleUnderline"/>
          <w:rFonts w:asciiTheme="majorHAnsi" w:hAnsiTheme="majorHAnsi" w:cstheme="majorHAnsi"/>
          <w:color w:val="FF0000"/>
        </w:rPr>
        <w:t>Even after the</w:t>
      </w:r>
      <w:r w:rsidRPr="000C781E">
        <w:rPr>
          <w:rFonts w:asciiTheme="majorHAnsi" w:hAnsiTheme="majorHAnsi" w:cstheme="majorHAnsi"/>
          <w:color w:val="FF0000"/>
          <w:sz w:val="14"/>
        </w:rPr>
        <w:t xml:space="preserve"> Jan. 6 </w:t>
      </w:r>
      <w:r w:rsidRPr="000C781E">
        <w:rPr>
          <w:rStyle w:val="StyleUnderline"/>
          <w:rFonts w:asciiTheme="majorHAnsi" w:hAnsiTheme="majorHAnsi" w:cstheme="majorHAnsi"/>
          <w:color w:val="FF0000"/>
        </w:rPr>
        <w:t>insurrection</w:t>
      </w:r>
      <w:r w:rsidRPr="000C781E">
        <w:rPr>
          <w:rFonts w:asciiTheme="majorHAnsi" w:hAnsiTheme="majorHAnsi" w:cstheme="majorHAnsi"/>
          <w:color w:val="FF0000"/>
          <w:sz w:val="14"/>
        </w:rPr>
        <w:t xml:space="preserve"> at the U.S. Capitol, </w:t>
      </w:r>
      <w:r w:rsidRPr="000C781E">
        <w:rPr>
          <w:rStyle w:val="StyleUnderline"/>
          <w:rFonts w:asciiTheme="majorHAnsi" w:hAnsiTheme="majorHAnsi" w:cstheme="majorHAnsi"/>
          <w:color w:val="FF0000"/>
        </w:rPr>
        <w:t>60 percent of Republican</w:t>
      </w:r>
      <w:r w:rsidRPr="000C781E">
        <w:rPr>
          <w:rFonts w:asciiTheme="majorHAnsi" w:hAnsiTheme="majorHAnsi" w:cstheme="majorHAnsi"/>
          <w:color w:val="FF0000"/>
          <w:sz w:val="14"/>
        </w:rPr>
        <w:t xml:space="preserve"> and Republican-leaning </w:t>
      </w:r>
      <w:r w:rsidRPr="000C781E">
        <w:rPr>
          <w:rStyle w:val="StyleUnderline"/>
          <w:rFonts w:asciiTheme="majorHAnsi" w:hAnsiTheme="majorHAnsi" w:cstheme="majorHAnsi"/>
          <w:color w:val="FF0000"/>
        </w:rPr>
        <w:t>voters</w:t>
      </w:r>
      <w:r w:rsidRPr="000C781E">
        <w:rPr>
          <w:rFonts w:asciiTheme="majorHAnsi" w:hAnsiTheme="majorHAnsi" w:cstheme="majorHAnsi"/>
          <w:color w:val="FF0000"/>
          <w:sz w:val="14"/>
        </w:rPr>
        <w:t xml:space="preserve"> </w:t>
      </w:r>
      <w:r w:rsidRPr="000C781E">
        <w:rPr>
          <w:rStyle w:val="StyleUnderline"/>
          <w:rFonts w:asciiTheme="majorHAnsi" w:hAnsiTheme="majorHAnsi" w:cstheme="majorHAnsi"/>
          <w:color w:val="FF0000"/>
        </w:rPr>
        <w:t>still approved of</w:t>
      </w:r>
      <w:r w:rsidRPr="000C781E">
        <w:rPr>
          <w:rFonts w:asciiTheme="majorHAnsi" w:hAnsiTheme="majorHAnsi" w:cstheme="majorHAnsi"/>
          <w:color w:val="FF0000"/>
          <w:sz w:val="14"/>
        </w:rPr>
        <w:t xml:space="preserve"> Donald </w:t>
      </w:r>
      <w:r w:rsidRPr="000C781E">
        <w:rPr>
          <w:rStyle w:val="StyleUnderline"/>
          <w:rFonts w:asciiTheme="majorHAnsi" w:hAnsiTheme="majorHAnsi" w:cstheme="majorHAnsi"/>
          <w:color w:val="FF0000"/>
        </w:rPr>
        <w:t>Trump's</w:t>
      </w:r>
      <w:r w:rsidRPr="000C781E">
        <w:rPr>
          <w:rFonts w:asciiTheme="majorHAnsi" w:hAnsiTheme="majorHAnsi" w:cstheme="majorHAnsi"/>
          <w:color w:val="FF0000"/>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0C781E">
        <w:rPr>
          <w:rFonts w:asciiTheme="majorHAnsi" w:hAnsiTheme="majorHAnsi" w:cstheme="majorHAnsi"/>
          <w:color w:val="FF0000"/>
          <w:sz w:val="14"/>
        </w:rPr>
        <w:t>blunderous</w:t>
      </w:r>
      <w:proofErr w:type="spellEnd"/>
      <w:r w:rsidRPr="000C781E">
        <w:rPr>
          <w:rFonts w:asciiTheme="majorHAnsi" w:hAnsiTheme="majorHAnsi" w:cstheme="majorHAnsi"/>
          <w:color w:val="FF0000"/>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0C781E">
        <w:rPr>
          <w:rStyle w:val="StyleUnderline"/>
          <w:rFonts w:asciiTheme="majorHAnsi" w:hAnsiTheme="majorHAnsi" w:cstheme="majorHAnsi"/>
          <w:color w:val="FF0000"/>
        </w:rPr>
        <w:t>Growing evidence suggests</w:t>
      </w:r>
      <w:r w:rsidRPr="000C781E">
        <w:rPr>
          <w:rFonts w:asciiTheme="majorHAnsi" w:hAnsiTheme="majorHAnsi" w:cstheme="majorHAnsi"/>
          <w:color w:val="FF0000"/>
          <w:sz w:val="14"/>
        </w:rPr>
        <w:t xml:space="preserve"> </w:t>
      </w:r>
      <w:r w:rsidRPr="000C781E">
        <w:rPr>
          <w:rStyle w:val="StyleUnderline"/>
          <w:rFonts w:asciiTheme="majorHAnsi" w:hAnsiTheme="majorHAnsi" w:cstheme="majorHAnsi"/>
          <w:color w:val="FF0000"/>
        </w:rPr>
        <w:t>that</w:t>
      </w:r>
      <w:r w:rsidRPr="000C781E">
        <w:rPr>
          <w:rFonts w:asciiTheme="majorHAnsi" w:hAnsiTheme="majorHAnsi" w:cstheme="majorHAnsi"/>
          <w:color w:val="FF0000"/>
          <w:sz w:val="14"/>
        </w:rPr>
        <w:t xml:space="preserve"> Trumpism and </w:t>
      </w:r>
      <w:r w:rsidRPr="000C781E">
        <w:rPr>
          <w:rStyle w:val="StyleUnderline"/>
          <w:rFonts w:asciiTheme="majorHAnsi" w:hAnsiTheme="majorHAnsi" w:cstheme="majorHAnsi"/>
          <w:color w:val="FF0000"/>
        </w:rPr>
        <w:t>right-wing populist movements</w:t>
      </w:r>
      <w:r w:rsidRPr="000C781E">
        <w:rPr>
          <w:rFonts w:asciiTheme="majorHAnsi" w:hAnsiTheme="majorHAnsi" w:cstheme="majorHAnsi"/>
          <w:color w:val="FF0000"/>
          <w:sz w:val="14"/>
        </w:rPr>
        <w:t xml:space="preserve"> like it </w:t>
      </w:r>
      <w:r w:rsidRPr="000C781E">
        <w:rPr>
          <w:rStyle w:val="StyleUnderline"/>
          <w:rFonts w:asciiTheme="majorHAnsi" w:hAnsiTheme="majorHAnsi" w:cstheme="majorHAnsi"/>
          <w:color w:val="FF0000"/>
        </w:rPr>
        <w:t>must prompt a serious reckoning</w:t>
      </w:r>
      <w:r w:rsidRPr="000C781E">
        <w:rPr>
          <w:rFonts w:asciiTheme="majorHAnsi" w:hAnsiTheme="majorHAnsi" w:cstheme="majorHAnsi"/>
          <w:color w:val="FF0000"/>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0C781E">
        <w:rPr>
          <w:rStyle w:val="StyleUnderline"/>
          <w:rFonts w:asciiTheme="majorHAnsi" w:hAnsiTheme="majorHAnsi" w:cstheme="majorHAnsi"/>
          <w:color w:val="FF0000"/>
          <w:highlight w:val="green"/>
        </w:rPr>
        <w:t xml:space="preserve">decades of cross-national </w:t>
      </w:r>
      <w:r w:rsidRPr="000C781E">
        <w:rPr>
          <w:rStyle w:val="StyleUnderline"/>
          <w:rFonts w:asciiTheme="majorHAnsi" w:hAnsiTheme="majorHAnsi" w:cstheme="majorHAnsi"/>
          <w:color w:val="FF0000"/>
        </w:rPr>
        <w:t xml:space="preserve">empirical </w:t>
      </w:r>
      <w:r w:rsidRPr="000C781E">
        <w:rPr>
          <w:rStyle w:val="StyleUnderline"/>
          <w:rFonts w:asciiTheme="majorHAnsi" w:hAnsiTheme="majorHAnsi" w:cstheme="majorHAnsi"/>
          <w:color w:val="FF0000"/>
          <w:highlight w:val="green"/>
        </w:rPr>
        <w:t>research show that</w:t>
      </w:r>
      <w:r w:rsidRPr="000C781E">
        <w:rPr>
          <w:rFonts w:asciiTheme="majorHAnsi" w:hAnsiTheme="majorHAnsi" w:cstheme="majorHAnsi"/>
          <w:color w:val="FF0000"/>
          <w:sz w:val="14"/>
        </w:rPr>
        <w:t xml:space="preserve"> feelings and </w:t>
      </w:r>
      <w:r w:rsidRPr="000C781E">
        <w:rPr>
          <w:rStyle w:val="Emphasis"/>
          <w:rFonts w:asciiTheme="majorHAnsi" w:hAnsiTheme="majorHAnsi" w:cstheme="majorHAnsi"/>
          <w:color w:val="FF0000"/>
          <w:highlight w:val="green"/>
        </w:rPr>
        <w:t>perceptions of sociocultural threat</w:t>
      </w:r>
      <w:r w:rsidRPr="000C781E">
        <w:rPr>
          <w:rStyle w:val="StyleUnderline"/>
          <w:rFonts w:asciiTheme="majorHAnsi" w:hAnsiTheme="majorHAnsi" w:cstheme="majorHAnsi"/>
          <w:color w:val="FF0000"/>
          <w:highlight w:val="green"/>
        </w:rPr>
        <w:t xml:space="preserve"> are </w:t>
      </w:r>
      <w:r w:rsidRPr="000C781E">
        <w:rPr>
          <w:rStyle w:val="StyleUnderline"/>
          <w:rFonts w:asciiTheme="majorHAnsi" w:hAnsiTheme="majorHAnsi" w:cstheme="majorHAnsi"/>
          <w:color w:val="FF0000"/>
        </w:rPr>
        <w:t>the</w:t>
      </w:r>
      <w:r w:rsidRPr="000C781E">
        <w:rPr>
          <w:rFonts w:asciiTheme="majorHAnsi" w:hAnsiTheme="majorHAnsi" w:cstheme="majorHAnsi"/>
          <w:color w:val="FF0000"/>
          <w:sz w:val="14"/>
        </w:rPr>
        <w:t xml:space="preserve"> principal </w:t>
      </w:r>
      <w:r w:rsidRPr="000C781E">
        <w:rPr>
          <w:rStyle w:val="Emphasis"/>
          <w:rFonts w:asciiTheme="majorHAnsi" w:hAnsiTheme="majorHAnsi" w:cstheme="majorHAnsi"/>
          <w:color w:val="FF0000"/>
          <w:highlight w:val="green"/>
        </w:rPr>
        <w:t>drivers of surging authoritarian sentiment</w:t>
      </w:r>
      <w:r w:rsidRPr="000C781E">
        <w:rPr>
          <w:rStyle w:val="Emphasis"/>
          <w:rFonts w:asciiTheme="majorHAnsi" w:hAnsiTheme="majorHAnsi" w:cstheme="majorHAnsi"/>
          <w:color w:val="FF0000"/>
        </w:rPr>
        <w:t xml:space="preserve"> </w:t>
      </w:r>
      <w:r w:rsidRPr="000C781E">
        <w:rPr>
          <w:rStyle w:val="StyleUnderline"/>
          <w:rFonts w:asciiTheme="majorHAnsi" w:hAnsiTheme="majorHAnsi" w:cstheme="majorHAnsi"/>
          <w:color w:val="FF0000"/>
        </w:rPr>
        <w:t>among the electorate and the demagoguery that rises up to service it.</w:t>
      </w:r>
      <w:r w:rsidRPr="000C781E">
        <w:rPr>
          <w:rFonts w:asciiTheme="majorHAnsi" w:hAnsiTheme="majorHAnsi" w:cstheme="majorHAnsi"/>
          <w:color w:val="FF0000"/>
          <w:sz w:val="14"/>
        </w:rPr>
        <w:t xml:space="preserve"> In a modern, multicultural society, certain citizens simply become overwhelmed by growing complexity and rapid change. </w:t>
      </w:r>
      <w:r w:rsidRPr="000C781E">
        <w:rPr>
          <w:rStyle w:val="StyleUnderline"/>
          <w:rFonts w:asciiTheme="majorHAnsi" w:hAnsiTheme="majorHAnsi" w:cstheme="majorHAnsi"/>
          <w:color w:val="FF0000"/>
        </w:rPr>
        <w:t>These individuals fear a loss of their social order</w:t>
      </w:r>
      <w:r w:rsidRPr="000C781E">
        <w:rPr>
          <w:rFonts w:asciiTheme="majorHAnsi" w:hAnsiTheme="majorHAnsi" w:cstheme="majorHAnsi"/>
          <w:color w:val="FF0000"/>
          <w:sz w:val="14"/>
        </w:rPr>
        <w:t xml:space="preserve">, status, and familiar way of life. Whether rational or not, this trepidation provokes intolerance of threats to the collective order, in which they are unusually invested. </w:t>
      </w:r>
      <w:r w:rsidRPr="000C781E">
        <w:rPr>
          <w:rStyle w:val="StyleUnderline"/>
          <w:rFonts w:asciiTheme="majorHAnsi" w:hAnsiTheme="majorHAnsi" w:cstheme="majorHAnsi"/>
          <w:color w:val="FF0000"/>
        </w:rPr>
        <w:t>Trump's support,</w:t>
      </w:r>
      <w:r w:rsidRPr="000C781E">
        <w:rPr>
          <w:rFonts w:asciiTheme="majorHAnsi" w:hAnsiTheme="majorHAnsi" w:cstheme="majorHAnsi"/>
          <w:color w:val="FF0000"/>
          <w:sz w:val="14"/>
        </w:rPr>
        <w:t xml:space="preserve"> then, </w:t>
      </w:r>
      <w:r w:rsidRPr="000C781E">
        <w:rPr>
          <w:rStyle w:val="StyleUnderline"/>
          <w:rFonts w:asciiTheme="majorHAnsi" w:hAnsiTheme="majorHAnsi" w:cstheme="majorHAnsi"/>
          <w:color w:val="FF0000"/>
        </w:rPr>
        <w:t>is derived</w:t>
      </w:r>
      <w:r w:rsidRPr="000C781E">
        <w:rPr>
          <w:rFonts w:asciiTheme="majorHAnsi" w:hAnsiTheme="majorHAnsi" w:cstheme="majorHAnsi"/>
          <w:color w:val="FF0000"/>
          <w:sz w:val="14"/>
        </w:rPr>
        <w:t xml:space="preserve"> in large part </w:t>
      </w:r>
      <w:r w:rsidRPr="000C781E">
        <w:rPr>
          <w:rStyle w:val="StyleUnderline"/>
          <w:rFonts w:asciiTheme="majorHAnsi" w:hAnsiTheme="majorHAnsi" w:cstheme="majorHAnsi"/>
          <w:color w:val="FF0000"/>
        </w:rPr>
        <w:t xml:space="preserve">from those who believe he </w:t>
      </w:r>
      <w:r w:rsidRPr="000C781E">
        <w:rPr>
          <w:rFonts w:asciiTheme="majorHAnsi" w:hAnsiTheme="majorHAnsi" w:cstheme="majorHAnsi"/>
          <w:color w:val="FF0000"/>
          <w:sz w:val="14"/>
        </w:rPr>
        <w:t xml:space="preserve">understands and </w:t>
      </w:r>
      <w:r w:rsidRPr="000C781E">
        <w:rPr>
          <w:rStyle w:val="StyleUnderline"/>
          <w:rFonts w:asciiTheme="majorHAnsi" w:hAnsiTheme="majorHAnsi" w:cstheme="majorHAnsi"/>
          <w:color w:val="FF0000"/>
        </w:rPr>
        <w:t>speaks to these</w:t>
      </w:r>
      <w:r w:rsidRPr="000C781E">
        <w:rPr>
          <w:rFonts w:asciiTheme="majorHAnsi" w:hAnsiTheme="majorHAnsi" w:cstheme="majorHAnsi"/>
          <w:color w:val="FF0000"/>
          <w:sz w:val="14"/>
        </w:rPr>
        <w:t xml:space="preserve"> kinds of </w:t>
      </w:r>
      <w:r w:rsidRPr="000C781E">
        <w:rPr>
          <w:rStyle w:val="StyleUnderline"/>
          <w:rFonts w:asciiTheme="majorHAnsi" w:hAnsiTheme="majorHAnsi" w:cstheme="majorHAnsi"/>
          <w:color w:val="FF0000"/>
        </w:rPr>
        <w:t>fears</w:t>
      </w:r>
      <w:r w:rsidRPr="000C781E">
        <w:rPr>
          <w:rFonts w:asciiTheme="majorHAnsi" w:hAnsiTheme="majorHAnsi" w:cstheme="majorHAnsi"/>
          <w:color w:val="FF0000"/>
          <w:sz w:val="14"/>
        </w:rPr>
        <w:t xml:space="preserve">. </w:t>
      </w:r>
      <w:r w:rsidRPr="000C781E">
        <w:rPr>
          <w:rStyle w:val="StyleUnderline"/>
          <w:rFonts w:asciiTheme="majorHAnsi" w:hAnsiTheme="majorHAnsi" w:cstheme="majorHAnsi"/>
          <w:color w:val="FF0000"/>
        </w:rPr>
        <w:t>This finding is not meant to excuse Trump</w:t>
      </w:r>
      <w:r w:rsidRPr="000C781E">
        <w:rPr>
          <w:rFonts w:asciiTheme="majorHAnsi" w:hAnsiTheme="majorHAnsi" w:cstheme="majorHAnsi"/>
          <w:color w:val="FF0000"/>
          <w:sz w:val="14"/>
        </w:rPr>
        <w:t xml:space="preserve">, the overt racism of many of his supporters, nor the very real harm they have caused. </w:t>
      </w:r>
      <w:r w:rsidRPr="000C781E">
        <w:rPr>
          <w:rStyle w:val="StyleUnderline"/>
          <w:rFonts w:asciiTheme="majorHAnsi" w:hAnsiTheme="majorHAnsi" w:cstheme="majorHAnsi"/>
          <w:color w:val="FF0000"/>
        </w:rPr>
        <w:t>It is simply derived from decades of research</w:t>
      </w:r>
      <w:r w:rsidRPr="000C781E">
        <w:rPr>
          <w:rFonts w:asciiTheme="majorHAnsi" w:hAnsiTheme="majorHAnsi" w:cstheme="majorHAnsi"/>
          <w:color w:val="FF0000"/>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0C781E">
        <w:rPr>
          <w:rStyle w:val="StyleUnderline"/>
          <w:rFonts w:asciiTheme="majorHAnsi" w:hAnsiTheme="majorHAnsi" w:cstheme="majorHAnsi"/>
          <w:color w:val="FF0000"/>
          <w:highlight w:val="green"/>
        </w:rPr>
        <w:t>Authoritarianism is</w:t>
      </w:r>
      <w:r w:rsidRPr="000C781E">
        <w:rPr>
          <w:rStyle w:val="StyleUnderline"/>
          <w:rFonts w:asciiTheme="majorHAnsi" w:hAnsiTheme="majorHAnsi" w:cstheme="majorHAnsi"/>
          <w:color w:val="FF0000"/>
        </w:rPr>
        <w:t xml:space="preserve"> also </w:t>
      </w:r>
      <w:r w:rsidRPr="000C781E">
        <w:rPr>
          <w:rStyle w:val="StyleUnderline"/>
          <w:rFonts w:asciiTheme="majorHAnsi" w:hAnsiTheme="majorHAnsi" w:cstheme="majorHAnsi"/>
          <w:color w:val="FF0000"/>
          <w:highlight w:val="green"/>
        </w:rPr>
        <w:t>associated with</w:t>
      </w:r>
      <w:r w:rsidRPr="000C781E">
        <w:rPr>
          <w:rStyle w:val="StyleUnderline"/>
          <w:rFonts w:asciiTheme="majorHAnsi" w:hAnsiTheme="majorHAnsi" w:cstheme="majorHAnsi"/>
          <w:color w:val="FF0000"/>
        </w:rPr>
        <w:t xml:space="preserve"> some </w:t>
      </w:r>
      <w:r w:rsidRPr="000C781E">
        <w:rPr>
          <w:rStyle w:val="Emphasis"/>
          <w:rFonts w:asciiTheme="majorHAnsi" w:hAnsiTheme="majorHAnsi" w:cstheme="majorHAnsi"/>
          <w:color w:val="FF0000"/>
          <w:highlight w:val="green"/>
        </w:rPr>
        <w:t>cognitive limitations</w:t>
      </w:r>
      <w:r w:rsidRPr="000C781E">
        <w:rPr>
          <w:rStyle w:val="StyleUnderline"/>
          <w:rFonts w:asciiTheme="majorHAnsi" w:hAnsiTheme="majorHAnsi" w:cstheme="majorHAnsi"/>
          <w:color w:val="FF0000"/>
        </w:rPr>
        <w:t>. Comparative data suggests that the United States may be</w:t>
      </w:r>
      <w:r w:rsidRPr="000C781E">
        <w:rPr>
          <w:rFonts w:asciiTheme="majorHAnsi" w:hAnsiTheme="majorHAnsi" w:cstheme="majorHAnsi"/>
          <w:color w:val="FF0000"/>
          <w:sz w:val="14"/>
        </w:rPr>
        <w:t xml:space="preserve"> somewhat </w:t>
      </w:r>
      <w:r w:rsidRPr="000C781E">
        <w:rPr>
          <w:rStyle w:val="StyleUnderline"/>
          <w:rFonts w:asciiTheme="majorHAnsi" w:hAnsiTheme="majorHAnsi" w:cstheme="majorHAnsi"/>
          <w:color w:val="FF0000"/>
        </w:rPr>
        <w:t>overstocked with authoritarians</w:t>
      </w:r>
      <w:r w:rsidRPr="000C781E">
        <w:rPr>
          <w:rFonts w:asciiTheme="majorHAnsi" w:hAnsiTheme="majorHAnsi" w:cstheme="majorHAnsi"/>
          <w:color w:val="FF0000"/>
          <w:sz w:val="14"/>
        </w:rPr>
        <w:t>, though they may simply be more easily identifiable in the country's high-arousal political environment</w:t>
      </w:r>
      <w:r w:rsidRPr="000C781E">
        <w:rPr>
          <w:rStyle w:val="StyleUnderline"/>
          <w:rFonts w:asciiTheme="majorHAnsi" w:hAnsiTheme="majorHAnsi" w:cstheme="majorHAnsi"/>
          <w:color w:val="FF0000"/>
        </w:rPr>
        <w:t xml:space="preserve">. </w:t>
      </w:r>
      <w:r w:rsidRPr="000C781E">
        <w:rPr>
          <w:rStyle w:val="StyleUnderline"/>
          <w:rFonts w:asciiTheme="majorHAnsi" w:hAnsiTheme="majorHAnsi" w:cstheme="majorHAnsi"/>
          <w:color w:val="FF0000"/>
          <w:highlight w:val="green"/>
        </w:rPr>
        <w:t xml:space="preserve">This predisposition to favor </w:t>
      </w:r>
      <w:r w:rsidRPr="000C781E">
        <w:rPr>
          <w:rStyle w:val="StyleUnderline"/>
          <w:rFonts w:asciiTheme="majorHAnsi" w:hAnsiTheme="majorHAnsi" w:cstheme="majorHAnsi"/>
          <w:color w:val="FF0000"/>
        </w:rPr>
        <w:t xml:space="preserve">oneness and sameness exists on a spectrum, from very low to very high </w:t>
      </w:r>
      <w:r w:rsidRPr="000C781E">
        <w:rPr>
          <w:rStyle w:val="StyleUnderline"/>
          <w:rFonts w:asciiTheme="majorHAnsi" w:hAnsiTheme="majorHAnsi" w:cstheme="majorHAnsi"/>
          <w:color w:val="FF0000"/>
          <w:highlight w:val="green"/>
        </w:rPr>
        <w:t>authoritarianism</w:t>
      </w:r>
      <w:r w:rsidRPr="000C781E">
        <w:rPr>
          <w:rStyle w:val="StyleUnderline"/>
          <w:rFonts w:asciiTheme="majorHAnsi" w:hAnsiTheme="majorHAnsi" w:cstheme="majorHAnsi"/>
          <w:color w:val="FF0000"/>
        </w:rPr>
        <w:t>. Importantly, the</w:t>
      </w:r>
      <w:r w:rsidRPr="000C781E">
        <w:rPr>
          <w:rStyle w:val="StyleUnderline"/>
          <w:rFonts w:asciiTheme="majorHAnsi" w:hAnsiTheme="majorHAnsi" w:cstheme="majorHAnsi"/>
          <w:color w:val="FF0000"/>
          <w:highlight w:val="green"/>
        </w:rPr>
        <w:t xml:space="preserve"> </w:t>
      </w:r>
      <w:r w:rsidRPr="000C781E">
        <w:rPr>
          <w:rStyle w:val="StyleUnderline"/>
          <w:rFonts w:asciiTheme="majorHAnsi" w:hAnsiTheme="majorHAnsi" w:cstheme="majorHAnsi"/>
          <w:color w:val="FF0000"/>
        </w:rPr>
        <w:t>predisposition</w:t>
      </w:r>
      <w:r w:rsidRPr="000C781E">
        <w:rPr>
          <w:rStyle w:val="StyleUnderline"/>
          <w:rFonts w:asciiTheme="majorHAnsi" w:hAnsiTheme="majorHAnsi" w:cstheme="majorHAnsi"/>
          <w:color w:val="FF0000"/>
          <w:highlight w:val="green"/>
        </w:rPr>
        <w:t xml:space="preserve"> which is</w:t>
      </w:r>
      <w:r w:rsidRPr="000C781E">
        <w:rPr>
          <w:rStyle w:val="StyleUnderline"/>
          <w:rFonts w:asciiTheme="majorHAnsi" w:hAnsiTheme="majorHAnsi" w:cstheme="majorHAnsi"/>
          <w:color w:val="FF0000"/>
        </w:rPr>
        <w:t xml:space="preserve"> stable and enduring but </w:t>
      </w:r>
      <w:r w:rsidRPr="000C781E">
        <w:rPr>
          <w:rStyle w:val="Emphasis"/>
          <w:rFonts w:asciiTheme="majorHAnsi" w:hAnsiTheme="majorHAnsi" w:cstheme="majorHAnsi"/>
          <w:color w:val="FF0000"/>
          <w:highlight w:val="green"/>
        </w:rPr>
        <w:t xml:space="preserve">normally latent </w:t>
      </w:r>
      <w:r w:rsidRPr="000C781E">
        <w:rPr>
          <w:rStyle w:val="StyleUnderline"/>
          <w:rFonts w:asciiTheme="majorHAnsi" w:hAnsiTheme="majorHAnsi" w:cstheme="majorHAnsi"/>
          <w:color w:val="FF0000"/>
          <w:highlight w:val="green"/>
        </w:rPr>
        <w:t xml:space="preserve">is </w:t>
      </w:r>
      <w:r w:rsidRPr="000C781E">
        <w:rPr>
          <w:rStyle w:val="StyleUnderline"/>
          <w:rFonts w:asciiTheme="majorHAnsi" w:hAnsiTheme="majorHAnsi" w:cstheme="majorHAnsi"/>
          <w:color w:val="FF0000"/>
        </w:rPr>
        <w:t xml:space="preserve">activated and expressed when </w:t>
      </w:r>
      <w:r w:rsidRPr="000C781E">
        <w:rPr>
          <w:rStyle w:val="StyleUnderline"/>
          <w:rFonts w:asciiTheme="majorHAnsi" w:hAnsiTheme="majorHAnsi" w:cstheme="majorHAnsi"/>
          <w:color w:val="FF0000"/>
          <w:highlight w:val="green"/>
        </w:rPr>
        <w:t xml:space="preserve">triggered by </w:t>
      </w:r>
      <w:r w:rsidRPr="000C781E">
        <w:rPr>
          <w:rStyle w:val="Emphasis"/>
          <w:rFonts w:asciiTheme="majorHAnsi" w:hAnsiTheme="majorHAnsi" w:cstheme="majorHAnsi"/>
          <w:color w:val="FF0000"/>
          <w:highlight w:val="green"/>
        </w:rPr>
        <w:t xml:space="preserve">perceived </w:t>
      </w:r>
      <w:r w:rsidRPr="000C781E">
        <w:rPr>
          <w:rStyle w:val="Emphasis"/>
          <w:rFonts w:asciiTheme="majorHAnsi" w:hAnsiTheme="majorHAnsi" w:cstheme="majorHAnsi"/>
          <w:color w:val="FF0000"/>
        </w:rPr>
        <w:t xml:space="preserve">political or </w:t>
      </w:r>
      <w:r w:rsidRPr="000C781E">
        <w:rPr>
          <w:rStyle w:val="Emphasis"/>
          <w:rFonts w:asciiTheme="majorHAnsi" w:hAnsiTheme="majorHAnsi" w:cstheme="majorHAnsi"/>
          <w:color w:val="FF0000"/>
          <w:highlight w:val="green"/>
        </w:rPr>
        <w:t>social disorder</w:t>
      </w:r>
      <w:r w:rsidRPr="000C781E">
        <w:rPr>
          <w:rFonts w:asciiTheme="majorHAnsi" w:hAnsiTheme="majorHAnsi" w:cstheme="majorHAnsi"/>
          <w:color w:val="FF0000"/>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w:t>
      </w:r>
      <w:r w:rsidRPr="000C781E">
        <w:rPr>
          <w:rFonts w:asciiTheme="majorHAnsi" w:hAnsiTheme="majorHAnsi" w:cstheme="majorHAnsi"/>
          <w:color w:val="FF0000"/>
          <w:sz w:val="14"/>
        </w:rPr>
        <w:lastRenderedPageBreak/>
        <w:t xml:space="preserve">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0C781E">
        <w:rPr>
          <w:rFonts w:asciiTheme="majorHAnsi" w:hAnsiTheme="majorHAnsi" w:cstheme="majorHAnsi"/>
          <w:color w:val="FF0000"/>
          <w:sz w:val="14"/>
        </w:rPr>
        <w:t>vote</w:t>
      </w:r>
      <w:proofErr w:type="gramEnd"/>
      <w:r w:rsidRPr="000C781E">
        <w:rPr>
          <w:rFonts w:asciiTheme="majorHAnsi" w:hAnsiTheme="majorHAnsi" w:cstheme="majorHAnsi"/>
          <w:color w:val="FF0000"/>
          <w:sz w:val="14"/>
        </w:rPr>
        <w:t xml:space="preserve"> ostensibly rooted in racial and ethnic intolerance was support for the death penalty and for the public whipping of sex criminals. In a recent </w:t>
      </w:r>
      <w:proofErr w:type="gramStart"/>
      <w:r w:rsidRPr="000C781E">
        <w:rPr>
          <w:rFonts w:asciiTheme="majorHAnsi" w:hAnsiTheme="majorHAnsi" w:cstheme="majorHAnsi"/>
          <w:color w:val="FF0000"/>
          <w:sz w:val="14"/>
        </w:rPr>
        <w:t>study[</w:t>
      </w:r>
      <w:proofErr w:type="gramEnd"/>
      <w:r w:rsidRPr="000C781E">
        <w:rPr>
          <w:rFonts w:asciiTheme="majorHAnsi" w:hAnsiTheme="majorHAnsi" w:cstheme="majorHAnsi"/>
          <w:color w:val="FF0000"/>
          <w:sz w:val="14"/>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have to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0C781E">
        <w:rPr>
          <w:rStyle w:val="StyleUnderline"/>
          <w:rFonts w:asciiTheme="majorHAnsi" w:hAnsiTheme="majorHAnsi" w:cstheme="majorHAnsi"/>
          <w:color w:val="FF0000"/>
          <w:highlight w:val="green"/>
        </w:rPr>
        <w:t>dramatic</w:t>
      </w:r>
      <w:r w:rsidRPr="000C781E">
        <w:rPr>
          <w:rStyle w:val="StyleUnderline"/>
          <w:rFonts w:asciiTheme="majorHAnsi" w:hAnsiTheme="majorHAnsi" w:cstheme="majorHAnsi"/>
          <w:color w:val="FF0000"/>
        </w:rPr>
        <w:t xml:space="preserve"> social </w:t>
      </w:r>
      <w:r w:rsidRPr="000C781E">
        <w:rPr>
          <w:rStyle w:val="StyleUnderline"/>
          <w:rFonts w:asciiTheme="majorHAnsi" w:hAnsiTheme="majorHAnsi" w:cstheme="majorHAnsi"/>
          <w:color w:val="FF0000"/>
          <w:highlight w:val="green"/>
        </w:rPr>
        <w:t>disruption can lead to</w:t>
      </w:r>
      <w:r w:rsidRPr="000C781E">
        <w:rPr>
          <w:rStyle w:val="StyleUnderline"/>
          <w:rFonts w:asciiTheme="majorHAnsi" w:hAnsiTheme="majorHAnsi" w:cstheme="majorHAnsi"/>
          <w:color w:val="FF0000"/>
        </w:rPr>
        <w:t xml:space="preserve"> highly aversive </w:t>
      </w:r>
      <w:r w:rsidRPr="000C781E">
        <w:rPr>
          <w:rStyle w:val="Emphasis"/>
          <w:rFonts w:asciiTheme="majorHAnsi" w:hAnsiTheme="majorHAnsi" w:cstheme="majorHAnsi"/>
          <w:color w:val="FF0000"/>
          <w:highlight w:val="green"/>
        </w:rPr>
        <w:t>identity confusion</w:t>
      </w:r>
      <w:r w:rsidRPr="000C781E">
        <w:rPr>
          <w:rFonts w:asciiTheme="majorHAnsi" w:hAnsiTheme="majorHAnsi" w:cstheme="majorHAnsi"/>
          <w:color w:val="FF0000"/>
          <w:sz w:val="14"/>
          <w:highlight w:val="green"/>
        </w:rPr>
        <w:t xml:space="preserve">, </w:t>
      </w:r>
      <w:r w:rsidRPr="000C781E">
        <w:rPr>
          <w:rStyle w:val="StyleUnderline"/>
          <w:rFonts w:asciiTheme="majorHAnsi" w:hAnsiTheme="majorHAnsi" w:cstheme="majorHAnsi"/>
          <w:color w:val="FF0000"/>
          <w:highlight w:val="green"/>
        </w:rPr>
        <w:t>causing people to</w:t>
      </w:r>
      <w:r w:rsidRPr="000C781E">
        <w:rPr>
          <w:rStyle w:val="StyleUnderline"/>
          <w:rFonts w:asciiTheme="majorHAnsi" w:hAnsiTheme="majorHAnsi" w:cstheme="majorHAnsi"/>
          <w:color w:val="FF0000"/>
        </w:rPr>
        <w:t xml:space="preserve"> demarcate and </w:t>
      </w:r>
      <w:r w:rsidRPr="000C781E">
        <w:rPr>
          <w:rStyle w:val="StyleUnderline"/>
          <w:rFonts w:asciiTheme="majorHAnsi" w:hAnsiTheme="majorHAnsi" w:cstheme="majorHAnsi"/>
          <w:color w:val="FF0000"/>
          <w:highlight w:val="green"/>
        </w:rPr>
        <w:t>identify with in-groups</w:t>
      </w:r>
      <w:r w:rsidRPr="000C781E">
        <w:rPr>
          <w:rStyle w:val="StyleUnderline"/>
          <w:rFonts w:asciiTheme="majorHAnsi" w:hAnsiTheme="majorHAnsi" w:cstheme="majorHAnsi"/>
          <w:color w:val="FF0000"/>
        </w:rPr>
        <w:t xml:space="preserve"> as opposed to people different from themselves</w:t>
      </w:r>
      <w:r w:rsidRPr="000C781E">
        <w:rPr>
          <w:rFonts w:asciiTheme="majorHAnsi" w:hAnsiTheme="majorHAnsi" w:cstheme="majorHAnsi"/>
          <w:color w:val="FF0000"/>
          <w:sz w:val="14"/>
        </w:rPr>
        <w:t xml:space="preserve">. </w:t>
      </w:r>
      <w:r w:rsidRPr="000C781E">
        <w:rPr>
          <w:rStyle w:val="StyleUnderline"/>
          <w:rFonts w:asciiTheme="majorHAnsi" w:hAnsiTheme="majorHAnsi" w:cstheme="majorHAnsi"/>
          <w:color w:val="FF0000"/>
        </w:rPr>
        <w:t>In these situations,</w:t>
      </w:r>
      <w:r w:rsidRPr="000C781E">
        <w:rPr>
          <w:rFonts w:asciiTheme="majorHAnsi" w:hAnsiTheme="majorHAnsi" w:cstheme="majorHAnsi"/>
          <w:color w:val="FF0000"/>
          <w:sz w:val="14"/>
        </w:rPr>
        <w:t xml:space="preserve"> he says, </w:t>
      </w:r>
      <w:r w:rsidRPr="000C781E">
        <w:rPr>
          <w:rStyle w:val="Emphasis"/>
          <w:rFonts w:asciiTheme="majorHAnsi" w:hAnsiTheme="majorHAnsi" w:cstheme="majorHAnsi"/>
          <w:color w:val="FF0000"/>
          <w:highlight w:val="green"/>
        </w:rPr>
        <w:t>people may be drawn</w:t>
      </w:r>
      <w:r w:rsidRPr="000C781E">
        <w:rPr>
          <w:rStyle w:val="Emphasis"/>
          <w:rFonts w:asciiTheme="majorHAnsi" w:hAnsiTheme="majorHAnsi" w:cstheme="majorHAnsi"/>
          <w:color w:val="FF0000"/>
        </w:rPr>
        <w:t xml:space="preserve"> </w:t>
      </w:r>
      <w:r w:rsidRPr="000C781E">
        <w:rPr>
          <w:rStyle w:val="Emphasis"/>
          <w:rFonts w:asciiTheme="majorHAnsi" w:hAnsiTheme="majorHAnsi" w:cstheme="majorHAnsi"/>
          <w:color w:val="FF0000"/>
          <w:highlight w:val="green"/>
        </w:rPr>
        <w:t>to extremist groups</w:t>
      </w:r>
      <w:r w:rsidRPr="000C781E">
        <w:rPr>
          <w:rStyle w:val="Emphasis"/>
          <w:rFonts w:asciiTheme="majorHAnsi" w:hAnsiTheme="majorHAnsi" w:cstheme="majorHAnsi"/>
          <w:color w:val="FF0000"/>
        </w:rPr>
        <w:t xml:space="preserve"> </w:t>
      </w:r>
      <w:r w:rsidRPr="000C781E">
        <w:rPr>
          <w:rFonts w:asciiTheme="majorHAnsi" w:hAnsiTheme="majorHAnsi" w:cstheme="majorHAnsi"/>
          <w:color w:val="FF0000"/>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0C781E">
        <w:rPr>
          <w:rStyle w:val="StyleUnderline"/>
          <w:rFonts w:asciiTheme="majorHAnsi" w:hAnsiTheme="majorHAnsi" w:cstheme="majorHAnsi"/>
          <w:color w:val="FF0000"/>
          <w:highlight w:val="green"/>
        </w:rPr>
        <w:t>the most</w:t>
      </w:r>
      <w:r w:rsidRPr="000C781E">
        <w:rPr>
          <w:rStyle w:val="StyleUnderline"/>
          <w:rFonts w:asciiTheme="majorHAnsi" w:hAnsiTheme="majorHAnsi" w:cstheme="majorHAnsi"/>
          <w:color w:val="FF0000"/>
        </w:rPr>
        <w:t xml:space="preserve"> </w:t>
      </w:r>
      <w:r w:rsidRPr="000C781E">
        <w:rPr>
          <w:rStyle w:val="StyleUnderline"/>
          <w:rFonts w:asciiTheme="majorHAnsi" w:hAnsiTheme="majorHAnsi" w:cstheme="majorHAnsi"/>
          <w:color w:val="FF0000"/>
          <w:highlight w:val="green"/>
        </w:rPr>
        <w:t>important driver of</w:t>
      </w:r>
      <w:r w:rsidRPr="000C781E">
        <w:rPr>
          <w:rStyle w:val="StyleUnderline"/>
          <w:rFonts w:asciiTheme="majorHAnsi" w:hAnsiTheme="majorHAnsi" w:cstheme="majorHAnsi"/>
          <w:color w:val="FF0000"/>
        </w:rPr>
        <w:t xml:space="preserve"> electoral </w:t>
      </w:r>
      <w:r w:rsidRPr="000C781E">
        <w:rPr>
          <w:rStyle w:val="StyleUnderline"/>
          <w:rFonts w:asciiTheme="majorHAnsi" w:hAnsiTheme="majorHAnsi" w:cstheme="majorHAnsi"/>
          <w:color w:val="FF0000"/>
          <w:highlight w:val="green"/>
        </w:rPr>
        <w:t>support for Trump</w:t>
      </w:r>
      <w:r w:rsidRPr="000C781E">
        <w:rPr>
          <w:rStyle w:val="StyleUnderline"/>
          <w:rFonts w:asciiTheme="majorHAnsi" w:hAnsiTheme="majorHAnsi" w:cstheme="majorHAnsi"/>
          <w:color w:val="FF0000"/>
        </w:rPr>
        <w:t xml:space="preserve"> in 2016 </w:t>
      </w:r>
      <w:r w:rsidRPr="000C781E">
        <w:rPr>
          <w:rStyle w:val="StyleUnderline"/>
          <w:rFonts w:asciiTheme="majorHAnsi" w:hAnsiTheme="majorHAnsi" w:cstheme="majorHAnsi"/>
          <w:color w:val="FF0000"/>
          <w:highlight w:val="green"/>
        </w:rPr>
        <w:t>was a perceived status threat among</w:t>
      </w:r>
      <w:r w:rsidRPr="000C781E">
        <w:rPr>
          <w:rStyle w:val="StyleUnderline"/>
          <w:rFonts w:asciiTheme="majorHAnsi" w:hAnsiTheme="majorHAnsi" w:cstheme="majorHAnsi"/>
          <w:color w:val="FF0000"/>
        </w:rPr>
        <w:t xml:space="preserve"> </w:t>
      </w:r>
      <w:r w:rsidRPr="000C781E">
        <w:rPr>
          <w:rStyle w:val="StyleUnderline"/>
          <w:rFonts w:asciiTheme="majorHAnsi" w:hAnsiTheme="majorHAnsi" w:cstheme="majorHAnsi"/>
          <w:color w:val="FF0000"/>
          <w:highlight w:val="green"/>
        </w:rPr>
        <w:t>high-status groups</w:t>
      </w:r>
      <w:r w:rsidRPr="000C781E">
        <w:rPr>
          <w:rStyle w:val="StyleUnderline"/>
          <w:rFonts w:asciiTheme="majorHAnsi" w:hAnsiTheme="majorHAnsi" w:cstheme="majorHAnsi"/>
          <w:color w:val="FF0000"/>
        </w:rPr>
        <w:t>, which she delineates as white people, Christians, and men. Specific anxieties included</w:t>
      </w:r>
      <w:r w:rsidRPr="000C781E">
        <w:rPr>
          <w:rFonts w:asciiTheme="majorHAnsi" w:hAnsiTheme="majorHAnsi" w:cstheme="majorHAnsi"/>
          <w:color w:val="FF0000"/>
          <w:sz w:val="14"/>
        </w:rPr>
        <w:t xml:space="preserve"> declining dominance as a percentage of the overall U.S. population, African Americans' perceived rising status, and </w:t>
      </w:r>
      <w:r w:rsidRPr="000C781E">
        <w:rPr>
          <w:rStyle w:val="StyleUnderline"/>
          <w:rFonts w:asciiTheme="majorHAnsi" w:hAnsiTheme="majorHAnsi" w:cstheme="majorHAnsi"/>
          <w:color w:val="FF0000"/>
        </w:rPr>
        <w:t>insecurity about U.S. global economic power which collectively left them feeling 'under siege.'</w:t>
      </w:r>
      <w:r w:rsidRPr="000C781E">
        <w:rPr>
          <w:rFonts w:asciiTheme="majorHAnsi" w:hAnsiTheme="majorHAnsi" w:cstheme="majorHAnsi"/>
          <w:color w:val="FF0000"/>
          <w:sz w:val="14"/>
        </w:rPr>
        <w:t xml:space="preserve"> A recent poll by the Pew Research Center shows that voters' attitudes about gender and race are even more divided today than they were four years ago. All of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w:t>
      </w:r>
      <w:proofErr w:type="gramStart"/>
      <w:r w:rsidRPr="000C781E">
        <w:rPr>
          <w:rFonts w:asciiTheme="majorHAnsi" w:hAnsiTheme="majorHAnsi" w:cstheme="majorHAnsi"/>
          <w:color w:val="FF0000"/>
          <w:sz w:val="14"/>
        </w:rPr>
        <w:t>authoritarianism .In</w:t>
      </w:r>
      <w:proofErr w:type="gramEnd"/>
      <w:r w:rsidRPr="000C781E">
        <w:rPr>
          <w:rFonts w:asciiTheme="majorHAnsi" w:hAnsiTheme="majorHAnsi" w:cstheme="majorHAnsi"/>
          <w:color w:val="FF0000"/>
          <w:sz w:val="14"/>
        </w:rPr>
        <w:t xml:space="preserve">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34D3B183" w14:textId="77777777" w:rsidR="00CB088A" w:rsidRPr="000C781E" w:rsidRDefault="00CB088A" w:rsidP="00CB088A">
      <w:pPr>
        <w:pStyle w:val="Heading4"/>
        <w:rPr>
          <w:color w:val="FF0000"/>
        </w:rPr>
      </w:pPr>
      <w:r w:rsidRPr="000C781E">
        <w:rPr>
          <w:color w:val="FF0000"/>
        </w:rPr>
        <w:lastRenderedPageBreak/>
        <w:t xml:space="preserve">Cap solves poverty--Collapse is </w:t>
      </w:r>
      <w:r w:rsidRPr="000C781E">
        <w:rPr>
          <w:color w:val="FF0000"/>
          <w:u w:val="single"/>
        </w:rPr>
        <w:t>not inevitable</w:t>
      </w:r>
      <w:r w:rsidRPr="000C781E">
        <w:rPr>
          <w:color w:val="FF0000"/>
        </w:rPr>
        <w:t xml:space="preserve"> and political reform is in the </w:t>
      </w:r>
      <w:r w:rsidRPr="000C781E">
        <w:rPr>
          <w:color w:val="FF0000"/>
          <w:u w:val="single"/>
        </w:rPr>
        <w:t>right direction</w:t>
      </w:r>
      <w:r w:rsidRPr="000C781E">
        <w:rPr>
          <w:color w:val="FF0000"/>
        </w:rPr>
        <w:t xml:space="preserve"> – the plan cedes </w:t>
      </w:r>
      <w:r w:rsidRPr="000C781E">
        <w:rPr>
          <w:color w:val="FF0000"/>
          <w:u w:val="single"/>
        </w:rPr>
        <w:t>influence</w:t>
      </w:r>
      <w:r w:rsidRPr="000C781E">
        <w:rPr>
          <w:color w:val="FF0000"/>
        </w:rPr>
        <w:t xml:space="preserve"> of left. </w:t>
      </w:r>
    </w:p>
    <w:p w14:paraId="384DC4C2" w14:textId="77777777" w:rsidR="00CB088A" w:rsidRPr="000C781E" w:rsidRDefault="00CB088A" w:rsidP="00CB088A">
      <w:pPr>
        <w:rPr>
          <w:rFonts w:asciiTheme="majorHAnsi" w:hAnsiTheme="majorHAnsi" w:cstheme="majorHAnsi"/>
          <w:color w:val="FF0000"/>
        </w:rPr>
      </w:pPr>
      <w:r w:rsidRPr="000C781E">
        <w:rPr>
          <w:rStyle w:val="Style13ptBold"/>
          <w:rFonts w:asciiTheme="majorHAnsi" w:hAnsiTheme="majorHAnsi" w:cstheme="majorHAnsi"/>
          <w:color w:val="FF0000"/>
        </w:rPr>
        <w:t xml:space="preserve">Teixeira and </w:t>
      </w:r>
      <w:proofErr w:type="spellStart"/>
      <w:r w:rsidRPr="000C781E">
        <w:rPr>
          <w:rStyle w:val="Style13ptBold"/>
          <w:rFonts w:asciiTheme="majorHAnsi" w:hAnsiTheme="majorHAnsi" w:cstheme="majorHAnsi"/>
          <w:color w:val="FF0000"/>
        </w:rPr>
        <w:t>Judis</w:t>
      </w:r>
      <w:proofErr w:type="spellEnd"/>
      <w:r w:rsidRPr="000C781E">
        <w:rPr>
          <w:rStyle w:val="Style13ptBold"/>
          <w:rFonts w:asciiTheme="majorHAnsi" w:hAnsiTheme="majorHAnsi" w:cstheme="majorHAnsi"/>
          <w:color w:val="FF0000"/>
        </w:rPr>
        <w:t xml:space="preserve"> 17</w:t>
      </w:r>
      <w:r w:rsidRPr="000C781E">
        <w:rPr>
          <w:rFonts w:asciiTheme="majorHAnsi" w:hAnsiTheme="majorHAnsi" w:cstheme="majorHAnsi"/>
          <w:color w:val="FF0000"/>
        </w:rPr>
        <w:t>—senior fellow at both The Century Foundation and American Progress AND editor-at-large at Talking Points Memo, former senior writer at The National Journal and a former senior editor at The New Republic (</w:t>
      </w:r>
      <w:proofErr w:type="spellStart"/>
      <w:r w:rsidRPr="000C781E">
        <w:rPr>
          <w:rFonts w:asciiTheme="majorHAnsi" w:hAnsiTheme="majorHAnsi" w:cstheme="majorHAnsi"/>
          <w:color w:val="FF0000"/>
        </w:rPr>
        <w:t>Ruy</w:t>
      </w:r>
      <w:proofErr w:type="spellEnd"/>
      <w:r w:rsidRPr="000C781E">
        <w:rPr>
          <w:rFonts w:asciiTheme="majorHAnsi" w:hAnsiTheme="majorHAnsi" w:cstheme="majorHAnsi"/>
          <w:color w:val="FF0000"/>
        </w:rPr>
        <w:t xml:space="preserve"> and John, “Why The Left Will (Eventually) Triumph: An Interview With </w:t>
      </w:r>
      <w:proofErr w:type="spellStart"/>
      <w:r w:rsidRPr="000C781E">
        <w:rPr>
          <w:rFonts w:asciiTheme="majorHAnsi" w:hAnsiTheme="majorHAnsi" w:cstheme="majorHAnsi"/>
          <w:color w:val="FF0000"/>
        </w:rPr>
        <w:t>Ruy</w:t>
      </w:r>
      <w:proofErr w:type="spellEnd"/>
      <w:r w:rsidRPr="000C781E">
        <w:rPr>
          <w:rFonts w:asciiTheme="majorHAnsi" w:hAnsiTheme="majorHAnsi" w:cstheme="majorHAnsi"/>
          <w:color w:val="FF0000"/>
        </w:rPr>
        <w:t xml:space="preserve"> Teixeira,” </w:t>
      </w:r>
      <w:hyperlink r:id="rId15" w:history="1">
        <w:r w:rsidRPr="000C781E">
          <w:rPr>
            <w:rFonts w:asciiTheme="majorHAnsi" w:hAnsiTheme="majorHAnsi" w:cstheme="majorHAnsi"/>
            <w:color w:val="FF0000"/>
          </w:rPr>
          <w:t>http://talkingpointsmemo.com/cafe/why-left-will-eventually-win-ruy-teixeira</w:t>
        </w:r>
      </w:hyperlink>
      <w:r w:rsidRPr="000C781E">
        <w:rPr>
          <w:rFonts w:asciiTheme="majorHAnsi" w:hAnsiTheme="majorHAnsi" w:cstheme="majorHAnsi"/>
          <w:color w:val="FF0000"/>
        </w:rPr>
        <w:t xml:space="preserve">, </w:t>
      </w:r>
      <w:proofErr w:type="spellStart"/>
      <w:r w:rsidRPr="000C781E">
        <w:rPr>
          <w:rFonts w:asciiTheme="majorHAnsi" w:hAnsiTheme="majorHAnsi" w:cstheme="majorHAnsi"/>
          <w:color w:val="FF0000"/>
        </w:rPr>
        <w:t>dml</w:t>
      </w:r>
      <w:proofErr w:type="spellEnd"/>
      <w:r w:rsidRPr="000C781E">
        <w:rPr>
          <w:rFonts w:asciiTheme="majorHAnsi" w:hAnsiTheme="majorHAnsi" w:cstheme="majorHAnsi"/>
          <w:color w:val="FF0000"/>
        </w:rPr>
        <w:t>) Recut Jet</w:t>
      </w:r>
    </w:p>
    <w:p w14:paraId="1A821BF9" w14:textId="77777777" w:rsidR="00CB088A" w:rsidRPr="000C781E" w:rsidRDefault="00CB088A" w:rsidP="00CB088A">
      <w:pPr>
        <w:rPr>
          <w:rFonts w:asciiTheme="majorHAnsi" w:hAnsiTheme="majorHAnsi" w:cstheme="majorHAnsi"/>
          <w:color w:val="FF0000"/>
          <w:sz w:val="16"/>
        </w:rPr>
      </w:pPr>
      <w:r w:rsidRPr="000C781E">
        <w:rPr>
          <w:rFonts w:asciiTheme="majorHAnsi" w:hAnsiTheme="majorHAnsi" w:cstheme="majorHAnsi"/>
          <w:color w:val="FF0000"/>
          <w:sz w:val="16"/>
        </w:rPr>
        <w:t xml:space="preserve">But if you look at </w:t>
      </w:r>
      <w:r w:rsidRPr="000C781E">
        <w:rPr>
          <w:rFonts w:asciiTheme="majorHAnsi" w:hAnsiTheme="majorHAnsi" w:cstheme="majorHAnsi"/>
          <w:color w:val="FF0000"/>
          <w:u w:val="single"/>
        </w:rPr>
        <w:t>other parts of the left</w:t>
      </w:r>
      <w:r w:rsidRPr="000C781E">
        <w:rPr>
          <w:rFonts w:asciiTheme="majorHAnsi" w:hAnsiTheme="majorHAnsi" w:cstheme="majorHAnsi"/>
          <w:color w:val="FF0000"/>
          <w:sz w:val="16"/>
        </w:rPr>
        <w:t xml:space="preserve">, they </w:t>
      </w:r>
      <w:r w:rsidRPr="000C781E">
        <w:rPr>
          <w:rFonts w:asciiTheme="majorHAnsi" w:hAnsiTheme="majorHAnsi" w:cstheme="majorHAnsi"/>
          <w:color w:val="FF0000"/>
          <w:u w:val="single"/>
        </w:rPr>
        <w:t>are actually doing relatively well. If you look at the Netherlands</w:t>
      </w:r>
      <w:r w:rsidRPr="000C781E">
        <w:rPr>
          <w:rFonts w:asciiTheme="majorHAnsi" w:hAnsiTheme="majorHAnsi" w:cstheme="majorHAnsi"/>
          <w:color w:val="FF0000"/>
          <w:sz w:val="16"/>
        </w:rPr>
        <w:t xml:space="preserve"> election, </w:t>
      </w:r>
      <w:r w:rsidRPr="000C781E">
        <w:rPr>
          <w:rFonts w:asciiTheme="majorHAnsi" w:hAnsiTheme="majorHAnsi" w:cstheme="majorHAnsi"/>
          <w:color w:val="FF0000"/>
          <w:u w:val="single"/>
        </w:rPr>
        <w:t>the green left did very well</w:t>
      </w:r>
      <w:r w:rsidRPr="000C781E">
        <w:rPr>
          <w:rFonts w:asciiTheme="majorHAnsi" w:hAnsiTheme="majorHAnsi" w:cstheme="majorHAnsi"/>
          <w:color w:val="FF0000"/>
          <w:sz w:val="16"/>
        </w:rPr>
        <w:t xml:space="preserve">, and if you add up the votes of the Socialist Party (a left-socialist party), the greens, Democrats 66 (a left social-liberal party) and the social democrats, </w:t>
      </w:r>
      <w:r w:rsidRPr="000C781E">
        <w:rPr>
          <w:rFonts w:asciiTheme="majorHAnsi" w:hAnsiTheme="majorHAnsi" w:cstheme="majorHAnsi"/>
          <w:color w:val="FF0000"/>
          <w:u w:val="single"/>
        </w:rPr>
        <w:t xml:space="preserve">the left </w:t>
      </w:r>
      <w:r w:rsidRPr="000C781E">
        <w:rPr>
          <w:rFonts w:asciiTheme="majorHAnsi" w:hAnsiTheme="majorHAnsi" w:cstheme="majorHAnsi"/>
          <w:b/>
          <w:iCs/>
          <w:color w:val="FF0000"/>
          <w:u w:val="single"/>
          <w:bdr w:val="single" w:sz="8" w:space="0" w:color="auto"/>
        </w:rPr>
        <w:t>hasn’t been totally decimated</w:t>
      </w:r>
      <w:r w:rsidRPr="000C781E">
        <w:rPr>
          <w:rFonts w:asciiTheme="majorHAnsi" w:hAnsiTheme="majorHAnsi" w:cstheme="majorHAnsi"/>
          <w:color w:val="FF0000"/>
          <w:sz w:val="16"/>
        </w:rPr>
        <w:t xml:space="preserve">. What has really been decimated is the Party of Labor, as the social democrats in the Netherlands are called. </w:t>
      </w:r>
      <w:r w:rsidRPr="000C781E">
        <w:rPr>
          <w:rFonts w:asciiTheme="majorHAnsi" w:hAnsiTheme="majorHAnsi" w:cstheme="majorHAnsi"/>
          <w:color w:val="FF0000"/>
          <w:u w:val="single"/>
        </w:rPr>
        <w:t>We are seeing the same thing in France</w:t>
      </w:r>
      <w:r w:rsidRPr="000C781E">
        <w:rPr>
          <w:rFonts w:asciiTheme="majorHAnsi" w:hAnsiTheme="majorHAnsi" w:cstheme="majorHAnsi"/>
          <w:color w:val="FF0000"/>
          <w:sz w:val="16"/>
        </w:rPr>
        <w:t xml:space="preserve"> where the Socialist Party (the French social democrats) candidate did terribly, but [independent socialist Jean-Luc] </w:t>
      </w:r>
      <w:proofErr w:type="spellStart"/>
      <w:r w:rsidRPr="000C781E">
        <w:rPr>
          <w:rFonts w:asciiTheme="majorHAnsi" w:hAnsiTheme="majorHAnsi" w:cstheme="majorHAnsi"/>
          <w:color w:val="FF0000"/>
          <w:sz w:val="16"/>
        </w:rPr>
        <w:t>Melenchon</w:t>
      </w:r>
      <w:proofErr w:type="spellEnd"/>
      <w:r w:rsidRPr="000C781E">
        <w:rPr>
          <w:rFonts w:asciiTheme="majorHAnsi" w:hAnsiTheme="majorHAnsi" w:cstheme="majorHAnsi"/>
          <w:color w:val="FF0000"/>
          <w:sz w:val="16"/>
        </w:rPr>
        <w:t xml:space="preserve"> did quite well. </w:t>
      </w:r>
      <w:r w:rsidRPr="000C781E">
        <w:rPr>
          <w:rFonts w:asciiTheme="majorHAnsi" w:hAnsiTheme="majorHAnsi" w:cstheme="majorHAnsi"/>
          <w:color w:val="FF0000"/>
          <w:u w:val="single"/>
        </w:rPr>
        <w:t xml:space="preserve">The </w:t>
      </w:r>
      <w:r w:rsidRPr="000C781E">
        <w:rPr>
          <w:rFonts w:asciiTheme="majorHAnsi" w:hAnsiTheme="majorHAnsi" w:cstheme="majorHAnsi"/>
          <w:color w:val="FF0000"/>
          <w:highlight w:val="green"/>
          <w:u w:val="single"/>
        </w:rPr>
        <w:t>left</w:t>
      </w:r>
      <w:r w:rsidRPr="000C781E">
        <w:rPr>
          <w:rFonts w:asciiTheme="majorHAnsi" w:hAnsiTheme="majorHAnsi" w:cstheme="majorHAnsi"/>
          <w:color w:val="FF0000"/>
          <w:u w:val="single"/>
        </w:rPr>
        <w:t xml:space="preserve"> </w:t>
      </w:r>
      <w:r w:rsidRPr="000C781E">
        <w:rPr>
          <w:rFonts w:asciiTheme="majorHAnsi" w:hAnsiTheme="majorHAnsi" w:cstheme="majorHAnsi"/>
          <w:b/>
          <w:iCs/>
          <w:color w:val="FF0000"/>
          <w:u w:val="single"/>
          <w:bdr w:val="single" w:sz="8" w:space="0" w:color="auto"/>
        </w:rPr>
        <w:t>still has strength</w:t>
      </w:r>
      <w:r w:rsidRPr="000C781E">
        <w:rPr>
          <w:rFonts w:asciiTheme="majorHAnsi" w:hAnsiTheme="majorHAnsi" w:cstheme="majorHAnsi"/>
          <w:color w:val="FF0000"/>
          <w:u w:val="single"/>
        </w:rPr>
        <w:t xml:space="preserve">, but it is </w:t>
      </w:r>
      <w:r w:rsidRPr="000C781E">
        <w:rPr>
          <w:rFonts w:asciiTheme="majorHAnsi" w:hAnsiTheme="majorHAnsi" w:cstheme="majorHAnsi"/>
          <w:b/>
          <w:iCs/>
          <w:color w:val="FF0000"/>
          <w:u w:val="single"/>
          <w:bdr w:val="single" w:sz="8" w:space="0" w:color="auto"/>
        </w:rPr>
        <w:t>divided up among different political tendencies</w:t>
      </w:r>
      <w:r w:rsidRPr="000C781E">
        <w:rPr>
          <w:rFonts w:asciiTheme="majorHAnsi" w:hAnsiTheme="majorHAnsi" w:cstheme="majorHAnsi"/>
          <w:color w:val="FF0000"/>
          <w:u w:val="single"/>
        </w:rPr>
        <w:t xml:space="preserve">. It is going to </w:t>
      </w:r>
      <w:r w:rsidRPr="000C781E">
        <w:rPr>
          <w:rFonts w:asciiTheme="majorHAnsi" w:hAnsiTheme="majorHAnsi" w:cstheme="majorHAnsi"/>
          <w:color w:val="FF0000"/>
          <w:highlight w:val="green"/>
          <w:u w:val="single"/>
        </w:rPr>
        <w:t xml:space="preserve">have to </w:t>
      </w:r>
      <w:r w:rsidRPr="000C781E">
        <w:rPr>
          <w:rFonts w:asciiTheme="majorHAnsi" w:hAnsiTheme="majorHAnsi" w:cstheme="majorHAnsi"/>
          <w:b/>
          <w:iCs/>
          <w:color w:val="FF0000"/>
          <w:highlight w:val="green"/>
          <w:u w:val="single"/>
          <w:bdr w:val="single" w:sz="8" w:space="0" w:color="auto"/>
        </w:rPr>
        <w:t>reorganize itself around an economic program</w:t>
      </w:r>
      <w:r w:rsidRPr="000C781E">
        <w:rPr>
          <w:rFonts w:asciiTheme="majorHAnsi" w:hAnsiTheme="majorHAnsi" w:cstheme="majorHAnsi"/>
          <w:color w:val="FF0000"/>
          <w:u w:val="single"/>
        </w:rPr>
        <w:t xml:space="preserve"> that is going to deliver what people want, which is </w:t>
      </w:r>
      <w:r w:rsidRPr="000C781E">
        <w:rPr>
          <w:rFonts w:asciiTheme="majorHAnsi" w:hAnsiTheme="majorHAnsi" w:cstheme="majorHAnsi"/>
          <w:b/>
          <w:iCs/>
          <w:color w:val="FF0000"/>
          <w:highlight w:val="green"/>
          <w:u w:val="single"/>
          <w:bdr w:val="single" w:sz="8" w:space="0" w:color="auto"/>
        </w:rPr>
        <w:t>better growth</w:t>
      </w:r>
      <w:r w:rsidRPr="000C781E">
        <w:rPr>
          <w:rFonts w:asciiTheme="majorHAnsi" w:hAnsiTheme="majorHAnsi" w:cstheme="majorHAnsi"/>
          <w:color w:val="FF0000"/>
          <w:highlight w:val="green"/>
          <w:u w:val="single"/>
        </w:rPr>
        <w:t xml:space="preserve"> and </w:t>
      </w:r>
      <w:r w:rsidRPr="000C781E">
        <w:rPr>
          <w:rFonts w:asciiTheme="majorHAnsi" w:hAnsiTheme="majorHAnsi" w:cstheme="majorHAnsi"/>
          <w:b/>
          <w:iCs/>
          <w:color w:val="FF0000"/>
          <w:highlight w:val="green"/>
          <w:u w:val="single"/>
          <w:bdr w:val="single" w:sz="8" w:space="0" w:color="auto"/>
        </w:rPr>
        <w:t>better distribution</w:t>
      </w:r>
      <w:r w:rsidRPr="000C781E">
        <w:rPr>
          <w:rFonts w:asciiTheme="majorHAnsi" w:hAnsiTheme="majorHAnsi" w:cstheme="majorHAnsi"/>
          <w:color w:val="FF0000"/>
          <w:u w:val="single"/>
        </w:rPr>
        <w:t xml:space="preserve">. Until that happens, the left will be </w:t>
      </w:r>
      <w:r w:rsidRPr="000C781E">
        <w:rPr>
          <w:rFonts w:asciiTheme="majorHAnsi" w:hAnsiTheme="majorHAnsi" w:cstheme="majorHAnsi"/>
          <w:b/>
          <w:iCs/>
          <w:color w:val="FF0000"/>
          <w:u w:val="single"/>
          <w:bdr w:val="single" w:sz="8" w:space="0" w:color="auto"/>
        </w:rPr>
        <w:t>in a quagmire</w:t>
      </w:r>
      <w:r w:rsidRPr="000C781E">
        <w:rPr>
          <w:rFonts w:asciiTheme="majorHAnsi" w:hAnsiTheme="majorHAnsi" w:cstheme="majorHAnsi"/>
          <w:color w:val="FF0000"/>
          <w:sz w:val="16"/>
        </w:rPr>
        <w:t xml:space="preserve">.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0C781E">
        <w:rPr>
          <w:rFonts w:asciiTheme="majorHAnsi" w:hAnsiTheme="majorHAnsi" w:cstheme="majorHAnsi"/>
          <w:color w:val="FF0000"/>
          <w:sz w:val="16"/>
        </w:rPr>
        <w:t>1890s;</w:t>
      </w:r>
      <w:proofErr w:type="gramEnd"/>
      <w:r w:rsidRPr="000C781E">
        <w:rPr>
          <w:rFonts w:asciiTheme="majorHAnsi" w:hAnsiTheme="majorHAnsi" w:cstheme="majorHAnsi"/>
          <w:color w:val="FF0000"/>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0C781E">
        <w:rPr>
          <w:rFonts w:asciiTheme="majorHAnsi" w:hAnsiTheme="majorHAnsi" w:cstheme="majorHAnsi"/>
          <w:color w:val="FF0000"/>
          <w:u w:val="single"/>
        </w:rPr>
        <w:t xml:space="preserve">Bad times do propel people into motion and produce protest and </w:t>
      </w:r>
      <w:proofErr w:type="gramStart"/>
      <w:r w:rsidRPr="000C781E">
        <w:rPr>
          <w:rFonts w:asciiTheme="majorHAnsi" w:hAnsiTheme="majorHAnsi" w:cstheme="majorHAnsi"/>
          <w:color w:val="FF0000"/>
          <w:u w:val="single"/>
        </w:rPr>
        <w:t>reaction, but</w:t>
      </w:r>
      <w:proofErr w:type="gramEnd"/>
      <w:r w:rsidRPr="000C781E">
        <w:rPr>
          <w:rFonts w:asciiTheme="majorHAnsi" w:hAnsiTheme="majorHAnsi" w:cstheme="majorHAnsi"/>
          <w:color w:val="FF0000"/>
          <w:u w:val="single"/>
        </w:rPr>
        <w:t xml:space="preserve"> looked at from when you can accomplish the goals of</w:t>
      </w:r>
      <w:r w:rsidRPr="000C781E">
        <w:rPr>
          <w:rFonts w:asciiTheme="majorHAnsi" w:hAnsiTheme="majorHAnsi" w:cstheme="majorHAnsi"/>
          <w:color w:val="FF0000"/>
          <w:sz w:val="16"/>
        </w:rPr>
        <w:t xml:space="preserve"> the left of </w:t>
      </w:r>
      <w:r w:rsidRPr="000C781E">
        <w:rPr>
          <w:rFonts w:asciiTheme="majorHAnsi" w:hAnsiTheme="majorHAnsi" w:cstheme="majorHAnsi"/>
          <w:b/>
          <w:iCs/>
          <w:color w:val="FF0000"/>
          <w:highlight w:val="green"/>
          <w:u w:val="single"/>
          <w:bdr w:val="single" w:sz="8" w:space="0" w:color="auto"/>
        </w:rPr>
        <w:t>making society better</w:t>
      </w:r>
      <w:r w:rsidRPr="000C781E">
        <w:rPr>
          <w:rFonts w:asciiTheme="majorHAnsi" w:hAnsiTheme="majorHAnsi" w:cstheme="majorHAnsi"/>
          <w:color w:val="FF0000"/>
          <w:highlight w:val="green"/>
          <w:u w:val="single"/>
        </w:rPr>
        <w:t xml:space="preserve"> and </w:t>
      </w:r>
      <w:r w:rsidRPr="000C781E">
        <w:rPr>
          <w:rFonts w:asciiTheme="majorHAnsi" w:hAnsiTheme="majorHAnsi" w:cstheme="majorHAnsi"/>
          <w:b/>
          <w:iCs/>
          <w:color w:val="FF0000"/>
          <w:highlight w:val="green"/>
          <w:u w:val="single"/>
          <w:bdr w:val="single" w:sz="8" w:space="0" w:color="auto"/>
        </w:rPr>
        <w:t>implementing important reforms</w:t>
      </w:r>
      <w:r w:rsidRPr="000C781E">
        <w:rPr>
          <w:rFonts w:asciiTheme="majorHAnsi" w:hAnsiTheme="majorHAnsi" w:cstheme="majorHAnsi"/>
          <w:color w:val="FF0000"/>
          <w:sz w:val="16"/>
        </w:rPr>
        <w:t xml:space="preserve">, I think </w:t>
      </w:r>
      <w:r w:rsidRPr="000C781E">
        <w:rPr>
          <w:rFonts w:asciiTheme="majorHAnsi" w:hAnsiTheme="majorHAnsi" w:cstheme="majorHAnsi"/>
          <w:color w:val="FF0000"/>
          <w:u w:val="single"/>
        </w:rPr>
        <w:t xml:space="preserve">it is </w:t>
      </w:r>
      <w:r w:rsidRPr="000C781E">
        <w:rPr>
          <w:rFonts w:asciiTheme="majorHAnsi" w:hAnsiTheme="majorHAnsi" w:cstheme="majorHAnsi"/>
          <w:b/>
          <w:iCs/>
          <w:color w:val="FF0000"/>
          <w:u w:val="single"/>
          <w:bdr w:val="single" w:sz="8" w:space="0" w:color="auto"/>
        </w:rPr>
        <w:t>typically easier</w:t>
      </w:r>
      <w:r w:rsidRPr="000C781E">
        <w:rPr>
          <w:rFonts w:asciiTheme="majorHAnsi" w:hAnsiTheme="majorHAnsi" w:cstheme="majorHAnsi"/>
          <w:color w:val="FF0000"/>
          <w:u w:val="single"/>
        </w:rPr>
        <w:t xml:space="preserve"> when the economy is </w:t>
      </w:r>
      <w:r w:rsidRPr="000C781E">
        <w:rPr>
          <w:rFonts w:asciiTheme="majorHAnsi" w:hAnsiTheme="majorHAnsi" w:cstheme="majorHAnsi"/>
          <w:b/>
          <w:iCs/>
          <w:color w:val="FF0000"/>
          <w:u w:val="single"/>
          <w:bdr w:val="single" w:sz="8" w:space="0" w:color="auto"/>
        </w:rPr>
        <w:t>expanding fairly rapidly</w:t>
      </w:r>
      <w:r w:rsidRPr="000C781E">
        <w:rPr>
          <w:rFonts w:asciiTheme="majorHAnsi" w:hAnsiTheme="majorHAnsi" w:cstheme="majorHAnsi"/>
          <w:color w:val="FF0000"/>
          <w:u w:val="single"/>
        </w:rPr>
        <w:t xml:space="preserve"> and </w:t>
      </w:r>
      <w:r w:rsidRPr="000C781E">
        <w:rPr>
          <w:rFonts w:asciiTheme="majorHAnsi" w:hAnsiTheme="majorHAnsi" w:cstheme="majorHAnsi"/>
          <w:b/>
          <w:iCs/>
          <w:color w:val="FF0000"/>
          <w:u w:val="single"/>
          <w:bdr w:val="single" w:sz="8" w:space="0" w:color="auto"/>
        </w:rPr>
        <w:t>living standards are going up</w:t>
      </w:r>
      <w:r w:rsidRPr="000C781E">
        <w:rPr>
          <w:rFonts w:asciiTheme="majorHAnsi" w:hAnsiTheme="majorHAnsi" w:cstheme="majorHAnsi"/>
          <w:color w:val="FF0000"/>
          <w:u w:val="single"/>
        </w:rPr>
        <w:t xml:space="preserve"> than when the reverse is true. It is </w:t>
      </w:r>
      <w:r w:rsidRPr="000C781E">
        <w:rPr>
          <w:rFonts w:asciiTheme="majorHAnsi" w:hAnsiTheme="majorHAnsi" w:cstheme="majorHAnsi"/>
          <w:b/>
          <w:iCs/>
          <w:color w:val="FF0000"/>
          <w:u w:val="single"/>
          <w:bdr w:val="single" w:sz="8" w:space="0" w:color="auto"/>
        </w:rPr>
        <w:t>not a perfect relationship</w:t>
      </w:r>
      <w:r w:rsidRPr="000C781E">
        <w:rPr>
          <w:rFonts w:asciiTheme="majorHAnsi" w:hAnsiTheme="majorHAnsi" w:cstheme="majorHAnsi"/>
          <w:color w:val="FF0000"/>
          <w:u w:val="single"/>
        </w:rPr>
        <w:t xml:space="preserve">, but </w:t>
      </w:r>
      <w:r w:rsidRPr="000C781E">
        <w:rPr>
          <w:rFonts w:asciiTheme="majorHAnsi" w:hAnsiTheme="majorHAnsi" w:cstheme="majorHAnsi"/>
          <w:b/>
          <w:iCs/>
          <w:color w:val="FF0000"/>
          <w:u w:val="single"/>
          <w:bdr w:val="single" w:sz="8" w:space="0" w:color="auto"/>
        </w:rPr>
        <w:t>by and large</w:t>
      </w:r>
      <w:r w:rsidRPr="000C781E">
        <w:rPr>
          <w:rFonts w:asciiTheme="majorHAnsi" w:hAnsiTheme="majorHAnsi" w:cstheme="majorHAnsi"/>
          <w:color w:val="FF0000"/>
          <w:sz w:val="16"/>
        </w:rPr>
        <w:t xml:space="preserve"> I think </w:t>
      </w:r>
      <w:r w:rsidRPr="000C781E">
        <w:rPr>
          <w:rFonts w:asciiTheme="majorHAnsi" w:hAnsiTheme="majorHAnsi" w:cstheme="majorHAnsi"/>
          <w:color w:val="FF0000"/>
          <w:u w:val="single"/>
        </w:rPr>
        <w:t>it’s true. So</w:t>
      </w:r>
      <w:r w:rsidRPr="000C781E">
        <w:rPr>
          <w:rFonts w:asciiTheme="majorHAnsi" w:hAnsiTheme="majorHAnsi" w:cstheme="majorHAnsi"/>
          <w:color w:val="FF0000"/>
          <w:sz w:val="16"/>
        </w:rPr>
        <w:t xml:space="preserve"> yeah, </w:t>
      </w:r>
      <w:r w:rsidRPr="000C781E">
        <w:rPr>
          <w:rFonts w:asciiTheme="majorHAnsi" w:hAnsiTheme="majorHAnsi" w:cstheme="majorHAnsi"/>
          <w:color w:val="FF0000"/>
          <w:u w:val="single"/>
        </w:rPr>
        <w:t xml:space="preserve">Obama can get elected in a situation where he was aided by an economic downturn, but his ability to </w:t>
      </w:r>
      <w:r w:rsidRPr="000C781E">
        <w:rPr>
          <w:rFonts w:asciiTheme="majorHAnsi" w:hAnsiTheme="majorHAnsi" w:cstheme="majorHAnsi"/>
          <w:b/>
          <w:iCs/>
          <w:color w:val="FF0000"/>
          <w:u w:val="single"/>
          <w:bdr w:val="single" w:sz="8" w:space="0" w:color="auto"/>
        </w:rPr>
        <w:t>put together a progressive coalition</w:t>
      </w:r>
      <w:r w:rsidRPr="000C781E">
        <w:rPr>
          <w:rFonts w:asciiTheme="majorHAnsi" w:hAnsiTheme="majorHAnsi" w:cstheme="majorHAnsi"/>
          <w:color w:val="FF0000"/>
          <w:u w:val="single"/>
        </w:rPr>
        <w:t xml:space="preserve"> that could </w:t>
      </w:r>
      <w:r w:rsidRPr="000C781E">
        <w:rPr>
          <w:rFonts w:asciiTheme="majorHAnsi" w:hAnsiTheme="majorHAnsi" w:cstheme="majorHAnsi"/>
          <w:b/>
          <w:iCs/>
          <w:color w:val="FF0000"/>
          <w:u w:val="single"/>
          <w:bdr w:val="single" w:sz="8" w:space="0" w:color="auto"/>
        </w:rPr>
        <w:t>stick together for a long time</w:t>
      </w:r>
      <w:r w:rsidRPr="000C781E">
        <w:rPr>
          <w:rFonts w:asciiTheme="majorHAnsi" w:hAnsiTheme="majorHAnsi" w:cstheme="majorHAnsi"/>
          <w:color w:val="FF0000"/>
          <w:u w:val="single"/>
        </w:rPr>
        <w:t xml:space="preserve"> and continue to implement reforms was </w:t>
      </w:r>
      <w:r w:rsidRPr="000C781E">
        <w:rPr>
          <w:rFonts w:asciiTheme="majorHAnsi" w:hAnsiTheme="majorHAnsi" w:cstheme="majorHAnsi"/>
          <w:b/>
          <w:iCs/>
          <w:color w:val="FF0000"/>
          <w:u w:val="single"/>
          <w:bdr w:val="single" w:sz="8" w:space="0" w:color="auto"/>
        </w:rPr>
        <w:t xml:space="preserve">very much </w:t>
      </w:r>
      <w:r w:rsidRPr="000C781E">
        <w:rPr>
          <w:rFonts w:asciiTheme="majorHAnsi" w:hAnsiTheme="majorHAnsi" w:cstheme="majorHAnsi"/>
          <w:b/>
          <w:iCs/>
          <w:color w:val="FF0000"/>
          <w:highlight w:val="green"/>
          <w:u w:val="single"/>
          <w:bdr w:val="single" w:sz="8" w:space="0" w:color="auto"/>
        </w:rPr>
        <w:t>undermined by the economic situation</w:t>
      </w:r>
      <w:r w:rsidRPr="000C781E">
        <w:rPr>
          <w:rFonts w:asciiTheme="majorHAnsi" w:hAnsiTheme="majorHAnsi" w:cstheme="majorHAnsi"/>
          <w:color w:val="FF0000"/>
          <w:sz w:val="16"/>
        </w:rPr>
        <w:t xml:space="preserve">.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w:t>
      </w:r>
      <w:proofErr w:type="gramStart"/>
      <w:r w:rsidRPr="000C781E">
        <w:rPr>
          <w:rFonts w:asciiTheme="majorHAnsi" w:hAnsiTheme="majorHAnsi" w:cstheme="majorHAnsi"/>
          <w:color w:val="FF0000"/>
          <w:sz w:val="16"/>
        </w:rPr>
        <w:t>So</w:t>
      </w:r>
      <w:proofErr w:type="gramEnd"/>
      <w:r w:rsidRPr="000C781E">
        <w:rPr>
          <w:rFonts w:asciiTheme="majorHAnsi" w:hAnsiTheme="majorHAnsi" w:cstheme="majorHAnsi"/>
          <w:color w:val="FF0000"/>
          <w:sz w:val="16"/>
        </w:rPr>
        <w:t xml:space="preserve"> the Republicans did well in the 1920s because they were really bad times? Teixeira: There was a sense of real uncertainty, real economic paranoia.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0C781E">
        <w:rPr>
          <w:rFonts w:asciiTheme="majorHAnsi" w:hAnsiTheme="majorHAnsi" w:cstheme="majorHAnsi"/>
          <w:color w:val="FF0000"/>
          <w:u w:val="single"/>
        </w:rPr>
        <w:t xml:space="preserve">Desperate </w:t>
      </w:r>
      <w:r w:rsidRPr="000C781E">
        <w:rPr>
          <w:rFonts w:asciiTheme="majorHAnsi" w:hAnsiTheme="majorHAnsi" w:cstheme="majorHAnsi"/>
          <w:color w:val="FF0000"/>
          <w:u w:val="single"/>
        </w:rPr>
        <w:lastRenderedPageBreak/>
        <w:t xml:space="preserve">times make for desperate measure sometimes. There is </w:t>
      </w:r>
      <w:r w:rsidRPr="000C781E">
        <w:rPr>
          <w:rFonts w:asciiTheme="majorHAnsi" w:hAnsiTheme="majorHAnsi" w:cstheme="majorHAnsi"/>
          <w:b/>
          <w:iCs/>
          <w:color w:val="FF0000"/>
          <w:u w:val="single"/>
          <w:bdr w:val="single" w:sz="8" w:space="0" w:color="auto"/>
        </w:rPr>
        <w:t>no guarantee they will help the left rather than the right</w:t>
      </w:r>
      <w:r w:rsidRPr="000C781E">
        <w:rPr>
          <w:rFonts w:asciiTheme="majorHAnsi" w:hAnsiTheme="majorHAnsi" w:cstheme="majorHAnsi"/>
          <w:color w:val="FF0000"/>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0C781E">
        <w:rPr>
          <w:rFonts w:asciiTheme="majorHAnsi" w:hAnsiTheme="majorHAnsi" w:cstheme="majorHAnsi"/>
          <w:b/>
          <w:iCs/>
          <w:color w:val="FF0000"/>
          <w:u w:val="single"/>
          <w:bdr w:val="single" w:sz="8" w:space="0" w:color="auto"/>
        </w:rPr>
        <w:t>in a general sense</w:t>
      </w:r>
      <w:r w:rsidRPr="000C781E">
        <w:rPr>
          <w:rFonts w:asciiTheme="majorHAnsi" w:hAnsiTheme="majorHAnsi" w:cstheme="majorHAnsi"/>
          <w:color w:val="FF0000"/>
          <w:u w:val="single"/>
        </w:rPr>
        <w:t xml:space="preserve">, the </w:t>
      </w:r>
      <w:r w:rsidRPr="000C781E">
        <w:rPr>
          <w:rFonts w:asciiTheme="majorHAnsi" w:hAnsiTheme="majorHAnsi" w:cstheme="majorHAnsi"/>
          <w:color w:val="FF0000"/>
          <w:highlight w:val="green"/>
          <w:u w:val="single"/>
        </w:rPr>
        <w:t xml:space="preserve">left has the </w:t>
      </w:r>
      <w:r w:rsidRPr="000C781E">
        <w:rPr>
          <w:rFonts w:asciiTheme="majorHAnsi" w:hAnsiTheme="majorHAnsi" w:cstheme="majorHAnsi"/>
          <w:b/>
          <w:iCs/>
          <w:color w:val="FF0000"/>
          <w:highlight w:val="green"/>
          <w:u w:val="single"/>
          <w:bdr w:val="single" w:sz="8" w:space="0" w:color="auto"/>
        </w:rPr>
        <w:t>easiest time making advances</w:t>
      </w:r>
      <w:r w:rsidRPr="000C781E">
        <w:rPr>
          <w:rFonts w:asciiTheme="majorHAnsi" w:hAnsiTheme="majorHAnsi" w:cstheme="majorHAnsi"/>
          <w:color w:val="FF0000"/>
          <w:u w:val="single"/>
        </w:rPr>
        <w:t xml:space="preserve"> and </w:t>
      </w:r>
      <w:r w:rsidRPr="000C781E">
        <w:rPr>
          <w:rFonts w:asciiTheme="majorHAnsi" w:hAnsiTheme="majorHAnsi" w:cstheme="majorHAnsi"/>
          <w:b/>
          <w:iCs/>
          <w:color w:val="FF0000"/>
          <w:u w:val="single"/>
          <w:bdr w:val="single" w:sz="8" w:space="0" w:color="auto"/>
        </w:rPr>
        <w:t>improving society</w:t>
      </w:r>
      <w:r w:rsidRPr="000C781E">
        <w:rPr>
          <w:rFonts w:asciiTheme="majorHAnsi" w:hAnsiTheme="majorHAnsi" w:cstheme="majorHAnsi"/>
          <w:color w:val="FF0000"/>
          <w:u w:val="single"/>
        </w:rPr>
        <w:t xml:space="preserve"> </w:t>
      </w:r>
      <w:r w:rsidRPr="000C781E">
        <w:rPr>
          <w:rFonts w:asciiTheme="majorHAnsi" w:hAnsiTheme="majorHAnsi" w:cstheme="majorHAnsi"/>
          <w:color w:val="FF0000"/>
          <w:highlight w:val="green"/>
          <w:u w:val="single"/>
        </w:rPr>
        <w:t>when things are going well</w:t>
      </w:r>
      <w:r w:rsidRPr="000C781E">
        <w:rPr>
          <w:rFonts w:asciiTheme="majorHAnsi" w:hAnsiTheme="majorHAnsi" w:cstheme="majorHAnsi"/>
          <w:color w:val="FF0000"/>
          <w:u w:val="single"/>
        </w:rPr>
        <w:t xml:space="preserve"> </w:t>
      </w:r>
      <w:r w:rsidRPr="000C781E">
        <w:rPr>
          <w:rFonts w:asciiTheme="majorHAnsi" w:hAnsiTheme="majorHAnsi" w:cstheme="majorHAnsi"/>
          <w:b/>
          <w:iCs/>
          <w:color w:val="FF0000"/>
          <w:u w:val="single"/>
          <w:bdr w:val="single" w:sz="8" w:space="0" w:color="auto"/>
        </w:rPr>
        <w:t>rather than when are going poorly</w:t>
      </w:r>
      <w:r w:rsidRPr="000C781E">
        <w:rPr>
          <w:rFonts w:asciiTheme="majorHAnsi" w:hAnsiTheme="majorHAnsi" w:cstheme="majorHAnsi"/>
          <w:color w:val="FF0000"/>
          <w:sz w:val="16"/>
        </w:rPr>
        <w:t xml:space="preserve">.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Isn’t Germany doing well? </w:t>
      </w:r>
      <w:proofErr w:type="gramStart"/>
      <w:r w:rsidRPr="000C781E">
        <w:rPr>
          <w:rFonts w:asciiTheme="majorHAnsi" w:hAnsiTheme="majorHAnsi" w:cstheme="majorHAnsi"/>
          <w:color w:val="FF0000"/>
          <w:sz w:val="16"/>
        </w:rPr>
        <w:t>Teixeira:.</w:t>
      </w:r>
      <w:proofErr w:type="gramEnd"/>
      <w:r w:rsidRPr="000C781E">
        <w:rPr>
          <w:rFonts w:asciiTheme="majorHAnsi" w:hAnsiTheme="majorHAnsi" w:cstheme="majorHAnsi"/>
          <w:color w:val="FF0000"/>
          <w:sz w:val="16"/>
        </w:rPr>
        <w:t xml:space="preserve"> Germany is doing relatively well, but it hasn’t been a period of expansive growth for them either. There is a lot of wage stagnation and compression there. </w:t>
      </w:r>
      <w:r w:rsidRPr="000C781E">
        <w:rPr>
          <w:rFonts w:asciiTheme="majorHAnsi" w:hAnsiTheme="majorHAnsi" w:cstheme="majorHAnsi"/>
          <w:color w:val="FF0000"/>
          <w:u w:val="single"/>
        </w:rPr>
        <w:t xml:space="preserve">I </w:t>
      </w:r>
      <w:r w:rsidRPr="000C781E">
        <w:rPr>
          <w:rFonts w:asciiTheme="majorHAnsi" w:hAnsiTheme="majorHAnsi" w:cstheme="majorHAnsi"/>
          <w:b/>
          <w:iCs/>
          <w:color w:val="FF0000"/>
          <w:u w:val="single"/>
          <w:bdr w:val="single" w:sz="8" w:space="0" w:color="auto"/>
        </w:rPr>
        <w:t>never meant to imply</w:t>
      </w:r>
      <w:r w:rsidRPr="000C781E">
        <w:rPr>
          <w:rFonts w:asciiTheme="majorHAnsi" w:hAnsiTheme="majorHAnsi" w:cstheme="majorHAnsi"/>
          <w:color w:val="FF0000"/>
          <w:u w:val="single"/>
        </w:rPr>
        <w:t xml:space="preserve"> that you can </w:t>
      </w:r>
      <w:r w:rsidRPr="000C781E">
        <w:rPr>
          <w:rFonts w:asciiTheme="majorHAnsi" w:hAnsiTheme="majorHAnsi" w:cstheme="majorHAnsi"/>
          <w:b/>
          <w:iCs/>
          <w:color w:val="FF0000"/>
          <w:u w:val="single"/>
          <w:bdr w:val="single" w:sz="8" w:space="0" w:color="auto"/>
        </w:rPr>
        <w:t>perfectly predict social reform from economic outcomes</w:t>
      </w:r>
      <w:r w:rsidRPr="000C781E">
        <w:rPr>
          <w:rFonts w:asciiTheme="majorHAnsi" w:hAnsiTheme="majorHAnsi" w:cstheme="majorHAnsi"/>
          <w:color w:val="FF0000"/>
          <w:u w:val="single"/>
        </w:rPr>
        <w:t>. But</w:t>
      </w:r>
      <w:r w:rsidRPr="000C781E">
        <w:rPr>
          <w:rFonts w:asciiTheme="majorHAnsi" w:hAnsiTheme="majorHAnsi" w:cstheme="majorHAnsi"/>
          <w:color w:val="FF0000"/>
          <w:sz w:val="16"/>
        </w:rPr>
        <w:t xml:space="preserve"> I think </w:t>
      </w:r>
      <w:r w:rsidRPr="000C781E">
        <w:rPr>
          <w:rFonts w:asciiTheme="majorHAnsi" w:hAnsiTheme="majorHAnsi" w:cstheme="majorHAnsi"/>
          <w:color w:val="FF0000"/>
          <w:u w:val="single"/>
        </w:rPr>
        <w:t xml:space="preserve">it </w:t>
      </w:r>
      <w:r w:rsidRPr="000C781E">
        <w:rPr>
          <w:rFonts w:asciiTheme="majorHAnsi" w:hAnsiTheme="majorHAnsi" w:cstheme="majorHAnsi"/>
          <w:b/>
          <w:iCs/>
          <w:color w:val="FF0000"/>
          <w:u w:val="single"/>
          <w:bdr w:val="single" w:sz="8" w:space="0" w:color="auto"/>
        </w:rPr>
        <w:t>provides an important lens</w:t>
      </w:r>
      <w:r w:rsidRPr="000C781E">
        <w:rPr>
          <w:rFonts w:asciiTheme="majorHAnsi" w:hAnsiTheme="majorHAnsi" w:cstheme="majorHAnsi"/>
          <w:color w:val="FF0000"/>
          <w:u w:val="single"/>
        </w:rPr>
        <w:t xml:space="preserve"> on when the left does well and when the left does poorly</w:t>
      </w:r>
      <w:r w:rsidRPr="000C781E">
        <w:rPr>
          <w:rFonts w:asciiTheme="majorHAnsi" w:hAnsiTheme="majorHAnsi" w:cstheme="majorHAnsi"/>
          <w:color w:val="FF0000"/>
          <w:sz w:val="16"/>
        </w:rPr>
        <w:t xml:space="preserve">. By and large </w:t>
      </w:r>
      <w:r w:rsidRPr="000C781E">
        <w:rPr>
          <w:rFonts w:asciiTheme="majorHAnsi" w:hAnsiTheme="majorHAnsi" w:cstheme="majorHAnsi"/>
          <w:color w:val="FF0000"/>
          <w:u w:val="single"/>
        </w:rPr>
        <w:t>when you look at Europe, you see the</w:t>
      </w:r>
      <w:r w:rsidRPr="000C781E">
        <w:rPr>
          <w:rFonts w:asciiTheme="majorHAnsi" w:hAnsiTheme="majorHAnsi" w:cstheme="majorHAnsi"/>
          <w:color w:val="FF0000"/>
          <w:sz w:val="16"/>
        </w:rPr>
        <w:t xml:space="preserve"> </w:t>
      </w:r>
      <w:r w:rsidRPr="000C781E">
        <w:rPr>
          <w:rFonts w:asciiTheme="majorHAnsi" w:hAnsiTheme="majorHAnsi" w:cstheme="majorHAnsi"/>
          <w:strike/>
          <w:color w:val="FF0000"/>
          <w:sz w:val="16"/>
        </w:rPr>
        <w:t>straitjacket</w:t>
      </w:r>
      <w:r w:rsidRPr="000C781E">
        <w:rPr>
          <w:rFonts w:asciiTheme="majorHAnsi" w:hAnsiTheme="majorHAnsi" w:cstheme="majorHAnsi"/>
          <w:color w:val="FF0000"/>
          <w:sz w:val="16"/>
        </w:rPr>
        <w:t xml:space="preserve"> </w:t>
      </w:r>
      <w:r w:rsidRPr="000C781E">
        <w:rPr>
          <w:rFonts w:asciiTheme="majorHAnsi" w:hAnsiTheme="majorHAnsi" w:cstheme="majorHAnsi"/>
          <w:color w:val="FF0000"/>
          <w:u w:val="single"/>
        </w:rPr>
        <w:t>[</w:t>
      </w:r>
      <w:r w:rsidRPr="000C781E">
        <w:rPr>
          <w:rFonts w:asciiTheme="majorHAnsi" w:hAnsiTheme="majorHAnsi" w:cstheme="majorHAnsi"/>
          <w:b/>
          <w:iCs/>
          <w:color w:val="FF0000"/>
          <w:u w:val="single"/>
          <w:bdr w:val="single" w:sz="8" w:space="0" w:color="auto"/>
        </w:rPr>
        <w:t>dilemma</w:t>
      </w:r>
      <w:r w:rsidRPr="000C781E">
        <w:rPr>
          <w:rFonts w:asciiTheme="majorHAnsi" w:hAnsiTheme="majorHAnsi" w:cstheme="majorHAnsi"/>
          <w:color w:val="FF0000"/>
          <w:u w:val="single"/>
        </w:rPr>
        <w:t xml:space="preserve">] that the Eurozone has created in the economies. People are </w:t>
      </w:r>
      <w:r w:rsidRPr="000C781E">
        <w:rPr>
          <w:rFonts w:asciiTheme="majorHAnsi" w:hAnsiTheme="majorHAnsi" w:cstheme="majorHAnsi"/>
          <w:b/>
          <w:iCs/>
          <w:color w:val="FF0000"/>
          <w:u w:val="single"/>
          <w:bdr w:val="single" w:sz="8" w:space="0" w:color="auto"/>
        </w:rPr>
        <w:t>fearful</w:t>
      </w:r>
      <w:r w:rsidRPr="000C781E">
        <w:rPr>
          <w:rFonts w:asciiTheme="majorHAnsi" w:hAnsiTheme="majorHAnsi" w:cstheme="majorHAnsi"/>
          <w:color w:val="FF0000"/>
          <w:u w:val="single"/>
        </w:rPr>
        <w:t xml:space="preserve">, they are </w:t>
      </w:r>
      <w:r w:rsidRPr="000C781E">
        <w:rPr>
          <w:rFonts w:asciiTheme="majorHAnsi" w:hAnsiTheme="majorHAnsi" w:cstheme="majorHAnsi"/>
          <w:b/>
          <w:iCs/>
          <w:color w:val="FF0000"/>
          <w:u w:val="single"/>
          <w:bdr w:val="single" w:sz="8" w:space="0" w:color="auto"/>
        </w:rPr>
        <w:t>pessimistic</w:t>
      </w:r>
      <w:r w:rsidRPr="000C781E">
        <w:rPr>
          <w:rFonts w:asciiTheme="majorHAnsi" w:hAnsiTheme="majorHAnsi" w:cstheme="majorHAnsi"/>
          <w:color w:val="FF0000"/>
          <w:u w:val="single"/>
        </w:rPr>
        <w:t xml:space="preserve">, they are </w:t>
      </w:r>
      <w:r w:rsidRPr="000C781E">
        <w:rPr>
          <w:rFonts w:asciiTheme="majorHAnsi" w:hAnsiTheme="majorHAnsi" w:cstheme="majorHAnsi"/>
          <w:b/>
          <w:iCs/>
          <w:color w:val="FF0000"/>
          <w:u w:val="single"/>
          <w:bdr w:val="single" w:sz="8" w:space="0" w:color="auto"/>
        </w:rPr>
        <w:t>passive</w:t>
      </w:r>
      <w:r w:rsidRPr="000C781E">
        <w:rPr>
          <w:rFonts w:asciiTheme="majorHAnsi" w:hAnsiTheme="majorHAnsi" w:cstheme="majorHAnsi"/>
          <w:color w:val="FF0000"/>
          <w:u w:val="single"/>
        </w:rPr>
        <w:t xml:space="preserve">. This is </w:t>
      </w:r>
      <w:r w:rsidRPr="000C781E">
        <w:rPr>
          <w:rFonts w:asciiTheme="majorHAnsi" w:hAnsiTheme="majorHAnsi" w:cstheme="majorHAnsi"/>
          <w:b/>
          <w:iCs/>
          <w:color w:val="FF0000"/>
          <w:u w:val="single"/>
          <w:bdr w:val="single" w:sz="8" w:space="0" w:color="auto"/>
        </w:rPr>
        <w:t>very bad for the left</w:t>
      </w:r>
      <w:r w:rsidRPr="000C781E">
        <w:rPr>
          <w:rFonts w:asciiTheme="majorHAnsi" w:hAnsiTheme="majorHAnsi" w:cstheme="majorHAnsi"/>
          <w:color w:val="FF0000"/>
          <w:u w:val="single"/>
        </w:rPr>
        <w:t xml:space="preserve">. Until you </w:t>
      </w:r>
      <w:r w:rsidRPr="000C781E">
        <w:rPr>
          <w:rFonts w:asciiTheme="majorHAnsi" w:hAnsiTheme="majorHAnsi" w:cstheme="majorHAnsi"/>
          <w:b/>
          <w:iCs/>
          <w:color w:val="FF0000"/>
          <w:u w:val="single"/>
          <w:bdr w:val="single" w:sz="8" w:space="0" w:color="auto"/>
        </w:rPr>
        <w:t>break out</w:t>
      </w:r>
      <w:r w:rsidRPr="000C781E">
        <w:rPr>
          <w:rFonts w:asciiTheme="majorHAnsi" w:hAnsiTheme="majorHAnsi" w:cstheme="majorHAnsi"/>
          <w:color w:val="FF0000"/>
          <w:u w:val="single"/>
        </w:rPr>
        <w:t xml:space="preserve"> of that [dilemma]</w:t>
      </w:r>
      <w:r w:rsidRPr="000C781E">
        <w:rPr>
          <w:rFonts w:asciiTheme="majorHAnsi" w:hAnsiTheme="majorHAnsi" w:cstheme="majorHAnsi"/>
          <w:color w:val="FF0000"/>
          <w:sz w:val="16"/>
        </w:rPr>
        <w:t xml:space="preserve"> </w:t>
      </w:r>
      <w:r w:rsidRPr="000C781E">
        <w:rPr>
          <w:rFonts w:asciiTheme="majorHAnsi" w:hAnsiTheme="majorHAnsi" w:cstheme="majorHAnsi"/>
          <w:strike/>
          <w:color w:val="FF0000"/>
          <w:sz w:val="16"/>
        </w:rPr>
        <w:t>straitjacket</w:t>
      </w:r>
      <w:r w:rsidRPr="000C781E">
        <w:rPr>
          <w:rFonts w:asciiTheme="majorHAnsi" w:hAnsiTheme="majorHAnsi" w:cstheme="majorHAnsi"/>
          <w:color w:val="FF0000"/>
          <w:sz w:val="16"/>
        </w:rPr>
        <w:t xml:space="preserve">, </w:t>
      </w:r>
      <w:r w:rsidRPr="000C781E">
        <w:rPr>
          <w:rFonts w:asciiTheme="majorHAnsi" w:hAnsiTheme="majorHAnsi" w:cstheme="majorHAnsi"/>
          <w:color w:val="FF0000"/>
          <w:u w:val="single"/>
        </w:rPr>
        <w:t xml:space="preserve">the left is </w:t>
      </w:r>
      <w:r w:rsidRPr="000C781E">
        <w:rPr>
          <w:rFonts w:asciiTheme="majorHAnsi" w:hAnsiTheme="majorHAnsi" w:cstheme="majorHAnsi"/>
          <w:b/>
          <w:iCs/>
          <w:color w:val="FF0000"/>
          <w:u w:val="single"/>
          <w:bdr w:val="single" w:sz="8" w:space="0" w:color="auto"/>
        </w:rPr>
        <w:t>not going to be able to do that well</w:t>
      </w:r>
      <w:r w:rsidRPr="000C781E">
        <w:rPr>
          <w:rFonts w:asciiTheme="majorHAnsi" w:hAnsiTheme="majorHAnsi" w:cstheme="majorHAnsi"/>
          <w:color w:val="FF0000"/>
          <w:u w:val="single"/>
        </w:rPr>
        <w:t xml:space="preserve">, and the right is </w:t>
      </w:r>
      <w:r w:rsidRPr="000C781E">
        <w:rPr>
          <w:rFonts w:asciiTheme="majorHAnsi" w:hAnsiTheme="majorHAnsi" w:cstheme="majorHAnsi"/>
          <w:b/>
          <w:iCs/>
          <w:color w:val="FF0000"/>
          <w:u w:val="single"/>
          <w:bdr w:val="single" w:sz="8" w:space="0" w:color="auto"/>
        </w:rPr>
        <w:t>going to continue to do relatively well</w:t>
      </w:r>
      <w:r w:rsidRPr="000C781E">
        <w:rPr>
          <w:rFonts w:asciiTheme="majorHAnsi" w:hAnsiTheme="majorHAnsi" w:cstheme="majorHAnsi"/>
          <w:color w:val="FF0000"/>
          <w:u w:val="single"/>
        </w:rPr>
        <w:t xml:space="preserve"> compared to them, and you’ll see the </w:t>
      </w:r>
      <w:r w:rsidRPr="000C781E">
        <w:rPr>
          <w:rFonts w:asciiTheme="majorHAnsi" w:hAnsiTheme="majorHAnsi" w:cstheme="majorHAnsi"/>
          <w:b/>
          <w:iCs/>
          <w:color w:val="FF0000"/>
          <w:u w:val="single"/>
          <w:bdr w:val="single" w:sz="8" w:space="0" w:color="auto"/>
        </w:rPr>
        <w:t>continued rise in populism</w:t>
      </w:r>
      <w:r w:rsidRPr="000C781E">
        <w:rPr>
          <w:rFonts w:asciiTheme="majorHAnsi" w:hAnsiTheme="majorHAnsi" w:cstheme="majorHAnsi"/>
          <w:color w:val="FF0000"/>
          <w:u w:val="single"/>
        </w:rPr>
        <w:t xml:space="preserve"> because people have no faith in the system</w:t>
      </w:r>
      <w:r w:rsidRPr="000C781E">
        <w:rPr>
          <w:rFonts w:asciiTheme="majorHAnsi" w:hAnsiTheme="majorHAnsi" w:cstheme="majorHAnsi"/>
          <w:color w:val="FF0000"/>
          <w:sz w:val="16"/>
        </w:rPr>
        <w:t xml:space="preserve">. </w:t>
      </w:r>
      <w:proofErr w:type="gramStart"/>
      <w:r w:rsidRPr="000C781E">
        <w:rPr>
          <w:rFonts w:asciiTheme="majorHAnsi" w:hAnsiTheme="majorHAnsi" w:cstheme="majorHAnsi"/>
          <w:color w:val="FF0000"/>
          <w:sz w:val="16"/>
        </w:rPr>
        <w:t>So</w:t>
      </w:r>
      <w:proofErr w:type="gramEnd"/>
      <w:r w:rsidRPr="000C781E">
        <w:rPr>
          <w:rFonts w:asciiTheme="majorHAnsi" w:hAnsiTheme="majorHAnsi" w:cstheme="majorHAnsi"/>
          <w:color w:val="FF0000"/>
          <w:sz w:val="16"/>
        </w:rPr>
        <w:t xml:space="preserve"> what </w:t>
      </w:r>
      <w:r w:rsidRPr="000C781E">
        <w:rPr>
          <w:rFonts w:asciiTheme="majorHAnsi" w:hAnsiTheme="majorHAnsi" w:cstheme="majorHAnsi"/>
          <w:color w:val="FF0000"/>
          <w:u w:val="single"/>
        </w:rPr>
        <w:t>I am trying</w:t>
      </w:r>
      <w:r w:rsidRPr="000C781E">
        <w:rPr>
          <w:rFonts w:asciiTheme="majorHAnsi" w:hAnsiTheme="majorHAnsi" w:cstheme="majorHAnsi"/>
          <w:color w:val="FF0000"/>
          <w:sz w:val="16"/>
        </w:rPr>
        <w:t xml:space="preserve"> to do is </w:t>
      </w:r>
      <w:r w:rsidRPr="000C781E">
        <w:rPr>
          <w:rFonts w:asciiTheme="majorHAnsi" w:hAnsiTheme="majorHAnsi" w:cstheme="majorHAnsi"/>
          <w:color w:val="FF0000"/>
          <w:u w:val="single"/>
        </w:rPr>
        <w:t xml:space="preserve">to </w:t>
      </w:r>
      <w:r w:rsidRPr="000C781E">
        <w:rPr>
          <w:rFonts w:asciiTheme="majorHAnsi" w:hAnsiTheme="majorHAnsi" w:cstheme="majorHAnsi"/>
          <w:color w:val="FF0000"/>
          <w:highlight w:val="green"/>
          <w:u w:val="single"/>
        </w:rPr>
        <w:t xml:space="preserve">get the left to focus on </w:t>
      </w:r>
      <w:r w:rsidRPr="000C781E">
        <w:rPr>
          <w:rFonts w:asciiTheme="majorHAnsi" w:hAnsiTheme="majorHAnsi" w:cstheme="majorHAnsi"/>
          <w:b/>
          <w:iCs/>
          <w:color w:val="FF0000"/>
          <w:highlight w:val="green"/>
          <w:u w:val="single"/>
          <w:bdr w:val="single" w:sz="8" w:space="0" w:color="auto"/>
        </w:rPr>
        <w:t>getting to a new stage of capitalist growth</w:t>
      </w:r>
      <w:r w:rsidRPr="000C781E">
        <w:rPr>
          <w:rFonts w:asciiTheme="majorHAnsi" w:hAnsiTheme="majorHAnsi" w:cstheme="majorHAnsi"/>
          <w:color w:val="FF0000"/>
          <w:u w:val="single"/>
        </w:rPr>
        <w:t xml:space="preserve"> and </w:t>
      </w:r>
      <w:r w:rsidRPr="000C781E">
        <w:rPr>
          <w:rFonts w:asciiTheme="majorHAnsi" w:hAnsiTheme="majorHAnsi" w:cstheme="majorHAnsi"/>
          <w:b/>
          <w:iCs/>
          <w:color w:val="FF0000"/>
          <w:u w:val="single"/>
          <w:bdr w:val="single" w:sz="8" w:space="0" w:color="auto"/>
        </w:rPr>
        <w:t>being able actually to deliver rising incomes</w:t>
      </w:r>
      <w:r w:rsidRPr="000C781E">
        <w:rPr>
          <w:rFonts w:asciiTheme="majorHAnsi" w:hAnsiTheme="majorHAnsi" w:cstheme="majorHAnsi"/>
          <w:color w:val="FF0000"/>
          <w:sz w:val="16"/>
        </w:rPr>
        <w:t xml:space="preserve">. There is No Alternative to the Left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w:t>
      </w:r>
      <w:proofErr w:type="gramStart"/>
      <w:r w:rsidRPr="000C781E">
        <w:rPr>
          <w:rFonts w:asciiTheme="majorHAnsi" w:hAnsiTheme="majorHAnsi" w:cstheme="majorHAnsi"/>
          <w:color w:val="FF0000"/>
          <w:sz w:val="16"/>
        </w:rPr>
        <w:t>So</w:t>
      </w:r>
      <w:proofErr w:type="gramEnd"/>
      <w:r w:rsidRPr="000C781E">
        <w:rPr>
          <w:rFonts w:asciiTheme="majorHAnsi" w:hAnsiTheme="majorHAnsi" w:cstheme="majorHAnsi"/>
          <w:color w:val="FF0000"/>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as long as times are bad. On the other hand, the only way to get out of bad times is for the left to get its program enacted. Teixeira: I see what you are asking. I think </w:t>
      </w:r>
      <w:r w:rsidRPr="000C781E">
        <w:rPr>
          <w:rFonts w:asciiTheme="majorHAnsi" w:hAnsiTheme="majorHAnsi" w:cstheme="majorHAnsi"/>
          <w:color w:val="FF0000"/>
          <w:u w:val="single"/>
        </w:rPr>
        <w:t xml:space="preserve">it is going to be </w:t>
      </w:r>
      <w:r w:rsidRPr="000C781E">
        <w:rPr>
          <w:rFonts w:asciiTheme="majorHAnsi" w:hAnsiTheme="majorHAnsi" w:cstheme="majorHAnsi"/>
          <w:b/>
          <w:iCs/>
          <w:color w:val="FF0000"/>
          <w:u w:val="single"/>
          <w:bdr w:val="single" w:sz="8" w:space="0" w:color="auto"/>
        </w:rPr>
        <w:t>two steps forward</w:t>
      </w:r>
      <w:r w:rsidRPr="000C781E">
        <w:rPr>
          <w:rFonts w:asciiTheme="majorHAnsi" w:hAnsiTheme="majorHAnsi" w:cstheme="majorHAnsi"/>
          <w:color w:val="FF0000"/>
          <w:u w:val="single"/>
        </w:rPr>
        <w:t xml:space="preserve">, </w:t>
      </w:r>
      <w:r w:rsidRPr="000C781E">
        <w:rPr>
          <w:rFonts w:asciiTheme="majorHAnsi" w:hAnsiTheme="majorHAnsi" w:cstheme="majorHAnsi"/>
          <w:b/>
          <w:iCs/>
          <w:color w:val="FF0000"/>
          <w:u w:val="single"/>
          <w:bdr w:val="single" w:sz="8" w:space="0" w:color="auto"/>
        </w:rPr>
        <w:t>one step back</w:t>
      </w:r>
      <w:r w:rsidRPr="000C781E">
        <w:rPr>
          <w:rFonts w:asciiTheme="majorHAnsi" w:hAnsiTheme="majorHAnsi" w:cstheme="majorHAnsi"/>
          <w:color w:val="FF0000"/>
          <w:u w:val="single"/>
        </w:rPr>
        <w:t>. We are</w:t>
      </w:r>
      <w:r w:rsidRPr="000C781E">
        <w:rPr>
          <w:rFonts w:asciiTheme="majorHAnsi" w:hAnsiTheme="majorHAnsi" w:cstheme="majorHAnsi"/>
          <w:color w:val="FF0000"/>
          <w:sz w:val="16"/>
        </w:rPr>
        <w:t xml:space="preserve"> sort of </w:t>
      </w:r>
      <w:r w:rsidRPr="000C781E">
        <w:rPr>
          <w:rFonts w:asciiTheme="majorHAnsi" w:hAnsiTheme="majorHAnsi" w:cstheme="majorHAnsi"/>
          <w:b/>
          <w:iCs/>
          <w:color w:val="FF0000"/>
          <w:u w:val="single"/>
          <w:bdr w:val="single" w:sz="8" w:space="0" w:color="auto"/>
        </w:rPr>
        <w:t>slouching</w:t>
      </w:r>
      <w:r w:rsidRPr="000C781E">
        <w:rPr>
          <w:rFonts w:asciiTheme="majorHAnsi" w:hAnsiTheme="majorHAnsi" w:cstheme="majorHAnsi"/>
          <w:color w:val="FF0000"/>
          <w:u w:val="single"/>
        </w:rPr>
        <w:t xml:space="preserve"> toward the next stage of capitalism. I </w:t>
      </w:r>
      <w:r w:rsidRPr="000C781E">
        <w:rPr>
          <w:rFonts w:asciiTheme="majorHAnsi" w:hAnsiTheme="majorHAnsi" w:cstheme="majorHAnsi"/>
          <w:b/>
          <w:iCs/>
          <w:color w:val="FF0000"/>
          <w:u w:val="single"/>
          <w:bdr w:val="single" w:sz="8" w:space="0" w:color="auto"/>
        </w:rPr>
        <w:t>don’t think it’s going to be pretty</w:t>
      </w:r>
      <w:r w:rsidRPr="000C781E">
        <w:rPr>
          <w:rFonts w:asciiTheme="majorHAnsi" w:hAnsiTheme="majorHAnsi" w:cstheme="majorHAnsi"/>
          <w:color w:val="FF0000"/>
          <w:u w:val="single"/>
        </w:rPr>
        <w:t xml:space="preserve">. Political and economic factors are going to propel us in that direction. Ultimately, people want things to work better, they want their problems to be solved. And the </w:t>
      </w:r>
      <w:r w:rsidRPr="000C781E">
        <w:rPr>
          <w:rFonts w:asciiTheme="majorHAnsi" w:hAnsiTheme="majorHAnsi" w:cstheme="majorHAnsi"/>
          <w:b/>
          <w:iCs/>
          <w:color w:val="FF0000"/>
          <w:u w:val="single"/>
          <w:bdr w:val="single" w:sz="8" w:space="0" w:color="auto"/>
        </w:rPr>
        <w:t>only way</w:t>
      </w:r>
      <w:r w:rsidRPr="000C781E">
        <w:rPr>
          <w:rFonts w:asciiTheme="majorHAnsi" w:hAnsiTheme="majorHAnsi" w:cstheme="majorHAnsi"/>
          <w:color w:val="FF0000"/>
          <w:u w:val="single"/>
        </w:rPr>
        <w:t xml:space="preserve"> we are going to get there is along the road I have described</w:t>
      </w:r>
      <w:r w:rsidRPr="000C781E">
        <w:rPr>
          <w:rFonts w:asciiTheme="majorHAnsi" w:hAnsiTheme="majorHAnsi" w:cstheme="majorHAnsi"/>
          <w:color w:val="FF0000"/>
          <w:sz w:val="16"/>
        </w:rPr>
        <w:t xml:space="preserve">. I think </w:t>
      </w:r>
      <w:r w:rsidRPr="000C781E">
        <w:rPr>
          <w:rFonts w:asciiTheme="majorHAnsi" w:hAnsiTheme="majorHAnsi" w:cstheme="majorHAnsi"/>
          <w:color w:val="FF0000"/>
          <w:u w:val="single"/>
        </w:rPr>
        <w:t xml:space="preserve">this </w:t>
      </w:r>
      <w:r w:rsidRPr="000C781E">
        <w:rPr>
          <w:rFonts w:asciiTheme="majorHAnsi" w:hAnsiTheme="majorHAnsi" w:cstheme="majorHAnsi"/>
          <w:b/>
          <w:iCs/>
          <w:color w:val="FF0000"/>
          <w:u w:val="single"/>
          <w:bdr w:val="single" w:sz="8" w:space="0" w:color="auto"/>
        </w:rPr>
        <w:t>equitable growth</w:t>
      </w:r>
      <w:r w:rsidRPr="000C781E">
        <w:rPr>
          <w:rFonts w:asciiTheme="majorHAnsi" w:hAnsiTheme="majorHAnsi" w:cstheme="majorHAnsi"/>
          <w:color w:val="FF0000"/>
          <w:u w:val="single"/>
        </w:rPr>
        <w:t xml:space="preserve"> approach</w:t>
      </w:r>
      <w:r w:rsidRPr="000C781E">
        <w:rPr>
          <w:rFonts w:asciiTheme="majorHAnsi" w:hAnsiTheme="majorHAnsi" w:cstheme="majorHAnsi"/>
          <w:color w:val="FF0000"/>
          <w:sz w:val="16"/>
        </w:rPr>
        <w:t xml:space="preserve"> that the Democrats united around </w:t>
      </w:r>
      <w:r w:rsidRPr="000C781E">
        <w:rPr>
          <w:rFonts w:asciiTheme="majorHAnsi" w:hAnsiTheme="majorHAnsi" w:cstheme="majorHAnsi"/>
          <w:color w:val="FF0000"/>
          <w:u w:val="single"/>
        </w:rPr>
        <w:t>is the future</w:t>
      </w:r>
      <w:r w:rsidRPr="000C781E">
        <w:rPr>
          <w:rFonts w:asciiTheme="majorHAnsi" w:hAnsiTheme="majorHAnsi" w:cstheme="majorHAnsi"/>
          <w:color w:val="FF0000"/>
          <w:sz w:val="16"/>
        </w:rPr>
        <w:t xml:space="preserve">. The level of growth is going to vary over time, but I think the Democrats are the ones who are going to put us there and I think they are going to be rewarded for it. </w:t>
      </w:r>
      <w:proofErr w:type="spellStart"/>
      <w:proofErr w:type="gram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w:t>
      </w:r>
      <w:proofErr w:type="gramEnd"/>
      <w:r w:rsidRPr="000C781E">
        <w:rPr>
          <w:rFonts w:asciiTheme="majorHAnsi" w:hAnsiTheme="majorHAnsi" w:cstheme="majorHAnsi"/>
          <w:color w:val="FF0000"/>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0C781E">
        <w:rPr>
          <w:rFonts w:asciiTheme="majorHAnsi" w:hAnsiTheme="majorHAnsi" w:cstheme="majorHAnsi"/>
          <w:color w:val="FF0000"/>
          <w:sz w:val="16"/>
        </w:rPr>
        <w:t>Teixeira:.</w:t>
      </w:r>
      <w:proofErr w:type="gramEnd"/>
      <w:r w:rsidRPr="000C781E">
        <w:rPr>
          <w:rFonts w:asciiTheme="majorHAnsi" w:hAnsiTheme="majorHAnsi" w:cstheme="majorHAnsi"/>
          <w:color w:val="FF0000"/>
          <w:sz w:val="16"/>
        </w:rPr>
        <w:t xml:space="preserve"> That certainly could be the way it goes down, but </w:t>
      </w:r>
      <w:r w:rsidRPr="000C781E">
        <w:rPr>
          <w:rFonts w:asciiTheme="majorHAnsi" w:hAnsiTheme="majorHAnsi" w:cstheme="majorHAnsi"/>
          <w:color w:val="FF0000"/>
          <w:u w:val="single"/>
        </w:rPr>
        <w:t xml:space="preserve">it’s </w:t>
      </w:r>
      <w:r w:rsidRPr="000C781E">
        <w:rPr>
          <w:rFonts w:asciiTheme="majorHAnsi" w:hAnsiTheme="majorHAnsi" w:cstheme="majorHAnsi"/>
          <w:b/>
          <w:iCs/>
          <w:color w:val="FF0000"/>
          <w:u w:val="single"/>
          <w:bdr w:val="single" w:sz="8" w:space="0" w:color="auto"/>
        </w:rPr>
        <w:t>not clear we are required to have a recession</w:t>
      </w:r>
      <w:r w:rsidRPr="000C781E">
        <w:rPr>
          <w:rFonts w:asciiTheme="majorHAnsi" w:hAnsiTheme="majorHAnsi" w:cstheme="majorHAnsi"/>
          <w:color w:val="FF0000"/>
          <w:sz w:val="16"/>
        </w:rPr>
        <w:t xml:space="preserve"> on the level we did in 2007 and 2008, </w:t>
      </w:r>
      <w:r w:rsidRPr="000C781E">
        <w:rPr>
          <w:rFonts w:asciiTheme="majorHAnsi" w:hAnsiTheme="majorHAnsi" w:cstheme="majorHAnsi"/>
          <w:color w:val="FF0000"/>
          <w:u w:val="single"/>
        </w:rPr>
        <w:t>or whether this sort of rolling crisis we have combined with other political events might do it</w:t>
      </w:r>
      <w:r w:rsidRPr="000C781E">
        <w:rPr>
          <w:rFonts w:asciiTheme="majorHAnsi" w:hAnsiTheme="majorHAnsi" w:cstheme="majorHAnsi"/>
          <w:color w:val="FF0000"/>
          <w:sz w:val="16"/>
        </w:rPr>
        <w:t xml:space="preserve">. I don’t know, it’s hard to predict, but I think the great </w:t>
      </w:r>
      <w:r w:rsidRPr="000C781E">
        <w:rPr>
          <w:rFonts w:asciiTheme="majorHAnsi" w:hAnsiTheme="majorHAnsi" w:cstheme="majorHAnsi"/>
          <w:color w:val="FF0000"/>
          <w:sz w:val="16"/>
        </w:rPr>
        <w:lastRenderedPageBreak/>
        <w:t xml:space="preserve">economist Herbert Stein said, if something cannot go on forever, it will stop.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0C781E">
        <w:rPr>
          <w:rFonts w:asciiTheme="majorHAnsi" w:hAnsiTheme="majorHAnsi" w:cstheme="majorHAnsi"/>
          <w:color w:val="FF0000"/>
          <w:u w:val="single"/>
        </w:rPr>
        <w:t xml:space="preserve">The trajectory is </w:t>
      </w:r>
      <w:r w:rsidRPr="000C781E">
        <w:rPr>
          <w:rFonts w:asciiTheme="majorHAnsi" w:hAnsiTheme="majorHAnsi" w:cstheme="majorHAnsi"/>
          <w:b/>
          <w:iCs/>
          <w:color w:val="FF0000"/>
          <w:u w:val="single"/>
          <w:bdr w:val="single" w:sz="8" w:space="0" w:color="auto"/>
        </w:rPr>
        <w:t>ultimately going to take us</w:t>
      </w:r>
      <w:r w:rsidRPr="000C781E">
        <w:rPr>
          <w:rFonts w:asciiTheme="majorHAnsi" w:hAnsiTheme="majorHAnsi" w:cstheme="majorHAnsi"/>
          <w:color w:val="FF0000"/>
          <w:u w:val="single"/>
        </w:rPr>
        <w:t xml:space="preserve"> to a </w:t>
      </w:r>
      <w:r w:rsidRPr="000C781E">
        <w:rPr>
          <w:rFonts w:asciiTheme="majorHAnsi" w:hAnsiTheme="majorHAnsi" w:cstheme="majorHAnsi"/>
          <w:b/>
          <w:iCs/>
          <w:color w:val="FF0000"/>
          <w:u w:val="single"/>
          <w:bdr w:val="single" w:sz="8" w:space="0" w:color="auto"/>
        </w:rPr>
        <w:t>different</w:t>
      </w:r>
      <w:r w:rsidRPr="000C781E">
        <w:rPr>
          <w:rFonts w:asciiTheme="majorHAnsi" w:hAnsiTheme="majorHAnsi" w:cstheme="majorHAnsi"/>
          <w:color w:val="FF0000"/>
          <w:u w:val="single"/>
        </w:rPr>
        <w:t xml:space="preserve"> and </w:t>
      </w:r>
      <w:r w:rsidRPr="000C781E">
        <w:rPr>
          <w:rFonts w:asciiTheme="majorHAnsi" w:hAnsiTheme="majorHAnsi" w:cstheme="majorHAnsi"/>
          <w:b/>
          <w:iCs/>
          <w:color w:val="FF0000"/>
          <w:u w:val="single"/>
          <w:bdr w:val="single" w:sz="8" w:space="0" w:color="auto"/>
        </w:rPr>
        <w:t>better place</w:t>
      </w:r>
      <w:r w:rsidRPr="000C781E">
        <w:rPr>
          <w:rFonts w:asciiTheme="majorHAnsi" w:hAnsiTheme="majorHAnsi" w:cstheme="majorHAnsi"/>
          <w:color w:val="FF0000"/>
          <w:sz w:val="16"/>
        </w:rPr>
        <w:t xml:space="preserve">. I think </w:t>
      </w:r>
      <w:r w:rsidRPr="000C781E">
        <w:rPr>
          <w:rFonts w:asciiTheme="majorHAnsi" w:hAnsiTheme="majorHAnsi" w:cstheme="majorHAnsi"/>
          <w:b/>
          <w:iCs/>
          <w:color w:val="FF0000"/>
          <w:u w:val="single"/>
          <w:bdr w:val="single" w:sz="8" w:space="0" w:color="auto"/>
        </w:rPr>
        <w:t xml:space="preserve">eventually we will </w:t>
      </w:r>
      <w:proofErr w:type="gramStart"/>
      <w:r w:rsidRPr="000C781E">
        <w:rPr>
          <w:rFonts w:asciiTheme="majorHAnsi" w:hAnsiTheme="majorHAnsi" w:cstheme="majorHAnsi"/>
          <w:b/>
          <w:iCs/>
          <w:color w:val="FF0000"/>
          <w:u w:val="single"/>
          <w:bdr w:val="single" w:sz="8" w:space="0" w:color="auto"/>
        </w:rPr>
        <w:t>adapt</w:t>
      </w:r>
      <w:proofErr w:type="gramEnd"/>
      <w:r w:rsidRPr="000C781E">
        <w:rPr>
          <w:rFonts w:asciiTheme="majorHAnsi" w:hAnsiTheme="majorHAnsi" w:cstheme="majorHAnsi"/>
          <w:color w:val="FF0000"/>
          <w:u w:val="single"/>
        </w:rPr>
        <w:t xml:space="preserve"> and we will </w:t>
      </w:r>
      <w:r w:rsidRPr="000C781E">
        <w:rPr>
          <w:rFonts w:asciiTheme="majorHAnsi" w:hAnsiTheme="majorHAnsi" w:cstheme="majorHAnsi"/>
          <w:b/>
          <w:iCs/>
          <w:color w:val="FF0000"/>
          <w:u w:val="single"/>
          <w:bdr w:val="single" w:sz="8" w:space="0" w:color="auto"/>
        </w:rPr>
        <w:t>get something better</w:t>
      </w:r>
      <w:r w:rsidRPr="000C781E">
        <w:rPr>
          <w:rFonts w:asciiTheme="majorHAnsi" w:hAnsiTheme="majorHAnsi" w:cstheme="majorHAnsi"/>
          <w:color w:val="FF0000"/>
          <w:u w:val="single"/>
        </w:rPr>
        <w:t xml:space="preserve"> than we have because it is the </w:t>
      </w:r>
      <w:r w:rsidRPr="000C781E">
        <w:rPr>
          <w:rFonts w:asciiTheme="majorHAnsi" w:hAnsiTheme="majorHAnsi" w:cstheme="majorHAnsi"/>
          <w:b/>
          <w:iCs/>
          <w:color w:val="FF0000"/>
          <w:u w:val="single"/>
          <w:bdr w:val="single" w:sz="8" w:space="0" w:color="auto"/>
        </w:rPr>
        <w:t>only solution to the ongoing problems</w:t>
      </w:r>
      <w:r w:rsidRPr="000C781E">
        <w:rPr>
          <w:rFonts w:asciiTheme="majorHAnsi" w:hAnsiTheme="majorHAnsi" w:cstheme="majorHAnsi"/>
          <w:color w:val="FF0000"/>
          <w:u w:val="single"/>
        </w:rPr>
        <w:t xml:space="preserve">. </w:t>
      </w:r>
      <w:r w:rsidRPr="000C781E">
        <w:rPr>
          <w:rFonts w:asciiTheme="majorHAnsi" w:hAnsiTheme="majorHAnsi" w:cstheme="majorHAnsi"/>
          <w:b/>
          <w:iCs/>
          <w:color w:val="FF0000"/>
          <w:u w:val="single"/>
          <w:bdr w:val="single" w:sz="8" w:space="0" w:color="auto"/>
        </w:rPr>
        <w:t>There is no alternative</w:t>
      </w:r>
      <w:r w:rsidRPr="000C781E">
        <w:rPr>
          <w:rFonts w:asciiTheme="majorHAnsi" w:hAnsiTheme="majorHAnsi" w:cstheme="majorHAnsi"/>
          <w:color w:val="FF0000"/>
          <w:sz w:val="16"/>
        </w:rPr>
        <w:t xml:space="preserve">.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0C781E">
        <w:rPr>
          <w:rFonts w:asciiTheme="majorHAnsi" w:hAnsiTheme="majorHAnsi" w:cstheme="majorHAnsi"/>
          <w:color w:val="FF0000"/>
          <w:sz w:val="16"/>
        </w:rPr>
        <w:t>Of course</w:t>
      </w:r>
      <w:proofErr w:type="gramEnd"/>
      <w:r w:rsidRPr="000C781E">
        <w:rPr>
          <w:rFonts w:asciiTheme="majorHAnsi" w:hAnsiTheme="majorHAnsi" w:cstheme="majorHAnsi"/>
          <w:color w:val="FF0000"/>
          <w:sz w:val="16"/>
        </w:rPr>
        <w:t xml:space="preserve"> it is possible, but </w:t>
      </w:r>
      <w:r w:rsidRPr="000C781E">
        <w:rPr>
          <w:rFonts w:asciiTheme="majorHAnsi" w:hAnsiTheme="majorHAnsi" w:cstheme="majorHAnsi"/>
          <w:color w:val="FF0000"/>
          <w:u w:val="single"/>
        </w:rPr>
        <w:t xml:space="preserve">if you look at the history of the United States, </w:t>
      </w:r>
      <w:r w:rsidRPr="000C781E">
        <w:rPr>
          <w:rFonts w:asciiTheme="majorHAnsi" w:hAnsiTheme="majorHAnsi" w:cstheme="majorHAnsi"/>
          <w:b/>
          <w:iCs/>
          <w:color w:val="FF0000"/>
          <w:u w:val="single"/>
          <w:bdr w:val="single" w:sz="8" w:space="0" w:color="auto"/>
        </w:rPr>
        <w:t>despite the anti-statist bias</w:t>
      </w:r>
      <w:r w:rsidRPr="000C781E">
        <w:rPr>
          <w:rFonts w:asciiTheme="majorHAnsi" w:hAnsiTheme="majorHAnsi" w:cstheme="majorHAnsi"/>
          <w:color w:val="FF0000"/>
          <w:u w:val="single"/>
        </w:rPr>
        <w:t xml:space="preserve"> and </w:t>
      </w:r>
      <w:r w:rsidRPr="000C781E">
        <w:rPr>
          <w:rFonts w:asciiTheme="majorHAnsi" w:hAnsiTheme="majorHAnsi" w:cstheme="majorHAnsi"/>
          <w:b/>
          <w:iCs/>
          <w:color w:val="FF0000"/>
          <w:highlight w:val="green"/>
          <w:u w:val="single"/>
          <w:bdr w:val="single" w:sz="8" w:space="0" w:color="auto"/>
        </w:rPr>
        <w:t xml:space="preserve">despite </w:t>
      </w:r>
      <w:r w:rsidRPr="000C781E">
        <w:rPr>
          <w:rFonts w:asciiTheme="majorHAnsi" w:hAnsiTheme="majorHAnsi" w:cstheme="majorHAnsi"/>
          <w:b/>
          <w:iCs/>
          <w:color w:val="FF0000"/>
          <w:u w:val="single"/>
          <w:bdr w:val="single" w:sz="8" w:space="0" w:color="auto"/>
        </w:rPr>
        <w:t xml:space="preserve">all the other </w:t>
      </w:r>
      <w:r w:rsidRPr="000C781E">
        <w:rPr>
          <w:rFonts w:asciiTheme="majorHAnsi" w:hAnsiTheme="majorHAnsi" w:cstheme="majorHAnsi"/>
          <w:b/>
          <w:iCs/>
          <w:color w:val="FF0000"/>
          <w:highlight w:val="green"/>
          <w:u w:val="single"/>
          <w:bdr w:val="single" w:sz="8" w:space="0" w:color="auto"/>
        </w:rPr>
        <w:t>political problems</w:t>
      </w:r>
      <w:r w:rsidRPr="000C781E">
        <w:rPr>
          <w:rFonts w:asciiTheme="majorHAnsi" w:hAnsiTheme="majorHAnsi" w:cstheme="majorHAnsi"/>
          <w:color w:val="FF0000"/>
          <w:u w:val="single"/>
        </w:rPr>
        <w:t xml:space="preserve">, the way </w:t>
      </w:r>
      <w:r w:rsidRPr="000C781E">
        <w:rPr>
          <w:rFonts w:asciiTheme="majorHAnsi" w:hAnsiTheme="majorHAnsi" w:cstheme="majorHAnsi"/>
          <w:color w:val="FF0000"/>
          <w:highlight w:val="green"/>
          <w:u w:val="single"/>
        </w:rPr>
        <w:t>the country has evolved</w:t>
      </w:r>
      <w:r w:rsidRPr="000C781E">
        <w:rPr>
          <w:rFonts w:asciiTheme="majorHAnsi" w:hAnsiTheme="majorHAnsi" w:cstheme="majorHAnsi"/>
          <w:color w:val="FF0000"/>
          <w:u w:val="single"/>
        </w:rPr>
        <w:t xml:space="preserve"> over time is </w:t>
      </w:r>
      <w:r w:rsidRPr="000C781E">
        <w:rPr>
          <w:rFonts w:asciiTheme="majorHAnsi" w:hAnsiTheme="majorHAnsi" w:cstheme="majorHAnsi"/>
          <w:color w:val="FF0000"/>
          <w:highlight w:val="green"/>
          <w:u w:val="single"/>
        </w:rPr>
        <w:t xml:space="preserve">toward a </w:t>
      </w:r>
      <w:r w:rsidRPr="000C781E">
        <w:rPr>
          <w:rFonts w:asciiTheme="majorHAnsi" w:hAnsiTheme="majorHAnsi" w:cstheme="majorHAnsi"/>
          <w:b/>
          <w:iCs/>
          <w:color w:val="FF0000"/>
          <w:highlight w:val="green"/>
          <w:u w:val="single"/>
          <w:bdr w:val="single" w:sz="8" w:space="0" w:color="auto"/>
        </w:rPr>
        <w:t>larger government</w:t>
      </w:r>
      <w:r w:rsidRPr="000C781E">
        <w:rPr>
          <w:rFonts w:asciiTheme="majorHAnsi" w:hAnsiTheme="majorHAnsi" w:cstheme="majorHAnsi"/>
          <w:color w:val="FF0000"/>
          <w:highlight w:val="green"/>
          <w:u w:val="single"/>
        </w:rPr>
        <w:t xml:space="preserve"> that </w:t>
      </w:r>
      <w:r w:rsidRPr="000C781E">
        <w:rPr>
          <w:rFonts w:asciiTheme="majorHAnsi" w:hAnsiTheme="majorHAnsi" w:cstheme="majorHAnsi"/>
          <w:b/>
          <w:iCs/>
          <w:color w:val="FF0000"/>
          <w:highlight w:val="green"/>
          <w:u w:val="single"/>
          <w:bdr w:val="single" w:sz="8" w:space="0" w:color="auto"/>
        </w:rPr>
        <w:t>does more</w:t>
      </w:r>
      <w:r w:rsidRPr="000C781E">
        <w:rPr>
          <w:rFonts w:asciiTheme="majorHAnsi" w:hAnsiTheme="majorHAnsi" w:cstheme="majorHAnsi"/>
          <w:color w:val="FF0000"/>
          <w:highlight w:val="green"/>
          <w:u w:val="single"/>
        </w:rPr>
        <w:t xml:space="preserve"> and </w:t>
      </w:r>
      <w:r w:rsidRPr="000C781E">
        <w:rPr>
          <w:rFonts w:asciiTheme="majorHAnsi" w:hAnsiTheme="majorHAnsi" w:cstheme="majorHAnsi"/>
          <w:b/>
          <w:iCs/>
          <w:color w:val="FF0000"/>
          <w:highlight w:val="green"/>
          <w:u w:val="single"/>
          <w:bdr w:val="single" w:sz="8" w:space="0" w:color="auto"/>
        </w:rPr>
        <w:t>provides more for people</w:t>
      </w:r>
      <w:r w:rsidRPr="000C781E">
        <w:rPr>
          <w:rFonts w:asciiTheme="majorHAnsi" w:hAnsiTheme="majorHAnsi" w:cstheme="majorHAnsi"/>
          <w:color w:val="FF0000"/>
          <w:u w:val="single"/>
        </w:rPr>
        <w:t xml:space="preserve">. And we </w:t>
      </w:r>
      <w:r w:rsidRPr="000C781E">
        <w:rPr>
          <w:rFonts w:asciiTheme="majorHAnsi" w:hAnsiTheme="majorHAnsi" w:cstheme="majorHAnsi"/>
          <w:b/>
          <w:iCs/>
          <w:color w:val="FF0000"/>
          <w:u w:val="single"/>
          <w:bdr w:val="single" w:sz="8" w:space="0" w:color="auto"/>
        </w:rPr>
        <w:t>obviously have evolved tremendously</w:t>
      </w:r>
      <w:r w:rsidRPr="000C781E">
        <w:rPr>
          <w:rFonts w:asciiTheme="majorHAnsi" w:hAnsiTheme="majorHAnsi" w:cstheme="majorHAnsi"/>
          <w:color w:val="FF0000"/>
          <w:u w:val="single"/>
        </w:rPr>
        <w:t xml:space="preserve"> in the social realm as well. Governments don’t do what is rational in the short term</w:t>
      </w:r>
      <w:r w:rsidRPr="000C781E">
        <w:rPr>
          <w:rFonts w:asciiTheme="majorHAnsi" w:hAnsiTheme="majorHAnsi" w:cstheme="majorHAnsi"/>
          <w:color w:val="FF0000"/>
          <w:sz w:val="16"/>
        </w:rPr>
        <w:t xml:space="preserve">, at least rational in the sense you are describing it, </w:t>
      </w:r>
      <w:r w:rsidRPr="000C781E">
        <w:rPr>
          <w:rFonts w:asciiTheme="majorHAnsi" w:hAnsiTheme="majorHAnsi" w:cstheme="majorHAnsi"/>
          <w:color w:val="FF0000"/>
          <w:u w:val="single"/>
        </w:rPr>
        <w:t xml:space="preserve">but political systems </w:t>
      </w:r>
      <w:r w:rsidRPr="000C781E">
        <w:rPr>
          <w:rFonts w:asciiTheme="majorHAnsi" w:hAnsiTheme="majorHAnsi" w:cstheme="majorHAnsi"/>
          <w:b/>
          <w:iCs/>
          <w:color w:val="FF0000"/>
          <w:u w:val="single"/>
          <w:bdr w:val="single" w:sz="8" w:space="0" w:color="auto"/>
        </w:rPr>
        <w:t>evolve over time</w:t>
      </w:r>
      <w:r w:rsidRPr="000C781E">
        <w:rPr>
          <w:rFonts w:asciiTheme="majorHAnsi" w:hAnsiTheme="majorHAnsi" w:cstheme="majorHAnsi"/>
          <w:color w:val="FF0000"/>
          <w:u w:val="single"/>
        </w:rPr>
        <w:t xml:space="preserve"> in a way that is consistent with the values and priorities of the left, and I expect that to continue over time</w:t>
      </w:r>
      <w:r w:rsidRPr="000C781E">
        <w:rPr>
          <w:rFonts w:asciiTheme="majorHAnsi" w:hAnsiTheme="majorHAnsi" w:cstheme="majorHAnsi"/>
          <w:color w:val="FF0000"/>
          <w:sz w:val="16"/>
        </w:rPr>
        <w:t xml:space="preserve">. The 2016 Election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0C781E">
        <w:rPr>
          <w:rFonts w:asciiTheme="majorHAnsi" w:hAnsiTheme="majorHAnsi" w:cstheme="majorHAnsi"/>
          <w:color w:val="FF0000"/>
          <w:sz w:val="16"/>
        </w:rPr>
        <w:t>Judis</w:t>
      </w:r>
      <w:proofErr w:type="spellEnd"/>
      <w:r w:rsidRPr="000C781E">
        <w:rPr>
          <w:rFonts w:asciiTheme="majorHAnsi" w:hAnsiTheme="majorHAnsi" w:cstheme="majorHAnsi"/>
          <w:color w:val="FF0000"/>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0C781E">
        <w:rPr>
          <w:rFonts w:asciiTheme="majorHAnsi" w:hAnsiTheme="majorHAnsi" w:cstheme="majorHAnsi"/>
          <w:color w:val="FF0000"/>
          <w:u w:val="single"/>
        </w:rPr>
        <w:t xml:space="preserve">Voters were </w:t>
      </w:r>
      <w:r w:rsidRPr="000C781E">
        <w:rPr>
          <w:rFonts w:asciiTheme="majorHAnsi" w:hAnsiTheme="majorHAnsi" w:cstheme="majorHAnsi"/>
          <w:b/>
          <w:iCs/>
          <w:color w:val="FF0000"/>
          <w:u w:val="single"/>
          <w:bdr w:val="single" w:sz="8" w:space="0" w:color="auto"/>
        </w:rPr>
        <w:t>fed up with stagnation</w:t>
      </w:r>
      <w:r w:rsidRPr="000C781E">
        <w:rPr>
          <w:rFonts w:asciiTheme="majorHAnsi" w:hAnsiTheme="majorHAnsi" w:cstheme="majorHAnsi"/>
          <w:color w:val="FF0000"/>
          <w:u w:val="single"/>
        </w:rPr>
        <w:t xml:space="preserve"> and with the Democrats and they </w:t>
      </w:r>
      <w:r w:rsidRPr="000C781E">
        <w:rPr>
          <w:rFonts w:asciiTheme="majorHAnsi" w:hAnsiTheme="majorHAnsi" w:cstheme="majorHAnsi"/>
          <w:b/>
          <w:iCs/>
          <w:color w:val="FF0000"/>
          <w:u w:val="single"/>
          <w:bdr w:val="single" w:sz="8" w:space="0" w:color="auto"/>
        </w:rPr>
        <w:t>turned to someone who thought could blow up the system</w:t>
      </w:r>
      <w:r w:rsidRPr="000C781E">
        <w:rPr>
          <w:rFonts w:asciiTheme="majorHAnsi" w:hAnsiTheme="majorHAnsi" w:cstheme="majorHAnsi"/>
          <w:color w:val="FF0000"/>
          <w:u w:val="single"/>
        </w:rPr>
        <w:t xml:space="preserve">. The way the Democrats and the left could </w:t>
      </w:r>
      <w:r w:rsidRPr="000C781E">
        <w:rPr>
          <w:rFonts w:asciiTheme="majorHAnsi" w:hAnsiTheme="majorHAnsi" w:cstheme="majorHAnsi"/>
          <w:b/>
          <w:iCs/>
          <w:color w:val="FF0000"/>
          <w:u w:val="single"/>
          <w:bdr w:val="single" w:sz="8" w:space="0" w:color="auto"/>
        </w:rPr>
        <w:t>mitigate that problem</w:t>
      </w:r>
      <w:r w:rsidRPr="000C781E">
        <w:rPr>
          <w:rFonts w:asciiTheme="majorHAnsi" w:hAnsiTheme="majorHAnsi" w:cstheme="majorHAnsi"/>
          <w:color w:val="FF0000"/>
          <w:u w:val="single"/>
        </w:rPr>
        <w:t xml:space="preserve"> is to show these voters that they </w:t>
      </w:r>
      <w:r w:rsidRPr="000C781E">
        <w:rPr>
          <w:rFonts w:asciiTheme="majorHAnsi" w:hAnsiTheme="majorHAnsi" w:cstheme="majorHAnsi"/>
          <w:b/>
          <w:iCs/>
          <w:color w:val="FF0000"/>
          <w:u w:val="single"/>
          <w:bdr w:val="single" w:sz="8" w:space="0" w:color="auto"/>
        </w:rPr>
        <w:t>take their problems seriously</w:t>
      </w:r>
      <w:r w:rsidRPr="000C781E">
        <w:rPr>
          <w:rFonts w:asciiTheme="majorHAnsi" w:hAnsiTheme="majorHAnsi" w:cstheme="majorHAnsi"/>
          <w:color w:val="FF0000"/>
          <w:sz w:val="16"/>
        </w:rPr>
        <w:t xml:space="preserve"> and have their interests in </w:t>
      </w:r>
      <w:proofErr w:type="gramStart"/>
      <w:r w:rsidRPr="000C781E">
        <w:rPr>
          <w:rFonts w:asciiTheme="majorHAnsi" w:hAnsiTheme="majorHAnsi" w:cstheme="majorHAnsi"/>
          <w:color w:val="FF0000"/>
          <w:sz w:val="16"/>
        </w:rPr>
        <w:t>mind, and</w:t>
      </w:r>
      <w:proofErr w:type="gramEnd"/>
      <w:r w:rsidRPr="000C781E">
        <w:rPr>
          <w:rFonts w:asciiTheme="majorHAnsi" w:hAnsiTheme="majorHAnsi" w:cstheme="majorHAnsi"/>
          <w:color w:val="FF0000"/>
          <w:sz w:val="16"/>
        </w:rPr>
        <w:t xml:space="preserve"> could improve their lives. </w:t>
      </w:r>
      <w:r w:rsidRPr="000C781E">
        <w:rPr>
          <w:rFonts w:asciiTheme="majorHAnsi" w:hAnsiTheme="majorHAnsi" w:cstheme="majorHAnsi"/>
          <w:color w:val="FF0000"/>
          <w:u w:val="single"/>
        </w:rPr>
        <w:t xml:space="preserve">I </w:t>
      </w:r>
      <w:r w:rsidRPr="000C781E">
        <w:rPr>
          <w:rFonts w:asciiTheme="majorHAnsi" w:hAnsiTheme="majorHAnsi" w:cstheme="majorHAnsi"/>
          <w:b/>
          <w:iCs/>
          <w:color w:val="FF0000"/>
          <w:u w:val="single"/>
          <w:bdr w:val="single" w:sz="8" w:space="0" w:color="auto"/>
        </w:rPr>
        <w:t>don’t think there is any way of doing that</w:t>
      </w:r>
      <w:r w:rsidRPr="000C781E">
        <w:rPr>
          <w:rFonts w:asciiTheme="majorHAnsi" w:hAnsiTheme="majorHAnsi" w:cstheme="majorHAnsi"/>
          <w:color w:val="FF0000"/>
          <w:u w:val="single"/>
        </w:rPr>
        <w:t xml:space="preserve"> without a </w:t>
      </w:r>
      <w:r w:rsidRPr="000C781E">
        <w:rPr>
          <w:rFonts w:asciiTheme="majorHAnsi" w:hAnsiTheme="majorHAnsi" w:cstheme="majorHAnsi"/>
          <w:b/>
          <w:iCs/>
          <w:color w:val="FF0000"/>
          <w:u w:val="single"/>
          <w:bdr w:val="single" w:sz="8" w:space="0" w:color="auto"/>
        </w:rPr>
        <w:t>new model of economic growth</w:t>
      </w:r>
      <w:r w:rsidRPr="000C781E">
        <w:rPr>
          <w:rFonts w:asciiTheme="majorHAnsi" w:hAnsiTheme="majorHAnsi" w:cstheme="majorHAnsi"/>
          <w:color w:val="FF0000"/>
          <w:sz w:val="16"/>
        </w:rPr>
        <w:t>.</w:t>
      </w:r>
    </w:p>
    <w:p w14:paraId="0C77DC9A" w14:textId="77777777" w:rsidR="00CB088A" w:rsidRPr="000C781E" w:rsidRDefault="00CB088A" w:rsidP="00CB088A">
      <w:pPr>
        <w:pStyle w:val="Heading3"/>
        <w:rPr>
          <w:color w:val="FF0000"/>
        </w:rPr>
      </w:pPr>
      <w:r w:rsidRPr="000C781E">
        <w:rPr>
          <w:color w:val="FF0000"/>
        </w:rPr>
        <w:lastRenderedPageBreak/>
        <w:t>1NC – War</w:t>
      </w:r>
      <w:r w:rsidRPr="000C781E">
        <w:rPr>
          <w:color w:val="FF0000"/>
        </w:rPr>
        <w:tab/>
      </w:r>
    </w:p>
    <w:p w14:paraId="6D56BBD0" w14:textId="77777777" w:rsidR="00CB088A" w:rsidRPr="000C781E" w:rsidRDefault="00CB088A" w:rsidP="00CB088A">
      <w:pPr>
        <w:pStyle w:val="Heading4"/>
        <w:rPr>
          <w:rFonts w:asciiTheme="majorHAnsi" w:hAnsiTheme="majorHAnsi" w:cstheme="majorHAnsi"/>
          <w:bCs w:val="0"/>
          <w:color w:val="FF0000"/>
        </w:rPr>
      </w:pPr>
      <w:r w:rsidRPr="000C781E">
        <w:rPr>
          <w:rFonts w:asciiTheme="majorHAnsi" w:hAnsiTheme="majorHAnsi" w:cstheme="majorHAnsi"/>
          <w:color w:val="FF0000"/>
        </w:rPr>
        <w:t>Capitalism solves war – its anti-imperialist.</w:t>
      </w:r>
    </w:p>
    <w:p w14:paraId="336FF96C" w14:textId="77777777" w:rsidR="00CB088A" w:rsidRPr="000C781E" w:rsidRDefault="00CB088A" w:rsidP="00CB088A">
      <w:pPr>
        <w:rPr>
          <w:rFonts w:asciiTheme="majorHAnsi" w:hAnsiTheme="majorHAnsi" w:cstheme="majorHAnsi"/>
          <w:color w:val="FF0000"/>
        </w:rPr>
      </w:pPr>
      <w:proofErr w:type="spellStart"/>
      <w:r w:rsidRPr="000C781E">
        <w:rPr>
          <w:rStyle w:val="Style13ptBold"/>
          <w:rFonts w:asciiTheme="majorHAnsi" w:hAnsiTheme="majorHAnsi" w:cstheme="majorHAnsi"/>
          <w:color w:val="FF0000"/>
        </w:rPr>
        <w:t>Mousseau</w:t>
      </w:r>
      <w:proofErr w:type="spellEnd"/>
      <w:r w:rsidRPr="000C781E">
        <w:rPr>
          <w:rStyle w:val="Style13ptBold"/>
          <w:rFonts w:asciiTheme="majorHAnsi" w:hAnsiTheme="majorHAnsi" w:cstheme="majorHAnsi"/>
          <w:color w:val="FF0000"/>
        </w:rPr>
        <w:t xml:space="preserve"> 19</w:t>
      </w:r>
      <w:r w:rsidRPr="000C781E">
        <w:rPr>
          <w:rFonts w:asciiTheme="majorHAnsi" w:hAnsiTheme="majorHAnsi" w:cstheme="majorHAnsi"/>
          <w:color w:val="FF0000"/>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69C07C93" w14:textId="77777777" w:rsidR="00CB088A" w:rsidRPr="000C781E" w:rsidRDefault="00CB088A" w:rsidP="00CB088A">
      <w:pPr>
        <w:rPr>
          <w:rFonts w:asciiTheme="majorHAnsi" w:hAnsiTheme="majorHAnsi" w:cstheme="majorHAnsi"/>
          <w:color w:val="FF0000"/>
          <w:sz w:val="16"/>
        </w:rPr>
      </w:pPr>
      <w:r w:rsidRPr="000C781E">
        <w:rPr>
          <w:rFonts w:asciiTheme="majorHAnsi" w:hAnsiTheme="majorHAnsi" w:cstheme="majorHAnsi"/>
          <w:color w:val="FF0000"/>
          <w:sz w:val="16"/>
        </w:rPr>
        <w:t xml:space="preserve">Is war becoming obsolete? </w:t>
      </w:r>
      <w:r w:rsidRPr="000C781E">
        <w:rPr>
          <w:rStyle w:val="StyleUnderline"/>
          <w:rFonts w:asciiTheme="majorHAnsi" w:hAnsiTheme="majorHAnsi" w:cstheme="majorHAnsi"/>
          <w:color w:val="FF0000"/>
        </w:rPr>
        <w:t xml:space="preserve">There is </w:t>
      </w:r>
      <w:r w:rsidRPr="000C781E">
        <w:rPr>
          <w:rStyle w:val="Emphasis"/>
          <w:rFonts w:asciiTheme="majorHAnsi" w:hAnsiTheme="majorHAnsi" w:cstheme="majorHAnsi"/>
          <w:color w:val="FF0000"/>
        </w:rPr>
        <w:t>wide agreement</w:t>
      </w:r>
      <w:r w:rsidRPr="000C781E">
        <w:rPr>
          <w:rStyle w:val="StyleUnderline"/>
          <w:rFonts w:asciiTheme="majorHAnsi" w:hAnsiTheme="majorHAnsi" w:cstheme="majorHAnsi"/>
          <w:color w:val="FF0000"/>
        </w:rPr>
        <w:t xml:space="preserve"> among scholars that </w:t>
      </w:r>
      <w:r w:rsidRPr="000C781E">
        <w:rPr>
          <w:rStyle w:val="StyleUnderline"/>
          <w:rFonts w:asciiTheme="majorHAnsi" w:hAnsiTheme="majorHAnsi" w:cstheme="majorHAnsi"/>
          <w:color w:val="FF0000"/>
          <w:highlight w:val="green"/>
        </w:rPr>
        <w:t xml:space="preserve">war </w:t>
      </w:r>
      <w:r w:rsidRPr="000C781E">
        <w:rPr>
          <w:rStyle w:val="StyleUnderline"/>
          <w:rFonts w:asciiTheme="majorHAnsi" w:hAnsiTheme="majorHAnsi" w:cstheme="majorHAnsi"/>
          <w:color w:val="FF0000"/>
        </w:rPr>
        <w:t xml:space="preserve">has been </w:t>
      </w:r>
      <w:r w:rsidRPr="000C781E">
        <w:rPr>
          <w:rStyle w:val="StyleUnderline"/>
          <w:rFonts w:asciiTheme="majorHAnsi" w:hAnsiTheme="majorHAnsi" w:cstheme="majorHAnsi"/>
          <w:color w:val="FF0000"/>
          <w:highlight w:val="green"/>
        </w:rPr>
        <w:t xml:space="preserve">in </w:t>
      </w:r>
      <w:r w:rsidRPr="000C781E">
        <w:rPr>
          <w:rStyle w:val="Emphasis"/>
          <w:rFonts w:asciiTheme="majorHAnsi" w:hAnsiTheme="majorHAnsi" w:cstheme="majorHAnsi"/>
          <w:color w:val="FF0000"/>
        </w:rPr>
        <w:t xml:space="preserve">sharp </w:t>
      </w:r>
      <w:r w:rsidRPr="000C781E">
        <w:rPr>
          <w:rStyle w:val="Emphasis"/>
          <w:rFonts w:asciiTheme="majorHAnsi" w:hAnsiTheme="majorHAnsi" w:cstheme="majorHAnsi"/>
          <w:color w:val="FF0000"/>
          <w:highlight w:val="green"/>
        </w:rPr>
        <w:t>decline</w:t>
      </w:r>
      <w:r w:rsidRPr="000C781E">
        <w:rPr>
          <w:rStyle w:val="StyleUnderline"/>
          <w:rFonts w:asciiTheme="majorHAnsi" w:hAnsiTheme="majorHAnsi" w:cstheme="majorHAnsi"/>
          <w:color w:val="FF0000"/>
        </w:rPr>
        <w:t xml:space="preserve"> </w:t>
      </w:r>
      <w:r w:rsidRPr="000C781E">
        <w:rPr>
          <w:rFonts w:asciiTheme="majorHAnsi" w:hAnsiTheme="majorHAnsi" w:cstheme="majorHAnsi"/>
          <w:color w:val="FF0000"/>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0C781E">
        <w:rPr>
          <w:rFonts w:asciiTheme="majorHAnsi" w:hAnsiTheme="majorHAnsi" w:cstheme="majorHAnsi"/>
          <w:color w:val="FF0000"/>
          <w:sz w:val="16"/>
        </w:rPr>
        <w:t>Thucydides's</w:t>
      </w:r>
      <w:proofErr w:type="spellEnd"/>
      <w:r w:rsidRPr="000C781E">
        <w:rPr>
          <w:rFonts w:asciiTheme="majorHAnsi" w:hAnsiTheme="majorHAnsi" w:cstheme="majorHAnsi"/>
          <w:color w:val="FF0000"/>
          <w:sz w:val="16"/>
        </w:rPr>
        <w:t xml:space="preserve"> Trap,” a reference to the ancient Greek's claim that Sparta's fear of Athens' growing power led to the Peloponnesian War.3 This article argues that </w:t>
      </w:r>
      <w:r w:rsidRPr="000C781E">
        <w:rPr>
          <w:rStyle w:val="Emphasis"/>
          <w:rFonts w:asciiTheme="majorHAnsi" w:hAnsiTheme="majorHAnsi" w:cstheme="majorHAnsi"/>
          <w:color w:val="FF0000"/>
        </w:rPr>
        <w:t>there is no Thucydides Trap</w:t>
      </w:r>
      <w:r w:rsidRPr="000C781E">
        <w:rPr>
          <w:rFonts w:asciiTheme="majorHAnsi" w:hAnsiTheme="majorHAnsi" w:cstheme="majorHAnsi"/>
          <w:color w:val="FF0000"/>
          <w:sz w:val="16"/>
        </w:rPr>
        <w:t xml:space="preserve"> in international politics. </w:t>
      </w:r>
      <w:r w:rsidRPr="000C781E">
        <w:rPr>
          <w:rStyle w:val="StyleUnderline"/>
          <w:rFonts w:asciiTheme="majorHAnsi" w:hAnsiTheme="majorHAnsi" w:cstheme="majorHAnsi"/>
          <w:color w:val="FF0000"/>
        </w:rPr>
        <w:t xml:space="preserve">Rather, the world is </w:t>
      </w:r>
      <w:r w:rsidRPr="000C781E">
        <w:rPr>
          <w:rStyle w:val="Emphasis"/>
          <w:rFonts w:asciiTheme="majorHAnsi" w:hAnsiTheme="majorHAnsi" w:cstheme="majorHAnsi"/>
          <w:color w:val="FF0000"/>
        </w:rPr>
        <w:t xml:space="preserve">moving rapidly </w:t>
      </w:r>
      <w:r w:rsidRPr="000C781E">
        <w:rPr>
          <w:rStyle w:val="Emphasis"/>
          <w:rFonts w:asciiTheme="majorHAnsi" w:hAnsiTheme="majorHAnsi" w:cstheme="majorHAnsi"/>
          <w:color w:val="FF0000"/>
          <w:highlight w:val="green"/>
        </w:rPr>
        <w:t xml:space="preserve">toward </w:t>
      </w:r>
      <w:r w:rsidRPr="000C781E">
        <w:rPr>
          <w:rStyle w:val="Emphasis"/>
          <w:rFonts w:asciiTheme="majorHAnsi" w:hAnsiTheme="majorHAnsi" w:cstheme="majorHAnsi"/>
          <w:color w:val="FF0000"/>
        </w:rPr>
        <w:t xml:space="preserve">permanent </w:t>
      </w:r>
      <w:r w:rsidRPr="000C781E">
        <w:rPr>
          <w:rStyle w:val="Emphasis"/>
          <w:rFonts w:asciiTheme="majorHAnsi" w:hAnsiTheme="majorHAnsi" w:cstheme="majorHAnsi"/>
          <w:color w:val="FF0000"/>
          <w:highlight w:val="green"/>
        </w:rPr>
        <w:t>peace</w:t>
      </w:r>
      <w:r w:rsidRPr="000C781E">
        <w:rPr>
          <w:rStyle w:val="StyleUnderline"/>
          <w:rFonts w:asciiTheme="majorHAnsi" w:hAnsiTheme="majorHAnsi" w:cstheme="majorHAnsi"/>
          <w:color w:val="FF0000"/>
        </w:rPr>
        <w:t xml:space="preserve">, </w:t>
      </w:r>
      <w:r w:rsidRPr="000C781E">
        <w:rPr>
          <w:rStyle w:val="Emphasis"/>
          <w:rFonts w:asciiTheme="majorHAnsi" w:hAnsiTheme="majorHAnsi" w:cstheme="majorHAnsi"/>
          <w:color w:val="FF0000"/>
        </w:rPr>
        <w:t>possibly in our lifetime</w:t>
      </w:r>
      <w:r w:rsidRPr="000C781E">
        <w:rPr>
          <w:rFonts w:asciiTheme="majorHAnsi" w:hAnsiTheme="majorHAnsi" w:cstheme="majorHAnsi"/>
          <w:color w:val="FF0000"/>
          <w:sz w:val="16"/>
        </w:rPr>
        <w:t xml:space="preserve">. Drawing on economic </w:t>
      </w:r>
      <w:proofErr w:type="gramStart"/>
      <w:r w:rsidRPr="000C781E">
        <w:rPr>
          <w:rFonts w:asciiTheme="majorHAnsi" w:hAnsiTheme="majorHAnsi" w:cstheme="majorHAnsi"/>
          <w:color w:val="FF0000"/>
          <w:sz w:val="16"/>
        </w:rPr>
        <w:t>norms</w:t>
      </w:r>
      <w:proofErr w:type="gramEnd"/>
      <w:r w:rsidRPr="000C781E">
        <w:rPr>
          <w:rFonts w:asciiTheme="majorHAnsi" w:hAnsiTheme="majorHAnsi" w:cstheme="majorHAnsi"/>
          <w:color w:val="FF0000"/>
          <w:sz w:val="16"/>
        </w:rPr>
        <w:t xml:space="preserve"> theory,4 I show that </w:t>
      </w:r>
      <w:r w:rsidRPr="000C781E">
        <w:rPr>
          <w:rStyle w:val="StyleUnderline"/>
          <w:rFonts w:asciiTheme="majorHAnsi" w:hAnsiTheme="majorHAnsi" w:cstheme="majorHAnsi"/>
          <w:color w:val="FF0000"/>
        </w:rPr>
        <w:t xml:space="preserve">what sometimes appears to be a Thucydides Trap may instead be a function of factors </w:t>
      </w:r>
      <w:r w:rsidRPr="000C781E">
        <w:rPr>
          <w:rStyle w:val="Emphasis"/>
          <w:rFonts w:asciiTheme="majorHAnsi" w:hAnsiTheme="majorHAnsi" w:cstheme="majorHAnsi"/>
          <w:color w:val="FF0000"/>
        </w:rPr>
        <w:t>strictly internal</w:t>
      </w:r>
      <w:r w:rsidRPr="000C781E">
        <w:rPr>
          <w:rStyle w:val="StyleUnderline"/>
          <w:rFonts w:asciiTheme="majorHAnsi" w:hAnsiTheme="majorHAnsi" w:cstheme="majorHAnsi"/>
          <w:color w:val="FF0000"/>
        </w:rPr>
        <w:t xml:space="preserve"> to states and that these factors </w:t>
      </w:r>
      <w:r w:rsidRPr="000C781E">
        <w:rPr>
          <w:rStyle w:val="Emphasis"/>
          <w:rFonts w:asciiTheme="majorHAnsi" w:hAnsiTheme="majorHAnsi" w:cstheme="majorHAnsi"/>
          <w:color w:val="FF0000"/>
        </w:rPr>
        <w:t>vary</w:t>
      </w:r>
      <w:r w:rsidRPr="000C781E">
        <w:rPr>
          <w:rStyle w:val="StyleUnderline"/>
          <w:rFonts w:asciiTheme="majorHAnsi" w:hAnsiTheme="majorHAnsi" w:cstheme="majorHAnsi"/>
          <w:color w:val="FF0000"/>
        </w:rPr>
        <w:t xml:space="preserve"> among them</w:t>
      </w:r>
      <w:r w:rsidRPr="000C781E">
        <w:rPr>
          <w:rFonts w:asciiTheme="majorHAnsi" w:hAnsiTheme="majorHAnsi" w:cstheme="majorHAnsi"/>
          <w:color w:val="FF0000"/>
          <w:sz w:val="16"/>
        </w:rPr>
        <w:t xml:space="preserve">. In brief, </w:t>
      </w:r>
      <w:r w:rsidRPr="000C781E">
        <w:rPr>
          <w:rStyle w:val="StyleUnderline"/>
          <w:rFonts w:asciiTheme="majorHAnsi" w:hAnsiTheme="majorHAnsi" w:cstheme="majorHAnsi"/>
          <w:color w:val="FF0000"/>
        </w:rPr>
        <w:t xml:space="preserve">leaders of </w:t>
      </w:r>
      <w:r w:rsidRPr="000C781E">
        <w:rPr>
          <w:rStyle w:val="StyleUnderline"/>
          <w:rFonts w:asciiTheme="majorHAnsi" w:hAnsiTheme="majorHAnsi" w:cstheme="majorHAnsi"/>
          <w:color w:val="FF0000"/>
          <w:highlight w:val="green"/>
        </w:rPr>
        <w:t>states with</w:t>
      </w:r>
      <w:r w:rsidRPr="000C781E">
        <w:rPr>
          <w:rStyle w:val="StyleUnderline"/>
          <w:rFonts w:asciiTheme="majorHAnsi" w:hAnsiTheme="majorHAnsi" w:cstheme="majorHAnsi"/>
          <w:color w:val="FF0000"/>
        </w:rPr>
        <w:t xml:space="preserve"> advanced </w:t>
      </w:r>
      <w:r w:rsidRPr="000C781E">
        <w:rPr>
          <w:rStyle w:val="StyleUnderline"/>
          <w:rFonts w:asciiTheme="majorHAnsi" w:hAnsiTheme="majorHAnsi" w:cstheme="majorHAnsi"/>
          <w:color w:val="FF0000"/>
          <w:highlight w:val="green"/>
        </w:rPr>
        <w:t>market</w:t>
      </w:r>
      <w:r w:rsidRPr="000C781E">
        <w:rPr>
          <w:rStyle w:val="StyleUnderline"/>
          <w:rFonts w:asciiTheme="majorHAnsi" w:hAnsiTheme="majorHAnsi" w:cstheme="majorHAnsi"/>
          <w:color w:val="FF0000"/>
        </w:rPr>
        <w:t xml:space="preserve">-oriented </w:t>
      </w:r>
      <w:r w:rsidRPr="000C781E">
        <w:rPr>
          <w:rStyle w:val="StyleUnderline"/>
          <w:rFonts w:asciiTheme="majorHAnsi" w:hAnsiTheme="majorHAnsi" w:cstheme="majorHAnsi"/>
          <w:color w:val="FF0000"/>
          <w:highlight w:val="green"/>
        </w:rPr>
        <w:t>economies have</w:t>
      </w:r>
      <w:r w:rsidRPr="000C781E">
        <w:rPr>
          <w:rStyle w:val="StyleUnderline"/>
          <w:rFonts w:asciiTheme="majorHAnsi" w:hAnsiTheme="majorHAnsi" w:cstheme="majorHAnsi"/>
          <w:color w:val="FF0000"/>
        </w:rPr>
        <w:t xml:space="preserve"> </w:t>
      </w:r>
      <w:r w:rsidRPr="000C781E">
        <w:rPr>
          <w:rStyle w:val="Emphasis"/>
          <w:rFonts w:asciiTheme="majorHAnsi" w:hAnsiTheme="majorHAnsi" w:cstheme="majorHAnsi"/>
          <w:color w:val="FF0000"/>
        </w:rPr>
        <w:t xml:space="preserve">foremost </w:t>
      </w:r>
      <w:r w:rsidRPr="000C781E">
        <w:rPr>
          <w:rStyle w:val="Emphasis"/>
          <w:rFonts w:asciiTheme="majorHAnsi" w:hAnsiTheme="majorHAnsi" w:cstheme="majorHAnsi"/>
          <w:color w:val="FF0000"/>
          <w:highlight w:val="green"/>
        </w:rPr>
        <w:t>interests</w:t>
      </w:r>
      <w:r w:rsidRPr="000C781E">
        <w:rPr>
          <w:rStyle w:val="StyleUnderline"/>
          <w:rFonts w:asciiTheme="majorHAnsi" w:hAnsiTheme="majorHAnsi" w:cstheme="majorHAnsi"/>
          <w:color w:val="FF0000"/>
          <w:highlight w:val="green"/>
        </w:rPr>
        <w:t xml:space="preserve"> </w:t>
      </w:r>
      <w:r w:rsidRPr="000C781E">
        <w:rPr>
          <w:rStyle w:val="StyleUnderline"/>
          <w:rFonts w:asciiTheme="majorHAnsi" w:hAnsiTheme="majorHAnsi" w:cstheme="majorHAnsi"/>
          <w:color w:val="FF0000"/>
        </w:rPr>
        <w:t xml:space="preserve">in the principle of </w:t>
      </w:r>
      <w:r w:rsidRPr="000C781E">
        <w:rPr>
          <w:rStyle w:val="Emphasis"/>
          <w:rFonts w:asciiTheme="majorHAnsi" w:hAnsiTheme="majorHAnsi" w:cstheme="majorHAnsi"/>
          <w:color w:val="FF0000"/>
        </w:rPr>
        <w:t>self-determination</w:t>
      </w:r>
      <w:r w:rsidRPr="000C781E">
        <w:rPr>
          <w:rStyle w:val="StyleUnderline"/>
          <w:rFonts w:asciiTheme="majorHAnsi" w:hAnsiTheme="majorHAnsi" w:cstheme="majorHAnsi"/>
          <w:color w:val="FF0000"/>
        </w:rPr>
        <w:t xml:space="preserve"> for all states, large and small, as the foundation for a </w:t>
      </w:r>
      <w:r w:rsidRPr="000C781E">
        <w:rPr>
          <w:rStyle w:val="Emphasis"/>
          <w:rFonts w:asciiTheme="majorHAnsi" w:hAnsiTheme="majorHAnsi" w:cstheme="majorHAnsi"/>
          <w:color w:val="FF0000"/>
        </w:rPr>
        <w:t>robust global marketplace</w:t>
      </w:r>
      <w:r w:rsidRPr="000C781E">
        <w:rPr>
          <w:rStyle w:val="StyleUnderline"/>
          <w:rFonts w:asciiTheme="majorHAnsi" w:hAnsiTheme="majorHAnsi" w:cstheme="majorHAnsi"/>
          <w:color w:val="FF0000"/>
        </w:rPr>
        <w:t xml:space="preserve">. </w:t>
      </w:r>
      <w:r w:rsidRPr="000C781E">
        <w:rPr>
          <w:rStyle w:val="Emphasis"/>
          <w:rFonts w:asciiTheme="majorHAnsi" w:hAnsiTheme="majorHAnsi" w:cstheme="majorHAnsi"/>
          <w:color w:val="FF0000"/>
          <w:highlight w:val="green"/>
        </w:rPr>
        <w:t>War</w:t>
      </w:r>
      <w:r w:rsidRPr="000C781E">
        <w:rPr>
          <w:rStyle w:val="StyleUnderline"/>
          <w:rFonts w:asciiTheme="majorHAnsi" w:hAnsiTheme="majorHAnsi" w:cstheme="majorHAnsi"/>
          <w:color w:val="FF0000"/>
        </w:rPr>
        <w:t xml:space="preserve"> among these states, </w:t>
      </w:r>
      <w:r w:rsidRPr="000C781E">
        <w:rPr>
          <w:rStyle w:val="Emphasis"/>
          <w:rFonts w:asciiTheme="majorHAnsi" w:hAnsiTheme="majorHAnsi" w:cstheme="majorHAnsi"/>
          <w:color w:val="FF0000"/>
        </w:rPr>
        <w:t>even making preparations</w:t>
      </w:r>
      <w:r w:rsidRPr="000C781E">
        <w:rPr>
          <w:rStyle w:val="StyleUnderline"/>
          <w:rFonts w:asciiTheme="majorHAnsi" w:hAnsiTheme="majorHAnsi" w:cstheme="majorHAnsi"/>
          <w:color w:val="FF0000"/>
        </w:rPr>
        <w:t xml:space="preserve"> for war, </w:t>
      </w:r>
      <w:r w:rsidRPr="000C781E">
        <w:rPr>
          <w:rStyle w:val="StyleUnderline"/>
          <w:rFonts w:asciiTheme="majorHAnsi" w:hAnsiTheme="majorHAnsi" w:cstheme="majorHAnsi"/>
          <w:color w:val="FF0000"/>
          <w:highlight w:val="green"/>
        </w:rPr>
        <w:t xml:space="preserve">is </w:t>
      </w:r>
      <w:r w:rsidRPr="000C781E">
        <w:rPr>
          <w:rStyle w:val="Emphasis"/>
          <w:rFonts w:asciiTheme="majorHAnsi" w:hAnsiTheme="majorHAnsi" w:cstheme="majorHAnsi"/>
          <w:color w:val="FF0000"/>
          <w:highlight w:val="green"/>
        </w:rPr>
        <w:t>not possible</w:t>
      </w:r>
      <w:r w:rsidRPr="000C781E">
        <w:rPr>
          <w:rStyle w:val="StyleUnderline"/>
          <w:rFonts w:asciiTheme="majorHAnsi" w:hAnsiTheme="majorHAnsi" w:cstheme="majorHAnsi"/>
          <w:color w:val="FF0000"/>
          <w:highlight w:val="green"/>
        </w:rPr>
        <w:t>, because</w:t>
      </w:r>
      <w:r w:rsidRPr="000C781E">
        <w:rPr>
          <w:rStyle w:val="StyleUnderline"/>
          <w:rFonts w:asciiTheme="majorHAnsi" w:hAnsiTheme="majorHAnsi" w:cstheme="majorHAnsi"/>
          <w:color w:val="FF0000"/>
        </w:rPr>
        <w:t xml:space="preserve"> they are in </w:t>
      </w:r>
      <w:r w:rsidRPr="000C781E">
        <w:rPr>
          <w:rStyle w:val="StyleUnderline"/>
          <w:rFonts w:asciiTheme="majorHAnsi" w:hAnsiTheme="majorHAnsi" w:cstheme="majorHAnsi"/>
          <w:color w:val="FF0000"/>
          <w:highlight w:val="green"/>
        </w:rPr>
        <w:t xml:space="preserve">a </w:t>
      </w:r>
      <w:r w:rsidRPr="000C781E">
        <w:rPr>
          <w:rStyle w:val="Emphasis"/>
          <w:rFonts w:asciiTheme="majorHAnsi" w:hAnsiTheme="majorHAnsi" w:cstheme="majorHAnsi"/>
          <w:color w:val="FF0000"/>
          <w:highlight w:val="green"/>
        </w:rPr>
        <w:t>natural alliance to</w:t>
      </w:r>
      <w:r w:rsidRPr="000C781E">
        <w:rPr>
          <w:rStyle w:val="Emphasis"/>
          <w:rFonts w:asciiTheme="majorHAnsi" w:hAnsiTheme="majorHAnsi" w:cstheme="majorHAnsi"/>
          <w:color w:val="FF0000"/>
        </w:rPr>
        <w:t xml:space="preserve"> preserve</w:t>
      </w:r>
      <w:r w:rsidRPr="000C781E">
        <w:rPr>
          <w:rStyle w:val="StyleUnderline"/>
          <w:rFonts w:asciiTheme="majorHAnsi" w:hAnsiTheme="majorHAnsi" w:cstheme="majorHAnsi"/>
          <w:color w:val="FF0000"/>
        </w:rPr>
        <w:t xml:space="preserve"> and </w:t>
      </w:r>
      <w:r w:rsidRPr="000C781E">
        <w:rPr>
          <w:rStyle w:val="Emphasis"/>
          <w:rFonts w:asciiTheme="majorHAnsi" w:hAnsiTheme="majorHAnsi" w:cstheme="majorHAnsi"/>
          <w:color w:val="FF0000"/>
          <w:highlight w:val="green"/>
        </w:rPr>
        <w:t>protect the</w:t>
      </w:r>
      <w:r w:rsidRPr="000C781E">
        <w:rPr>
          <w:rStyle w:val="Emphasis"/>
          <w:rFonts w:asciiTheme="majorHAnsi" w:hAnsiTheme="majorHAnsi" w:cstheme="majorHAnsi"/>
          <w:color w:val="FF0000"/>
        </w:rPr>
        <w:t xml:space="preserve"> global </w:t>
      </w:r>
      <w:r w:rsidRPr="000C781E">
        <w:rPr>
          <w:rStyle w:val="Emphasis"/>
          <w:rFonts w:asciiTheme="majorHAnsi" w:hAnsiTheme="majorHAnsi" w:cstheme="majorHAnsi"/>
          <w:color w:val="FF0000"/>
          <w:highlight w:val="green"/>
        </w:rPr>
        <w:t>order</w:t>
      </w:r>
      <w:r w:rsidRPr="000C781E">
        <w:rPr>
          <w:rFonts w:asciiTheme="majorHAnsi" w:hAnsiTheme="majorHAnsi" w:cstheme="majorHAnsi"/>
          <w:color w:val="FF0000"/>
          <w:sz w:val="16"/>
        </w:rPr>
        <w:t xml:space="preserve">. In contrast, </w:t>
      </w:r>
      <w:r w:rsidRPr="000C781E">
        <w:rPr>
          <w:rStyle w:val="StyleUnderline"/>
          <w:rFonts w:asciiTheme="majorHAnsi" w:hAnsiTheme="majorHAnsi" w:cstheme="majorHAnsi"/>
          <w:color w:val="FF0000"/>
        </w:rPr>
        <w:t xml:space="preserve">leaders of </w:t>
      </w:r>
      <w:r w:rsidRPr="000C781E">
        <w:rPr>
          <w:rStyle w:val="StyleUnderline"/>
          <w:rFonts w:asciiTheme="majorHAnsi" w:hAnsiTheme="majorHAnsi" w:cstheme="majorHAnsi"/>
          <w:color w:val="FF0000"/>
          <w:highlight w:val="green"/>
        </w:rPr>
        <w:t xml:space="preserve">states with </w:t>
      </w:r>
      <w:r w:rsidRPr="000C781E">
        <w:rPr>
          <w:rStyle w:val="Emphasis"/>
          <w:rFonts w:asciiTheme="majorHAnsi" w:hAnsiTheme="majorHAnsi" w:cstheme="majorHAnsi"/>
          <w:color w:val="FF0000"/>
          <w:highlight w:val="green"/>
        </w:rPr>
        <w:t>weak</w:t>
      </w:r>
      <w:r w:rsidRPr="000C781E">
        <w:rPr>
          <w:rStyle w:val="Emphasis"/>
          <w:rFonts w:asciiTheme="majorHAnsi" w:hAnsiTheme="majorHAnsi" w:cstheme="majorHAnsi"/>
          <w:color w:val="FF0000"/>
        </w:rPr>
        <w:t xml:space="preserve"> internal </w:t>
      </w:r>
      <w:r w:rsidRPr="000C781E">
        <w:rPr>
          <w:rStyle w:val="Emphasis"/>
          <w:rFonts w:asciiTheme="majorHAnsi" w:hAnsiTheme="majorHAnsi" w:cstheme="majorHAnsi"/>
          <w:color w:val="FF0000"/>
          <w:highlight w:val="green"/>
        </w:rPr>
        <w:t>markets</w:t>
      </w:r>
      <w:r w:rsidRPr="000C781E">
        <w:rPr>
          <w:rStyle w:val="StyleUnderline"/>
          <w:rFonts w:asciiTheme="majorHAnsi" w:hAnsiTheme="majorHAnsi" w:cstheme="majorHAnsi"/>
          <w:color w:val="FF0000"/>
          <w:highlight w:val="green"/>
        </w:rPr>
        <w:t xml:space="preserve"> have </w:t>
      </w:r>
      <w:r w:rsidRPr="000C781E">
        <w:rPr>
          <w:rStyle w:val="Emphasis"/>
          <w:rFonts w:asciiTheme="majorHAnsi" w:hAnsiTheme="majorHAnsi" w:cstheme="majorHAnsi"/>
          <w:color w:val="FF0000"/>
          <w:highlight w:val="green"/>
        </w:rPr>
        <w:t>little interest</w:t>
      </w:r>
      <w:r w:rsidRPr="000C781E">
        <w:rPr>
          <w:rStyle w:val="StyleUnderline"/>
          <w:rFonts w:asciiTheme="majorHAnsi" w:hAnsiTheme="majorHAnsi" w:cstheme="majorHAnsi"/>
          <w:color w:val="FF0000"/>
        </w:rPr>
        <w:t xml:space="preserve"> in the global marketplace; </w:t>
      </w:r>
      <w:r w:rsidRPr="000C781E">
        <w:rPr>
          <w:rStyle w:val="StyleUnderline"/>
          <w:rFonts w:asciiTheme="majorHAnsi" w:hAnsiTheme="majorHAnsi" w:cstheme="majorHAnsi"/>
          <w:color w:val="FF0000"/>
          <w:highlight w:val="green"/>
        </w:rPr>
        <w:t>they pursue</w:t>
      </w:r>
      <w:r w:rsidRPr="000C781E">
        <w:rPr>
          <w:rStyle w:val="StyleUnderline"/>
          <w:rFonts w:asciiTheme="majorHAnsi" w:hAnsiTheme="majorHAnsi" w:cstheme="majorHAnsi"/>
          <w:color w:val="FF0000"/>
        </w:rPr>
        <w:t xml:space="preserve"> wealth </w:t>
      </w:r>
      <w:r w:rsidRPr="000C781E">
        <w:rPr>
          <w:rStyle w:val="Emphasis"/>
          <w:rFonts w:asciiTheme="majorHAnsi" w:hAnsiTheme="majorHAnsi" w:cstheme="majorHAnsi"/>
          <w:color w:val="FF0000"/>
        </w:rPr>
        <w:t>not through commerce</w:t>
      </w:r>
      <w:r w:rsidRPr="000C781E">
        <w:rPr>
          <w:rStyle w:val="StyleUnderline"/>
          <w:rFonts w:asciiTheme="majorHAnsi" w:hAnsiTheme="majorHAnsi" w:cstheme="majorHAnsi"/>
          <w:color w:val="FF0000"/>
        </w:rPr>
        <w:t xml:space="preserve">, but through </w:t>
      </w:r>
      <w:r w:rsidRPr="000C781E">
        <w:rPr>
          <w:rStyle w:val="Emphasis"/>
          <w:rFonts w:asciiTheme="majorHAnsi" w:hAnsiTheme="majorHAnsi" w:cstheme="majorHAnsi"/>
          <w:color w:val="FF0000"/>
          <w:highlight w:val="green"/>
        </w:rPr>
        <w:t>wars of expansion</w:t>
      </w:r>
      <w:r w:rsidRPr="000C781E">
        <w:rPr>
          <w:rStyle w:val="StyleUnderline"/>
          <w:rFonts w:asciiTheme="majorHAnsi" w:hAnsiTheme="majorHAnsi" w:cstheme="majorHAnsi"/>
          <w:color w:val="FF0000"/>
        </w:rPr>
        <w:t xml:space="preserve"> and </w:t>
      </w:r>
      <w:r w:rsidRPr="000C781E">
        <w:rPr>
          <w:rStyle w:val="Emphasis"/>
          <w:rFonts w:asciiTheme="majorHAnsi" w:hAnsiTheme="majorHAnsi" w:cstheme="majorHAnsi"/>
          <w:color w:val="FF0000"/>
        </w:rPr>
        <w:t>demands for tribute</w:t>
      </w:r>
      <w:r w:rsidRPr="000C781E">
        <w:rPr>
          <w:rFonts w:asciiTheme="majorHAnsi" w:hAnsiTheme="majorHAnsi" w:cstheme="majorHAnsi"/>
          <w:color w:val="FF0000"/>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877F32A" w14:textId="77777777" w:rsidR="00CB088A" w:rsidRPr="000C781E" w:rsidRDefault="00CB088A" w:rsidP="00CB088A">
      <w:pPr>
        <w:rPr>
          <w:color w:val="FF0000"/>
        </w:rPr>
      </w:pPr>
    </w:p>
    <w:p w14:paraId="4CB84AFA" w14:textId="77777777" w:rsidR="00CB088A" w:rsidRPr="000C781E" w:rsidRDefault="00CB088A" w:rsidP="00CB088A">
      <w:pPr>
        <w:pStyle w:val="Heading4"/>
        <w:rPr>
          <w:rFonts w:asciiTheme="majorHAnsi" w:hAnsiTheme="majorHAnsi" w:cstheme="majorHAnsi"/>
          <w:color w:val="FF0000"/>
        </w:rPr>
      </w:pPr>
      <w:r w:rsidRPr="000C781E">
        <w:rPr>
          <w:rFonts w:asciiTheme="majorHAnsi" w:hAnsiTheme="majorHAnsi" w:cstheme="majorHAnsi"/>
          <w:color w:val="FF0000"/>
        </w:rPr>
        <w:t xml:space="preserve">Transition wars – </w:t>
      </w:r>
      <w:r w:rsidRPr="000C781E">
        <w:rPr>
          <w:rFonts w:asciiTheme="majorHAnsi" w:hAnsiTheme="majorHAnsi" w:cstheme="majorHAnsi"/>
          <w:color w:val="FF0000"/>
          <w:u w:val="single"/>
        </w:rPr>
        <w:t>Low-growth</w:t>
      </w:r>
      <w:r w:rsidRPr="000C781E">
        <w:rPr>
          <w:rFonts w:asciiTheme="majorHAnsi" w:hAnsiTheme="majorHAnsi" w:cstheme="majorHAnsi"/>
          <w:color w:val="FF0000"/>
        </w:rPr>
        <w:t xml:space="preserve"> world causes </w:t>
      </w:r>
      <w:r w:rsidRPr="000C781E">
        <w:rPr>
          <w:rFonts w:asciiTheme="majorHAnsi" w:hAnsiTheme="majorHAnsi" w:cstheme="majorHAnsi"/>
          <w:color w:val="FF0000"/>
          <w:u w:val="single"/>
        </w:rPr>
        <w:t xml:space="preserve">great power conflict </w:t>
      </w:r>
    </w:p>
    <w:p w14:paraId="552145EA" w14:textId="77777777" w:rsidR="00CB088A" w:rsidRPr="000C781E" w:rsidRDefault="00CB088A" w:rsidP="00CB088A">
      <w:pPr>
        <w:rPr>
          <w:color w:val="FF0000"/>
        </w:rPr>
      </w:pPr>
      <w:proofErr w:type="spellStart"/>
      <w:r w:rsidRPr="000C781E">
        <w:rPr>
          <w:rStyle w:val="Style13ptBold"/>
          <w:color w:val="FF0000"/>
        </w:rPr>
        <w:t>Drezner</w:t>
      </w:r>
      <w:proofErr w:type="spellEnd"/>
      <w:r w:rsidRPr="000C781E">
        <w:rPr>
          <w:rStyle w:val="Style13ptBold"/>
          <w:color w:val="FF0000"/>
        </w:rPr>
        <w:t xml:space="preserve"> 16 </w:t>
      </w:r>
      <w:r w:rsidRPr="000C781E">
        <w:rPr>
          <w:color w:val="FF0000"/>
        </w:rPr>
        <w:t xml:space="preserve">[Daniel W. </w:t>
      </w:r>
      <w:proofErr w:type="spellStart"/>
      <w:r w:rsidRPr="000C781E">
        <w:rPr>
          <w:color w:val="FF0000"/>
        </w:rPr>
        <w:t>Drezner</w:t>
      </w:r>
      <w:proofErr w:type="spellEnd"/>
      <w:r w:rsidRPr="000C781E">
        <w:rPr>
          <w:color w:val="FF0000"/>
        </w:rPr>
        <w:t xml:space="preserve"> 16, nonresident senior fellow at the Brookings Institution, professor of international politics at the Fletcher School of Law and </w:t>
      </w:r>
      <w:r w:rsidRPr="000C781E">
        <w:rPr>
          <w:color w:val="FF0000"/>
        </w:rPr>
        <w:lastRenderedPageBreak/>
        <w:t xml:space="preserve">Diplomacy at Tufts University, May 2016, “Five Known Unknowns about the Next Generation Global Political Economy,” </w:t>
      </w:r>
      <w:hyperlink r:id="rId16" w:history="1">
        <w:r w:rsidRPr="000C781E">
          <w:rPr>
            <w:rStyle w:val="Hyperlink"/>
            <w:color w:val="FF0000"/>
          </w:rPr>
          <w:t>https://www.brookings.edu/wp-content/uploads/2016/07/IOS-Drezner-web-1.pdf</w:t>
        </w:r>
      </w:hyperlink>
      <w:r w:rsidRPr="000C781E">
        <w:rPr>
          <w:color w:val="FF0000"/>
        </w:rPr>
        <w:t>]</w:t>
      </w:r>
    </w:p>
    <w:p w14:paraId="78840DD4" w14:textId="77777777" w:rsidR="00CB088A" w:rsidRPr="000C781E" w:rsidRDefault="00CB088A" w:rsidP="00CB088A">
      <w:pPr>
        <w:rPr>
          <w:rFonts w:asciiTheme="majorHAnsi" w:hAnsiTheme="majorHAnsi" w:cstheme="majorHAnsi"/>
          <w:color w:val="FF0000"/>
          <w:sz w:val="16"/>
        </w:rPr>
      </w:pPr>
      <w:r w:rsidRPr="000C781E">
        <w:rPr>
          <w:rFonts w:asciiTheme="majorHAnsi" w:hAnsiTheme="majorHAnsi" w:cstheme="majorHAnsi"/>
          <w:color w:val="FF0000"/>
          <w:sz w:val="16"/>
        </w:rPr>
        <w:t xml:space="preserve">Geopolitical ambitions could reduce economic interdependence even further.120 </w:t>
      </w:r>
      <w:r w:rsidRPr="000C781E">
        <w:rPr>
          <w:rStyle w:val="StyleUnderline"/>
          <w:rFonts w:asciiTheme="majorHAnsi" w:hAnsiTheme="majorHAnsi" w:cstheme="majorHAnsi"/>
          <w:color w:val="FF0000"/>
        </w:rPr>
        <w:t>Russia and China have territorial</w:t>
      </w:r>
      <w:r w:rsidRPr="000C781E">
        <w:rPr>
          <w:rFonts w:asciiTheme="majorHAnsi" w:hAnsiTheme="majorHAnsi" w:cstheme="majorHAnsi"/>
          <w:color w:val="FF0000"/>
          <w:sz w:val="16"/>
        </w:rPr>
        <w:t xml:space="preserve"> and quasi-territorial </w:t>
      </w:r>
      <w:r w:rsidRPr="000C781E">
        <w:rPr>
          <w:rStyle w:val="StyleUnderline"/>
          <w:rFonts w:asciiTheme="majorHAnsi" w:hAnsiTheme="majorHAnsi" w:cstheme="majorHAnsi"/>
          <w:color w:val="FF0000"/>
        </w:rPr>
        <w:t>ambitions beyond their</w:t>
      </w:r>
      <w:r w:rsidRPr="000C781E">
        <w:rPr>
          <w:rFonts w:asciiTheme="majorHAnsi" w:hAnsiTheme="majorHAnsi" w:cstheme="majorHAnsi"/>
          <w:color w:val="FF0000"/>
          <w:sz w:val="16"/>
        </w:rPr>
        <w:t xml:space="preserve"> recognized </w:t>
      </w:r>
      <w:r w:rsidRPr="000C781E">
        <w:rPr>
          <w:rStyle w:val="StyleUnderline"/>
          <w:rFonts w:asciiTheme="majorHAnsi" w:hAnsiTheme="majorHAnsi" w:cstheme="majorHAnsi"/>
          <w:color w:val="FF0000"/>
        </w:rPr>
        <w:t>borders, and the U</w:t>
      </w:r>
      <w:r w:rsidRPr="000C781E">
        <w:rPr>
          <w:rFonts w:asciiTheme="majorHAnsi" w:hAnsiTheme="majorHAnsi" w:cstheme="majorHAnsi"/>
          <w:color w:val="FF0000"/>
          <w:sz w:val="16"/>
        </w:rPr>
        <w:t xml:space="preserve">nited </w:t>
      </w:r>
      <w:r w:rsidRPr="000C781E">
        <w:rPr>
          <w:rStyle w:val="StyleUnderline"/>
          <w:rFonts w:asciiTheme="majorHAnsi" w:hAnsiTheme="majorHAnsi" w:cstheme="majorHAnsi"/>
          <w:color w:val="FF0000"/>
        </w:rPr>
        <w:t>S</w:t>
      </w:r>
      <w:r w:rsidRPr="000C781E">
        <w:rPr>
          <w:rFonts w:asciiTheme="majorHAnsi" w:hAnsiTheme="majorHAnsi" w:cstheme="majorHAnsi"/>
          <w:color w:val="FF0000"/>
          <w:sz w:val="16"/>
        </w:rPr>
        <w:t xml:space="preserve">tates </w:t>
      </w:r>
      <w:r w:rsidRPr="000C781E">
        <w:rPr>
          <w:rStyle w:val="StyleUnderline"/>
          <w:rFonts w:asciiTheme="majorHAnsi" w:hAnsiTheme="majorHAnsi" w:cstheme="majorHAnsi"/>
          <w:color w:val="FF0000"/>
        </w:rPr>
        <w:t>has attempted to counter</w:t>
      </w:r>
      <w:r w:rsidRPr="000C781E">
        <w:rPr>
          <w:rFonts w:asciiTheme="majorHAnsi" w:hAnsiTheme="majorHAnsi" w:cstheme="majorHAnsi"/>
          <w:color w:val="FF0000"/>
          <w:sz w:val="16"/>
        </w:rPr>
        <w:t xml:space="preserve"> what it sees as </w:t>
      </w:r>
      <w:r w:rsidRPr="000C781E">
        <w:rPr>
          <w:rStyle w:val="StyleUnderline"/>
          <w:rFonts w:asciiTheme="majorHAnsi" w:hAnsiTheme="majorHAnsi" w:cstheme="majorHAnsi"/>
          <w:color w:val="FF0000"/>
        </w:rPr>
        <w:t>revisionist behavior by both</w:t>
      </w:r>
      <w:r w:rsidRPr="000C781E">
        <w:rPr>
          <w:rFonts w:asciiTheme="majorHAnsi" w:hAnsiTheme="majorHAnsi" w:cstheme="majorHAnsi"/>
          <w:color w:val="FF0000"/>
          <w:sz w:val="16"/>
        </w:rPr>
        <w:t xml:space="preserve"> countries</w:t>
      </w:r>
      <w:r w:rsidRPr="000C781E">
        <w:rPr>
          <w:rFonts w:asciiTheme="majorHAnsi" w:hAnsiTheme="majorHAnsi" w:cstheme="majorHAnsi"/>
          <w:color w:val="FF0000"/>
          <w:sz w:val="16"/>
          <w:highlight w:val="green"/>
        </w:rPr>
        <w:t xml:space="preserve">. </w:t>
      </w:r>
      <w:r w:rsidRPr="000C781E">
        <w:rPr>
          <w:rStyle w:val="Emphasis"/>
          <w:rFonts w:asciiTheme="majorHAnsi" w:hAnsiTheme="majorHAnsi" w:cstheme="majorHAnsi"/>
          <w:color w:val="FF0000"/>
          <w:highlight w:val="green"/>
        </w:rPr>
        <w:t xml:space="preserve">In </w:t>
      </w:r>
      <w:r w:rsidRPr="000C781E">
        <w:rPr>
          <w:rStyle w:val="Emphasis"/>
          <w:rFonts w:asciiTheme="majorHAnsi" w:hAnsiTheme="majorHAnsi" w:cstheme="majorHAnsi"/>
          <w:color w:val="FF0000"/>
        </w:rPr>
        <w:t xml:space="preserve">a </w:t>
      </w:r>
      <w:r w:rsidRPr="000C781E">
        <w:rPr>
          <w:rStyle w:val="Emphasis"/>
          <w:rFonts w:asciiTheme="majorHAnsi" w:hAnsiTheme="majorHAnsi" w:cstheme="majorHAnsi"/>
          <w:color w:val="FF0000"/>
          <w:highlight w:val="green"/>
        </w:rPr>
        <w:t xml:space="preserve">low-growth </w:t>
      </w:r>
      <w:r w:rsidRPr="000C781E">
        <w:rPr>
          <w:rStyle w:val="Emphasis"/>
          <w:rFonts w:asciiTheme="majorHAnsi" w:hAnsiTheme="majorHAnsi" w:cstheme="majorHAnsi"/>
          <w:color w:val="FF0000"/>
        </w:rPr>
        <w:t>world</w:t>
      </w:r>
      <w:r w:rsidRPr="000C781E">
        <w:rPr>
          <w:rFonts w:asciiTheme="majorHAnsi" w:hAnsiTheme="majorHAnsi" w:cstheme="majorHAnsi"/>
          <w:color w:val="FF0000"/>
          <w:sz w:val="16"/>
        </w:rPr>
        <w:t xml:space="preserve">, it is possible that </w:t>
      </w:r>
      <w:r w:rsidRPr="000C781E">
        <w:rPr>
          <w:rStyle w:val="StyleUnderline"/>
          <w:rFonts w:asciiTheme="majorHAnsi" w:hAnsiTheme="majorHAnsi" w:cstheme="majorHAnsi"/>
          <w:color w:val="FF0000"/>
          <w:highlight w:val="green"/>
        </w:rPr>
        <w:t>leaders</w:t>
      </w:r>
      <w:r w:rsidRPr="000C781E">
        <w:rPr>
          <w:rFonts w:asciiTheme="majorHAnsi" w:hAnsiTheme="majorHAnsi" w:cstheme="majorHAnsi"/>
          <w:color w:val="FF0000"/>
          <w:sz w:val="16"/>
        </w:rPr>
        <w:t xml:space="preserve"> of either country </w:t>
      </w:r>
      <w:r w:rsidRPr="000C781E">
        <w:rPr>
          <w:rStyle w:val="StyleUnderline"/>
          <w:rFonts w:asciiTheme="majorHAnsi" w:hAnsiTheme="majorHAnsi" w:cstheme="majorHAnsi"/>
          <w:color w:val="FF0000"/>
        </w:rPr>
        <w:t xml:space="preserve">would choose to </w:t>
      </w:r>
      <w:r w:rsidRPr="000C781E">
        <w:rPr>
          <w:rStyle w:val="Emphasis"/>
          <w:rFonts w:asciiTheme="majorHAnsi" w:hAnsiTheme="majorHAnsi" w:cstheme="majorHAnsi"/>
          <w:color w:val="FF0000"/>
          <w:highlight w:val="green"/>
        </w:rPr>
        <w:t>prioritize</w:t>
      </w:r>
      <w:r w:rsidRPr="000C781E">
        <w:rPr>
          <w:rStyle w:val="Emphasis"/>
          <w:rFonts w:asciiTheme="majorHAnsi" w:hAnsiTheme="majorHAnsi" w:cstheme="majorHAnsi"/>
          <w:color w:val="FF0000"/>
        </w:rPr>
        <w:t xml:space="preserve"> their </w:t>
      </w:r>
      <w:r w:rsidRPr="000C781E">
        <w:rPr>
          <w:rStyle w:val="Emphasis"/>
          <w:rFonts w:asciiTheme="majorHAnsi" w:hAnsiTheme="majorHAnsi" w:cstheme="majorHAnsi"/>
          <w:color w:val="FF0000"/>
          <w:highlight w:val="green"/>
        </w:rPr>
        <w:t>nationalist ambitions over</w:t>
      </w:r>
      <w:r w:rsidRPr="000C781E">
        <w:rPr>
          <w:rStyle w:val="Emphasis"/>
          <w:rFonts w:asciiTheme="majorHAnsi" w:hAnsiTheme="majorHAnsi" w:cstheme="majorHAnsi"/>
          <w:color w:val="FF0000"/>
        </w:rPr>
        <w:t xml:space="preserve"> economic </w:t>
      </w:r>
      <w:r w:rsidRPr="000C781E">
        <w:rPr>
          <w:rStyle w:val="Emphasis"/>
          <w:rFonts w:asciiTheme="majorHAnsi" w:hAnsiTheme="majorHAnsi" w:cstheme="majorHAnsi"/>
          <w:color w:val="FF0000"/>
          <w:highlight w:val="green"/>
        </w:rPr>
        <w:t>growth</w:t>
      </w:r>
      <w:r w:rsidRPr="000C781E">
        <w:rPr>
          <w:rFonts w:asciiTheme="majorHAnsi" w:hAnsiTheme="majorHAnsi" w:cstheme="majorHAnsi"/>
          <w:color w:val="FF0000"/>
          <w:sz w:val="16"/>
        </w:rPr>
        <w:t xml:space="preserve">. More generally, </w:t>
      </w:r>
      <w:r w:rsidRPr="000C781E">
        <w:rPr>
          <w:rStyle w:val="StyleUnderline"/>
          <w:rFonts w:asciiTheme="majorHAnsi" w:hAnsiTheme="majorHAnsi" w:cstheme="majorHAnsi"/>
          <w:color w:val="FF0000"/>
        </w:rPr>
        <w:t xml:space="preserve">it could be that the </w:t>
      </w:r>
      <w:r w:rsidRPr="000C781E">
        <w:rPr>
          <w:rStyle w:val="Emphasis"/>
          <w:rFonts w:asciiTheme="majorHAnsi" w:hAnsiTheme="majorHAnsi" w:cstheme="majorHAnsi"/>
          <w:color w:val="FF0000"/>
          <w:highlight w:val="green"/>
        </w:rPr>
        <w:t xml:space="preserve">expectation of </w:t>
      </w:r>
      <w:r w:rsidRPr="000C781E">
        <w:rPr>
          <w:rStyle w:val="Emphasis"/>
          <w:rFonts w:asciiTheme="majorHAnsi" w:hAnsiTheme="majorHAnsi" w:cstheme="majorHAnsi"/>
          <w:color w:val="FF0000"/>
        </w:rPr>
        <w:t xml:space="preserve">future </w:t>
      </w:r>
      <w:r w:rsidRPr="000C781E">
        <w:rPr>
          <w:rStyle w:val="Emphasis"/>
          <w:rFonts w:asciiTheme="majorHAnsi" w:hAnsiTheme="majorHAnsi" w:cstheme="majorHAnsi"/>
          <w:color w:val="FF0000"/>
          <w:highlight w:val="green"/>
        </w:rPr>
        <w:t>gains from interdependence</w:t>
      </w:r>
      <w:r w:rsidRPr="000C781E">
        <w:rPr>
          <w:rFonts w:asciiTheme="majorHAnsi" w:hAnsiTheme="majorHAnsi" w:cstheme="majorHAnsi"/>
          <w:color w:val="FF0000"/>
          <w:sz w:val="16"/>
        </w:rPr>
        <w:t>—</w:t>
      </w:r>
      <w:r w:rsidRPr="000C781E">
        <w:rPr>
          <w:rStyle w:val="StyleUnderline"/>
          <w:rFonts w:asciiTheme="majorHAnsi" w:hAnsiTheme="majorHAnsi" w:cstheme="majorHAnsi"/>
          <w:color w:val="FF0000"/>
        </w:rPr>
        <w:t>rather than existing levels of interdependence—</w:t>
      </w:r>
      <w:r w:rsidRPr="000C781E">
        <w:rPr>
          <w:rStyle w:val="StyleUnderline"/>
          <w:rFonts w:asciiTheme="majorHAnsi" w:hAnsiTheme="majorHAnsi" w:cstheme="majorHAnsi"/>
          <w:color w:val="FF0000"/>
          <w:highlight w:val="green"/>
        </w:rPr>
        <w:t>constrains great power</w:t>
      </w:r>
      <w:r w:rsidRPr="000C781E">
        <w:rPr>
          <w:rStyle w:val="StyleUnderline"/>
          <w:rFonts w:asciiTheme="majorHAnsi" w:hAnsiTheme="majorHAnsi" w:cstheme="majorHAnsi"/>
          <w:color w:val="FF0000"/>
        </w:rPr>
        <w:t xml:space="preserve"> bellicosity</w:t>
      </w:r>
      <w:r w:rsidRPr="000C781E">
        <w:rPr>
          <w:rFonts w:asciiTheme="majorHAnsi" w:hAnsiTheme="majorHAnsi" w:cstheme="majorHAnsi"/>
          <w:color w:val="FF0000"/>
          <w:sz w:val="16"/>
        </w:rPr>
        <w:t xml:space="preserve">.121 </w:t>
      </w:r>
      <w:r w:rsidRPr="000C781E">
        <w:rPr>
          <w:rStyle w:val="StyleUnderline"/>
          <w:rFonts w:asciiTheme="majorHAnsi" w:hAnsiTheme="majorHAnsi" w:cstheme="majorHAnsi"/>
          <w:color w:val="FF0000"/>
          <w:highlight w:val="green"/>
        </w:rPr>
        <w:t>If</w:t>
      </w:r>
      <w:r w:rsidRPr="000C781E">
        <w:rPr>
          <w:rStyle w:val="StyleUnderline"/>
          <w:rFonts w:asciiTheme="majorHAnsi" w:hAnsiTheme="majorHAnsi" w:cstheme="majorHAnsi"/>
          <w:color w:val="FF0000"/>
        </w:rPr>
        <w:t xml:space="preserve"> great powers expect</w:t>
      </w:r>
      <w:r w:rsidRPr="000C781E">
        <w:rPr>
          <w:rFonts w:asciiTheme="majorHAnsi" w:hAnsiTheme="majorHAnsi" w:cstheme="majorHAnsi"/>
          <w:color w:val="FF0000"/>
          <w:sz w:val="16"/>
        </w:rPr>
        <w:t xml:space="preserve"> that the </w:t>
      </w:r>
      <w:r w:rsidRPr="000C781E">
        <w:rPr>
          <w:rStyle w:val="StyleUnderline"/>
          <w:rFonts w:asciiTheme="majorHAnsi" w:hAnsiTheme="majorHAnsi" w:cstheme="majorHAnsi"/>
          <w:color w:val="FF0000"/>
        </w:rPr>
        <w:t xml:space="preserve">future </w:t>
      </w:r>
      <w:r w:rsidRPr="000C781E">
        <w:rPr>
          <w:rStyle w:val="StyleUnderline"/>
          <w:rFonts w:asciiTheme="majorHAnsi" w:hAnsiTheme="majorHAnsi" w:cstheme="majorHAnsi"/>
          <w:color w:val="FF0000"/>
          <w:highlight w:val="green"/>
        </w:rPr>
        <w:t>benefits of</w:t>
      </w:r>
      <w:r w:rsidRPr="000C781E">
        <w:rPr>
          <w:rFonts w:asciiTheme="majorHAnsi" w:hAnsiTheme="majorHAnsi" w:cstheme="majorHAnsi"/>
          <w:color w:val="FF0000"/>
          <w:sz w:val="16"/>
        </w:rPr>
        <w:t xml:space="preserve"> international </w:t>
      </w:r>
      <w:r w:rsidRPr="000C781E">
        <w:rPr>
          <w:rStyle w:val="StyleUnderline"/>
          <w:rFonts w:asciiTheme="majorHAnsi" w:hAnsiTheme="majorHAnsi" w:cstheme="majorHAnsi"/>
          <w:color w:val="FF0000"/>
          <w:highlight w:val="green"/>
        </w:rPr>
        <w:t>trade</w:t>
      </w:r>
      <w:r w:rsidRPr="000C781E">
        <w:rPr>
          <w:rStyle w:val="StyleUnderline"/>
          <w:rFonts w:asciiTheme="majorHAnsi" w:hAnsiTheme="majorHAnsi" w:cstheme="majorHAnsi"/>
          <w:color w:val="FF0000"/>
        </w:rPr>
        <w:t xml:space="preserve"> and investment will </w:t>
      </w:r>
      <w:r w:rsidRPr="000C781E">
        <w:rPr>
          <w:rStyle w:val="StyleUnderline"/>
          <w:rFonts w:asciiTheme="majorHAnsi" w:hAnsiTheme="majorHAnsi" w:cstheme="majorHAnsi"/>
          <w:color w:val="FF0000"/>
          <w:highlight w:val="green"/>
        </w:rPr>
        <w:t>wane</w:t>
      </w:r>
      <w:r w:rsidRPr="000C781E">
        <w:rPr>
          <w:rFonts w:asciiTheme="majorHAnsi" w:hAnsiTheme="majorHAnsi" w:cstheme="majorHAnsi"/>
          <w:color w:val="FF0000"/>
          <w:sz w:val="16"/>
        </w:rPr>
        <w:t xml:space="preserve">, then </w:t>
      </w:r>
      <w:r w:rsidRPr="000C781E">
        <w:rPr>
          <w:rStyle w:val="StyleUnderline"/>
          <w:rFonts w:asciiTheme="majorHAnsi" w:hAnsiTheme="majorHAnsi" w:cstheme="majorHAnsi"/>
          <w:color w:val="FF0000"/>
        </w:rPr>
        <w:t xml:space="preserve">commercial </w:t>
      </w:r>
      <w:r w:rsidRPr="000C781E">
        <w:rPr>
          <w:rStyle w:val="StyleUnderline"/>
          <w:rFonts w:asciiTheme="majorHAnsi" w:hAnsiTheme="majorHAnsi" w:cstheme="majorHAnsi"/>
          <w:color w:val="FF0000"/>
          <w:highlight w:val="green"/>
        </w:rPr>
        <w:t>constraints on revisionist behavior</w:t>
      </w:r>
      <w:r w:rsidRPr="000C781E">
        <w:rPr>
          <w:rStyle w:val="StyleUnderline"/>
          <w:rFonts w:asciiTheme="majorHAnsi" w:hAnsiTheme="majorHAnsi" w:cstheme="majorHAnsi"/>
          <w:color w:val="FF0000"/>
        </w:rPr>
        <w:t xml:space="preserve"> will </w:t>
      </w:r>
      <w:r w:rsidRPr="000C781E">
        <w:rPr>
          <w:rStyle w:val="StyleUnderline"/>
          <w:rFonts w:asciiTheme="majorHAnsi" w:hAnsiTheme="majorHAnsi" w:cstheme="majorHAnsi"/>
          <w:color w:val="FF0000"/>
          <w:highlight w:val="green"/>
        </w:rPr>
        <w:t>lessen</w:t>
      </w:r>
      <w:r w:rsidRPr="000C781E">
        <w:rPr>
          <w:rFonts w:asciiTheme="majorHAnsi" w:hAnsiTheme="majorHAnsi" w:cstheme="majorHAnsi"/>
          <w:color w:val="FF0000"/>
          <w:sz w:val="16"/>
        </w:rPr>
        <w:t xml:space="preserve">. All else equal, </w:t>
      </w:r>
      <w:r w:rsidRPr="000C781E">
        <w:rPr>
          <w:rStyle w:val="StyleUnderline"/>
          <w:rFonts w:asciiTheme="majorHAnsi" w:hAnsiTheme="majorHAnsi" w:cstheme="majorHAnsi"/>
          <w:color w:val="FF0000"/>
        </w:rPr>
        <w:t xml:space="preserve">this </w:t>
      </w:r>
      <w:r w:rsidRPr="000C781E">
        <w:rPr>
          <w:rStyle w:val="Emphasis"/>
          <w:rFonts w:asciiTheme="majorHAnsi" w:hAnsiTheme="majorHAnsi" w:cstheme="majorHAnsi"/>
          <w:color w:val="FF0000"/>
        </w:rPr>
        <w:t>increases the likelihood of great power conflict</w:t>
      </w:r>
      <w:r w:rsidRPr="000C781E">
        <w:rPr>
          <w:rFonts w:asciiTheme="majorHAnsi" w:hAnsiTheme="majorHAnsi" w:cstheme="majorHAnsi"/>
          <w:color w:val="FF0000"/>
          <w:sz w:val="16"/>
        </w:rPr>
        <w:t xml:space="preserve"> going forward.</w:t>
      </w:r>
    </w:p>
    <w:p w14:paraId="7D136676" w14:textId="77777777" w:rsidR="00CB088A" w:rsidRPr="000C781E" w:rsidRDefault="00CB088A" w:rsidP="00CB088A">
      <w:pPr>
        <w:rPr>
          <w:color w:val="FF0000"/>
        </w:rPr>
      </w:pPr>
    </w:p>
    <w:p w14:paraId="6C4EC529" w14:textId="77777777" w:rsidR="00CB088A" w:rsidRPr="000C781E" w:rsidRDefault="00CB088A" w:rsidP="00CB088A">
      <w:pPr>
        <w:rPr>
          <w:color w:val="FF0000"/>
        </w:rPr>
      </w:pPr>
    </w:p>
    <w:p w14:paraId="7B7FEB05" w14:textId="77777777" w:rsidR="00CB088A" w:rsidRPr="000C781E" w:rsidRDefault="00CB088A" w:rsidP="00CB088A">
      <w:pPr>
        <w:rPr>
          <w:color w:val="FF0000"/>
        </w:rPr>
      </w:pPr>
    </w:p>
    <w:sectPr w:rsidR="00CB088A" w:rsidRPr="000C78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21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81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193"/>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1EEF"/>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0A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88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9E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A8A1F"/>
  <w14:defaultImageDpi w14:val="300"/>
  <w15:docId w15:val="{BB24F3BB-B789-014B-9CEB-28FBBD4F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219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921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1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21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9219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21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193"/>
  </w:style>
  <w:style w:type="character" w:customStyle="1" w:styleId="Heading1Char">
    <w:name w:val="Heading 1 Char"/>
    <w:aliases w:val="Pocket Char"/>
    <w:basedOn w:val="DefaultParagraphFont"/>
    <w:link w:val="Heading1"/>
    <w:uiPriority w:val="9"/>
    <w:rsid w:val="003921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21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219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921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9219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92193"/>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39219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9219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92193"/>
    <w:rPr>
      <w:color w:val="auto"/>
      <w:u w:val="none"/>
    </w:rPr>
  </w:style>
  <w:style w:type="paragraph" w:styleId="DocumentMap">
    <w:name w:val="Document Map"/>
    <w:basedOn w:val="Normal"/>
    <w:link w:val="DocumentMapChar"/>
    <w:uiPriority w:val="99"/>
    <w:semiHidden/>
    <w:unhideWhenUsed/>
    <w:rsid w:val="003921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193"/>
    <w:rPr>
      <w:rFonts w:ascii="Lucida Grande" w:hAnsi="Lucida Grande" w:cs="Lucida Grande"/>
    </w:rPr>
  </w:style>
  <w:style w:type="paragraph" w:customStyle="1" w:styleId="textbold">
    <w:name w:val="text bold"/>
    <w:basedOn w:val="Normal"/>
    <w:link w:val="Emphasis"/>
    <w:autoRedefine/>
    <w:uiPriority w:val="20"/>
    <w:qFormat/>
    <w:rsid w:val="00401EE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401E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147410">
      <w:bodyDiv w:val="1"/>
      <w:marLeft w:val="0"/>
      <w:marRight w:val="0"/>
      <w:marTop w:val="0"/>
      <w:marBottom w:val="0"/>
      <w:divBdr>
        <w:top w:val="none" w:sz="0" w:space="0" w:color="auto"/>
        <w:left w:val="none" w:sz="0" w:space="0" w:color="auto"/>
        <w:bottom w:val="none" w:sz="0" w:space="0" w:color="auto"/>
        <w:right w:val="none" w:sz="0" w:space="0" w:color="auto"/>
      </w:divBdr>
      <w:divsChild>
        <w:div w:id="13470587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nanomaterials-could-combat-climate-change-and-reduce-pollu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gineering.com/story/3-challenges-for-engineering-a-space-elevato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16/07/IOS-Drezner-web-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5" Type="http://schemas.openxmlformats.org/officeDocument/2006/relationships/numbering" Target="numbering.xml"/><Relationship Id="rId15" Type="http://schemas.openxmlformats.org/officeDocument/2006/relationships/hyperlink" Target="http://talkingpointsmemo.com/cafe/why-left-will-eventually-win-ruy-teixeira" TargetMode="External"/><Relationship Id="rId10" Type="http://schemas.openxmlformats.org/officeDocument/2006/relationships/hyperlink" Target="https://www.spacelegalissues.com/space-law-legal-aspects-of-the-space-elevator-transportation-system/" TargetMode="External"/><Relationship Id="rId4" Type="http://schemas.openxmlformats.org/officeDocument/2006/relationships/customXml" Target="../customXml/item4.xml"/><Relationship Id="rId9" Type="http://schemas.openxmlformats.org/officeDocument/2006/relationships/hyperlink" Target="https://www.upcounsel.com/private-entity"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32</Pages>
  <Words>16494</Words>
  <Characters>94022</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3</cp:revision>
  <dcterms:created xsi:type="dcterms:W3CDTF">2022-02-12T16:01:00Z</dcterms:created>
  <dcterms:modified xsi:type="dcterms:W3CDTF">2022-02-12T18:22:00Z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