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C139D" w14:textId="435F8FED" w:rsidR="00E42E4C" w:rsidRDefault="00D073E2" w:rsidP="00D073E2">
      <w:pPr>
        <w:pStyle w:val="Heading2"/>
      </w:pPr>
      <w:r>
        <w:t>1</w:t>
      </w:r>
    </w:p>
    <w:p w14:paraId="1580E1E4" w14:textId="77777777" w:rsidR="00D073E2" w:rsidRDefault="00D073E2" w:rsidP="00D073E2">
      <w:pPr>
        <w:pStyle w:val="Heading3"/>
      </w:pPr>
      <w:r>
        <w:lastRenderedPageBreak/>
        <w:t>1NC – Distribution CP</w:t>
      </w:r>
    </w:p>
    <w:p w14:paraId="0C66A2CD" w14:textId="5330EF7A" w:rsidR="00D073E2" w:rsidRDefault="00600EA2" w:rsidP="00D073E2">
      <w:pPr>
        <w:pStyle w:val="Heading4"/>
      </w:pPr>
      <w:r>
        <w:t xml:space="preserve">CP </w:t>
      </w:r>
      <w:r w:rsidR="00D073E2">
        <w:t>Text</w:t>
      </w:r>
      <w:r>
        <w:t xml:space="preserve">: </w:t>
      </w:r>
      <w:r w:rsidR="00D073E2">
        <w:t xml:space="preserve">– the United States ought to </w:t>
      </w:r>
    </w:p>
    <w:p w14:paraId="58804413" w14:textId="77777777" w:rsidR="00D073E2" w:rsidRDefault="00D073E2" w:rsidP="00D073E2">
      <w:pPr>
        <w:pStyle w:val="Heading4"/>
        <w:numPr>
          <w:ilvl w:val="0"/>
          <w:numId w:val="12"/>
        </w:numPr>
        <w:tabs>
          <w:tab w:val="num" w:pos="360"/>
        </w:tabs>
        <w:ind w:left="360"/>
      </w:pPr>
      <w:r>
        <w:t>anonymously invest $25 billion into 25 production lines dedicated solely to COVID-19 vaccines to boost global vaccine production managed by the Biomedical Advanced Research and Development Authority.</w:t>
      </w:r>
    </w:p>
    <w:p w14:paraId="4BC0702F" w14:textId="77777777" w:rsidR="00D073E2" w:rsidRDefault="00D073E2" w:rsidP="00D073E2">
      <w:pPr>
        <w:pStyle w:val="Heading4"/>
        <w:numPr>
          <w:ilvl w:val="0"/>
          <w:numId w:val="12"/>
        </w:numPr>
        <w:tabs>
          <w:tab w:val="num" w:pos="360"/>
        </w:tabs>
        <w:ind w:left="360"/>
      </w:pPr>
      <w:r>
        <w:t>distribute 8 billion doses of COVID vaccines using an equitable distribution framework prioritizing developing countries in the Global South.</w:t>
      </w:r>
    </w:p>
    <w:p w14:paraId="309C8867" w14:textId="77777777" w:rsidR="00D073E2" w:rsidRDefault="00D073E2" w:rsidP="00D073E2">
      <w:pPr>
        <w:pStyle w:val="Heading4"/>
      </w:pPr>
      <w:r>
        <w:t xml:space="preserve">The CP solves the </w:t>
      </w:r>
      <w:r>
        <w:rPr>
          <w:u w:val="single"/>
        </w:rPr>
        <w:t>entirety</w:t>
      </w:r>
      <w:r>
        <w:t xml:space="preserve"> of the case and does it </w:t>
      </w:r>
      <w:r>
        <w:rPr>
          <w:u w:val="single"/>
        </w:rPr>
        <w:t>faster</w:t>
      </w:r>
      <w:r>
        <w:t>.</w:t>
      </w:r>
    </w:p>
    <w:p w14:paraId="00299C48" w14:textId="77777777" w:rsidR="00D073E2" w:rsidRPr="00306061" w:rsidRDefault="00D073E2" w:rsidP="00D073E2">
      <w:r w:rsidRPr="00306061">
        <w:rPr>
          <w:rStyle w:val="Style13ptBold"/>
        </w:rPr>
        <w:t>Stankiewicz 21</w:t>
      </w:r>
      <w:r>
        <w:t xml:space="preserve"> </w:t>
      </w:r>
      <w:r w:rsidRPr="00306061">
        <w:t>Mike Stankiewicz 5-6-2021"Opinion: For just $25 billion, the U.S. could jump-start a project to quickly vaccinate the entire world against COVID"</w:t>
      </w:r>
      <w:r>
        <w:t xml:space="preserve"> </w:t>
      </w:r>
      <w:hyperlink r:id="rId9"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575D26DC" w14:textId="77777777" w:rsidR="00D073E2" w:rsidRPr="007139A5" w:rsidRDefault="00D073E2" w:rsidP="00D073E2">
      <w:pPr>
        <w:rPr>
          <w:sz w:val="16"/>
        </w:rPr>
      </w:pPr>
      <w:r w:rsidRPr="00B11D80">
        <w:rPr>
          <w:sz w:val="16"/>
        </w:rPr>
        <w:t xml:space="preserve">Despite wealthy countries </w:t>
      </w:r>
      <w:r w:rsidRPr="00B11D80">
        <w:rPr>
          <w:u w:val="single"/>
        </w:rPr>
        <w:t xml:space="preserve">such as the U.S. ramping up COVID-19 vaccination efforts, </w:t>
      </w:r>
      <w:r w:rsidRPr="00E70065">
        <w:rPr>
          <w:b/>
          <w:highlight w:val="green"/>
          <w:u w:val="single"/>
        </w:rPr>
        <w:t>it</w:t>
      </w:r>
      <w:r w:rsidRPr="00E70065">
        <w:rPr>
          <w:highlight w:val="green"/>
          <w:u w:val="single"/>
        </w:rPr>
        <w:t xml:space="preserve"> </w:t>
      </w:r>
      <w:r w:rsidRPr="00B11D80">
        <w:rPr>
          <w:u w:val="single"/>
        </w:rPr>
        <w:t xml:space="preserve">still </w:t>
      </w:r>
      <w:r w:rsidRPr="00E70065">
        <w:rPr>
          <w:b/>
          <w:highlight w:val="green"/>
          <w:u w:val="single"/>
        </w:rPr>
        <w:t>may</w:t>
      </w:r>
      <w:r w:rsidRPr="00E70065">
        <w:rPr>
          <w:highlight w:val="green"/>
          <w:u w:val="single"/>
        </w:rPr>
        <w:t xml:space="preserve"> </w:t>
      </w:r>
      <w:r w:rsidRPr="00E70065">
        <w:rPr>
          <w:b/>
          <w:highlight w:val="green"/>
          <w:u w:val="single"/>
        </w:rPr>
        <w:t>take years to vaccinate the world</w:t>
      </w:r>
      <w:r w:rsidRPr="00B11D80">
        <w:rPr>
          <w:u w:val="single"/>
        </w:rPr>
        <w:t xml:space="preserve">, especially poorer countries, and the economic and humanitarian impacts could be devastating. But </w:t>
      </w:r>
      <w:r w:rsidRPr="00E70065">
        <w:rPr>
          <w:b/>
          <w:highlight w:val="green"/>
          <w:u w:val="single"/>
        </w:rPr>
        <w:t>an injection of</w:t>
      </w:r>
      <w:r w:rsidRPr="00E70065">
        <w:rPr>
          <w:highlight w:val="green"/>
          <w:u w:val="single"/>
        </w:rPr>
        <w:t xml:space="preserve"> </w:t>
      </w:r>
      <w:r w:rsidRPr="00E70065">
        <w:rPr>
          <w:b/>
          <w:highlight w:val="green"/>
          <w:u w:val="single"/>
        </w:rPr>
        <w:t>just $25 billion</w:t>
      </w:r>
      <w:r w:rsidRPr="00E70065">
        <w:rPr>
          <w:highlight w:val="green"/>
          <w:u w:val="single"/>
        </w:rPr>
        <w:t xml:space="preserve"> </w:t>
      </w:r>
      <w:r w:rsidRPr="00E70065">
        <w:rPr>
          <w:b/>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No country can be left behind in this global pandemic, and the U.S. is in a unique position to make sure every country gets the ample amount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highlight w:val="green"/>
          <w:u w:val="single"/>
        </w:rPr>
        <w:t>would produce enough vaccine for developing countries</w:t>
      </w:r>
      <w:r w:rsidRPr="00B11D80">
        <w:rPr>
          <w:b/>
          <w:bCs/>
          <w:u w:val="single"/>
        </w:rPr>
        <w:t xml:space="preserve">, potentially </w:t>
      </w:r>
      <w:r w:rsidRPr="00E70065">
        <w:rPr>
          <w:b/>
          <w:bCs/>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highlight w:val="green"/>
          <w:u w:val="single"/>
        </w:rPr>
        <w:t>8 billion doses of</w:t>
      </w:r>
      <w:r w:rsidRPr="00E70065">
        <w:rPr>
          <w:highlight w:val="green"/>
          <w:u w:val="single"/>
        </w:rPr>
        <w:t xml:space="preserve"> </w:t>
      </w:r>
      <w:r w:rsidRPr="00B11D80">
        <w:rPr>
          <w:u w:val="single"/>
        </w:rPr>
        <w:t>National Institutes of Health-</w:t>
      </w:r>
      <w:r w:rsidRPr="00E70065">
        <w:rPr>
          <w:b/>
          <w:highlight w:val="green"/>
          <w:u w:val="single"/>
        </w:rPr>
        <w:t>Moderna MRNA</w:t>
      </w:r>
      <w:r w:rsidRPr="00B11D80">
        <w:rPr>
          <w:u w:val="single"/>
        </w:rPr>
        <w:t xml:space="preserve">, +1.98% vaccine can be </w:t>
      </w:r>
      <w:r w:rsidRPr="00E70065">
        <w:rPr>
          <w:b/>
          <w:highlight w:val="green"/>
          <w:u w:val="single"/>
        </w:rPr>
        <w:t>produced</w:t>
      </w:r>
      <w:r w:rsidRPr="00E70065">
        <w:rPr>
          <w:highlight w:val="green"/>
          <w:u w:val="single"/>
        </w:rPr>
        <w:t xml:space="preserve"> </w:t>
      </w:r>
      <w:r w:rsidRPr="00E70065">
        <w:rPr>
          <w:b/>
          <w:highlight w:val="green"/>
          <w:u w:val="single"/>
        </w:rPr>
        <w:t>for</w:t>
      </w:r>
      <w:r w:rsidRPr="00E70065">
        <w:rPr>
          <w:highlight w:val="green"/>
          <w:u w:val="single"/>
        </w:rPr>
        <w:t xml:space="preserve"> </w:t>
      </w:r>
      <w:r w:rsidRPr="00B11D80">
        <w:rPr>
          <w:u w:val="single"/>
        </w:rPr>
        <w:t xml:space="preserve">just over </w:t>
      </w:r>
      <w:r w:rsidRPr="00E70065">
        <w:rPr>
          <w:b/>
          <w:highlight w:val="green"/>
          <w:u w:val="single"/>
        </w:rPr>
        <w:t>$3 per dose</w:t>
      </w:r>
      <w:r w:rsidRPr="00B11D80">
        <w:rPr>
          <w:u w:val="single"/>
        </w:rPr>
        <w:t xml:space="preserve">. To bolster production and supply the necessary 8 billion doses, it would take </w:t>
      </w:r>
      <w:r w:rsidRPr="00E70065">
        <w:rPr>
          <w:b/>
          <w:highlight w:val="green"/>
          <w:u w:val="single"/>
        </w:rPr>
        <w:t>$1.9 billion to fund</w:t>
      </w:r>
      <w:r w:rsidRPr="00E70065">
        <w:rPr>
          <w:highlight w:val="green"/>
          <w:u w:val="single"/>
        </w:rPr>
        <w:t xml:space="preserve"> </w:t>
      </w:r>
      <w:r w:rsidRPr="00B11D80">
        <w:rPr>
          <w:u w:val="single"/>
        </w:rPr>
        <w:t xml:space="preserve">the necessary </w:t>
      </w:r>
      <w:r w:rsidRPr="00E70065">
        <w:rPr>
          <w:b/>
          <w:highlight w:val="green"/>
          <w:u w:val="single"/>
        </w:rPr>
        <w:t>25 production lines</w:t>
      </w:r>
      <w:r w:rsidRPr="00B11D80">
        <w:rPr>
          <w:u w:val="single"/>
        </w:rPr>
        <w:t xml:space="preserve">. Another </w:t>
      </w:r>
      <w:r w:rsidRPr="00E70065">
        <w:rPr>
          <w:b/>
          <w:highlight w:val="green"/>
          <w:u w:val="single"/>
        </w:rPr>
        <w:t>$19 billion</w:t>
      </w:r>
      <w:r w:rsidRPr="00E70065">
        <w:rPr>
          <w:highlight w:val="green"/>
          <w:u w:val="single"/>
        </w:rPr>
        <w:t xml:space="preserve"> </w:t>
      </w:r>
      <w:r w:rsidRPr="00B11D80">
        <w:rPr>
          <w:u w:val="single"/>
        </w:rPr>
        <w:t xml:space="preserve">would pay </w:t>
      </w:r>
      <w:r w:rsidRPr="00E70065">
        <w:rPr>
          <w:b/>
          <w:highlight w:val="green"/>
          <w:u w:val="single"/>
        </w:rPr>
        <w:t>for materials and labor</w:t>
      </w:r>
      <w:r w:rsidRPr="00B11D80">
        <w:rPr>
          <w:u w:val="single"/>
        </w:rPr>
        <w:t xml:space="preserve">, and </w:t>
      </w:r>
      <w:r w:rsidRPr="00E70065">
        <w:rPr>
          <w:b/>
          <w:highlight w:val="green"/>
          <w:u w:val="single"/>
        </w:rPr>
        <w:t>$3 billion</w:t>
      </w:r>
      <w:r w:rsidRPr="00E70065">
        <w:rPr>
          <w:highlight w:val="green"/>
          <w:u w:val="single"/>
        </w:rPr>
        <w:t xml:space="preserve"> </w:t>
      </w:r>
      <w:r w:rsidRPr="00B11D80">
        <w:rPr>
          <w:u w:val="single"/>
        </w:rPr>
        <w:t xml:space="preserve">would </w:t>
      </w:r>
      <w:r w:rsidRPr="00E70065">
        <w:rPr>
          <w:b/>
          <w:highlight w:val="green"/>
          <w:u w:val="single"/>
        </w:rPr>
        <w:t>compensate</w:t>
      </w:r>
      <w:r w:rsidRPr="00E70065">
        <w:rPr>
          <w:highlight w:val="green"/>
          <w:u w:val="single"/>
        </w:rPr>
        <w:t xml:space="preserve"> </w:t>
      </w:r>
      <w:r w:rsidRPr="00E70065">
        <w:rPr>
          <w:b/>
          <w:highlight w:val="green"/>
          <w:u w:val="single"/>
        </w:rPr>
        <w:t>Moderna</w:t>
      </w:r>
      <w:r w:rsidRPr="00E70065">
        <w:rPr>
          <w:highlight w:val="green"/>
          <w:u w:val="single"/>
        </w:rPr>
        <w:t xml:space="preserve"> </w:t>
      </w:r>
      <w:r w:rsidRPr="00E70065">
        <w:rPr>
          <w:b/>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highlight w:val="green"/>
          <w:u w:val="single"/>
        </w:rPr>
        <w:t xml:space="preserve">a rapid-response federal program </w:t>
      </w:r>
      <w:r w:rsidRPr="00B11D80">
        <w:rPr>
          <w:b/>
          <w:bCs/>
          <w:u w:val="single"/>
        </w:rPr>
        <w:t xml:space="preserve">that </w:t>
      </w:r>
      <w:r w:rsidRPr="00E70065">
        <w:rPr>
          <w:b/>
          <w:bCs/>
          <w:highlight w:val="green"/>
          <w:u w:val="single"/>
        </w:rPr>
        <w:t xml:space="preserve">provides technical assistance and facilitates </w:t>
      </w:r>
      <w:r w:rsidRPr="00E70065">
        <w:rPr>
          <w:b/>
          <w:bCs/>
          <w:highlight w:val="green"/>
          <w:u w:val="single"/>
        </w:rPr>
        <w:lastRenderedPageBreak/>
        <w:t xml:space="preserve">technology transfer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highlight w:val="green"/>
          <w:u w:val="single"/>
        </w:rPr>
        <w:t>BARDA</w:t>
      </w:r>
      <w:r w:rsidRPr="00B11D80">
        <w:rPr>
          <w:u w:val="single"/>
        </w:rPr>
        <w:t xml:space="preserve">) </w:t>
      </w:r>
      <w:r w:rsidRPr="00E70065">
        <w:rPr>
          <w:b/>
          <w:highlight w:val="green"/>
          <w:u w:val="single"/>
        </w:rPr>
        <w:t>to lead</w:t>
      </w:r>
      <w:r w:rsidRPr="00E70065">
        <w:rPr>
          <w:highlight w:val="green"/>
          <w:u w:val="single"/>
        </w:rPr>
        <w:t xml:space="preserve"> </w:t>
      </w:r>
      <w:r w:rsidRPr="00B11D80">
        <w:rPr>
          <w:u w:val="single"/>
        </w:rPr>
        <w:t xml:space="preserve">the world-wide </w:t>
      </w:r>
      <w:r w:rsidRPr="00E70065">
        <w:rPr>
          <w:b/>
          <w:highlight w:val="green"/>
          <w:u w:val="single"/>
        </w:rPr>
        <w:t>vaccine manufacturing effort</w:t>
      </w:r>
      <w:r w:rsidRPr="00B11D80">
        <w:rPr>
          <w:u w:val="single"/>
        </w:rPr>
        <w:t xml:space="preserve">. BARDA has the </w:t>
      </w:r>
      <w:r w:rsidRPr="00E70065">
        <w:rPr>
          <w:b/>
          <w:highlight w:val="green"/>
          <w:u w:val="single"/>
        </w:rPr>
        <w:t>necessary experience to coordinate</w:t>
      </w:r>
      <w:r w:rsidRPr="00E70065">
        <w:rPr>
          <w:highlight w:val="green"/>
          <w:u w:val="single"/>
        </w:rPr>
        <w:t xml:space="preserve"> </w:t>
      </w:r>
      <w:r w:rsidRPr="00E70065">
        <w:rPr>
          <w:b/>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44214FD0" w14:textId="77777777" w:rsidR="00D073E2" w:rsidRPr="00D073E2" w:rsidRDefault="00D073E2" w:rsidP="00D073E2"/>
    <w:p w14:paraId="31595CDB" w14:textId="2EC17C6B" w:rsidR="00D073E2" w:rsidRDefault="00D073E2" w:rsidP="00D073E2">
      <w:pPr>
        <w:pStyle w:val="Heading2"/>
      </w:pPr>
      <w:r>
        <w:lastRenderedPageBreak/>
        <w:t>2</w:t>
      </w:r>
    </w:p>
    <w:p w14:paraId="2A5B99BC" w14:textId="77777777" w:rsidR="00D073E2" w:rsidRDefault="00D073E2" w:rsidP="00D073E2">
      <w:pPr>
        <w:pStyle w:val="Heading3"/>
      </w:pPr>
      <w:r>
        <w:lastRenderedPageBreak/>
        <w:t>1NC - Climate Patents DA</w:t>
      </w:r>
    </w:p>
    <w:p w14:paraId="17257932" w14:textId="77777777" w:rsidR="00D073E2" w:rsidRPr="00FB5463" w:rsidRDefault="00D073E2" w:rsidP="00D073E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3A739F9" w14:textId="77777777" w:rsidR="00D073E2" w:rsidRPr="00FB5463" w:rsidRDefault="00D073E2" w:rsidP="00D073E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167D1E3" w14:textId="77777777" w:rsidR="00D073E2" w:rsidRDefault="00D073E2" w:rsidP="00D073E2">
      <w:pPr>
        <w:rPr>
          <w:sz w:val="16"/>
        </w:rPr>
      </w:pPr>
      <w:r w:rsidRPr="00FB5463">
        <w:rPr>
          <w:sz w:val="16"/>
        </w:rPr>
        <w:t xml:space="preserve">The </w:t>
      </w:r>
      <w:r w:rsidRPr="00E70065">
        <w:rPr>
          <w:rStyle w:val="StyleUnderline"/>
          <w:bCs/>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bCs/>
          <w:highlight w:val="green"/>
        </w:rPr>
        <w:t>advances</w:t>
      </w:r>
      <w:r w:rsidRPr="00E70065">
        <w:rPr>
          <w:b/>
          <w:bCs/>
          <w:sz w:val="16"/>
          <w:highlight w:val="green"/>
        </w:rPr>
        <w:t xml:space="preserve"> </w:t>
      </w:r>
      <w:r w:rsidRPr="00E70065">
        <w:rPr>
          <w:rStyle w:val="StyleUnderline"/>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bCs/>
          <w:highlight w:val="green"/>
        </w:rPr>
        <w:t>apply</w:t>
      </w:r>
      <w:r w:rsidRPr="00E70065">
        <w:rPr>
          <w:sz w:val="16"/>
          <w:highlight w:val="green"/>
        </w:rPr>
        <w:t xml:space="preserve"> </w:t>
      </w:r>
      <w:r w:rsidRPr="00FB5463">
        <w:rPr>
          <w:sz w:val="16"/>
        </w:rPr>
        <w:t xml:space="preserve">the </w:t>
      </w:r>
      <w:r w:rsidRPr="00E70065">
        <w:rPr>
          <w:rStyle w:val="StyleUnderline"/>
          <w:bCs/>
          <w:highlight w:val="green"/>
        </w:rPr>
        <w:t>same logic to</w:t>
      </w:r>
      <w:r w:rsidRPr="00E70065">
        <w:rPr>
          <w:sz w:val="16"/>
          <w:highlight w:val="green"/>
        </w:rPr>
        <w:t xml:space="preserve"> </w:t>
      </w:r>
      <w:r w:rsidRPr="00FB5463">
        <w:rPr>
          <w:sz w:val="16"/>
        </w:rPr>
        <w:t xml:space="preserve">the </w:t>
      </w:r>
      <w:r w:rsidRPr="00E70065">
        <w:rPr>
          <w:rStyle w:val="StyleUnderline"/>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bCs/>
          <w:highlight w:val="green"/>
        </w:rPr>
        <w:t>due process</w:t>
      </w:r>
      <w:r w:rsidRPr="00FB5463">
        <w:rPr>
          <w:sz w:val="16"/>
        </w:rPr>
        <w:t xml:space="preserve">, no particularized findings, no </w:t>
      </w:r>
      <w:r w:rsidRPr="00E70065">
        <w:rPr>
          <w:rStyle w:val="StyleUnderline"/>
          <w:bCs/>
          <w:highlight w:val="green"/>
        </w:rPr>
        <w:t>compensation</w:t>
      </w:r>
      <w:r w:rsidRPr="00E70065">
        <w:rPr>
          <w:b/>
          <w:bCs/>
          <w:sz w:val="16"/>
          <w:highlight w:val="green"/>
        </w:rPr>
        <w:t xml:space="preserve"> </w:t>
      </w:r>
      <w:r w:rsidRPr="00E70065">
        <w:rPr>
          <w:rStyle w:val="StyleUnderline"/>
          <w:bCs/>
          <w:highlight w:val="green"/>
        </w:rPr>
        <w:t>and</w:t>
      </w:r>
      <w:r w:rsidRPr="00E70065">
        <w:rPr>
          <w:sz w:val="16"/>
          <w:highlight w:val="green"/>
        </w:rPr>
        <w:t xml:space="preserve"> </w:t>
      </w:r>
      <w:r w:rsidRPr="00FB5463">
        <w:rPr>
          <w:sz w:val="16"/>
        </w:rPr>
        <w:t xml:space="preserve">no </w:t>
      </w:r>
      <w:r w:rsidRPr="00E70065">
        <w:rPr>
          <w:rStyle w:val="StyleUnderline"/>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bCs/>
          <w:highlight w:val="green"/>
        </w:rPr>
        <w:t>seed technologies and sustainable biomass</w:t>
      </w:r>
      <w:r w:rsidRPr="00601C82">
        <w:rPr>
          <w:b/>
          <w:bCs/>
          <w:sz w:val="16"/>
        </w:rPr>
        <w:t xml:space="preserve">, </w:t>
      </w:r>
      <w:r w:rsidRPr="00E70065">
        <w:rPr>
          <w:rStyle w:val="StyleUnderline"/>
          <w:bCs/>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bCs/>
          <w:highlight w:val="green"/>
        </w:rPr>
        <w:t>and</w:t>
      </w:r>
      <w:r w:rsidRPr="00E70065">
        <w:rPr>
          <w:sz w:val="16"/>
          <w:highlight w:val="green"/>
        </w:rPr>
        <w:t xml:space="preserve"> </w:t>
      </w:r>
      <w:r w:rsidRPr="00FB5463">
        <w:rPr>
          <w:sz w:val="16"/>
        </w:rPr>
        <w:t xml:space="preserve">transportation, </w:t>
      </w:r>
      <w:r w:rsidRPr="00E70065">
        <w:rPr>
          <w:rStyle w:val="StyleUnderline"/>
          <w:bCs/>
          <w:highlight w:val="green"/>
        </w:rPr>
        <w:t>capturing</w:t>
      </w:r>
      <w:r w:rsidRPr="00E70065">
        <w:rPr>
          <w:sz w:val="16"/>
          <w:highlight w:val="green"/>
        </w:rPr>
        <w:t xml:space="preserve"> </w:t>
      </w:r>
      <w:r w:rsidRPr="00FB5463">
        <w:rPr>
          <w:sz w:val="16"/>
        </w:rPr>
        <w:t xml:space="preserve">and sequestering </w:t>
      </w:r>
      <w:r w:rsidRPr="00E70065">
        <w:rPr>
          <w:rStyle w:val="StyleUnderline"/>
          <w:bCs/>
          <w:highlight w:val="green"/>
        </w:rPr>
        <w:t>carbon</w:t>
      </w:r>
      <w:r w:rsidRPr="00E70065">
        <w:rPr>
          <w:sz w:val="16"/>
          <w:highlight w:val="green"/>
        </w:rPr>
        <w:t xml:space="preserve"> </w:t>
      </w:r>
      <w:r w:rsidRPr="00FB5463">
        <w:rPr>
          <w:sz w:val="16"/>
        </w:rPr>
        <w:t xml:space="preserve">in soil and products, and more, </w:t>
      </w:r>
      <w:r w:rsidRPr="00E70065">
        <w:rPr>
          <w:rStyle w:val="StyleUnderline"/>
          <w:bCs/>
          <w:highlight w:val="green"/>
        </w:rPr>
        <w:t>would be required to turn over their proprietary</w:t>
      </w:r>
      <w:r w:rsidRPr="00E70065">
        <w:rPr>
          <w:b/>
          <w:bCs/>
          <w:sz w:val="16"/>
          <w:highlight w:val="green"/>
        </w:rPr>
        <w:t xml:space="preserve"> </w:t>
      </w:r>
      <w:r w:rsidRPr="00E70065">
        <w:rPr>
          <w:rStyle w:val="StyleUnderline"/>
          <w:bCs/>
          <w:highlight w:val="green"/>
        </w:rPr>
        <w:t>know-how</w:t>
      </w:r>
      <w:r w:rsidRPr="00E70065">
        <w:rPr>
          <w:sz w:val="16"/>
          <w:highlight w:val="green"/>
        </w:rPr>
        <w:t xml:space="preserve"> </w:t>
      </w:r>
      <w:r w:rsidRPr="00FB5463">
        <w:rPr>
          <w:sz w:val="16"/>
        </w:rPr>
        <w:t xml:space="preserve">to global competitors. While it is unclear how this concept would work in practice and </w:t>
      </w:r>
      <w:r w:rsidRPr="00FB5463">
        <w:rPr>
          <w:sz w:val="16"/>
        </w:rPr>
        <w:lastRenderedPageBreak/>
        <w:t xml:space="preserve">under the constitutions of certain countries, </w:t>
      </w:r>
      <w:r w:rsidRPr="00E70065">
        <w:rPr>
          <w:rStyle w:val="StyleUnderline"/>
          <w:highlight w:val="green"/>
        </w:rPr>
        <w:t xml:space="preserve">the suggestion alone could be devastating </w:t>
      </w:r>
      <w:r w:rsidRPr="00E70065">
        <w:rPr>
          <w:rStyle w:val="StyleUnderline"/>
          <w:bCs/>
          <w:highlight w:val="green"/>
        </w:rPr>
        <w:t>to voluntary international</w:t>
      </w:r>
      <w:r w:rsidRPr="00E70065">
        <w:rPr>
          <w:b/>
          <w:bCs/>
          <w:sz w:val="16"/>
          <w:highlight w:val="green"/>
        </w:rPr>
        <w:t xml:space="preserve"> </w:t>
      </w:r>
      <w:r w:rsidRPr="00E70065">
        <w:rPr>
          <w:rStyle w:val="StyleUnderline"/>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 xml:space="preserve">If investors cannot be confident that IP will be in </w:t>
      </w:r>
      <w:r w:rsidRPr="00E70065">
        <w:rPr>
          <w:rStyle w:val="StyleUnderline"/>
          <w:bCs/>
          <w:highlight w:val="green"/>
        </w:rPr>
        <w:t>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bCs/>
          <w:highlight w:val="green"/>
        </w:rPr>
        <w:t>it is unlikely they will</w:t>
      </w:r>
      <w:r w:rsidRPr="00E70065">
        <w:rPr>
          <w:sz w:val="16"/>
          <w:highlight w:val="green"/>
        </w:rPr>
        <w:t xml:space="preserve"> </w:t>
      </w:r>
      <w:r w:rsidRPr="00FB5463">
        <w:rPr>
          <w:sz w:val="16"/>
        </w:rPr>
        <w:t xml:space="preserve">continue to </w:t>
      </w:r>
      <w:r w:rsidRPr="00E70065">
        <w:rPr>
          <w:rStyle w:val="StyleUnderline"/>
          <w:bCs/>
          <w:highlight w:val="green"/>
        </w:rPr>
        <w:t>invest</w:t>
      </w:r>
      <w:r w:rsidRPr="00E70065">
        <w:rPr>
          <w:b/>
          <w:bCs/>
          <w:sz w:val="16"/>
          <w:highlight w:val="green"/>
        </w:rPr>
        <w:t xml:space="preserve"> </w:t>
      </w:r>
      <w:r w:rsidRPr="00E70065">
        <w:rPr>
          <w:rStyle w:val="StyleUnderline"/>
          <w:bCs/>
          <w:highlight w:val="green"/>
        </w:rPr>
        <w:t>at</w:t>
      </w:r>
      <w:r w:rsidRPr="00E70065">
        <w:rPr>
          <w:sz w:val="16"/>
          <w:highlight w:val="green"/>
        </w:rPr>
        <w:t xml:space="preserve"> </w:t>
      </w:r>
      <w:r w:rsidRPr="00FB5463">
        <w:rPr>
          <w:sz w:val="16"/>
        </w:rPr>
        <w:t xml:space="preserve">the current and </w:t>
      </w:r>
      <w:r w:rsidRPr="00E70065">
        <w:rPr>
          <w:rStyle w:val="StyleUnderline"/>
          <w:bCs/>
          <w:highlight w:val="green"/>
        </w:rPr>
        <w:t>required levels</w:t>
      </w:r>
      <w:r w:rsidRPr="00601C82">
        <w:rPr>
          <w:b/>
          <w:bCs/>
          <w:sz w:val="16"/>
        </w:rPr>
        <w:t>.</w:t>
      </w:r>
      <w:r w:rsidRPr="00FB5463">
        <w:rPr>
          <w:sz w:val="16"/>
        </w:rPr>
        <w:t xml:space="preserve"> </w:t>
      </w:r>
    </w:p>
    <w:p w14:paraId="56EBAF6E" w14:textId="77777777" w:rsidR="00D073E2" w:rsidRDefault="00D073E2" w:rsidP="00D073E2">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AB5F11E" w14:textId="77777777" w:rsidR="00D073E2" w:rsidRPr="00630DE1" w:rsidRDefault="00D073E2" w:rsidP="00D073E2">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//sid</w:t>
      </w:r>
    </w:p>
    <w:p w14:paraId="20EFE3CB" w14:textId="77777777" w:rsidR="00D073E2" w:rsidRPr="00630DE1" w:rsidRDefault="00D073E2" w:rsidP="00D073E2">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3"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2E0298B2" w14:textId="77777777" w:rsidR="00D073E2" w:rsidRPr="00630DE1" w:rsidRDefault="00D073E2" w:rsidP="00D073E2">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r w:rsidRPr="00E70065">
        <w:rPr>
          <w:rStyle w:val="StyleUnderline"/>
          <w:highlight w:val="green"/>
        </w:rPr>
        <w:t>personnel</w:t>
      </w:r>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Companies that take a longer-term outlook recognise this and want to contribute to the solution to help secure the viability of their businesses.</w:t>
      </w:r>
    </w:p>
    <w:p w14:paraId="34A8B61D" w14:textId="77777777" w:rsidR="00D073E2" w:rsidRDefault="00D073E2" w:rsidP="00D073E2">
      <w:pPr>
        <w:pStyle w:val="Heading4"/>
        <w:rPr>
          <w:rFonts w:cs="Times New Roman"/>
        </w:rPr>
      </w:pPr>
      <w:r>
        <w:rPr>
          <w:rFonts w:cs="Times New Roman"/>
        </w:rPr>
        <w:t>Warming causes Extinction</w:t>
      </w:r>
    </w:p>
    <w:p w14:paraId="475F3B05" w14:textId="77777777" w:rsidR="00D073E2" w:rsidRPr="00601C82" w:rsidRDefault="00D073E2" w:rsidP="00D073E2">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C250D02" w14:textId="4FCEF00F" w:rsidR="00D073E2" w:rsidRPr="00D073E2" w:rsidRDefault="00D073E2" w:rsidP="00D073E2">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w:t>
      </w:r>
      <w:r w:rsidRPr="00F376F3">
        <w:rPr>
          <w:sz w:val="16"/>
        </w:rPr>
        <w:lastRenderedPageBreak/>
        <w:t xml:space="preserve">but in our assessment do not represent existential risks. </w:t>
      </w:r>
      <w:r w:rsidRPr="00F376F3">
        <w:rPr>
          <w:u w:val="single"/>
        </w:rPr>
        <w:t>However, the three remaining boundaries (</w:t>
      </w:r>
      <w:r w:rsidRPr="00E70065">
        <w:rPr>
          <w:b/>
          <w:highlight w:val="green"/>
          <w:u w:val="single"/>
        </w:rPr>
        <w:t>climate</w:t>
      </w:r>
      <w:r w:rsidRPr="00F376F3">
        <w:rPr>
          <w:b/>
          <w:u w:val="single"/>
        </w:rPr>
        <w:t xml:space="preserve"> </w:t>
      </w:r>
      <w:r w:rsidRPr="00E70065">
        <w:rPr>
          <w:b/>
          <w:highlight w:val="green"/>
          <w:u w:val="single"/>
        </w:rPr>
        <w:t>change</w:t>
      </w:r>
      <w:r w:rsidRPr="00F376F3">
        <w:rPr>
          <w:u w:val="single"/>
        </w:rPr>
        <w:t xml:space="preserve">, global </w:t>
      </w:r>
      <w:r w:rsidRPr="00E70065">
        <w:rPr>
          <w:b/>
          <w:highlight w:val="green"/>
          <w:u w:val="single"/>
        </w:rPr>
        <w:t>freshwater</w:t>
      </w:r>
      <w:r w:rsidRPr="00E70065">
        <w:rPr>
          <w:highlight w:val="green"/>
          <w:u w:val="single"/>
        </w:rPr>
        <w:t xml:space="preserve"> </w:t>
      </w:r>
      <w:r w:rsidRPr="00F376F3">
        <w:rPr>
          <w:u w:val="single"/>
        </w:rPr>
        <w:t xml:space="preserve">cycle, </w:t>
      </w:r>
      <w:r w:rsidRPr="00E70065">
        <w:rPr>
          <w:b/>
          <w:highlight w:val="green"/>
          <w:u w:val="single"/>
        </w:rPr>
        <w:t>and</w:t>
      </w:r>
      <w:r w:rsidRPr="00F376F3">
        <w:rPr>
          <w:u w:val="single"/>
        </w:rPr>
        <w:t xml:space="preserve"> ocean </w:t>
      </w:r>
      <w:r w:rsidRPr="00E70065">
        <w:rPr>
          <w:b/>
          <w:highlight w:val="green"/>
          <w:u w:val="single"/>
        </w:rPr>
        <w:t>acidification</w:t>
      </w:r>
      <w:r w:rsidRPr="00F376F3">
        <w:rPr>
          <w:u w:val="single"/>
        </w:rPr>
        <w:t xml:space="preserve">) do </w:t>
      </w:r>
      <w:r w:rsidRPr="00E70065">
        <w:rPr>
          <w:b/>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highlight w:val="green"/>
          <w:u w:val="single"/>
        </w:rPr>
        <w:t>because of</w:t>
      </w:r>
      <w:r w:rsidRPr="00F376F3">
        <w:rPr>
          <w:u w:val="single"/>
        </w:rPr>
        <w:t xml:space="preserve"> intrinsic </w:t>
      </w:r>
      <w:r w:rsidRPr="00E70065">
        <w:rPr>
          <w:b/>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highlight w:val="green"/>
          <w:u w:val="single"/>
        </w:rPr>
        <w:t>directly connected to</w:t>
      </w:r>
      <w:r w:rsidRPr="00F376F3">
        <w:rPr>
          <w:b/>
          <w:u w:val="single"/>
        </w:rPr>
        <w:t xml:space="preserve"> </w:t>
      </w:r>
      <w:r w:rsidRPr="00F376F3">
        <w:rPr>
          <w:u w:val="single"/>
        </w:rPr>
        <w:t xml:space="preserve">the provision of </w:t>
      </w:r>
      <w:r w:rsidRPr="00E70065">
        <w:rPr>
          <w:b/>
          <w:highlight w:val="green"/>
          <w:u w:val="single"/>
        </w:rPr>
        <w:t>food and water</w:t>
      </w:r>
      <w:r w:rsidRPr="00F376F3">
        <w:rPr>
          <w:u w:val="single"/>
        </w:rPr>
        <w:t xml:space="preserve">, and </w:t>
      </w:r>
      <w:r w:rsidRPr="00E70065">
        <w:rPr>
          <w:b/>
          <w:highlight w:val="green"/>
          <w:u w:val="single"/>
        </w:rPr>
        <w:t>shortages</w:t>
      </w:r>
      <w:r w:rsidRPr="00F376F3">
        <w:rPr>
          <w:u w:val="single"/>
        </w:rPr>
        <w:t xml:space="preserve"> of food and water can </w:t>
      </w:r>
      <w:r w:rsidRPr="00E70065">
        <w:rPr>
          <w:b/>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highlight w:val="green"/>
          <w:u w:val="single"/>
        </w:rPr>
        <w:t>Ample clean water</w:t>
      </w:r>
      <w:r w:rsidRPr="00F376F3">
        <w:rPr>
          <w:u w:val="single"/>
        </w:rPr>
        <w:t xml:space="preserve"> is not a luxury—it </w:t>
      </w:r>
      <w:r w:rsidRPr="00E70065">
        <w:rPr>
          <w:b/>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highlight w:val="green"/>
          <w:u w:val="single"/>
        </w:rPr>
        <w:t>Humans</w:t>
      </w:r>
      <w:r w:rsidRPr="00F376F3">
        <w:rPr>
          <w:u w:val="single"/>
        </w:rPr>
        <w:t xml:space="preserve"> are remarkably ingenious, and </w:t>
      </w:r>
      <w:r w:rsidRPr="00E70065">
        <w:rPr>
          <w:b/>
          <w:highlight w:val="green"/>
          <w:u w:val="single"/>
        </w:rPr>
        <w:t>have adapted</w:t>
      </w:r>
      <w:r w:rsidRPr="00F376F3">
        <w:rPr>
          <w:u w:val="single"/>
        </w:rPr>
        <w:t xml:space="preserve"> to crises </w:t>
      </w:r>
      <w:r w:rsidRPr="00E70065">
        <w:rPr>
          <w:b/>
          <w:highlight w:val="green"/>
          <w:u w:val="single"/>
        </w:rPr>
        <w:t>throughout</w:t>
      </w:r>
      <w:r w:rsidRPr="00E70065">
        <w:rPr>
          <w:highlight w:val="green"/>
          <w:u w:val="single"/>
        </w:rPr>
        <w:t xml:space="preserve"> </w:t>
      </w:r>
      <w:r w:rsidRPr="00F376F3">
        <w:rPr>
          <w:u w:val="single"/>
        </w:rPr>
        <w:t xml:space="preserve">their </w:t>
      </w:r>
      <w:r w:rsidRPr="00E70065">
        <w:rPr>
          <w:b/>
          <w:highlight w:val="green"/>
          <w:u w:val="single"/>
        </w:rPr>
        <w:t>history</w:t>
      </w:r>
      <w:r w:rsidRPr="00F376F3">
        <w:rPr>
          <w:u w:val="single"/>
        </w:rPr>
        <w:t xml:space="preserve">. Our doom has been repeatedly predicted, only to be averted by innovation (Ridley, 2011). </w:t>
      </w:r>
      <w:r w:rsidRPr="00E70065">
        <w:rPr>
          <w:b/>
          <w:highlight w:val="green"/>
          <w:u w:val="single"/>
        </w:rPr>
        <w:t>However</w:t>
      </w:r>
      <w:r w:rsidRPr="00F376F3">
        <w:rPr>
          <w:u w:val="single"/>
        </w:rPr>
        <w:t xml:space="preserve">, the many </w:t>
      </w:r>
      <w:r w:rsidRPr="00E70065">
        <w:rPr>
          <w:b/>
          <w:highlight w:val="green"/>
          <w:u w:val="single"/>
        </w:rPr>
        <w:t>stories</w:t>
      </w:r>
      <w:r w:rsidRPr="00E70065">
        <w:rPr>
          <w:highlight w:val="green"/>
          <w:u w:val="single"/>
        </w:rPr>
        <w:t xml:space="preserve"> </w:t>
      </w:r>
      <w:r w:rsidRPr="00E70065">
        <w:rPr>
          <w:b/>
          <w:highlight w:val="green"/>
          <w:u w:val="single"/>
        </w:rPr>
        <w:t>of</w:t>
      </w:r>
      <w:r w:rsidRPr="00F376F3">
        <w:rPr>
          <w:u w:val="single"/>
        </w:rPr>
        <w:t xml:space="preserve"> human ingenuity </w:t>
      </w:r>
      <w:r w:rsidRPr="00E70065">
        <w:rPr>
          <w:b/>
          <w:highlight w:val="green"/>
          <w:u w:val="single"/>
        </w:rPr>
        <w:t>successfully</w:t>
      </w:r>
      <w:r w:rsidRPr="00E70065">
        <w:rPr>
          <w:highlight w:val="green"/>
          <w:u w:val="single"/>
        </w:rPr>
        <w:t xml:space="preserve"> </w:t>
      </w:r>
      <w:r w:rsidRPr="00E70065">
        <w:rPr>
          <w:b/>
          <w:highlight w:val="green"/>
          <w:u w:val="single"/>
        </w:rPr>
        <w:t>addressing</w:t>
      </w:r>
      <w:r w:rsidRPr="00E70065">
        <w:rPr>
          <w:highlight w:val="green"/>
          <w:u w:val="single"/>
        </w:rPr>
        <w:t xml:space="preserve"> </w:t>
      </w:r>
      <w:r w:rsidRPr="00E70065">
        <w:rPr>
          <w:b/>
          <w:highlight w:val="green"/>
          <w:u w:val="single"/>
        </w:rPr>
        <w:t>existential risks</w:t>
      </w:r>
      <w:r w:rsidRPr="00F376F3">
        <w:rPr>
          <w:u w:val="single"/>
        </w:rPr>
        <w:t xml:space="preserve"> such as global famine or extreme air pollution </w:t>
      </w:r>
      <w:r w:rsidRPr="00E70065">
        <w:rPr>
          <w:b/>
          <w:highlight w:val="green"/>
          <w:u w:val="single"/>
        </w:rPr>
        <w:t>represent</w:t>
      </w:r>
      <w:r w:rsidRPr="00F376F3">
        <w:rPr>
          <w:u w:val="single"/>
        </w:rPr>
        <w:t xml:space="preserve"> environmental </w:t>
      </w:r>
      <w:r w:rsidRPr="00E70065">
        <w:rPr>
          <w:highlight w:val="green"/>
          <w:u w:val="single"/>
        </w:rPr>
        <w:t>c</w:t>
      </w:r>
      <w:r w:rsidRPr="00E70065">
        <w:rPr>
          <w:b/>
          <w:highlight w:val="green"/>
          <w:u w:val="single"/>
        </w:rPr>
        <w:t>hallenges that are</w:t>
      </w:r>
      <w:r w:rsidRPr="00E70065">
        <w:rPr>
          <w:highlight w:val="green"/>
          <w:u w:val="single"/>
        </w:rPr>
        <w:t xml:space="preserve"> </w:t>
      </w:r>
      <w:r w:rsidRPr="00F376F3">
        <w:rPr>
          <w:u w:val="single"/>
        </w:rPr>
        <w:t xml:space="preserve">largely </w:t>
      </w:r>
      <w:r w:rsidRPr="00E70065">
        <w:rPr>
          <w:b/>
          <w:highlight w:val="green"/>
          <w:u w:val="single"/>
        </w:rPr>
        <w:t>linear</w:t>
      </w:r>
      <w:r w:rsidRPr="00E70065">
        <w:rPr>
          <w:highlight w:val="green"/>
          <w:u w:val="single"/>
        </w:rPr>
        <w:t xml:space="preserve">, </w:t>
      </w:r>
      <w:r w:rsidRPr="00F376F3">
        <w:rPr>
          <w:u w:val="single"/>
        </w:rPr>
        <w:t xml:space="preserve">have immediate consequences, </w:t>
      </w:r>
      <w:r w:rsidRPr="00E70065">
        <w:rPr>
          <w:b/>
          <w:highlight w:val="green"/>
          <w:u w:val="single"/>
        </w:rPr>
        <w:t>and operate without positive feedbacks</w:t>
      </w:r>
      <w:r w:rsidRPr="00F376F3">
        <w:rPr>
          <w:u w:val="single"/>
        </w:rPr>
        <w:t xml:space="preserve">. For </w:t>
      </w:r>
      <w:r w:rsidRPr="00F376F3">
        <w:rPr>
          <w:u w:val="single"/>
        </w:rPr>
        <w:lastRenderedPageBreak/>
        <w:t>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E70065">
        <w:rPr>
          <w:b/>
          <w:highlight w:val="green"/>
          <w:u w:val="single"/>
        </w:rPr>
        <w:t>forest fires will become more</w:t>
      </w:r>
      <w:r w:rsidRPr="00F376F3">
        <w:rPr>
          <w:b/>
          <w:u w:val="single"/>
        </w:rPr>
        <w:t xml:space="preserve"> </w:t>
      </w:r>
      <w:r w:rsidRPr="00E70065">
        <w:rPr>
          <w:b/>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highlight w:val="green"/>
          <w:u w:val="single"/>
        </w:rPr>
        <w:t>catastrophic fire</w:t>
      </w:r>
      <w:r w:rsidRPr="00F376F3">
        <w:rPr>
          <w:u w:val="single"/>
        </w:rPr>
        <w:t xml:space="preserve"> embodies the sorts of positive feedbacks and interacting factors that </w:t>
      </w:r>
      <w:r w:rsidRPr="00E70065">
        <w:rPr>
          <w:b/>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w:t>
      </w:r>
      <w:r w:rsidRPr="00F376F3">
        <w:rPr>
          <w:sz w:val="16"/>
        </w:rPr>
        <w:lastRenderedPageBreak/>
        <w:t xml:space="preserve">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E70065">
        <w:rPr>
          <w:b/>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E70065">
        <w:rPr>
          <w:b/>
          <w:highlight w:val="green"/>
          <w:u w:val="single"/>
        </w:rPr>
        <w:t>portends</w:t>
      </w:r>
      <w:r w:rsidRPr="00F376F3">
        <w:rPr>
          <w:u w:val="single"/>
        </w:rPr>
        <w:t xml:space="preserve"> even greater </w:t>
      </w:r>
      <w:r w:rsidRPr="00E70065">
        <w:rPr>
          <w:b/>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470C5A4" w14:textId="2E47C9CE" w:rsidR="00D073E2" w:rsidRDefault="00D073E2" w:rsidP="00D073E2">
      <w:pPr>
        <w:pStyle w:val="Heading2"/>
      </w:pPr>
      <w:r>
        <w:lastRenderedPageBreak/>
        <w:t>3</w:t>
      </w:r>
    </w:p>
    <w:p w14:paraId="2375C2DE" w14:textId="77777777" w:rsidR="00D073E2" w:rsidRDefault="00D073E2" w:rsidP="00D073E2">
      <w:pPr>
        <w:pStyle w:val="Heading3"/>
      </w:pPr>
      <w:r>
        <w:lastRenderedPageBreak/>
        <w:t>1NC – China Rise DA</w:t>
      </w:r>
    </w:p>
    <w:p w14:paraId="77C18A3F" w14:textId="77777777" w:rsidR="00D073E2" w:rsidRPr="00C7610C" w:rsidRDefault="00D073E2" w:rsidP="00D073E2">
      <w:pPr>
        <w:pStyle w:val="Heading4"/>
      </w:pPr>
      <w:r>
        <w:t xml:space="preserve">China’s using absence of Vaccine alternates to </w:t>
      </w:r>
      <w:r>
        <w:rPr>
          <w:u w:val="single"/>
        </w:rPr>
        <w:t>assert influence</w:t>
      </w:r>
      <w:r>
        <w:t>.</w:t>
      </w:r>
    </w:p>
    <w:p w14:paraId="56E19DA7" w14:textId="77777777" w:rsidR="00D073E2" w:rsidRPr="00411529" w:rsidRDefault="00D073E2" w:rsidP="00D073E2">
      <w:r w:rsidRPr="00411529">
        <w:rPr>
          <w:rStyle w:val="Style13ptBold"/>
        </w:rPr>
        <w:t xml:space="preserve">Zhao 4-29 </w:t>
      </w:r>
      <w:r w:rsidRPr="00411529">
        <w:t>Suisheng Zhao 4-29-2021 "Why China’s vaccine diplomacy is winning"</w:t>
      </w:r>
      <w:r>
        <w:t xml:space="preserve"> </w:t>
      </w:r>
      <w:hyperlink r:id="rId14"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2869F8CB" w14:textId="77777777" w:rsidR="00D073E2" w:rsidRPr="00070D83" w:rsidRDefault="00D073E2" w:rsidP="00D073E2">
      <w:pPr>
        <w:rPr>
          <w:sz w:val="16"/>
        </w:rPr>
      </w:pPr>
      <w:r w:rsidRPr="00E70065">
        <w:rPr>
          <w:highlight w:val="green"/>
          <w:u w:val="single"/>
        </w:rPr>
        <w:t>Chinese COVID</w:t>
      </w:r>
      <w:r w:rsidRPr="00F74C8D">
        <w:rPr>
          <w:u w:val="single"/>
        </w:rPr>
        <w:t xml:space="preserve">-19 </w:t>
      </w:r>
      <w:r w:rsidRPr="00E70065">
        <w:rPr>
          <w:highlight w:val="green"/>
          <w:u w:val="single"/>
        </w:rPr>
        <w:t xml:space="preserve">vaccines </w:t>
      </w:r>
      <w:r w:rsidRPr="00F74C8D">
        <w:rPr>
          <w:u w:val="single"/>
        </w:rPr>
        <w:t xml:space="preserve">have been </w:t>
      </w:r>
      <w:r w:rsidRPr="00E70065">
        <w:rPr>
          <w:highlight w:val="green"/>
          <w:u w:val="single"/>
        </w:rPr>
        <w:t xml:space="preserve">shipped to </w:t>
      </w:r>
      <w:r w:rsidRPr="00F74C8D">
        <w:rPr>
          <w:u w:val="single"/>
        </w:rPr>
        <w:t xml:space="preserve">more than </w:t>
      </w:r>
      <w:r w:rsidRPr="00E70065">
        <w:rPr>
          <w:b/>
          <w:bCs/>
          <w:highlight w:val="green"/>
          <w:u w:val="single"/>
        </w:rPr>
        <w:t>80 countries</w:t>
      </w:r>
      <w:r w:rsidRPr="00E70065">
        <w:rPr>
          <w:highlight w:val="green"/>
          <w:u w:val="single"/>
        </w:rPr>
        <w:t xml:space="preserve"> </w:t>
      </w:r>
      <w:r w:rsidRPr="00F74C8D">
        <w:rPr>
          <w:u w:val="single"/>
        </w:rPr>
        <w:t>for market or emergency use</w:t>
      </w:r>
      <w:r w:rsidRPr="00F74C8D">
        <w:rPr>
          <w:sz w:val="16"/>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u w:val="single"/>
        </w:rPr>
        <w:t>Rolling out of vaccines to developing countries, Beijing has</w:t>
      </w:r>
      <w:r w:rsidRPr="00F74C8D">
        <w:rPr>
          <w:u w:val="single"/>
        </w:rPr>
        <w:t xml:space="preserve"> </w:t>
      </w:r>
      <w:r w:rsidRPr="00E70065">
        <w:rPr>
          <w:highlight w:val="green"/>
          <w:u w:val="single"/>
        </w:rPr>
        <w:t xml:space="preserve">framed </w:t>
      </w:r>
      <w:r w:rsidRPr="00C7610C">
        <w:rPr>
          <w:u w:val="single"/>
        </w:rPr>
        <w:t xml:space="preserve">itself </w:t>
      </w:r>
      <w:r w:rsidRPr="00E70065">
        <w:rPr>
          <w:highlight w:val="green"/>
          <w:u w:val="single"/>
        </w:rPr>
        <w:t xml:space="preserve">as </w:t>
      </w:r>
      <w:r w:rsidRPr="00E70065">
        <w:rPr>
          <w:b/>
          <w:bCs/>
          <w:highlight w:val="green"/>
          <w:u w:val="single"/>
        </w:rPr>
        <w:t>a solution to the pandemic</w:t>
      </w:r>
      <w:r w:rsidRPr="00E70065">
        <w:rPr>
          <w:highlight w:val="green"/>
          <w:u w:val="single"/>
        </w:rPr>
        <w:t xml:space="preserve"> </w:t>
      </w:r>
      <w:r w:rsidRPr="00F74C8D">
        <w:rPr>
          <w:u w:val="single"/>
        </w:rPr>
        <w:t>rather than the origin of the coronavirus</w:t>
      </w:r>
      <w:r w:rsidRPr="00F74C8D">
        <w:rPr>
          <w:sz w:val="16"/>
        </w:rPr>
        <w:t xml:space="preserve">. </w:t>
      </w:r>
      <w:r w:rsidRPr="00E70065">
        <w:rPr>
          <w:highlight w:val="green"/>
          <w:u w:val="single"/>
        </w:rPr>
        <w:t>China’s</w:t>
      </w:r>
      <w:r w:rsidRPr="00E70065">
        <w:rPr>
          <w:sz w:val="16"/>
          <w:highlight w:val="green"/>
        </w:rPr>
        <w:t xml:space="preserve"> </w:t>
      </w:r>
      <w:r w:rsidRPr="00F74C8D">
        <w:rPr>
          <w:u w:val="single"/>
        </w:rPr>
        <w:t xml:space="preserve">advanced </w:t>
      </w:r>
      <w:r w:rsidRPr="00E70065">
        <w:rPr>
          <w:highlight w:val="green"/>
          <w:u w:val="single"/>
        </w:rPr>
        <w:t xml:space="preserve">vaccine diplomacy stands in contrast </w:t>
      </w:r>
      <w:r w:rsidRPr="00E70065">
        <w:rPr>
          <w:b/>
          <w:bCs/>
          <w:highlight w:val="green"/>
          <w:u w:val="single"/>
        </w:rPr>
        <w:t>to the ‘me first policies’</w:t>
      </w:r>
      <w:r w:rsidRPr="00E70065">
        <w:rPr>
          <w:highlight w:val="green"/>
          <w:u w:val="single"/>
        </w:rPr>
        <w:t xml:space="preserve"> of the </w:t>
      </w:r>
      <w:r w:rsidRPr="00E70065">
        <w:rPr>
          <w:b/>
          <w:bCs/>
          <w:highlight w:val="green"/>
          <w:u w:val="single"/>
        </w:rPr>
        <w:t>U</w:t>
      </w:r>
      <w:r w:rsidRPr="00F74C8D">
        <w:rPr>
          <w:b/>
          <w:bCs/>
          <w:u w:val="single"/>
        </w:rPr>
        <w:t xml:space="preserve">nited </w:t>
      </w:r>
      <w:r w:rsidRPr="00E70065">
        <w:rPr>
          <w:b/>
          <w:bCs/>
          <w:highlight w:val="green"/>
          <w:u w:val="single"/>
        </w:rPr>
        <w:t>S</w:t>
      </w:r>
      <w:r w:rsidRPr="00F74C8D">
        <w:rPr>
          <w:b/>
          <w:bCs/>
          <w:u w:val="single"/>
        </w:rPr>
        <w:t xml:space="preserve">tates </w:t>
      </w:r>
      <w:r w:rsidRPr="00E70065">
        <w:rPr>
          <w:b/>
          <w:bCs/>
          <w:highlight w:val="green"/>
          <w:u w:val="single"/>
        </w:rPr>
        <w:t xml:space="preserve">and </w:t>
      </w:r>
      <w:r w:rsidRPr="00F74C8D">
        <w:rPr>
          <w:b/>
          <w:bCs/>
          <w:u w:val="single"/>
        </w:rPr>
        <w:t xml:space="preserve">the </w:t>
      </w:r>
      <w:r w:rsidRPr="00E70065">
        <w:rPr>
          <w:b/>
          <w:bCs/>
          <w:highlight w:val="green"/>
          <w:u w:val="single"/>
        </w:rPr>
        <w:t>E</w:t>
      </w:r>
      <w:r w:rsidRPr="00F74C8D">
        <w:rPr>
          <w:b/>
          <w:bCs/>
          <w:u w:val="single"/>
        </w:rPr>
        <w:t xml:space="preserve">uropean </w:t>
      </w:r>
      <w:r w:rsidRPr="00E70065">
        <w:rPr>
          <w:b/>
          <w:bCs/>
          <w:highlight w:val="green"/>
          <w:u w:val="single"/>
        </w:rPr>
        <w:t>U</w:t>
      </w:r>
      <w:r w:rsidRPr="00F74C8D">
        <w:rPr>
          <w:b/>
          <w:bCs/>
          <w:u w:val="single"/>
        </w:rPr>
        <w:t>nion</w:t>
      </w:r>
      <w:r w:rsidRPr="00F74C8D">
        <w:rPr>
          <w:sz w:val="16"/>
        </w:rPr>
        <w:t>. With a shortfall in supplies, US and EU leaders have faced high infection rates and death tolls at home and feel the need to inoculate their domestic populations first</w:t>
      </w:r>
      <w:r w:rsidRPr="00F74C8D">
        <w:rPr>
          <w:u w:val="single"/>
        </w:rPr>
        <w:t>. This has left the world’s poorest and most vulnerable people without vaccine supply and at risk.</w:t>
      </w:r>
      <w:r w:rsidRPr="00F74C8D">
        <w:rPr>
          <w:sz w:val="16"/>
        </w:rPr>
        <w:t xml:space="preserve"> China has not faced these problems and can afford to send vaccines abroad. </w:t>
      </w:r>
      <w:r w:rsidRPr="00E70065">
        <w:rPr>
          <w:highlight w:val="green"/>
          <w:u w:val="single"/>
        </w:rPr>
        <w:t xml:space="preserve">Just by showing up </w:t>
      </w:r>
      <w:r w:rsidRPr="00C7610C">
        <w:rPr>
          <w:u w:val="single"/>
        </w:rPr>
        <w:t xml:space="preserve">and helping plug gaps in the global supply of vaccines, </w:t>
      </w:r>
      <w:r w:rsidRPr="00E70065">
        <w:rPr>
          <w:highlight w:val="green"/>
          <w:u w:val="single"/>
        </w:rPr>
        <w:t>China has g</w:t>
      </w:r>
      <w:r w:rsidRPr="00E70065">
        <w:rPr>
          <w:b/>
          <w:bCs/>
          <w:highlight w:val="green"/>
          <w:u w:val="single"/>
        </w:rPr>
        <w:t>ained ground</w:t>
      </w:r>
      <w:r w:rsidRPr="00E70065">
        <w:rPr>
          <w:highlight w:val="green"/>
          <w:u w:val="single"/>
        </w:rPr>
        <w:t xml:space="preserve"> </w:t>
      </w:r>
      <w:r w:rsidRPr="00C7610C">
        <w:rPr>
          <w:u w:val="single"/>
        </w:rPr>
        <w:t>in vaccine diplomacy.</w:t>
      </w:r>
      <w:r w:rsidRPr="00C7610C">
        <w:rPr>
          <w:sz w:val="16"/>
        </w:rPr>
        <w:t xml:space="preserve"> President Xi Jinping pledged that Chinese vaccines would be provided as a global public good. But a large portion of Chinese vaccines are not free — some countries have paid Chinese vaccine makers. </w:t>
      </w:r>
      <w:r w:rsidRPr="00C7610C">
        <w:rPr>
          <w:u w:val="single"/>
        </w:rPr>
        <w:t xml:space="preserve">Still the absence of the United States and European Union from vaccine diplomacy </w:t>
      </w:r>
      <w:r w:rsidRPr="00C7610C">
        <w:rPr>
          <w:b/>
          <w:bCs/>
          <w:u w:val="single"/>
        </w:rPr>
        <w:t>is not lost</w:t>
      </w:r>
      <w:r w:rsidRPr="00C7610C">
        <w:rPr>
          <w:u w:val="single"/>
        </w:rPr>
        <w:t xml:space="preserve"> on countries struggling to put shots in people’s arms</w:t>
      </w:r>
      <w:r w:rsidRPr="00F74C8D">
        <w:rPr>
          <w:u w:val="single"/>
        </w:rPr>
        <w:t>.</w:t>
      </w:r>
      <w:r w:rsidRPr="00F74C8D">
        <w:rPr>
          <w:sz w:val="16"/>
        </w:rPr>
        <w:t xml:space="preserve"> </w:t>
      </w:r>
      <w:r w:rsidRPr="00E70065">
        <w:rPr>
          <w:highlight w:val="green"/>
          <w:u w:val="single"/>
        </w:rPr>
        <w:t>Many</w:t>
      </w:r>
      <w:r w:rsidRPr="00E70065">
        <w:rPr>
          <w:sz w:val="16"/>
          <w:highlight w:val="green"/>
        </w:rPr>
        <w:t xml:space="preserve"> </w:t>
      </w:r>
      <w:r w:rsidRPr="00F74C8D">
        <w:rPr>
          <w:u w:val="single"/>
        </w:rPr>
        <w:t xml:space="preserve">countries </w:t>
      </w:r>
      <w:r w:rsidRPr="00E70065">
        <w:rPr>
          <w:highlight w:val="green"/>
          <w:u w:val="single"/>
        </w:rPr>
        <w:t xml:space="preserve">would prefer US or EU-made </w:t>
      </w:r>
      <w:r w:rsidRPr="00F74C8D">
        <w:rPr>
          <w:u w:val="single"/>
        </w:rPr>
        <w:t xml:space="preserve">Pfizer and Moderna vaccines </w:t>
      </w:r>
      <w:r w:rsidRPr="00E70065">
        <w:rPr>
          <w:highlight w:val="green"/>
          <w:u w:val="single"/>
        </w:rPr>
        <w:t xml:space="preserve">over China’s </w:t>
      </w:r>
      <w:r w:rsidRPr="00F74C8D">
        <w:rPr>
          <w:u w:val="single"/>
        </w:rPr>
        <w:t xml:space="preserve">vaccines </w:t>
      </w:r>
      <w:r w:rsidRPr="00E70065">
        <w:rPr>
          <w:highlight w:val="green"/>
          <w:u w:val="single"/>
        </w:rPr>
        <w:t>if given the choice</w:t>
      </w:r>
      <w:r w:rsidRPr="00F74C8D">
        <w:rPr>
          <w:u w:val="single"/>
        </w:rPr>
        <w:t xml:space="preserve">, </w:t>
      </w:r>
      <w:r w:rsidRPr="00E70065">
        <w:rPr>
          <w:b/>
          <w:bCs/>
          <w:highlight w:val="green"/>
          <w:u w:val="single"/>
          <w:bdr w:val="single" w:sz="4" w:space="0" w:color="auto"/>
        </w:rPr>
        <w:t>yet they cannot access them</w:t>
      </w:r>
      <w:r w:rsidRPr="00F74C8D">
        <w:rPr>
          <w:u w:val="single"/>
        </w:rPr>
        <w:t>.</w:t>
      </w:r>
      <w:r w:rsidRPr="00F74C8D">
        <w:rPr>
          <w:sz w:val="16"/>
        </w:rPr>
        <w:t xml:space="preserve"> These countries are </w:t>
      </w:r>
      <w:r w:rsidRPr="00F74C8D">
        <w:rPr>
          <w:u w:val="single"/>
        </w:rPr>
        <w:t>desperate and have jumped at the opportunity to receive Chinese vaccines.</w:t>
      </w:r>
      <w:r w:rsidRPr="00F74C8D">
        <w:rPr>
          <w:sz w:val="16"/>
        </w:rPr>
        <w:t xml:space="preserve"> </w:t>
      </w:r>
      <w:r w:rsidRPr="00C7610C">
        <w:rPr>
          <w:sz w:val="16"/>
        </w:rPr>
        <w:t xml:space="preserve">Chinese companies are also </w:t>
      </w:r>
      <w:r w:rsidRPr="00C7610C">
        <w:rPr>
          <w:u w:val="single"/>
        </w:rPr>
        <w:t xml:space="preserve">more willing than their western counterparts </w:t>
      </w:r>
      <w:r w:rsidRPr="00C7610C">
        <w:rPr>
          <w:b/>
          <w:bCs/>
          <w:u w:val="single"/>
          <w:bdr w:val="single" w:sz="4" w:space="0" w:color="auto"/>
        </w:rPr>
        <w:t>to strike licensing deals</w:t>
      </w:r>
      <w:r w:rsidRPr="00C7610C">
        <w:rPr>
          <w:u w:val="single"/>
        </w:rPr>
        <w:t xml:space="preserve"> to produce vaccines in foreign countries</w:t>
      </w:r>
      <w:r w:rsidRPr="00C7610C">
        <w:rPr>
          <w:sz w:val="16"/>
        </w:rPr>
        <w:t xml:space="preserve">. </w:t>
      </w:r>
      <w:r w:rsidRPr="00C7610C">
        <w:rPr>
          <w:u w:val="single"/>
        </w:rPr>
        <w:t>For example, Indonesia has become a regional hub for Sinovac’s CoronaVac through its state pharmaceuticals company Bio Farma</w:t>
      </w:r>
      <w:r w:rsidRPr="00C7610C">
        <w:rPr>
          <w:sz w:val="16"/>
        </w:rPr>
        <w:t xml:space="preserve">. </w:t>
      </w:r>
      <w:r w:rsidRPr="00C7610C">
        <w:rPr>
          <w:u w:val="single"/>
        </w:rPr>
        <w:t>The United Arab Emirates (UAE) chose Sinopharm because it was willing to conduct phase three clinical trials in the UAE and build native vaccine production capabilities</w:t>
      </w:r>
      <w:r w:rsidRPr="00C7610C">
        <w:rPr>
          <w:sz w:val="16"/>
        </w:rPr>
        <w:t xml:space="preserve">. Sinopharm also arranged to manufacture its vaccine in the UAE for regional distribution. </w:t>
      </w:r>
      <w:r w:rsidRPr="00C7610C">
        <w:rPr>
          <w:u w:val="single"/>
        </w:rPr>
        <w:t>Beijing’s vaccine diplomacy involves</w:t>
      </w:r>
      <w:r w:rsidRPr="00E70065">
        <w:rPr>
          <w:highlight w:val="green"/>
          <w:u w:val="single"/>
        </w:rPr>
        <w:t xml:space="preserve"> propaganda to boost </w:t>
      </w:r>
      <w:r w:rsidRPr="00E70065">
        <w:rPr>
          <w:b/>
          <w:bCs/>
          <w:highlight w:val="green"/>
          <w:u w:val="single"/>
        </w:rPr>
        <w:t>perceptions of China as a generous and responsible power</w:t>
      </w:r>
      <w:r w:rsidRPr="00F74C8D">
        <w:rPr>
          <w:u w:val="single"/>
        </w:rPr>
        <w:t>. Chinese media has covered every delivery of vaccine shipment. The scene is set by a standard script</w:t>
      </w:r>
      <w:r w:rsidRPr="00F74C8D">
        <w:rPr>
          <w:sz w:val="16"/>
        </w:rPr>
        <w:t xml:space="preserve">. When a cargo plane lands, it is greeted by senior local leaders accompanied by Chinese ambassadors fawning over the vaccine cargo. </w:t>
      </w:r>
      <w:r w:rsidRPr="00E70065">
        <w:rPr>
          <w:highlight w:val="green"/>
          <w:u w:val="single"/>
        </w:rPr>
        <w:t>Vaccine diplomacy</w:t>
      </w:r>
      <w:r w:rsidRPr="00E70065">
        <w:rPr>
          <w:sz w:val="16"/>
          <w:highlight w:val="green"/>
        </w:rPr>
        <w:t xml:space="preserve"> </w:t>
      </w:r>
      <w:r w:rsidRPr="00F74C8D">
        <w:rPr>
          <w:sz w:val="16"/>
        </w:rPr>
        <w:t xml:space="preserve">has </w:t>
      </w:r>
      <w:r w:rsidRPr="00E70065">
        <w:rPr>
          <w:highlight w:val="green"/>
          <w:u w:val="single"/>
        </w:rPr>
        <w:t>helped</w:t>
      </w:r>
      <w:r w:rsidRPr="00E70065">
        <w:rPr>
          <w:sz w:val="16"/>
          <w:highlight w:val="green"/>
        </w:rPr>
        <w:t xml:space="preserve"> </w:t>
      </w:r>
      <w:r w:rsidRPr="00E70065">
        <w:rPr>
          <w:b/>
          <w:bCs/>
          <w:highlight w:val="green"/>
          <w:u w:val="single"/>
          <w:bdr w:val="single" w:sz="4" w:space="0" w:color="auto"/>
        </w:rPr>
        <w:t>increase China’s influence</w:t>
      </w:r>
      <w:r w:rsidRPr="00E70065">
        <w:rPr>
          <w:sz w:val="16"/>
          <w:highlight w:val="green"/>
        </w:rPr>
        <w:t xml:space="preserve"> </w:t>
      </w:r>
      <w:r w:rsidRPr="00E70065">
        <w:rPr>
          <w:highlight w:val="green"/>
          <w:u w:val="single"/>
        </w:rPr>
        <w:t>and</w:t>
      </w:r>
      <w:r w:rsidRPr="00E70065">
        <w:rPr>
          <w:sz w:val="16"/>
          <w:highlight w:val="green"/>
        </w:rPr>
        <w:t xml:space="preserve"> </w:t>
      </w:r>
      <w:r w:rsidRPr="00F74C8D">
        <w:rPr>
          <w:sz w:val="16"/>
        </w:rPr>
        <w:t xml:space="preserve">enabled it to </w:t>
      </w:r>
      <w:r w:rsidRPr="00E70065">
        <w:rPr>
          <w:highlight w:val="green"/>
          <w:u w:val="single"/>
        </w:rPr>
        <w:t>capitalise</w:t>
      </w:r>
      <w:r w:rsidRPr="00E70065">
        <w:rPr>
          <w:sz w:val="16"/>
          <w:highlight w:val="green"/>
        </w:rPr>
        <w:t xml:space="preserve"> </w:t>
      </w:r>
      <w:r w:rsidRPr="00E70065">
        <w:rPr>
          <w:b/>
          <w:bCs/>
          <w:highlight w:val="green"/>
          <w:u w:val="single"/>
          <w:bdr w:val="single" w:sz="4" w:space="0" w:color="auto"/>
        </w:rPr>
        <w:t>on new opportunities</w:t>
      </w:r>
      <w:r w:rsidRPr="00F74C8D">
        <w:rPr>
          <w:sz w:val="16"/>
        </w:rPr>
        <w:t xml:space="preserve">. </w:t>
      </w:r>
      <w:r w:rsidRPr="00F74C8D">
        <w:rPr>
          <w:u w:val="single"/>
        </w:rPr>
        <w:t xml:space="preserve">China has </w:t>
      </w:r>
      <w:r w:rsidRPr="00E70065">
        <w:rPr>
          <w:highlight w:val="green"/>
          <w:u w:val="single"/>
        </w:rPr>
        <w:t xml:space="preserve">rolled </w:t>
      </w:r>
      <w:r w:rsidRPr="00F74C8D">
        <w:rPr>
          <w:u w:val="single"/>
        </w:rPr>
        <w:t xml:space="preserve">vaccines </w:t>
      </w:r>
      <w:r w:rsidRPr="00E70065">
        <w:rPr>
          <w:highlight w:val="green"/>
          <w:u w:val="single"/>
        </w:rPr>
        <w:t>out to</w:t>
      </w:r>
      <w:r w:rsidRPr="00F74C8D">
        <w:rPr>
          <w:u w:val="single"/>
        </w:rPr>
        <w:t xml:space="preserve"> participants of its Belt and Road Initiative (</w:t>
      </w:r>
      <w:r w:rsidRPr="00E70065">
        <w:rPr>
          <w:b/>
          <w:bCs/>
          <w:highlight w:val="green"/>
          <w:u w:val="single"/>
        </w:rPr>
        <w:t>BRI</w:t>
      </w:r>
      <w:r w:rsidRPr="00F74C8D">
        <w:rPr>
          <w:u w:val="single"/>
        </w:rPr>
        <w:t xml:space="preserve">) </w:t>
      </w:r>
      <w:r w:rsidRPr="00F74C8D">
        <w:rPr>
          <w:b/>
          <w:bCs/>
          <w:u w:val="single"/>
        </w:rPr>
        <w:t xml:space="preserve">and enhanced preferential access to jabs alongside investments in infrastructure </w:t>
      </w:r>
      <w:r w:rsidRPr="00F74C8D">
        <w:rPr>
          <w:b/>
          <w:bCs/>
          <w:u w:val="single"/>
        </w:rPr>
        <w:lastRenderedPageBreak/>
        <w:t>and connectivity projects</w:t>
      </w:r>
      <w:r w:rsidRPr="00F74C8D">
        <w:rPr>
          <w:sz w:val="16"/>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u w:val="single"/>
        </w:rPr>
        <w:t>Although Chinese vaccine makers were among the earliest in the world to begin clinical trials and self-reported some key results, many have not published complete data in peer-reviewed journals.</w:t>
      </w:r>
      <w:r w:rsidRPr="00F74C8D">
        <w:rPr>
          <w:sz w:val="16"/>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u w:val="single"/>
        </w:rPr>
        <w:t>This tension will intensify as China’s domestic demand for vaccines increases</w:t>
      </w:r>
      <w:r w:rsidRPr="00F74C8D">
        <w:rPr>
          <w:sz w:val="16"/>
        </w:rPr>
        <w:t xml:space="preserve">. </w:t>
      </w:r>
      <w:r w:rsidRPr="00F74C8D">
        <w:rPr>
          <w:u w:val="single"/>
        </w:rPr>
        <w:t>China has continued with vaccine diplomacy in the absence of the United States and other Western countries.</w:t>
      </w:r>
      <w:r w:rsidRPr="00F74C8D">
        <w:rPr>
          <w:sz w:val="1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047A5785" w14:textId="77777777" w:rsidR="00D073E2" w:rsidRDefault="00D073E2" w:rsidP="00D073E2">
      <w:pPr>
        <w:pStyle w:val="Heading4"/>
      </w:pPr>
      <w:r>
        <w:t xml:space="preserve">Waivers are a critical issue in the </w:t>
      </w:r>
      <w:r>
        <w:rPr>
          <w:u w:val="single"/>
        </w:rPr>
        <w:t>perceptual ineptness</w:t>
      </w:r>
      <w:r>
        <w:t xml:space="preserve"> of America and the West.</w:t>
      </w:r>
    </w:p>
    <w:p w14:paraId="647C3FA3" w14:textId="77777777" w:rsidR="00D073E2" w:rsidRPr="00496B88" w:rsidRDefault="00D073E2" w:rsidP="00D073E2">
      <w:r w:rsidRPr="005761B6">
        <w:rPr>
          <w:rStyle w:val="Style13ptBold"/>
        </w:rPr>
        <w:t>Pratt and Levin 4-29</w:t>
      </w:r>
      <w:r>
        <w:t xml:space="preserve"> </w:t>
      </w:r>
      <w:r w:rsidRPr="009B2673">
        <w:t>Simon Frankel Pratt and Jamie Levin 4-29-2021 "Vaccines Will Shape the New Geopolitical Order"</w:t>
      </w:r>
      <w:r>
        <w:t xml:space="preserve"> </w:t>
      </w:r>
      <w:hyperlink r:id="rId15"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0DA24482" w14:textId="77777777" w:rsidR="00D073E2" w:rsidRPr="00496B88" w:rsidRDefault="00D073E2" w:rsidP="00D073E2">
      <w:pPr>
        <w:rPr>
          <w:sz w:val="16"/>
        </w:rPr>
      </w:pPr>
      <w:r w:rsidRPr="00E70065">
        <w:rPr>
          <w:highlight w:val="green"/>
          <w:u w:val="single"/>
        </w:rPr>
        <w:t xml:space="preserve">While home to vaccines </w:t>
      </w:r>
      <w:r w:rsidRPr="00C7610C">
        <w:rPr>
          <w:u w:val="single"/>
        </w:rPr>
        <w:t>produced by the likes of Pfizer, Moderna, AstraZeneca, and Johnson &amp; Johnson—all now household names and whose vaccine</w:t>
      </w:r>
      <w:r w:rsidRPr="00496B88">
        <w:rPr>
          <w:u w:val="single"/>
        </w:rPr>
        <w:t xml:space="preserve">s are </w:t>
      </w:r>
      <w:r w:rsidRPr="00E70065">
        <w:rPr>
          <w:highlight w:val="green"/>
          <w:u w:val="single"/>
        </w:rPr>
        <w:t>considered more efficacious</w:t>
      </w:r>
      <w:r w:rsidRPr="00496B88">
        <w:rPr>
          <w:u w:val="single"/>
        </w:rPr>
        <w:t>—</w:t>
      </w:r>
      <w:r w:rsidRPr="00C7610C">
        <w:rPr>
          <w:u w:val="single"/>
        </w:rPr>
        <w:t>governments of</w:t>
      </w:r>
      <w:r w:rsidRPr="00E70065">
        <w:rPr>
          <w:highlight w:val="green"/>
          <w:u w:val="single"/>
        </w:rPr>
        <w:t xml:space="preserve"> these states </w:t>
      </w:r>
      <w:r w:rsidRPr="00C7610C">
        <w:rPr>
          <w:u w:val="single"/>
        </w:rPr>
        <w:t xml:space="preserve">have </w:t>
      </w:r>
      <w:r w:rsidRPr="00E70065">
        <w:rPr>
          <w:highlight w:val="green"/>
          <w:u w:val="single"/>
        </w:rPr>
        <w:t xml:space="preserve">demonstrated </w:t>
      </w:r>
      <w:r w:rsidRPr="00496B88">
        <w:rPr>
          <w:u w:val="single"/>
        </w:rPr>
        <w:t xml:space="preserve">a </w:t>
      </w:r>
      <w:r w:rsidRPr="00E70065">
        <w:rPr>
          <w:b/>
          <w:bCs/>
          <w:highlight w:val="green"/>
          <w:u w:val="single"/>
        </w:rPr>
        <w:t>reluctance to supply doses</w:t>
      </w:r>
      <w:r w:rsidRPr="00E70065">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E70065">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E70065">
        <w:rPr>
          <w:highlight w:val="green"/>
          <w:u w:val="single"/>
        </w:rPr>
        <w:t xml:space="preserve">suggests </w:t>
      </w:r>
      <w:r w:rsidRPr="00496B88">
        <w:rPr>
          <w:u w:val="single"/>
        </w:rPr>
        <w:t xml:space="preserve">that the </w:t>
      </w:r>
      <w:r w:rsidRPr="00E70065">
        <w:rPr>
          <w:highlight w:val="green"/>
          <w:u w:val="single"/>
        </w:rPr>
        <w:t>U</w:t>
      </w:r>
      <w:r w:rsidRPr="00496B88">
        <w:rPr>
          <w:u w:val="single"/>
        </w:rPr>
        <w:t xml:space="preserve">nited </w:t>
      </w:r>
      <w:r w:rsidRPr="00E70065">
        <w:rPr>
          <w:highlight w:val="green"/>
          <w:u w:val="single"/>
        </w:rPr>
        <w:t>S</w:t>
      </w:r>
      <w:r w:rsidRPr="00496B88">
        <w:rPr>
          <w:u w:val="single"/>
        </w:rPr>
        <w:t xml:space="preserve">tates </w:t>
      </w:r>
      <w:r w:rsidRPr="00E70065">
        <w:rPr>
          <w:highlight w:val="green"/>
          <w:u w:val="single"/>
        </w:rPr>
        <w:t xml:space="preserve">and </w:t>
      </w:r>
      <w:r w:rsidRPr="00496B88">
        <w:rPr>
          <w:u w:val="single"/>
        </w:rPr>
        <w:t xml:space="preserve">the </w:t>
      </w:r>
      <w:r w:rsidRPr="00E70065">
        <w:rPr>
          <w:highlight w:val="green"/>
          <w:u w:val="single"/>
        </w:rPr>
        <w:t xml:space="preserve">EU are </w:t>
      </w:r>
      <w:r w:rsidRPr="00E70065">
        <w:rPr>
          <w:b/>
          <w:bCs/>
          <w:highlight w:val="green"/>
          <w:u w:val="single"/>
        </w:rPr>
        <w:t xml:space="preserve">slow to fully exploit </w:t>
      </w:r>
      <w:r w:rsidRPr="00C7610C">
        <w:rPr>
          <w:b/>
          <w:bCs/>
          <w:u w:val="single"/>
        </w:rPr>
        <w:t xml:space="preserve">the </w:t>
      </w:r>
      <w:r w:rsidRPr="00E70065">
        <w:rPr>
          <w:b/>
          <w:bCs/>
          <w:highlight w:val="green"/>
          <w:u w:val="single"/>
        </w:rPr>
        <w:t>geopolitical opportunities</w:t>
      </w:r>
      <w:r w:rsidRPr="00E70065">
        <w:rPr>
          <w:highlight w:val="green"/>
          <w:u w:val="single"/>
        </w:rPr>
        <w:t xml:space="preserve"> of vaccine diplomacy </w:t>
      </w:r>
      <w:r w:rsidRPr="00496B88">
        <w:rPr>
          <w:u w:val="single"/>
        </w:rPr>
        <w:t xml:space="preserve">or at least are not willing to do so </w:t>
      </w:r>
      <w:r w:rsidRPr="00E70065">
        <w:rPr>
          <w:highlight w:val="green"/>
          <w:u w:val="single"/>
        </w:rPr>
        <w:t xml:space="preserve">with the </w:t>
      </w:r>
      <w:r w:rsidRPr="00496B88">
        <w:rPr>
          <w:u w:val="single"/>
        </w:rPr>
        <w:t xml:space="preserve">same alacrity and </w:t>
      </w:r>
      <w:r w:rsidRPr="00E70065">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252ADF1C" w14:textId="77777777" w:rsidR="00D073E2" w:rsidRDefault="00D073E2" w:rsidP="00D073E2">
      <w:pPr>
        <w:pStyle w:val="Heading4"/>
      </w:pPr>
      <w:r>
        <w:lastRenderedPageBreak/>
        <w:t xml:space="preserve">Chinese leadership solves existential threats. </w:t>
      </w:r>
    </w:p>
    <w:p w14:paraId="78BDEB44" w14:textId="77777777" w:rsidR="00D073E2" w:rsidRPr="0032464D" w:rsidRDefault="00D073E2" w:rsidP="00D073E2">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6" w:history="1">
        <w:r w:rsidRPr="0032464D">
          <w:rPr>
            <w:rStyle w:val="Hyperlink"/>
          </w:rPr>
          <w:t>http://www.caifc.org.cn/en/content.aspx?id=4491</w:t>
        </w:r>
      </w:hyperlink>
    </w:p>
    <w:p w14:paraId="28F79574" w14:textId="77777777" w:rsidR="00D073E2" w:rsidRPr="00411529" w:rsidRDefault="00D073E2" w:rsidP="00D073E2">
      <w:pPr>
        <w:rPr>
          <w:u w:val="single"/>
        </w:rPr>
      </w:pPr>
      <w:r w:rsidRPr="00411529">
        <w:rPr>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E70065">
        <w:rPr>
          <w:rStyle w:val="Emphasis"/>
          <w:sz w:val="24"/>
          <w:highlight w:val="green"/>
        </w:rPr>
        <w:t>shortcomings” of the existing global governance system are prominent</w:t>
      </w:r>
      <w:r w:rsidRPr="00BC7441">
        <w:rPr>
          <w:rStyle w:val="Emphasis"/>
          <w:sz w:val="24"/>
        </w:rPr>
        <w:t xml:space="preserve">, </w:t>
      </w:r>
      <w:r w:rsidRPr="00E70065">
        <w:rPr>
          <w:rStyle w:val="Emphasis"/>
          <w:sz w:val="24"/>
          <w:highlight w:val="green"/>
        </w:rPr>
        <w:t>which can hardly ensure</w:t>
      </w:r>
      <w:r w:rsidRPr="00BC7441">
        <w:rPr>
          <w:rStyle w:val="Emphasis"/>
          <w:sz w:val="24"/>
        </w:rPr>
        <w:t xml:space="preserve"> global </w:t>
      </w:r>
      <w:r w:rsidRPr="00E70065">
        <w:rPr>
          <w:rStyle w:val="Emphasis"/>
          <w:sz w:val="24"/>
          <w:highlight w:val="green"/>
        </w:rPr>
        <w:t>development</w:t>
      </w:r>
      <w:r w:rsidRPr="00BC7441">
        <w:rPr>
          <w:rStyle w:val="Emphasis"/>
          <w:sz w:val="24"/>
        </w:rPr>
        <w:t xml:space="preserve">. First, the </w:t>
      </w:r>
      <w:r w:rsidRPr="00E70065">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E70065">
        <w:rPr>
          <w:rStyle w:val="Emphasis"/>
          <w:sz w:val="24"/>
          <w:highlight w:val="green"/>
        </w:rPr>
        <w:t>traditional</w:t>
      </w:r>
      <w:r w:rsidRPr="00BC7441">
        <w:rPr>
          <w:rStyle w:val="Emphasis"/>
          <w:sz w:val="24"/>
        </w:rPr>
        <w:t xml:space="preserve"> governance </w:t>
      </w:r>
      <w:r w:rsidRPr="00E70065">
        <w:rPr>
          <w:rStyle w:val="Emphasis"/>
          <w:sz w:val="24"/>
          <w:highlight w:val="green"/>
        </w:rPr>
        <w:t>mechanisms such as the World Bank, IMF</w:t>
      </w:r>
      <w:r w:rsidRPr="00BC7441">
        <w:rPr>
          <w:rStyle w:val="Emphasis"/>
          <w:sz w:val="24"/>
        </w:rPr>
        <w:t xml:space="preserve"> and G7 </w:t>
      </w:r>
      <w:r w:rsidRPr="00E70065">
        <w:rPr>
          <w:rStyle w:val="Emphasis"/>
          <w:sz w:val="24"/>
          <w:highlight w:val="green"/>
        </w:rPr>
        <w:t>failed to reflect the demand of the new pattern</w:t>
      </w:r>
      <w:r w:rsidRPr="00BC7441">
        <w:rPr>
          <w:rStyle w:val="Emphasis"/>
          <w:sz w:val="24"/>
        </w:rPr>
        <w:t xml:space="preserve">, </w:t>
      </w:r>
      <w:r w:rsidRPr="00E70065">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E70065">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E70065">
        <w:rPr>
          <w:rStyle w:val="Emphasis"/>
          <w:sz w:val="24"/>
          <w:highlight w:val="green"/>
        </w:rPr>
        <w:t>in such key areas as</w:t>
      </w:r>
      <w:r w:rsidRPr="00BC7441">
        <w:rPr>
          <w:rStyle w:val="Emphasis"/>
          <w:sz w:val="24"/>
        </w:rPr>
        <w:t xml:space="preserve"> global </w:t>
      </w:r>
      <w:r w:rsidRPr="00E70065">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E70065">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E70065">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E70065">
        <w:rPr>
          <w:rStyle w:val="Emphasis"/>
          <w:sz w:val="24"/>
          <w:highlight w:val="green"/>
          <w:bdr w:val="single" w:sz="4" w:space="0" w:color="auto"/>
        </w:rPr>
        <w:t>cyber security</w:t>
      </w:r>
      <w:r w:rsidRPr="0089008A">
        <w:rPr>
          <w:rStyle w:val="Emphasis"/>
          <w:sz w:val="24"/>
          <w:bdr w:val="single" w:sz="4" w:space="0" w:color="auto"/>
        </w:rPr>
        <w:t xml:space="preserve">, </w:t>
      </w:r>
      <w:r w:rsidRPr="00E70065">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w:t>
      </w:r>
      <w:r w:rsidRPr="00411529">
        <w:rPr>
          <w:sz w:val="16"/>
        </w:rPr>
        <w:lastRenderedPageBreak/>
        <w:t xml:space="preserve">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E70065">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sz w:val="16"/>
        </w:rPr>
        <w:t xml:space="preserve">. </w:t>
      </w:r>
      <w:r w:rsidRPr="0089008A">
        <w:rPr>
          <w:rStyle w:val="Emphasis"/>
          <w:sz w:val="24"/>
        </w:rPr>
        <w:t>So to sp</w:t>
      </w:r>
      <w:r w:rsidRPr="00BC7441">
        <w:rPr>
          <w:rStyle w:val="Emphasis"/>
          <w:sz w:val="24"/>
        </w:rPr>
        <w:t xml:space="preserve">eak, </w:t>
      </w:r>
      <w:r w:rsidRPr="00E70065">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0065">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0065">
        <w:rPr>
          <w:rStyle w:val="StyleUnderline"/>
          <w:sz w:val="24"/>
          <w:highlight w:val="green"/>
        </w:rPr>
        <w:t>China will rebalance the</w:t>
      </w:r>
      <w:r w:rsidRPr="00BC7441">
        <w:rPr>
          <w:rStyle w:val="StyleUnderline"/>
          <w:sz w:val="24"/>
        </w:rPr>
        <w:t xml:space="preserve"> international </w:t>
      </w:r>
      <w:r w:rsidRPr="00E70065">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E70065">
        <w:rPr>
          <w:rStyle w:val="StyleUnderline"/>
          <w:sz w:val="24"/>
          <w:highlight w:val="green"/>
        </w:rPr>
        <w:t xml:space="preserve">China has </w:t>
      </w:r>
      <w:r w:rsidRPr="00E70065">
        <w:rPr>
          <w:rStyle w:val="StyleUnderline"/>
          <w:bCs/>
          <w:sz w:val="24"/>
          <w:highlight w:val="green"/>
          <w:bdr w:val="single" w:sz="4" w:space="0" w:color="auto"/>
        </w:rPr>
        <w:t>become a source of stability</w:t>
      </w:r>
      <w:r w:rsidRPr="00E70065">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E70065">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E70065">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brand new option for the nations and peoples who are hoping both </w:t>
      </w:r>
      <w:r w:rsidRPr="00BC7441">
        <w:rPr>
          <w:rStyle w:val="StyleUnderline"/>
          <w:sz w:val="24"/>
        </w:rPr>
        <w:lastRenderedPageBreak/>
        <w:t>to speed up development and maintain independence”.</w:t>
      </w:r>
      <w:r w:rsidRPr="00411529">
        <w:rPr>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E70065">
        <w:rPr>
          <w:rStyle w:val="StyleUnderline"/>
          <w:sz w:val="24"/>
          <w:highlight w:val="green"/>
        </w:rPr>
        <w:t xml:space="preserve">China is </w:t>
      </w:r>
      <w:r w:rsidRPr="0089008A">
        <w:rPr>
          <w:rStyle w:val="StyleUnderline"/>
          <w:sz w:val="24"/>
        </w:rPr>
        <w:t xml:space="preserve">actively </w:t>
      </w:r>
      <w:r w:rsidRPr="00E70065">
        <w:rPr>
          <w:rStyle w:val="StyleUnderline"/>
          <w:sz w:val="24"/>
          <w:highlight w:val="green"/>
        </w:rPr>
        <w:t xml:space="preserve">promoting </w:t>
      </w:r>
      <w:r w:rsidRPr="0089008A">
        <w:rPr>
          <w:rStyle w:val="StyleUnderline"/>
          <w:sz w:val="24"/>
        </w:rPr>
        <w:t xml:space="preserve">the transforming process of such recently emerged </w:t>
      </w:r>
      <w:r w:rsidRPr="00E70065">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E70065">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 xml:space="preserve">Many of the problems facing </w:t>
      </w:r>
      <w:r w:rsidRPr="0089008A">
        <w:rPr>
          <w:rStyle w:val="StyleUnderline"/>
          <w:sz w:val="24"/>
        </w:rPr>
        <w:lastRenderedPageBreak/>
        <w:t>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E70065">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w:t>
      </w:r>
      <w:r w:rsidRPr="00411529">
        <w:rPr>
          <w:rStyle w:val="StyleUnderline"/>
          <w:bCs/>
          <w:sz w:val="24"/>
        </w:rPr>
        <w:lastRenderedPageBreak/>
        <w:t xml:space="preserve">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0065">
        <w:rPr>
          <w:rStyle w:val="StyleUnderline"/>
          <w:bCs/>
          <w:sz w:val="24"/>
          <w:highlight w:val="green"/>
        </w:rPr>
        <w:t xml:space="preserve">helping </w:t>
      </w:r>
      <w:r w:rsidRPr="00411529">
        <w:rPr>
          <w:rStyle w:val="StyleUnderline"/>
          <w:bCs/>
          <w:sz w:val="24"/>
        </w:rPr>
        <w:t xml:space="preserve">other developing countries to </w:t>
      </w:r>
      <w:r w:rsidRPr="00E70065">
        <w:rPr>
          <w:rStyle w:val="StyleUnderline"/>
          <w:bCs/>
          <w:sz w:val="24"/>
          <w:highlight w:val="green"/>
        </w:rPr>
        <w:t xml:space="preserve">respond to </w:t>
      </w:r>
      <w:r w:rsidRPr="00411529">
        <w:rPr>
          <w:rStyle w:val="StyleUnderline"/>
          <w:bCs/>
          <w:sz w:val="24"/>
        </w:rPr>
        <w:t xml:space="preserve">such challenges as </w:t>
      </w:r>
      <w:r w:rsidRPr="00E70065">
        <w:rPr>
          <w:rStyle w:val="StyleUnderline"/>
          <w:bCs/>
          <w:sz w:val="24"/>
          <w:highlight w:val="green"/>
        </w:rPr>
        <w:t>famine</w:t>
      </w:r>
      <w:r w:rsidRPr="00411529">
        <w:rPr>
          <w:rStyle w:val="StyleUnderline"/>
          <w:bCs/>
          <w:sz w:val="24"/>
        </w:rPr>
        <w:t xml:space="preserve">, </w:t>
      </w:r>
      <w:r w:rsidRPr="00E70065">
        <w:rPr>
          <w:rStyle w:val="StyleUnderline"/>
          <w:bCs/>
          <w:sz w:val="24"/>
          <w:highlight w:val="green"/>
        </w:rPr>
        <w:t>refugees</w:t>
      </w:r>
      <w:r w:rsidRPr="00411529">
        <w:rPr>
          <w:rStyle w:val="StyleUnderline"/>
          <w:bCs/>
          <w:sz w:val="24"/>
        </w:rPr>
        <w:t>, climate change and public hygiene by debt forgiveness and assistance.</w:t>
      </w:r>
    </w:p>
    <w:p w14:paraId="3D2D3F75" w14:textId="77777777" w:rsidR="00D073E2" w:rsidRDefault="00D073E2" w:rsidP="00D073E2">
      <w:pPr>
        <w:pStyle w:val="Heading4"/>
      </w:pPr>
      <w:r>
        <w:t xml:space="preserve">That </w:t>
      </w:r>
      <w:r>
        <w:rPr>
          <w:u w:val="single"/>
        </w:rPr>
        <w:t>solves the Case</w:t>
      </w:r>
      <w:r>
        <w:t xml:space="preserve"> – China has the vaccine production capacity to </w:t>
      </w:r>
      <w:r>
        <w:rPr>
          <w:u w:val="single"/>
        </w:rPr>
        <w:t>vaccinate the world</w:t>
      </w:r>
      <w:r>
        <w:t>.</w:t>
      </w:r>
    </w:p>
    <w:p w14:paraId="0BE84DD0" w14:textId="77777777" w:rsidR="00D073E2" w:rsidRPr="00F74C8D" w:rsidRDefault="00D073E2" w:rsidP="00D073E2">
      <w:r w:rsidRPr="00241110">
        <w:rPr>
          <w:rStyle w:val="Style13ptBold"/>
        </w:rPr>
        <w:t>Mallapaty 6-9</w:t>
      </w:r>
      <w:r>
        <w:t xml:space="preserve"> </w:t>
      </w:r>
      <w:r w:rsidRPr="00F74C8D">
        <w:t>Smriti Mallapaty 6-9-2021 "China is vaccinating a staggering 20 million people a day"</w:t>
      </w:r>
      <w:r>
        <w:t xml:space="preserve"> </w:t>
      </w:r>
      <w:hyperlink r:id="rId17" w:history="1">
        <w:r w:rsidRPr="00B867F4">
          <w:rPr>
            <w:rStyle w:val="Hyperlink"/>
          </w:rPr>
          <w:t>https://www.nature.com/articles/d41586-021-01545-3</w:t>
        </w:r>
      </w:hyperlink>
      <w:r>
        <w:t xml:space="preserve"> (</w:t>
      </w:r>
      <w:r w:rsidRPr="00241110">
        <w:t>She has a master of science degree in environmental technology from Imperial College London.</w:t>
      </w:r>
      <w:r>
        <w:t xml:space="preserve">)//Elmer </w:t>
      </w:r>
    </w:p>
    <w:p w14:paraId="69FDE406" w14:textId="77777777" w:rsidR="00D073E2" w:rsidRPr="007139A5" w:rsidRDefault="00D073E2" w:rsidP="00D073E2">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Kis,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Kis;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Rongjun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055AFC19" w14:textId="77777777" w:rsidR="00D073E2" w:rsidRDefault="00D073E2" w:rsidP="00D073E2"/>
    <w:p w14:paraId="0E86048E" w14:textId="77777777" w:rsidR="00D073E2" w:rsidRDefault="00D073E2" w:rsidP="00D073E2"/>
    <w:p w14:paraId="46697B46" w14:textId="77777777" w:rsidR="00D073E2" w:rsidRDefault="00D073E2" w:rsidP="00D073E2"/>
    <w:p w14:paraId="678059D8" w14:textId="77777777" w:rsidR="00D073E2" w:rsidRPr="00CA5B54" w:rsidRDefault="00D073E2" w:rsidP="00D073E2">
      <w:pPr>
        <w:rPr>
          <w:color w:val="FF0000"/>
        </w:rPr>
      </w:pPr>
    </w:p>
    <w:sectPr w:rsidR="00D073E2" w:rsidRPr="00CA5B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01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51E"/>
    <w:rsid w:val="0008785F"/>
    <w:rsid w:val="00090CBE"/>
    <w:rsid w:val="00094DEC"/>
    <w:rsid w:val="000A2D8A"/>
    <w:rsid w:val="000A79F0"/>
    <w:rsid w:val="000D26A6"/>
    <w:rsid w:val="000D2B90"/>
    <w:rsid w:val="000D6ED8"/>
    <w:rsid w:val="000D717B"/>
    <w:rsid w:val="00100B28"/>
    <w:rsid w:val="0011013A"/>
    <w:rsid w:val="00117316"/>
    <w:rsid w:val="001209B4"/>
    <w:rsid w:val="00162EB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49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EA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AF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137"/>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B54"/>
    <w:rsid w:val="00CA6D6D"/>
    <w:rsid w:val="00CC7A4E"/>
    <w:rsid w:val="00CD1359"/>
    <w:rsid w:val="00CD4C83"/>
    <w:rsid w:val="00D01EDC"/>
    <w:rsid w:val="00D073E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370EFB"/>
  <w14:defaultImageDpi w14:val="300"/>
  <w15:docId w15:val="{309CB2FD-AD12-764F-B16D-74933101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7AF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E7A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A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7A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E7AF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E7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AF6"/>
  </w:style>
  <w:style w:type="character" w:customStyle="1" w:styleId="Heading1Char">
    <w:name w:val="Heading 1 Char"/>
    <w:aliases w:val="Pocket Char"/>
    <w:basedOn w:val="DefaultParagraphFont"/>
    <w:link w:val="Heading1"/>
    <w:uiPriority w:val="9"/>
    <w:rsid w:val="007E7A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7A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7AF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E7A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7AF6"/>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7E7AF6"/>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7E7AF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E7AF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7E7AF6"/>
    <w:rPr>
      <w:color w:val="auto"/>
      <w:u w:val="none"/>
    </w:rPr>
  </w:style>
  <w:style w:type="paragraph" w:styleId="DocumentMap">
    <w:name w:val="Document Map"/>
    <w:basedOn w:val="Normal"/>
    <w:link w:val="DocumentMapChar"/>
    <w:uiPriority w:val="99"/>
    <w:semiHidden/>
    <w:unhideWhenUsed/>
    <w:rsid w:val="007E7A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7AF6"/>
    <w:rPr>
      <w:rFonts w:ascii="Lucida Grande" w:hAnsi="Lucida Grande" w:cs="Lucida Grande"/>
    </w:rPr>
  </w:style>
  <w:style w:type="paragraph" w:customStyle="1" w:styleId="textbold">
    <w:name w:val="text bold"/>
    <w:basedOn w:val="Normal"/>
    <w:link w:val="Emphasis"/>
    <w:uiPriority w:val="20"/>
    <w:qFormat/>
    <w:rsid w:val="00D073E2"/>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est-trends.org/documents/files/doc_5677.pdf%5Bforest-trends.org%5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nature.com/articles/d41586-021-01545-3" TargetMode="External"/><Relationship Id="rId2" Type="http://schemas.openxmlformats.org/officeDocument/2006/relationships/customXml" Target="../customXml/item2.xml"/><Relationship Id="rId16" Type="http://schemas.openxmlformats.org/officeDocument/2006/relationships/hyperlink" Target="http://www.caifc.org.cn/en/content.aspx?id=44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numbering" Target="numbering.xml"/><Relationship Id="rId15" Type="http://schemas.openxmlformats.org/officeDocument/2006/relationships/hyperlink" Target="https://archive.is/OgDcA"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arketwatch.com/story/for-just-25-billion-the-u-s-could-jump-start-a-project-to-quickly-vaccinate-the-entire-world-against-covid-11614898552" TargetMode="External"/><Relationship Id="rId14" Type="http://schemas.openxmlformats.org/officeDocument/2006/relationships/hyperlink" Target="https://www.eastasiaforum.org/2021/04/29/why-chinas-vaccine-diplomacy-is-win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18</Pages>
  <Words>8449</Words>
  <Characters>48164</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9</cp:revision>
  <dcterms:created xsi:type="dcterms:W3CDTF">2021-09-26T00:14:00Z</dcterms:created>
  <dcterms:modified xsi:type="dcterms:W3CDTF">2021-09-26T02:14:00Z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