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0B6CB" w14:textId="5FBC7A68" w:rsidR="006E7B84" w:rsidRDefault="006E7B84" w:rsidP="006E7B84">
      <w:pPr>
        <w:pStyle w:val="Heading3"/>
      </w:pPr>
      <w:r>
        <w:t>1</w:t>
      </w:r>
    </w:p>
    <w:p w14:paraId="083F518D" w14:textId="54BECB44" w:rsidR="006E7B84" w:rsidRDefault="006E7B84" w:rsidP="006E7B84">
      <w:pPr>
        <w:pStyle w:val="Heading4"/>
      </w:pPr>
      <w:r w:rsidRPr="00A353FF">
        <w:t xml:space="preserve">Interpretation: The affirmative may not specify a </w:t>
      </w:r>
      <w:r>
        <w:t>just government</w:t>
      </w:r>
      <w:r>
        <w:t xml:space="preserve"> in which </w:t>
      </w:r>
      <w:r w:rsidR="00F544D8">
        <w:t>they ought to recognize an unconditional right to strik</w:t>
      </w:r>
      <w:r w:rsidR="00A844B1">
        <w:t xml:space="preserve">e if it’s a new </w:t>
      </w:r>
      <w:proofErr w:type="spellStart"/>
      <w:r w:rsidR="00A844B1">
        <w:t>aff</w:t>
      </w:r>
      <w:proofErr w:type="spellEnd"/>
      <w:r>
        <w:t>.</w:t>
      </w:r>
    </w:p>
    <w:p w14:paraId="00285063" w14:textId="598F00BA" w:rsidR="006E7B84" w:rsidRPr="003E5015" w:rsidRDefault="006E7B84" w:rsidP="006E7B84">
      <w:pPr>
        <w:pStyle w:val="Heading4"/>
      </w:pPr>
      <w:bookmarkStart w:id="0" w:name="_Hlk50322855"/>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25A0A85A" w14:textId="77777777" w:rsidR="006E7B84" w:rsidRPr="003E5015" w:rsidRDefault="006E7B84" w:rsidP="006E7B8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1F675BFE" w14:textId="77777777" w:rsidR="006E7B84" w:rsidRDefault="006E7B84" w:rsidP="006E7B8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604127EE" w14:textId="1C408C10" w:rsidR="006E7B84" w:rsidRPr="00DD127D" w:rsidRDefault="006E7B84" w:rsidP="006E7B84">
      <w:pPr>
        <w:pStyle w:val="Heading4"/>
      </w:pPr>
      <w:r w:rsidRPr="00DD127D">
        <w:t>It applies to "</w:t>
      </w:r>
      <w:r>
        <w:t>A just government</w:t>
      </w:r>
      <w:r w:rsidRPr="00DD127D">
        <w:t>" – 1~ upward entailment test – "</w:t>
      </w:r>
      <w:r w:rsidR="00F544D8">
        <w:t>a just government ought to recognize an unconditional right to strike</w:t>
      </w:r>
      <w:r w:rsidRPr="00DD127D">
        <w:t>, doesn’t entail that "</w:t>
      </w:r>
      <w:r w:rsidR="00F544D8">
        <w:t xml:space="preserve">a </w:t>
      </w:r>
      <w:r w:rsidRPr="00DD127D">
        <w:t xml:space="preserve">" because it doesn’t mean compulsory voting in dictatorships, </w:t>
      </w:r>
    </w:p>
    <w:p w14:paraId="3EA5B9DE" w14:textId="77777777" w:rsidR="006E7B84" w:rsidRPr="00A775B9" w:rsidRDefault="006E7B84" w:rsidP="006E7B84"/>
    <w:bookmarkEnd w:id="0"/>
    <w:p w14:paraId="76D83C68" w14:textId="71A9230A" w:rsidR="006E7B84" w:rsidRDefault="006E7B84" w:rsidP="006E7B84">
      <w:pPr>
        <w:pStyle w:val="Heading4"/>
      </w:pPr>
      <w:r w:rsidRPr="00A353FF">
        <w:lastRenderedPageBreak/>
        <w:t>Violation: they spec</w:t>
      </w:r>
      <w:r>
        <w:t xml:space="preserve"> </w:t>
      </w:r>
      <w:r w:rsidR="00F544D8">
        <w:t>the EU</w:t>
      </w:r>
    </w:p>
    <w:p w14:paraId="60925BEA" w14:textId="77777777" w:rsidR="006E7B84" w:rsidRPr="00A353FF" w:rsidRDefault="006E7B84" w:rsidP="006E7B84">
      <w:pPr>
        <w:pStyle w:val="Heading4"/>
      </w:pPr>
      <w:r w:rsidRPr="00A353FF">
        <w:t>Standards:</w:t>
      </w:r>
    </w:p>
    <w:p w14:paraId="5DDCC654" w14:textId="3688C679" w:rsidR="006E7B84" w:rsidRDefault="006E7B84" w:rsidP="006E7B84">
      <w:pPr>
        <w:pStyle w:val="Heading4"/>
      </w:pPr>
      <w:r>
        <w:t>[1] Precision and semantics outweigh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832D079" w14:textId="7C880AD1" w:rsidR="00A844B1" w:rsidRPr="00A844B1" w:rsidRDefault="00A844B1" w:rsidP="00A844B1">
      <w:pPr>
        <w:pStyle w:val="Heading4"/>
      </w:pPr>
      <w:r>
        <w:t xml:space="preserve">2). Limits </w:t>
      </w:r>
      <w:proofErr w:type="spellStart"/>
      <w:r>
        <w:t>infin</w:t>
      </w:r>
      <w:proofErr w:type="spellEnd"/>
      <w:r>
        <w:t xml:space="preserve"> </w:t>
      </w:r>
      <w:proofErr w:type="spellStart"/>
      <w:r>
        <w:t>affs</w:t>
      </w:r>
      <w:proofErr w:type="spellEnd"/>
      <w:r>
        <w:t xml:space="preserve"> make it unpredictable o/w on engagement</w:t>
      </w:r>
    </w:p>
    <w:p w14:paraId="79B178E0" w14:textId="58B14FE4" w:rsidR="006E7B84" w:rsidRDefault="006E7B84" w:rsidP="006E7B84">
      <w:pPr>
        <w:pStyle w:val="Heading4"/>
      </w:pPr>
      <w:r>
        <w:t>[</w:t>
      </w:r>
      <w:r w:rsidR="00F544D8">
        <w:t>2</w:t>
      </w:r>
      <w:r>
        <w:t xml:space="preserve">] TVA – just read your </w:t>
      </w:r>
      <w:proofErr w:type="spellStart"/>
      <w:r>
        <w:t>aff</w:t>
      </w:r>
      <w:proofErr w:type="spellEnd"/>
      <w:r>
        <w:t xml:space="preserve"> as an advantage under a whole adv, solves all your offense</w:t>
      </w:r>
    </w:p>
    <w:p w14:paraId="28772CF3" w14:textId="77777777" w:rsidR="006E7B84" w:rsidRPr="006A6D04" w:rsidRDefault="006E7B84" w:rsidP="006E7B84"/>
    <w:p w14:paraId="395E7E46" w14:textId="77777777" w:rsidR="00F544D8" w:rsidRDefault="00F544D8" w:rsidP="00F544D8">
      <w:pPr>
        <w:pStyle w:val="Heading4"/>
      </w:pPr>
      <w:r>
        <w:t xml:space="preserve">5] </w:t>
      </w:r>
      <w:r w:rsidRPr="00D557B8">
        <w:rPr>
          <w:u w:val="single"/>
        </w:rPr>
        <w:t>Paradigm Issues</w:t>
      </w:r>
      <w:r>
        <w:t xml:space="preserve"> – </w:t>
      </w:r>
    </w:p>
    <w:p w14:paraId="791F1EC4" w14:textId="77777777" w:rsidR="00F544D8" w:rsidRDefault="00F544D8" w:rsidP="00F544D8">
      <w:pPr>
        <w:pStyle w:val="Heading4"/>
      </w:pPr>
      <w:r>
        <w:t xml:space="preserve">a] Topicality is </w:t>
      </w:r>
      <w:r>
        <w:rPr>
          <w:u w:val="single"/>
        </w:rPr>
        <w:t>Drop the Debater</w:t>
      </w:r>
      <w:r>
        <w:t xml:space="preserve"> – it’s a fundamental baseline for debate-ability.</w:t>
      </w:r>
    </w:p>
    <w:p w14:paraId="1FDA6A1E" w14:textId="4BA5F999" w:rsidR="00F544D8" w:rsidRPr="00F544D8" w:rsidRDefault="00F544D8" w:rsidP="00F544D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4D9BF04" w14:textId="77777777" w:rsidR="00F544D8" w:rsidRPr="00896EB7" w:rsidRDefault="00F544D8" w:rsidP="00F544D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CB0DDF1" w14:textId="77777777" w:rsidR="006E7B84" w:rsidRPr="006E7B84" w:rsidRDefault="006E7B84" w:rsidP="006E7B84"/>
    <w:p w14:paraId="72154288" w14:textId="77777777" w:rsidR="006E7B84" w:rsidRPr="003F6DCF" w:rsidRDefault="006E7B84" w:rsidP="006E7B84">
      <w:pPr>
        <w:pStyle w:val="Heading3"/>
      </w:pPr>
      <w:r>
        <w:lastRenderedPageBreak/>
        <w:t>T--Body Politics</w:t>
      </w:r>
    </w:p>
    <w:p w14:paraId="34A64C7A" w14:textId="0C20272F" w:rsidR="006E7B84" w:rsidRDefault="006E7B84" w:rsidP="006E7B84">
      <w:pPr>
        <w:pStyle w:val="Heading4"/>
      </w:pPr>
      <w:r>
        <w:t xml:space="preserve">Interpretation—the affirmative must defend a right to strike by just governments that is tied to and dependent on body and voice of the speaker. Grounded activism acknowledges </w:t>
      </w:r>
      <w:proofErr w:type="spellStart"/>
      <w:r>
        <w:t>hat</w:t>
      </w:r>
      <w:proofErr w:type="spellEnd"/>
      <w:r>
        <w:t xml:space="preserve"> being able to speak in this space makes all speech political. </w:t>
      </w:r>
    </w:p>
    <w:p w14:paraId="488BFF6E" w14:textId="360BB060" w:rsidR="006E7B84" w:rsidRPr="006E7B84" w:rsidRDefault="006E7B84" w:rsidP="006E7B84">
      <w:pPr>
        <w:pStyle w:val="Heading4"/>
      </w:pPr>
      <w:r>
        <w:t xml:space="preserve">Violation: they don’t </w:t>
      </w:r>
    </w:p>
    <w:p w14:paraId="6AD0A714" w14:textId="77777777" w:rsidR="006E7B84" w:rsidRPr="00A256DE" w:rsidRDefault="006E7B84" w:rsidP="006E7B84">
      <w:pPr>
        <w:pStyle w:val="Heading4"/>
      </w:pPr>
      <w:r>
        <w:t xml:space="preserve">Vote negative: </w:t>
      </w:r>
    </w:p>
    <w:p w14:paraId="61A6A466" w14:textId="77777777" w:rsidR="006E7B84" w:rsidRPr="00D21DB3" w:rsidRDefault="006E7B84" w:rsidP="006E7B84">
      <w:pPr>
        <w:pStyle w:val="Heading4"/>
        <w:rPr>
          <w:rStyle w:val="StyleUnderline"/>
          <w:sz w:val="26"/>
          <w:szCs w:val="26"/>
          <w:u w:val="none"/>
        </w:rPr>
      </w:pPr>
      <w:r w:rsidRPr="00D21DB3">
        <w:rPr>
          <w:rStyle w:val="StyleUnderline"/>
          <w:sz w:val="26"/>
          <w:szCs w:val="26"/>
          <w:u w:val="none"/>
        </w:rPr>
        <w:t>1] Presumption—the affirmative does nothing. Voting affirmative in this debate will not produce the advantages discussed—vote negative on presumption.</w:t>
      </w:r>
    </w:p>
    <w:p w14:paraId="50FDB9E4" w14:textId="77777777" w:rsidR="006E7B84" w:rsidRDefault="006E7B84" w:rsidP="006E7B84">
      <w:pPr>
        <w:pStyle w:val="Heading4"/>
      </w:pPr>
      <w:r>
        <w:t xml:space="preserve">2] Predictability—our interpretation means that the negative only </w:t>
      </w:r>
      <w:proofErr w:type="gramStart"/>
      <w:r>
        <w:t>has to</w:t>
      </w:r>
      <w:proofErr w:type="gramEnd"/>
      <w:r>
        <w:t xml:space="preserve"> defend what they, or the other team, does in the debate and not some random harm identified like hegemony, global warming, or whiteness. The USFG is inherently unpredictable, body politics are not.</w:t>
      </w:r>
    </w:p>
    <w:p w14:paraId="30D13BB1" w14:textId="77777777" w:rsidR="006E7B84" w:rsidRPr="0094124E" w:rsidRDefault="006E7B84" w:rsidP="006E7B84">
      <w:pPr>
        <w:pStyle w:val="Heading4"/>
      </w:pPr>
      <w:r>
        <w:t>3] Grounded Activism—plan focus requires that we invest our advocacy in bureaucratic institutions as opposed to individuals. This agency displacement produces bad citizens enslaved to states.</w:t>
      </w:r>
    </w:p>
    <w:p w14:paraId="65EBC34D" w14:textId="77777777" w:rsidR="006E7B84" w:rsidRDefault="006E7B84" w:rsidP="006E7B84">
      <w:pPr>
        <w:pStyle w:val="Heading4"/>
      </w:pPr>
      <w:r>
        <w:t xml:space="preserve">4] Marginalized voices DA—requiring a discussion of university policy instead of individual action marginalizes participants whose views are excluded from the policymaking process.  The impact is psychological violence and inclusion o/w </w:t>
      </w:r>
      <w:proofErr w:type="gramStart"/>
      <w:r>
        <w:t>in order to</w:t>
      </w:r>
      <w:proofErr w:type="gramEnd"/>
      <w:r>
        <w:t xml:space="preserve"> engage in the space you have to be included in the first space.  </w:t>
      </w:r>
    </w:p>
    <w:p w14:paraId="20B03E30" w14:textId="77777777" w:rsidR="006E7B84" w:rsidRDefault="006E7B84" w:rsidP="006E7B84">
      <w:pPr>
        <w:pStyle w:val="Heading4"/>
      </w:pPr>
      <w:r>
        <w:t>5] Their model of debate is a form of disembodied performance that allows whiteness to maintain its hegemonic power. Campbell 97.</w:t>
      </w:r>
    </w:p>
    <w:p w14:paraId="244E696B" w14:textId="77777777" w:rsidR="006E7B84" w:rsidRDefault="006E7B84" w:rsidP="006E7B84">
      <w:pPr>
        <w:rPr>
          <w:b/>
          <w:bCs/>
        </w:rPr>
      </w:pPr>
      <w:r>
        <w:rPr>
          <w:b/>
          <w:bCs/>
        </w:rPr>
        <w:t>*</w:t>
      </w:r>
      <w:proofErr w:type="gramStart"/>
      <w:r>
        <w:rPr>
          <w:b/>
          <w:bCs/>
        </w:rPr>
        <w:t>bracketed</w:t>
      </w:r>
      <w:proofErr w:type="gramEnd"/>
      <w:r>
        <w:rPr>
          <w:b/>
          <w:bCs/>
        </w:rPr>
        <w:t xml:space="preserve"> for gendered language*</w:t>
      </w:r>
    </w:p>
    <w:p w14:paraId="6F2EE743" w14:textId="77777777" w:rsidR="006E7B84" w:rsidRPr="000E78AF" w:rsidRDefault="006E7B84" w:rsidP="006E7B84">
      <w:pPr>
        <w:rPr>
          <w:rFonts w:asciiTheme="minorHAnsi" w:hAnsiTheme="minorHAnsi" w:cstheme="minorHAnsi"/>
          <w:sz w:val="16"/>
          <w:szCs w:val="16"/>
        </w:rPr>
      </w:pPr>
      <w:r>
        <w:rPr>
          <w:rFonts w:asciiTheme="minorHAnsi" w:hAnsiTheme="minorHAnsi" w:cstheme="minorHAnsi"/>
          <w:color w:val="333333"/>
          <w:sz w:val="16"/>
          <w:szCs w:val="16"/>
          <w:shd w:val="clear" w:color="auto" w:fill="FFFFFF"/>
        </w:rPr>
        <w:t>[</w:t>
      </w:r>
      <w:r w:rsidRPr="000E78AF">
        <w:rPr>
          <w:rFonts w:asciiTheme="minorHAnsi" w:hAnsiTheme="minorHAnsi" w:cstheme="minorHAnsi"/>
          <w:color w:val="333333"/>
          <w:sz w:val="16"/>
          <w:szCs w:val="16"/>
          <w:shd w:val="clear" w:color="auto" w:fill="FFFFFF"/>
        </w:rPr>
        <w:t>Fiona, members.tripod.com/FionaCampbell/speech_acts_on_problematising_empowerment.htm, 12-04-07)</w:t>
      </w:r>
      <w:r>
        <w:rPr>
          <w:rFonts w:asciiTheme="minorHAnsi" w:hAnsiTheme="minorHAnsi" w:cstheme="minorHAnsi"/>
          <w:color w:val="333333"/>
          <w:sz w:val="16"/>
          <w:szCs w:val="16"/>
          <w:shd w:val="clear" w:color="auto" w:fill="FFFFFF"/>
        </w:rPr>
        <w:t xml:space="preserve"> JJ</w:t>
      </w:r>
    </w:p>
    <w:p w14:paraId="756AFAC9" w14:textId="77777777" w:rsidR="006E7B84" w:rsidRDefault="006E7B84" w:rsidP="006E7B84">
      <w:pPr>
        <w:rPr>
          <w:rStyle w:val="Emphasis"/>
        </w:rPr>
      </w:pPr>
      <w:proofErr w:type="gramStart"/>
      <w:r w:rsidRPr="00662592">
        <w:rPr>
          <w:sz w:val="16"/>
        </w:rPr>
        <w:t>So</w:t>
      </w:r>
      <w:proofErr w:type="gramEnd"/>
      <w:r w:rsidRPr="00662592">
        <w:rPr>
          <w:sz w:val="16"/>
        </w:rPr>
        <w:t xml:space="preserve"> who am I—to speak, to be listened to</w:t>
      </w:r>
      <w:r w:rsidRPr="00662592">
        <w:rPr>
          <w:sz w:val="12"/>
        </w:rPr>
        <w:t>?</w:t>
      </w:r>
      <w:r w:rsidRPr="00662592">
        <w:rPr>
          <w:sz w:val="16"/>
        </w:rPr>
        <w:t xml:space="preserve"> And </w:t>
      </w:r>
      <w:r w:rsidRPr="000E78AF">
        <w:rPr>
          <w:rStyle w:val="Emphasis"/>
          <w:highlight w:val="green"/>
        </w:rPr>
        <w:t>why is it important to identify my</w:t>
      </w:r>
      <w:r w:rsidRPr="000E78AF">
        <w:rPr>
          <w:rStyle w:val="StyleUnderline"/>
        </w:rPr>
        <w:t xml:space="preserve"> speaking </w:t>
      </w:r>
      <w:r w:rsidRPr="000E78AF">
        <w:rPr>
          <w:rStyle w:val="Emphasis"/>
          <w:highlight w:val="green"/>
        </w:rPr>
        <w:t>position</w:t>
      </w:r>
      <w:r w:rsidRPr="00662592">
        <w:rPr>
          <w:sz w:val="12"/>
        </w:rPr>
        <w:t>?</w:t>
      </w:r>
      <w:r w:rsidRPr="00662592">
        <w:rPr>
          <w:sz w:val="16"/>
        </w:rPr>
        <w:t xml:space="preserve"> </w:t>
      </w:r>
      <w:r w:rsidRPr="000E78AF">
        <w:rPr>
          <w:rStyle w:val="Emphasis"/>
          <w:highlight w:val="green"/>
        </w:rPr>
        <w:t>The ‘word’</w:t>
      </w:r>
      <w:r w:rsidRPr="000E78AF">
        <w:rPr>
          <w:rStyle w:val="StyleUnderline"/>
        </w:rPr>
        <w:t xml:space="preserve"> in spoken or written form</w:t>
      </w:r>
      <w:r w:rsidRPr="00662592">
        <w:rPr>
          <w:sz w:val="16"/>
        </w:rPr>
        <w:t xml:space="preserve"> (sometimes referred to as discourse</w:t>
      </w:r>
      <w:r w:rsidRPr="000E78AF">
        <w:rPr>
          <w:rStyle w:val="StyleUnderline"/>
        </w:rPr>
        <w:t xml:space="preserve">), </w:t>
      </w:r>
      <w:r w:rsidRPr="000E78AF">
        <w:rPr>
          <w:rStyle w:val="Emphasis"/>
          <w:highlight w:val="green"/>
        </w:rPr>
        <w:t>is the site that</w:t>
      </w:r>
      <w:r w:rsidRPr="000E78AF">
        <w:rPr>
          <w:rStyle w:val="StyleUnderline"/>
        </w:rPr>
        <w:t xml:space="preserve"> both </w:t>
      </w:r>
      <w:r w:rsidRPr="000E78AF">
        <w:rPr>
          <w:rStyle w:val="Emphasis"/>
          <w:highlight w:val="green"/>
        </w:rPr>
        <w:t>power and knowledge meet</w:t>
      </w:r>
      <w:r w:rsidRPr="000E78AF">
        <w:rPr>
          <w:rStyle w:val="StyleUnderline"/>
        </w:rPr>
        <w:t>.</w:t>
      </w:r>
      <w:r w:rsidRPr="00662592">
        <w:rPr>
          <w:sz w:val="16"/>
        </w:rPr>
        <w:t xml:space="preserve"> Which is why </w:t>
      </w:r>
      <w:r w:rsidRPr="000E78AF">
        <w:rPr>
          <w:rStyle w:val="Emphasis"/>
          <w:highlight w:val="green"/>
        </w:rPr>
        <w:t>speech acts can be inherently dangerous</w:t>
      </w:r>
      <w:r w:rsidRPr="00662592">
        <w:rPr>
          <w:sz w:val="16"/>
        </w:rPr>
        <w:t xml:space="preserve">. Furthermore, </w:t>
      </w:r>
      <w:r w:rsidRPr="000E78AF">
        <w:rPr>
          <w:rStyle w:val="Emphasis"/>
          <w:highlight w:val="green"/>
        </w:rPr>
        <w:t>a person in a privileged</w:t>
      </w:r>
      <w:r w:rsidRPr="000E78AF">
        <w:rPr>
          <w:rStyle w:val="StyleUnderline"/>
        </w:rPr>
        <w:t xml:space="preserve"> speaking </w:t>
      </w:r>
      <w:r w:rsidRPr="000E78AF">
        <w:rPr>
          <w:rStyle w:val="Emphasis"/>
          <w:highlight w:val="green"/>
        </w:rPr>
        <w:t>position</w:t>
      </w:r>
      <w:r w:rsidRPr="00662592">
        <w:rPr>
          <w:sz w:val="16"/>
        </w:rPr>
        <w:t xml:space="preserve">, such as myself, </w:t>
      </w:r>
      <w:r w:rsidRPr="000E78AF">
        <w:rPr>
          <w:rStyle w:val="Emphasis"/>
          <w:highlight w:val="green"/>
        </w:rPr>
        <w:t>has a political</w:t>
      </w:r>
      <w:r w:rsidRPr="000E78AF">
        <w:rPr>
          <w:rStyle w:val="StyleUnderline"/>
        </w:rPr>
        <w:t xml:space="preserve">/ethical </w:t>
      </w:r>
      <w:r w:rsidRPr="000E78AF">
        <w:rPr>
          <w:rStyle w:val="Emphasis"/>
          <w:highlight w:val="green"/>
        </w:rPr>
        <w:t>responsibility to interrogate [their] relationship to the subordinated</w:t>
      </w:r>
      <w:r w:rsidRPr="000E78AF">
        <w:rPr>
          <w:rStyle w:val="StyleUnderline"/>
        </w:rPr>
        <w:t xml:space="preserve"> and disadvantaged people and declare their ‘interest</w:t>
      </w:r>
      <w:r w:rsidRPr="00662592">
        <w:rPr>
          <w:sz w:val="16"/>
        </w:rPr>
        <w:t xml:space="preserve">.’ On this point, La Trobe University, Professor Margaret Thornton </w:t>
      </w:r>
      <w:proofErr w:type="gramStart"/>
      <w:r w:rsidRPr="00662592">
        <w:rPr>
          <w:sz w:val="16"/>
        </w:rPr>
        <w:t>states</w:t>
      </w:r>
      <w:proofErr w:type="gramEnd"/>
      <w:r w:rsidRPr="00662592">
        <w:rPr>
          <w:sz w:val="16"/>
        </w:rPr>
        <w:t xml:space="preserve"> “</w:t>
      </w:r>
      <w:r w:rsidRPr="000E78AF">
        <w:rPr>
          <w:rStyle w:val="Emphasis"/>
          <w:highlight w:val="green"/>
        </w:rPr>
        <w:t>assumed objectivity of knowledge</w:t>
      </w:r>
      <w:r w:rsidRPr="000E78AF">
        <w:rPr>
          <w:rStyle w:val="StyleUnderline"/>
        </w:rPr>
        <w:t xml:space="preserve"> itself </w:t>
      </w:r>
      <w:r w:rsidRPr="000E78AF">
        <w:rPr>
          <w:rStyle w:val="Emphasis"/>
          <w:highlight w:val="green"/>
        </w:rPr>
        <w:t>camouflage not on</w:t>
      </w:r>
      <w:r w:rsidRPr="000E78AF">
        <w:rPr>
          <w:rStyle w:val="StyleUnderline"/>
        </w:rPr>
        <w:t xml:space="preserve">ly the fact </w:t>
      </w:r>
      <w:r w:rsidRPr="000E78AF">
        <w:rPr>
          <w:rStyle w:val="Emphasis"/>
          <w:highlight w:val="green"/>
        </w:rPr>
        <w:t>that it</w:t>
      </w:r>
      <w:r w:rsidRPr="000E78AF">
        <w:rPr>
          <w:rStyle w:val="StyleUnderline"/>
        </w:rPr>
        <w:t xml:space="preserve"> always </w:t>
      </w:r>
      <w:r w:rsidRPr="000E78AF">
        <w:rPr>
          <w:rStyle w:val="Emphasis"/>
          <w:highlight w:val="green"/>
        </w:rPr>
        <w:t>has a standpoint, but that it</w:t>
      </w:r>
      <w:r w:rsidRPr="000E78AF">
        <w:rPr>
          <w:rStyle w:val="StyleUnderline"/>
        </w:rPr>
        <w:t xml:space="preserve"> also </w:t>
      </w:r>
      <w:r w:rsidRPr="000E78AF">
        <w:rPr>
          <w:rStyle w:val="Emphasis"/>
          <w:highlight w:val="green"/>
        </w:rPr>
        <w:t>serves an ideological purpose</w:t>
      </w:r>
      <w:r w:rsidRPr="000E78AF">
        <w:rPr>
          <w:rStyle w:val="StyleUnderline"/>
        </w:rPr>
        <w:t xml:space="preserve">” </w:t>
      </w:r>
      <w:r w:rsidRPr="000E78AF">
        <w:rPr>
          <w:rStyle w:val="Emphasis"/>
          <w:highlight w:val="green"/>
        </w:rPr>
        <w:t>Refusing to declare one’s</w:t>
      </w:r>
      <w:r w:rsidRPr="000E78AF">
        <w:rPr>
          <w:rStyle w:val="StyleUnderline"/>
        </w:rPr>
        <w:t xml:space="preserve"> speaking </w:t>
      </w:r>
      <w:r w:rsidRPr="000E78AF">
        <w:rPr>
          <w:rStyle w:val="Emphasis"/>
          <w:highlight w:val="green"/>
        </w:rPr>
        <w:t>position</w:t>
      </w:r>
      <w:r w:rsidRPr="00662592">
        <w:rPr>
          <w:sz w:val="16"/>
        </w:rPr>
        <w:t xml:space="preserve">, I argue constitutes not only a flagrant denial of the privileging effect of speech, but </w:t>
      </w:r>
      <w:r w:rsidRPr="000E78AF">
        <w:rPr>
          <w:rStyle w:val="Emphasis"/>
          <w:highlight w:val="green"/>
        </w:rPr>
        <w:t>must be considered</w:t>
      </w:r>
      <w:r w:rsidRPr="000E78AF">
        <w:rPr>
          <w:rStyle w:val="StyleUnderline"/>
        </w:rPr>
        <w:t xml:space="preserve"> </w:t>
      </w:r>
      <w:r w:rsidRPr="000E78AF">
        <w:rPr>
          <w:rStyle w:val="Emphasis"/>
          <w:highlight w:val="green"/>
        </w:rPr>
        <w:t>as</w:t>
      </w:r>
      <w:r w:rsidRPr="000E78AF">
        <w:rPr>
          <w:rStyle w:val="StyleUnderline"/>
        </w:rPr>
        <w:t xml:space="preserve"> an act of </w:t>
      </w:r>
      <w:r w:rsidRPr="000E78AF">
        <w:rPr>
          <w:rStyle w:val="Emphasis"/>
          <w:highlight w:val="green"/>
        </w:rPr>
        <w:t>complicity to systematically mislead</w:t>
      </w:r>
      <w:r w:rsidRPr="00662592">
        <w:rPr>
          <w:sz w:val="16"/>
        </w:rPr>
        <w:t xml:space="preserve">. I speak tonight from what I would term, a privileged speaking position. As someone who has been exposed to tertiary education, had an opportunity to read and reflect on many books and ideas, with a job and more particularly, as a teacher. Indeed, for some I act as a mentor—the one who ‘knows something about knowledge.’ On the other hand, I am deeply ambivalent about my ‘expertise’ to engage in the act of public speech talk. For am from the margins, the client, patient, the ‘riff raff’, flotsam and jetsam of society and might say—somewhat ‘deviant.’ It is important to come clean about my speaking position, my knowledge standpoint and declare my interests: I speak for myself as a woman who has experienced youth homelessness, childhood violence, and later ‘disability.’ </w:t>
      </w:r>
      <w:r w:rsidRPr="000E78AF">
        <w:rPr>
          <w:rStyle w:val="Emphasis"/>
          <w:highlight w:val="green"/>
        </w:rPr>
        <w:t xml:space="preserve">Before I </w:t>
      </w:r>
      <w:proofErr w:type="gramStart"/>
      <w:r w:rsidRPr="000E78AF">
        <w:rPr>
          <w:rStyle w:val="Emphasis"/>
          <w:highlight w:val="green"/>
        </w:rPr>
        <w:t>speak</w:t>
      </w:r>
      <w:proofErr w:type="gramEnd"/>
      <w:r w:rsidRPr="000E78AF">
        <w:rPr>
          <w:rStyle w:val="Emphasis"/>
          <w:highlight w:val="green"/>
        </w:rPr>
        <w:t xml:space="preserve"> I am required to</w:t>
      </w:r>
      <w:r w:rsidRPr="000E78AF">
        <w:rPr>
          <w:rStyle w:val="Emphasis"/>
        </w:rPr>
        <w:t xml:space="preserve"> </w:t>
      </w:r>
      <w:r w:rsidRPr="000E78AF">
        <w:rPr>
          <w:rStyle w:val="StyleUnderline"/>
        </w:rPr>
        <w:t xml:space="preserve">undertake a process of </w:t>
      </w:r>
      <w:r w:rsidRPr="000E78AF">
        <w:rPr>
          <w:rStyle w:val="Emphasis"/>
          <w:highlight w:val="green"/>
        </w:rPr>
        <w:t>self-examination, to scrutinize</w:t>
      </w:r>
      <w:r w:rsidRPr="000E78AF">
        <w:rPr>
          <w:rStyle w:val="StyleUnderline"/>
        </w:rPr>
        <w:t xml:space="preserve"> my </w:t>
      </w:r>
      <w:r w:rsidRPr="000E78AF">
        <w:rPr>
          <w:rStyle w:val="Emphasis"/>
          <w:highlight w:val="green"/>
        </w:rPr>
        <w:t>representational politics, to immerse</w:t>
      </w:r>
      <w:r w:rsidRPr="000E78AF">
        <w:rPr>
          <w:rStyle w:val="StyleUnderline"/>
        </w:rPr>
        <w:t xml:space="preserve"> myself </w:t>
      </w:r>
      <w:r w:rsidRPr="000E78AF">
        <w:rPr>
          <w:rStyle w:val="Emphasis"/>
          <w:highlight w:val="green"/>
        </w:rPr>
        <w:t>in a self-reflexive interrogation</w:t>
      </w:r>
      <w:r w:rsidRPr="000E78AF">
        <w:rPr>
          <w:rStyle w:val="StyleUnderline"/>
        </w:rPr>
        <w:t xml:space="preserve"> and discern “what m</w:t>
      </w:r>
      <w:r>
        <w:rPr>
          <w:rStyle w:val="StyleUnderline"/>
        </w:rPr>
        <w:t>y</w:t>
      </w:r>
      <w:r w:rsidRPr="000E78AF">
        <w:rPr>
          <w:rStyle w:val="StyleUnderline"/>
        </w:rPr>
        <w:t xml:space="preserve"> representational </w:t>
      </w:r>
      <w:r w:rsidRPr="000E78AF">
        <w:rPr>
          <w:rStyle w:val="StyleUnderline"/>
        </w:rPr>
        <w:lastRenderedPageBreak/>
        <w:t>politics authorizes and who it erases…” Do I speak for myself or others</w:t>
      </w:r>
      <w:r w:rsidRPr="00662592">
        <w:rPr>
          <w:rStyle w:val="StyleUnderline"/>
          <w:sz w:val="12"/>
          <w:u w:val="none"/>
        </w:rPr>
        <w:t>?</w:t>
      </w:r>
      <w:r w:rsidRPr="000E78AF">
        <w:rPr>
          <w:rStyle w:val="StyleUnderline"/>
        </w:rPr>
        <w:t xml:space="preserve"> Am I making gross generalizations about groups in the community</w:t>
      </w:r>
      <w:r w:rsidRPr="00662592">
        <w:rPr>
          <w:rStyle w:val="StyleUnderline"/>
          <w:sz w:val="12"/>
          <w:u w:val="none"/>
        </w:rPr>
        <w:t>?</w:t>
      </w:r>
      <w:r w:rsidRPr="000E78AF">
        <w:rPr>
          <w:rStyle w:val="StyleUnderline"/>
        </w:rPr>
        <w:t xml:space="preserve"> </w:t>
      </w:r>
      <w:r w:rsidRPr="00255AC2">
        <w:rPr>
          <w:rStyle w:val="Emphasis"/>
          <w:highlight w:val="green"/>
        </w:rPr>
        <w:t>Does my speech contain unacknowledged assumptions</w:t>
      </w:r>
      <w:r w:rsidRPr="000E78AF">
        <w:rPr>
          <w:rStyle w:val="StyleUnderline"/>
        </w:rPr>
        <w:t xml:space="preserve"> and values</w:t>
      </w:r>
      <w:r w:rsidRPr="00662592">
        <w:rPr>
          <w:rStyle w:val="StyleUnderline"/>
          <w:sz w:val="12"/>
          <w:u w:val="none"/>
        </w:rPr>
        <w:t>?</w:t>
      </w:r>
      <w:r w:rsidRPr="00662592">
        <w:rPr>
          <w:sz w:val="16"/>
        </w:rPr>
        <w:t xml:space="preserve"> More specifically, within this process of reflection, </w:t>
      </w:r>
      <w:r w:rsidRPr="00255AC2">
        <w:rPr>
          <w:rStyle w:val="Emphasis"/>
          <w:highlight w:val="green"/>
        </w:rPr>
        <w:t>I am required to examine the context</w:t>
      </w:r>
      <w:r w:rsidRPr="000E78AF">
        <w:rPr>
          <w:rStyle w:val="StyleUnderline"/>
        </w:rPr>
        <w:t xml:space="preserve"> and location from which I speak, </w:t>
      </w:r>
      <w:proofErr w:type="gramStart"/>
      <w:r w:rsidRPr="000E78AF">
        <w:rPr>
          <w:rStyle w:val="StyleUnderline"/>
        </w:rPr>
        <w:t>in order to</w:t>
      </w:r>
      <w:proofErr w:type="gramEnd"/>
      <w:r w:rsidRPr="000E78AF">
        <w:rPr>
          <w:rStyle w:val="StyleUnderline"/>
        </w:rPr>
        <w:t xml:space="preserve"> ascertain </w:t>
      </w:r>
      <w:r w:rsidRPr="00255AC2">
        <w:rPr>
          <w:rStyle w:val="Emphasis"/>
          <w:highlight w:val="green"/>
        </w:rPr>
        <w:t>whether it is “allied with structures of oppression or allied with resistance to oppression.”</w:t>
      </w:r>
      <w:r w:rsidRPr="00255AC2">
        <w:rPr>
          <w:rStyle w:val="Emphasis"/>
        </w:rPr>
        <w:t xml:space="preserve">  </w:t>
      </w:r>
    </w:p>
    <w:p w14:paraId="2423DE31" w14:textId="77777777" w:rsidR="006E7B84" w:rsidRPr="00B55AD5" w:rsidRDefault="006E7B84" w:rsidP="006E7B84">
      <w:pPr>
        <w:pStyle w:val="Heading4"/>
      </w:pPr>
      <w:r>
        <w:t>Education is a voter—debate affects our subjectivity through the research models that we propose and advocate for. If we win this claim, then a marginal loss of fairness is justified if it means depriving them of an unethical game.</w:t>
      </w:r>
    </w:p>
    <w:p w14:paraId="0F0FCA4E" w14:textId="77777777" w:rsidR="006E7B84" w:rsidRDefault="006E7B84" w:rsidP="006E7B84"/>
    <w:p w14:paraId="1B1851B2" w14:textId="141556CE" w:rsidR="006E7B84" w:rsidRPr="006E7B84" w:rsidRDefault="00F544D8" w:rsidP="006E7B84">
      <w:pPr>
        <w:pStyle w:val="Heading3"/>
      </w:pPr>
      <w:r>
        <w:lastRenderedPageBreak/>
        <w:t>3</w:t>
      </w:r>
    </w:p>
    <w:p w14:paraId="28E5CB7B" w14:textId="5626DD64" w:rsidR="006E7B84" w:rsidRDefault="006E7B84" w:rsidP="006E7B84">
      <w:pPr>
        <w:pStyle w:val="Heading3"/>
      </w:pPr>
      <w:r>
        <w:lastRenderedPageBreak/>
        <w:t>1NC – CP</w:t>
      </w:r>
    </w:p>
    <w:p w14:paraId="12BBF6F7" w14:textId="77777777" w:rsidR="006E7B84" w:rsidRDefault="006E7B84" w:rsidP="006E7B84">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4FFE2DEF" w14:textId="77777777" w:rsidR="006E7B84" w:rsidRDefault="006E7B84" w:rsidP="006E7B84">
      <w:pPr>
        <w:pStyle w:val="Heading4"/>
      </w:pPr>
      <w:r>
        <w:t xml:space="preserve">Solves – the ICJ will </w:t>
      </w:r>
      <w:r>
        <w:rPr>
          <w:u w:val="single"/>
        </w:rPr>
        <w:t>rule in favor</w:t>
      </w:r>
      <w:r>
        <w:t xml:space="preserve"> of an unconditional right to strike.</w:t>
      </w:r>
    </w:p>
    <w:p w14:paraId="6534F93F" w14:textId="77777777" w:rsidR="006E7B84" w:rsidRPr="00F2442E" w:rsidRDefault="006E7B84" w:rsidP="006E7B84">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C4AD468" w14:textId="77777777" w:rsidR="006E7B84" w:rsidRPr="00F2442E" w:rsidRDefault="006E7B84" w:rsidP="006E7B8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1DC3708D" w14:textId="77777777" w:rsidR="006E7B84" w:rsidRDefault="006E7B84" w:rsidP="006E7B84">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6DC191BC" w14:textId="77777777" w:rsidR="006E7B84" w:rsidRPr="00F2442E" w:rsidRDefault="006E7B84" w:rsidP="006E7B84">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3600C233" w14:textId="77777777" w:rsidR="006E7B84" w:rsidRPr="001C3A20" w:rsidRDefault="006E7B84" w:rsidP="006E7B84">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t>
      </w:r>
      <w:r w:rsidRPr="00FD53A3">
        <w:rPr>
          <w:sz w:val="16"/>
          <w:szCs w:val="16"/>
        </w:rPr>
        <w:lastRenderedPageBreak/>
        <w: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45CB8BC4" w14:textId="3086C2E2" w:rsidR="00A95652" w:rsidRDefault="00F544D8" w:rsidP="006E7B84">
      <w:pPr>
        <w:pStyle w:val="Heading2"/>
      </w:pPr>
      <w:r>
        <w:lastRenderedPageBreak/>
        <w:t>Case</w:t>
      </w:r>
    </w:p>
    <w:p w14:paraId="119F0750" w14:textId="77777777" w:rsidR="00A844B1" w:rsidRPr="00C305D1" w:rsidRDefault="00A844B1" w:rsidP="00A844B1">
      <w:pPr>
        <w:pStyle w:val="Heading4"/>
      </w:pPr>
      <w:r w:rsidRPr="00C305D1">
        <w:t>Collapse of democracy’s inevitable –</w:t>
      </w:r>
      <w:r>
        <w:t xml:space="preserve"> </w:t>
      </w:r>
      <w:r w:rsidRPr="00C305D1">
        <w:t>transition to Chinese autocracy solves.</w:t>
      </w:r>
    </w:p>
    <w:p w14:paraId="1CE83120" w14:textId="77777777" w:rsidR="00A844B1" w:rsidRPr="00C305D1" w:rsidRDefault="00A844B1" w:rsidP="00A844B1">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6" w:history="1">
        <w:r w:rsidRPr="00C305D1">
          <w:rPr>
            <w:rStyle w:val="Hyperlink"/>
            <w:sz w:val="16"/>
            <w:szCs w:val="16"/>
          </w:rPr>
          <w:t>http://asiasociety.org/blog/asia/could-chinas-system-replace-democracy</w:t>
        </w:r>
      </w:hyperlink>
      <w:r w:rsidRPr="00C305D1">
        <w:rPr>
          <w:sz w:val="16"/>
          <w:szCs w:val="16"/>
        </w:rPr>
        <w:t>; DOA: 12/6/17)</w:t>
      </w:r>
    </w:p>
    <w:p w14:paraId="12B160C9" w14:textId="77777777" w:rsidR="00A844B1" w:rsidRDefault="00A844B1" w:rsidP="00A844B1">
      <w:pPr>
        <w:rPr>
          <w:sz w:val="16"/>
        </w:rPr>
      </w:pPr>
      <w:r w:rsidRPr="00C305D1">
        <w:rPr>
          <w:sz w:val="16"/>
        </w:rPr>
        <w:t xml:space="preserve">Two decades later, this notion seems increasingly unfeasible. </w:t>
      </w:r>
      <w:r w:rsidRPr="00C305D1">
        <w:rPr>
          <w:b/>
          <w:highlight w:val="green"/>
          <w:u w:val="single"/>
        </w:rPr>
        <w:t>Democracy is</w:t>
      </w:r>
      <w:r w:rsidRPr="00C305D1">
        <w:rPr>
          <w:highlight w:val="green"/>
          <w:u w:val="single"/>
        </w:rPr>
        <w:t xml:space="preserve"> </w:t>
      </w:r>
      <w:r w:rsidRPr="00C305D1">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C305D1">
        <w:rPr>
          <w:b/>
          <w:highlight w:val="green"/>
          <w:u w:val="single"/>
        </w:rPr>
        <w:t>since</w:t>
      </w:r>
      <w:r w:rsidRPr="00C305D1">
        <w:rPr>
          <w:sz w:val="16"/>
        </w:rPr>
        <w:t xml:space="preserve"> reaching a peak in </w:t>
      </w:r>
      <w:r w:rsidRPr="00B13A09">
        <w:rPr>
          <w:b/>
          <w:u w:val="single"/>
        </w:rPr>
        <w:t>20</w:t>
      </w:r>
      <w:r w:rsidRPr="00C305D1">
        <w:rPr>
          <w:b/>
          <w:highlight w:val="green"/>
          <w:u w:val="single"/>
        </w:rPr>
        <w:t>06</w:t>
      </w:r>
      <w:r w:rsidRPr="00C305D1">
        <w:rPr>
          <w:sz w:val="16"/>
        </w:rPr>
        <w:t xml:space="preserve">. </w:t>
      </w:r>
      <w:r w:rsidRPr="00C305D1">
        <w:rPr>
          <w:u w:val="single"/>
        </w:rPr>
        <w:t xml:space="preserve">The world’s </w:t>
      </w:r>
      <w:r w:rsidRPr="00C305D1">
        <w:rPr>
          <w:highlight w:val="green"/>
          <w:u w:val="single"/>
        </w:rPr>
        <w:t>non-democracies</w:t>
      </w:r>
      <w:r w:rsidRPr="00C305D1">
        <w:rPr>
          <w:sz w:val="16"/>
        </w:rPr>
        <w:t xml:space="preserve">, meanwhile, </w:t>
      </w:r>
      <w:r w:rsidRPr="00C305D1">
        <w:rPr>
          <w:highlight w:val="green"/>
          <w:u w:val="single"/>
        </w:rPr>
        <w:t xml:space="preserve">have become </w:t>
      </w:r>
      <w:r w:rsidRPr="00C305D1">
        <w:rPr>
          <w:b/>
          <w:highlight w:val="green"/>
          <w:u w:val="single"/>
        </w:rPr>
        <w:t>more authoritarian</w:t>
      </w:r>
      <w:r w:rsidRPr="00C305D1">
        <w:rPr>
          <w:sz w:val="16"/>
          <w:highlight w:val="green"/>
        </w:rPr>
        <w:t xml:space="preserve">. </w:t>
      </w:r>
      <w:r w:rsidRPr="00C305D1">
        <w:rPr>
          <w:highlight w:val="green"/>
          <w:u w:val="single"/>
        </w:rPr>
        <w:t xml:space="preserve">Russia, </w:t>
      </w:r>
      <w:r w:rsidRPr="00B13A09">
        <w:rPr>
          <w:u w:val="single"/>
        </w:rPr>
        <w:t>once a</w:t>
      </w:r>
      <w:r w:rsidRPr="00B13A09">
        <w:rPr>
          <w:sz w:val="16"/>
        </w:rPr>
        <w:t xml:space="preserve"> tentative </w:t>
      </w:r>
      <w:r w:rsidRPr="00B13A09">
        <w:rPr>
          <w:u w:val="single"/>
        </w:rPr>
        <w:t xml:space="preserve">democracy, </w:t>
      </w:r>
      <w:r w:rsidRPr="00B13A09">
        <w:rPr>
          <w:highlight w:val="green"/>
          <w:u w:val="single"/>
        </w:rPr>
        <w:t>is</w:t>
      </w:r>
      <w:r w:rsidRPr="00C305D1">
        <w:rPr>
          <w:u w:val="single"/>
        </w:rPr>
        <w:t xml:space="preserve"> now </w:t>
      </w:r>
      <w:r w:rsidRPr="00C305D1">
        <w:rPr>
          <w:highlight w:val="green"/>
          <w:u w:val="single"/>
        </w:rPr>
        <w:t>under</w:t>
      </w:r>
      <w:r w:rsidRPr="00C305D1">
        <w:rPr>
          <w:sz w:val="16"/>
        </w:rPr>
        <w:t xml:space="preserve"> the control of Vladimir </w:t>
      </w:r>
      <w:r w:rsidRPr="00C305D1">
        <w:rPr>
          <w:highlight w:val="green"/>
          <w:u w:val="single"/>
        </w:rPr>
        <w:t xml:space="preserve">Putin, </w:t>
      </w:r>
      <w:r w:rsidRPr="00B13A09">
        <w:rPr>
          <w:u w:val="single"/>
        </w:rPr>
        <w:t xml:space="preserve">a </w:t>
      </w:r>
      <w:r w:rsidRPr="00B13A09">
        <w:rPr>
          <w:b/>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C305D1">
        <w:rPr>
          <w:highlight w:val="green"/>
          <w:u w:val="single"/>
        </w:rPr>
        <w:t>China’s</w:t>
      </w:r>
      <w:r w:rsidRPr="00C305D1">
        <w:rPr>
          <w:u w:val="single"/>
        </w:rPr>
        <w:t xml:space="preserve"> economic </w:t>
      </w:r>
      <w:r w:rsidRPr="00C305D1">
        <w:rPr>
          <w:highlight w:val="green"/>
          <w:u w:val="single"/>
        </w:rPr>
        <w:t>success has</w:t>
      </w:r>
      <w:r w:rsidRPr="00C305D1">
        <w:rPr>
          <w:sz w:val="16"/>
        </w:rPr>
        <w:t xml:space="preserve"> only </w:t>
      </w:r>
      <w:r w:rsidRPr="00C305D1">
        <w:rPr>
          <w:b/>
          <w:u w:val="single"/>
        </w:rPr>
        <w:t xml:space="preserve">further </w:t>
      </w:r>
      <w:r w:rsidRPr="00C305D1">
        <w:rPr>
          <w:b/>
          <w:highlight w:val="green"/>
          <w:u w:val="single"/>
        </w:rPr>
        <w:t>solidified the C</w:t>
      </w:r>
      <w:r w:rsidRPr="00C305D1">
        <w:rPr>
          <w:sz w:val="16"/>
        </w:rPr>
        <w:t xml:space="preserve">hinese </w:t>
      </w:r>
      <w:r w:rsidRPr="00C305D1">
        <w:rPr>
          <w:b/>
          <w:highlight w:val="green"/>
          <w:u w:val="single"/>
        </w:rPr>
        <w:t>C</w:t>
      </w:r>
      <w:r w:rsidRPr="00C305D1">
        <w:rPr>
          <w:sz w:val="16"/>
        </w:rPr>
        <w:t xml:space="preserve">ommunist </w:t>
      </w:r>
      <w:r w:rsidRPr="00C305D1">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C305D1">
        <w:rPr>
          <w:highlight w:val="green"/>
          <w:u w:val="single"/>
        </w:rPr>
        <w:t>Democracy’s ill health has</w:t>
      </w:r>
      <w:r w:rsidRPr="00C305D1">
        <w:rPr>
          <w:sz w:val="16"/>
        </w:rPr>
        <w:t xml:space="preserve"> also </w:t>
      </w:r>
      <w:r w:rsidRPr="00C305D1">
        <w:rPr>
          <w:b/>
          <w:highlight w:val="green"/>
          <w:u w:val="single"/>
        </w:rPr>
        <w:t>infected the U</w:t>
      </w:r>
      <w:r w:rsidRPr="00C305D1">
        <w:rPr>
          <w:sz w:val="16"/>
        </w:rPr>
        <w:t xml:space="preserve">nited </w:t>
      </w:r>
      <w:r w:rsidRPr="00C305D1">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C305D1">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C305D1">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C305D1">
        <w:rPr>
          <w:highlight w:val="green"/>
          <w:u w:val="single"/>
        </w:rPr>
        <w:t>the U</w:t>
      </w:r>
      <w:r w:rsidRPr="00C305D1">
        <w:rPr>
          <w:sz w:val="16"/>
        </w:rPr>
        <w:t xml:space="preserve">nited </w:t>
      </w:r>
      <w:r w:rsidRPr="00C305D1">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w:t>
      </w:r>
      <w:proofErr w:type="spellStart"/>
      <w:r w:rsidRPr="00C305D1">
        <w:rPr>
          <w:sz w:val="16"/>
        </w:rPr>
        <w:t>Klaas</w:t>
      </w:r>
      <w:proofErr w:type="spellEnd"/>
      <w:r w:rsidRPr="00C305D1">
        <w:rPr>
          <w:sz w:val="16"/>
        </w:rPr>
        <w:t xml:space="preserve">, author of the new book The Despot’s Accomplice: How the West Is Aiding and Abetting the Decline of Democracy, </w:t>
      </w:r>
      <w:r w:rsidRPr="00B13A09">
        <w:rPr>
          <w:u w:val="single"/>
        </w:rPr>
        <w:t xml:space="preserve">there are </w:t>
      </w:r>
      <w:r w:rsidRPr="00C305D1">
        <w:rPr>
          <w:b/>
          <w:highlight w:val="green"/>
          <w:u w:val="single"/>
        </w:rPr>
        <w:t>three main reasons</w:t>
      </w:r>
      <w:r w:rsidRPr="00C305D1">
        <w:rPr>
          <w:sz w:val="16"/>
          <w:highlight w:val="green"/>
        </w:rPr>
        <w:t xml:space="preserve">. </w:t>
      </w:r>
      <w:r w:rsidRPr="00C305D1">
        <w:rPr>
          <w:highlight w:val="green"/>
          <w:u w:val="single"/>
        </w:rPr>
        <w:t xml:space="preserve">One is </w:t>
      </w:r>
      <w:r w:rsidRPr="00C305D1">
        <w:rPr>
          <w:b/>
          <w:highlight w:val="green"/>
          <w:u w:val="single"/>
        </w:rPr>
        <w:t>American hypocrisy</w:t>
      </w:r>
      <w:r w:rsidRPr="00C305D1">
        <w:rPr>
          <w:sz w:val="16"/>
        </w:rPr>
        <w:t xml:space="preserve">, or, as </w:t>
      </w:r>
      <w:proofErr w:type="spellStart"/>
      <w:r w:rsidRPr="00C305D1">
        <w:rPr>
          <w:sz w:val="16"/>
        </w:rPr>
        <w:t>Klaas</w:t>
      </w:r>
      <w:proofErr w:type="spellEnd"/>
      <w:r w:rsidRPr="00C305D1">
        <w:rPr>
          <w:sz w:val="16"/>
        </w:rPr>
        <w:t xml:space="preserve">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C305D1">
        <w:rPr>
          <w:highlight w:val="green"/>
          <w:u w:val="single"/>
        </w:rPr>
        <w:t>second</w:t>
      </w:r>
      <w:r w:rsidRPr="00C305D1">
        <w:rPr>
          <w:sz w:val="16"/>
        </w:rPr>
        <w:t xml:space="preserve"> reason for democracy’s decline </w:t>
      </w:r>
      <w:r w:rsidRPr="00C305D1">
        <w:rPr>
          <w:highlight w:val="green"/>
          <w:u w:val="single"/>
        </w:rPr>
        <w:t>is</w:t>
      </w:r>
      <w:r w:rsidRPr="00C305D1">
        <w:rPr>
          <w:u w:val="single"/>
        </w:rPr>
        <w:t xml:space="preserve"> the </w:t>
      </w:r>
      <w:r w:rsidRPr="00C305D1">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w:t>
      </w:r>
      <w:proofErr w:type="gramStart"/>
      <w:r w:rsidRPr="00C305D1">
        <w:rPr>
          <w:sz w:val="16"/>
        </w:rPr>
        <w:t>in spite of</w:t>
      </w:r>
      <w:proofErr w:type="gramEnd"/>
      <w:r w:rsidRPr="00C305D1">
        <w:rPr>
          <w:sz w:val="16"/>
        </w:rPr>
        <w:t xml:space="preserve">,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w:t>
      </w:r>
      <w:proofErr w:type="spellStart"/>
      <w:r w:rsidRPr="00C305D1">
        <w:rPr>
          <w:sz w:val="16"/>
        </w:rPr>
        <w:t>Klaas’</w:t>
      </w:r>
      <w:proofErr w:type="spellEnd"/>
      <w:r w:rsidRPr="00C305D1">
        <w:rPr>
          <w:sz w:val="16"/>
        </w:rPr>
        <w:t xml:space="preserve"> </w:t>
      </w:r>
      <w:r w:rsidRPr="00C305D1">
        <w:rPr>
          <w:highlight w:val="green"/>
          <w:u w:val="single"/>
        </w:rPr>
        <w:t>third</w:t>
      </w:r>
      <w:r w:rsidRPr="00C305D1">
        <w:rPr>
          <w:sz w:val="16"/>
        </w:rPr>
        <w:t xml:space="preserve"> reason </w:t>
      </w:r>
      <w:r w:rsidRPr="00C305D1">
        <w:rPr>
          <w:highlight w:val="green"/>
          <w:u w:val="single"/>
        </w:rPr>
        <w:t>is</w:t>
      </w:r>
      <w:r w:rsidRPr="00C305D1">
        <w:rPr>
          <w:u w:val="single"/>
        </w:rPr>
        <w:t xml:space="preserve"> the </w:t>
      </w:r>
      <w:r w:rsidRPr="00C305D1">
        <w:rPr>
          <w:b/>
          <w:highlight w:val="green"/>
          <w:u w:val="single"/>
        </w:rPr>
        <w:t>weaknesses embedded in</w:t>
      </w:r>
      <w:r w:rsidRPr="00C305D1">
        <w:rPr>
          <w:sz w:val="16"/>
        </w:rPr>
        <w:t xml:space="preserve"> modern </w:t>
      </w:r>
      <w:r w:rsidRPr="00C305D1">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xml:space="preserve">. “Not many people looked at our election and thought that they were missing out,” </w:t>
      </w:r>
      <w:proofErr w:type="spellStart"/>
      <w:r w:rsidRPr="00C305D1">
        <w:rPr>
          <w:sz w:val="16"/>
        </w:rPr>
        <w:t>Klaas</w:t>
      </w:r>
      <w:proofErr w:type="spellEnd"/>
      <w:r w:rsidRPr="00C305D1">
        <w:rPr>
          <w:sz w:val="16"/>
        </w:rPr>
        <w:t xml:space="preserve">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B13A09">
        <w:rPr>
          <w:highlight w:val="green"/>
          <w:u w:val="single"/>
        </w:rPr>
        <w:t>i</w:t>
      </w:r>
      <w:r w:rsidRPr="00B13A09">
        <w:rPr>
          <w:u w:val="single"/>
        </w:rPr>
        <w:t>f ‘democracy means</w:t>
      </w:r>
      <w:r w:rsidRPr="00B13A09">
        <w:rPr>
          <w:sz w:val="16"/>
        </w:rPr>
        <w:t xml:space="preserve"> Donald </w:t>
      </w:r>
      <w:r w:rsidRPr="00B13A09">
        <w:rPr>
          <w:u w:val="single"/>
        </w:rPr>
        <w:t xml:space="preserve">Trump, </w:t>
      </w:r>
      <w:r w:rsidRPr="00B13A09">
        <w:rPr>
          <w:b/>
          <w:u w:val="single"/>
        </w:rPr>
        <w:t>we don’t want it</w:t>
      </w:r>
      <w:r w:rsidRPr="00B13A09">
        <w:rPr>
          <w:sz w:val="16"/>
        </w:rPr>
        <w:t xml:space="preserve">.’” What About China's System? </w:t>
      </w:r>
      <w:r w:rsidRPr="00B13A09">
        <w:rPr>
          <w:u w:val="single"/>
        </w:rPr>
        <w:t xml:space="preserve">There’s </w:t>
      </w:r>
      <w:r w:rsidRPr="00B13A09">
        <w:rPr>
          <w:b/>
          <w:u w:val="single"/>
        </w:rPr>
        <w:t>no doubt</w:t>
      </w:r>
      <w:r w:rsidRPr="00B13A09">
        <w:rPr>
          <w:u w:val="single"/>
        </w:rPr>
        <w:t xml:space="preserve"> that</w:t>
      </w:r>
      <w:r w:rsidRPr="00B13A09">
        <w:rPr>
          <w:sz w:val="16"/>
        </w:rPr>
        <w:t xml:space="preserve"> liberal </w:t>
      </w:r>
      <w:r w:rsidRPr="00B13A09">
        <w:rPr>
          <w:u w:val="single"/>
        </w:rPr>
        <w:t>democracy is in crisis</w:t>
      </w:r>
      <w:r w:rsidRPr="00B13A09">
        <w:rPr>
          <w:sz w:val="16"/>
        </w:rPr>
        <w:t xml:space="preserve">. But the next question — whether plausible alternatives exist — is less certain. Consider </w:t>
      </w:r>
      <w:r w:rsidRPr="00B13A09">
        <w:rPr>
          <w:rStyle w:val="StyleUnderline"/>
        </w:rPr>
        <w:t>China</w:t>
      </w:r>
      <w:r w:rsidRPr="00B13A09">
        <w:rPr>
          <w:sz w:val="16"/>
        </w:rPr>
        <w:t xml:space="preserve">. The country’s </w:t>
      </w:r>
      <w:r w:rsidRPr="00B13A09">
        <w:rPr>
          <w:rStyle w:val="StyleUnderline"/>
        </w:rPr>
        <w:t xml:space="preserve">ability to push through </w:t>
      </w:r>
      <w:r w:rsidRPr="00B13A09">
        <w:rPr>
          <w:rStyle w:val="Emphasis"/>
        </w:rPr>
        <w:t>major infrastructure</w:t>
      </w:r>
      <w:r w:rsidRPr="00B13A09">
        <w:rPr>
          <w:sz w:val="16"/>
        </w:rPr>
        <w:t xml:space="preserve"> projects, such as a nationwide high-speed rail network, </w:t>
      </w:r>
      <w:r w:rsidRPr="00B13A09">
        <w:rPr>
          <w:rStyle w:val="StyleUnderline"/>
        </w:rPr>
        <w:t xml:space="preserve">without political obstruction has </w:t>
      </w:r>
      <w:r w:rsidRPr="00B13A09">
        <w:rPr>
          <w:rStyle w:val="Emphasis"/>
        </w:rPr>
        <w:t>dazzled Westerners</w:t>
      </w:r>
      <w:r w:rsidRPr="00B13A09">
        <w:rPr>
          <w:rStyle w:val="StyleUnderline"/>
        </w:rPr>
        <w:t xml:space="preserve"> frustrated </w:t>
      </w:r>
      <w:r w:rsidRPr="00B13A09">
        <w:rPr>
          <w:rStyle w:val="StyleUnderline"/>
        </w:rPr>
        <w:lastRenderedPageBreak/>
        <w:t>at the 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w:t>
      </w:r>
      <w:proofErr w:type="gramStart"/>
      <w:r w:rsidRPr="00C305D1">
        <w:rPr>
          <w:sz w:val="16"/>
        </w:rPr>
        <w:t xml:space="preserve">as a means </w:t>
      </w:r>
      <w:r w:rsidRPr="00C305D1">
        <w:rPr>
          <w:rStyle w:val="Emphasis"/>
        </w:rPr>
        <w:t>to</w:t>
      </w:r>
      <w:proofErr w:type="gramEnd"/>
      <w:r w:rsidRPr="00C305D1">
        <w:rPr>
          <w:rStyle w:val="Emphasis"/>
        </w:rPr>
        <w:t xml:space="preserve">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w:t>
      </w:r>
      <w:proofErr w:type="spellStart"/>
      <w:r w:rsidRPr="00C305D1">
        <w:rPr>
          <w:sz w:val="16"/>
        </w:rPr>
        <w:t>Zhongxun</w:t>
      </w:r>
      <w:proofErr w:type="spellEnd"/>
      <w:r w:rsidRPr="00C305D1">
        <w:rPr>
          <w:sz w:val="16"/>
        </w:rPr>
        <w:t xml:space="preserve">,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 xml:space="preserve">has given Xi legitimacy </w:t>
      </w:r>
      <w:proofErr w:type="gramStart"/>
      <w:r w:rsidRPr="00C305D1">
        <w:rPr>
          <w:rStyle w:val="StyleUnderline"/>
        </w:rPr>
        <w:t>in spite of</w:t>
      </w:r>
      <w:proofErr w:type="gramEnd"/>
      <w:r w:rsidRPr="00C305D1">
        <w:rPr>
          <w:rStyle w:val="StyleUnderline"/>
        </w:rPr>
        <w:t xml:space="preserve">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 xml:space="preserve">in the U.S. you </w:t>
      </w:r>
      <w:proofErr w:type="gramStart"/>
      <w:r w:rsidRPr="00C305D1">
        <w:rPr>
          <w:rStyle w:val="StyleUnderline"/>
        </w:rPr>
        <w:t>can be a nobody</w:t>
      </w:r>
      <w:r w:rsidRPr="00C305D1">
        <w:rPr>
          <w:sz w:val="16"/>
        </w:rPr>
        <w:t xml:space="preserve"> one day</w:t>
      </w:r>
      <w:proofErr w:type="gramEnd"/>
      <w:r w:rsidRPr="00C305D1">
        <w:rPr>
          <w:sz w:val="16"/>
        </w:rPr>
        <w:t xml:space="preserve">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C305D1">
        <w:rPr>
          <w:sz w:val="16"/>
        </w:rPr>
        <w:t>Ruchir</w:t>
      </w:r>
      <w:proofErr w:type="spellEnd"/>
      <w:r w:rsidRPr="00C305D1">
        <w:rPr>
          <w:sz w:val="16"/>
        </w:rPr>
        <w:t xml:space="preserve"> Sharma, an economics expert at Morgan Stanley, said of China in an appearance at Asia Society in December. “And in 100 percent of these instances, the country got into a deep economic trouble within the next five years." </w:t>
      </w:r>
      <w:r w:rsidRPr="00C305D1">
        <w:rPr>
          <w:rStyle w:val="StyleUnderline"/>
          <w:highlight w:val="green"/>
        </w:rPr>
        <w:t>China</w:t>
      </w:r>
      <w:r w:rsidRPr="00C305D1">
        <w:rPr>
          <w:rStyle w:val="StyleUnderline"/>
        </w:rPr>
        <w:t xml:space="preserve"> has taken steps to </w:t>
      </w:r>
      <w:r w:rsidRPr="00C305D1">
        <w:rPr>
          <w:rStyle w:val="Emphasis"/>
          <w:highlight w:val="green"/>
        </w:rPr>
        <w:t>systematize its government</w:t>
      </w:r>
      <w:r w:rsidRPr="00C305D1">
        <w:rPr>
          <w:rStyle w:val="StyleUnderline"/>
          <w:highlight w:val="green"/>
        </w:rPr>
        <w:t xml:space="preserve"> by introducing</w:t>
      </w:r>
      <w:r w:rsidRPr="00C305D1">
        <w:rPr>
          <w:rStyle w:val="StyleUnderline"/>
        </w:rPr>
        <w:t xml:space="preserve"> a mandatory </w:t>
      </w:r>
      <w:r w:rsidRPr="00C305D1">
        <w:rPr>
          <w:rStyle w:val="StyleUnderline"/>
          <w:highlight w:val="green"/>
        </w:rPr>
        <w:t>retirement age</w:t>
      </w:r>
      <w:r w:rsidRPr="00C305D1">
        <w:rPr>
          <w:rStyle w:val="StyleUnderline"/>
        </w:rPr>
        <w:t xml:space="preserve"> for senior officials </w:t>
      </w:r>
      <w:r w:rsidRPr="00C305D1">
        <w:rPr>
          <w:rStyle w:val="StyleUnderline"/>
          <w:highlight w:val="green"/>
        </w:rPr>
        <w:t>and</w:t>
      </w:r>
      <w:r w:rsidRPr="00C305D1">
        <w:rPr>
          <w:rStyle w:val="StyleUnderline"/>
        </w:rPr>
        <w:t xml:space="preserve"> establishing </w:t>
      </w:r>
      <w:r w:rsidRPr="00C305D1">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C305D1">
        <w:rPr>
          <w:rStyle w:val="StyleUnderline"/>
          <w:highlight w:val="green"/>
        </w:rPr>
        <w:t>Politburo</w:t>
      </w:r>
      <w:r w:rsidRPr="00C305D1">
        <w:rPr>
          <w:rStyle w:val="StyleUnderline"/>
        </w:rPr>
        <w:t xml:space="preserve">, a seven-man body that stands atop China’s government pyramid, is designed to </w:t>
      </w:r>
      <w:r w:rsidRPr="00C305D1">
        <w:rPr>
          <w:rStyle w:val="Emphasis"/>
          <w:highlight w:val="green"/>
        </w:rPr>
        <w:t>divide</w:t>
      </w:r>
      <w:r w:rsidRPr="00C305D1">
        <w:rPr>
          <w:sz w:val="16"/>
        </w:rPr>
        <w:t xml:space="preserve"> the </w:t>
      </w:r>
      <w:r w:rsidRPr="00C305D1">
        <w:rPr>
          <w:rStyle w:val="Emphasis"/>
          <w:highlight w:val="green"/>
        </w:rPr>
        <w:t>responsibilities</w:t>
      </w:r>
      <w:r w:rsidRPr="00C305D1">
        <w:rPr>
          <w:rStyle w:val="Emphasis"/>
        </w:rPr>
        <w:t xml:space="preserve"> of </w:t>
      </w:r>
      <w:proofErr w:type="gramStart"/>
      <w:r w:rsidRPr="00C305D1">
        <w:rPr>
          <w:rStyle w:val="Emphasis"/>
        </w:rPr>
        <w:t>government</w:t>
      </w:r>
      <w:proofErr w:type="gramEnd"/>
      <w:r w:rsidRPr="00C305D1">
        <w:rPr>
          <w:rStyle w:val="StyleUnderline"/>
        </w:rPr>
        <w:t xml:space="preserve"> </w:t>
      </w:r>
      <w:r w:rsidRPr="00C305D1">
        <w:rPr>
          <w:rStyle w:val="StyleUnderline"/>
          <w:highlight w:val="green"/>
        </w:rPr>
        <w:t xml:space="preserve">and ensure </w:t>
      </w:r>
      <w:r w:rsidRPr="00C305D1">
        <w:rPr>
          <w:rStyle w:val="Emphasis"/>
          <w:highlight w:val="green"/>
        </w:rPr>
        <w:t>no one</w:t>
      </w:r>
      <w:r w:rsidRPr="00C305D1">
        <w:rPr>
          <w:rStyle w:val="Emphasis"/>
        </w:rPr>
        <w:t xml:space="preserve"> individual </w:t>
      </w:r>
      <w:r w:rsidRPr="00C305D1">
        <w:rPr>
          <w:rStyle w:val="Emphasis"/>
          <w:highlight w:val="green"/>
        </w:rPr>
        <w:t>assumes</w:t>
      </w:r>
      <w:r w:rsidRPr="00C305D1">
        <w:rPr>
          <w:rStyle w:val="Emphasis"/>
        </w:rPr>
        <w:t xml:space="preserve"> too much </w:t>
      </w:r>
      <w:r w:rsidRPr="00C305D1">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C305D1">
        <w:rPr>
          <w:sz w:val="16"/>
        </w:rPr>
        <w:t>Xi</w:t>
      </w:r>
      <w:proofErr w:type="gramEnd"/>
      <w:r w:rsidRPr="00C305D1">
        <w:rPr>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w:t>
      </w:r>
      <w:proofErr w:type="gramStart"/>
      <w:r w:rsidRPr="00C305D1">
        <w:rPr>
          <w:sz w:val="16"/>
        </w:rPr>
        <w:t>territory, and</w:t>
      </w:r>
      <w:proofErr w:type="gramEnd"/>
      <w:r w:rsidRPr="00C305D1">
        <w:rPr>
          <w:sz w:val="16"/>
        </w:rPr>
        <w:t xml:space="preserve">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w:t>
      </w:r>
      <w:proofErr w:type="spellStart"/>
      <w:r w:rsidRPr="00C305D1">
        <w:rPr>
          <w:sz w:val="16"/>
        </w:rPr>
        <w:t>Klaas</w:t>
      </w:r>
      <w:proofErr w:type="spellEnd"/>
      <w:r w:rsidRPr="00C305D1">
        <w:rPr>
          <w:sz w:val="16"/>
        </w:rPr>
        <w:t xml:space="preserve"> argues, </w:t>
      </w:r>
      <w:r w:rsidRPr="00C305D1">
        <w:rPr>
          <w:rStyle w:val="StyleUnderline"/>
          <w:highlight w:val="green"/>
        </w:rPr>
        <w:t>the American absence of</w:t>
      </w:r>
      <w:r w:rsidRPr="00C305D1">
        <w:rPr>
          <w:rStyle w:val="StyleUnderline"/>
        </w:rPr>
        <w:t xml:space="preserve"> support for </w:t>
      </w:r>
      <w:r w:rsidRPr="00C305D1">
        <w:rPr>
          <w:rStyle w:val="StyleUnderline"/>
          <w:highlight w:val="green"/>
        </w:rPr>
        <w:t xml:space="preserve">democracy </w:t>
      </w:r>
      <w:r w:rsidRPr="00C305D1">
        <w:rPr>
          <w:rStyle w:val="Emphasis"/>
          <w:highlight w:val="green"/>
        </w:rPr>
        <w:t>leaves a vacuum</w:t>
      </w:r>
      <w:r w:rsidRPr="00C305D1">
        <w:rPr>
          <w:rStyle w:val="StyleUnderline"/>
        </w:rPr>
        <w:t xml:space="preserve"> in emerging states </w:t>
      </w:r>
      <w:r w:rsidRPr="00C305D1">
        <w:rPr>
          <w:rStyle w:val="StyleUnderline"/>
          <w:highlight w:val="green"/>
        </w:rPr>
        <w:t>that</w:t>
      </w:r>
      <w:r w:rsidRPr="00C305D1">
        <w:rPr>
          <w:rStyle w:val="StyleUnderline"/>
        </w:rPr>
        <w:t xml:space="preserve"> Washington’s geopolitical rivals in</w:t>
      </w:r>
      <w:r w:rsidRPr="00C305D1">
        <w:rPr>
          <w:sz w:val="16"/>
        </w:rPr>
        <w:t xml:space="preserve"> Moscow and </w:t>
      </w:r>
      <w:r w:rsidRPr="00C305D1">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xml:space="preserve">,” says </w:t>
      </w:r>
      <w:proofErr w:type="spellStart"/>
      <w:r w:rsidRPr="00C305D1">
        <w:rPr>
          <w:sz w:val="16"/>
        </w:rPr>
        <w:t>Klaas</w:t>
      </w:r>
      <w:proofErr w:type="spellEnd"/>
      <w:r w:rsidRPr="00C305D1">
        <w:rPr>
          <w:sz w:val="16"/>
        </w:rPr>
        <w:t xml:space="preserve">. </w:t>
      </w:r>
      <w:proofErr w:type="gramStart"/>
      <w:r w:rsidRPr="00C305D1">
        <w:rPr>
          <w:sz w:val="16"/>
        </w:rPr>
        <w:t>“ [</w:t>
      </w:r>
      <w:proofErr w:type="gramEnd"/>
      <w:r w:rsidRPr="00C305D1">
        <w:rPr>
          <w:rStyle w:val="StyleUnderline"/>
        </w:rPr>
        <w:t xml:space="preserve">But what </w:t>
      </w:r>
      <w:r w:rsidRPr="00C305D1">
        <w:rPr>
          <w:rStyle w:val="StyleUnderline"/>
          <w:highlight w:val="green"/>
        </w:rPr>
        <w:t>it means</w:t>
      </w:r>
      <w:r w:rsidRPr="00C305D1">
        <w:rPr>
          <w:rStyle w:val="StyleUnderline"/>
        </w:rPr>
        <w:t xml:space="preserve"> is] </w:t>
      </w:r>
      <w:r w:rsidRPr="00C305D1">
        <w:rPr>
          <w:rStyle w:val="StyleUnderline"/>
          <w:highlight w:val="green"/>
        </w:rPr>
        <w:t xml:space="preserve">that </w:t>
      </w:r>
      <w:r w:rsidRPr="00C305D1">
        <w:rPr>
          <w:rStyle w:val="Emphasis"/>
          <w:highlight w:val="green"/>
        </w:rPr>
        <w:t>China</w:t>
      </w:r>
      <w:r w:rsidRPr="00C305D1">
        <w:rPr>
          <w:sz w:val="16"/>
        </w:rPr>
        <w:t xml:space="preserve"> and Russia </w:t>
      </w:r>
      <w:r w:rsidRPr="00C305D1">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B13A09">
        <w:rPr>
          <w:rStyle w:val="StyleUnderline"/>
        </w:rPr>
        <w:t xml:space="preserve">the West’s losses are </w:t>
      </w:r>
      <w:r w:rsidRPr="00B13A09">
        <w:rPr>
          <w:rStyle w:val="Emphasis"/>
        </w:rPr>
        <w:t>China's</w:t>
      </w:r>
      <w:r w:rsidRPr="00B13A09">
        <w:rPr>
          <w:sz w:val="16"/>
        </w:rPr>
        <w:t xml:space="preserve"> and Russia’s </w:t>
      </w:r>
      <w:r w:rsidRPr="00B13A09">
        <w:rPr>
          <w:rStyle w:val="Emphasis"/>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t>
      </w:r>
      <w:r w:rsidRPr="00C305D1">
        <w:rPr>
          <w:rStyle w:val="StyleUnderline"/>
        </w:rPr>
        <w:lastRenderedPageBreak/>
        <w:t>what it’s like not to live in a free society</w:t>
      </w:r>
      <w:r w:rsidRPr="00C305D1">
        <w:rPr>
          <w:sz w:val="16"/>
        </w:rPr>
        <w:t xml:space="preserve"> in the West,” says </w:t>
      </w:r>
      <w:proofErr w:type="spellStart"/>
      <w:r w:rsidRPr="00C305D1">
        <w:rPr>
          <w:sz w:val="16"/>
        </w:rPr>
        <w:t>Klaas</w:t>
      </w:r>
      <w:proofErr w:type="spellEnd"/>
      <w:r w:rsidRPr="00C305D1">
        <w:rPr>
          <w:sz w:val="16"/>
        </w:rPr>
        <w:t xml:space="preserve">.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rPr>
          <w:sz w:val="16"/>
        </w:rPr>
        <w:t xml:space="preserve">." </w:t>
      </w:r>
    </w:p>
    <w:p w14:paraId="39DAAF6D" w14:textId="77777777" w:rsidR="00A844B1" w:rsidRPr="00597757" w:rsidRDefault="00A844B1" w:rsidP="00A844B1">
      <w:pPr>
        <w:pStyle w:val="Heading4"/>
      </w:pPr>
      <w:r>
        <w:t xml:space="preserve">Autocracy </w:t>
      </w:r>
      <w:r>
        <w:rPr>
          <w:u w:val="single"/>
        </w:rPr>
        <w:t>deters</w:t>
      </w:r>
      <w:r>
        <w:t xml:space="preserve"> aggression – 4 warrants.</w:t>
      </w:r>
    </w:p>
    <w:p w14:paraId="1588A91D" w14:textId="77777777" w:rsidR="00A844B1" w:rsidRPr="00597757" w:rsidRDefault="00A844B1" w:rsidP="00A844B1">
      <w:pPr>
        <w:pStyle w:val="ListParagraph"/>
        <w:numPr>
          <w:ilvl w:val="0"/>
          <w:numId w:val="11"/>
        </w:numPr>
        <w:rPr>
          <w:rFonts w:cs="Arial"/>
          <w:sz w:val="16"/>
          <w:szCs w:val="16"/>
        </w:rPr>
      </w:pPr>
      <w:r w:rsidRPr="00597757">
        <w:rPr>
          <w:rFonts w:cs="Arial"/>
          <w:sz w:val="16"/>
          <w:szCs w:val="16"/>
        </w:rPr>
        <w:t>War finance- wars are expensive, threaten autocratic control- democracies change leadership so much it doesn’t matter</w:t>
      </w:r>
    </w:p>
    <w:p w14:paraId="36CC8013" w14:textId="77777777" w:rsidR="00A844B1" w:rsidRPr="00597757" w:rsidRDefault="00A844B1" w:rsidP="00A844B1">
      <w:pPr>
        <w:pStyle w:val="ListParagraph"/>
        <w:numPr>
          <w:ilvl w:val="0"/>
          <w:numId w:val="11"/>
        </w:numPr>
        <w:rPr>
          <w:rFonts w:cs="Arial"/>
          <w:sz w:val="16"/>
          <w:szCs w:val="16"/>
        </w:rPr>
      </w:pPr>
      <w:r w:rsidRPr="00597757">
        <w:rPr>
          <w:rFonts w:cs="Arial"/>
          <w:sz w:val="16"/>
          <w:szCs w:val="16"/>
        </w:rPr>
        <w:t xml:space="preserve">CMR- civilian </w:t>
      </w:r>
      <w:proofErr w:type="spellStart"/>
      <w:r w:rsidRPr="00597757">
        <w:rPr>
          <w:rFonts w:cs="Arial"/>
          <w:sz w:val="16"/>
          <w:szCs w:val="16"/>
        </w:rPr>
        <w:t>autorcats</w:t>
      </w:r>
      <w:proofErr w:type="spellEnd"/>
      <w:r w:rsidRPr="00597757">
        <w:rPr>
          <w:rFonts w:cs="Arial"/>
          <w:sz w:val="16"/>
          <w:szCs w:val="16"/>
        </w:rPr>
        <w:t xml:space="preserve"> are afraid of coups- want weak militaries</w:t>
      </w:r>
    </w:p>
    <w:p w14:paraId="5E5A17C4" w14:textId="77777777" w:rsidR="00A844B1" w:rsidRPr="00597757" w:rsidRDefault="00A844B1" w:rsidP="00A844B1">
      <w:pPr>
        <w:pStyle w:val="ListParagraph"/>
        <w:numPr>
          <w:ilvl w:val="0"/>
          <w:numId w:val="11"/>
        </w:numPr>
        <w:rPr>
          <w:rFonts w:cs="Arial"/>
          <w:sz w:val="16"/>
          <w:szCs w:val="16"/>
        </w:rPr>
      </w:pPr>
      <w:r w:rsidRPr="00597757">
        <w:rPr>
          <w:rFonts w:cs="Arial"/>
          <w:sz w:val="16"/>
          <w:szCs w:val="16"/>
        </w:rPr>
        <w:t xml:space="preserve">Domestic focus- the military </w:t>
      </w:r>
      <w:proofErr w:type="gramStart"/>
      <w:r w:rsidRPr="00597757">
        <w:rPr>
          <w:rFonts w:cs="Arial"/>
          <w:sz w:val="16"/>
          <w:szCs w:val="16"/>
        </w:rPr>
        <w:t>has to</w:t>
      </w:r>
      <w:proofErr w:type="gramEnd"/>
      <w:r w:rsidRPr="00597757">
        <w:rPr>
          <w:rFonts w:cs="Arial"/>
          <w:sz w:val="16"/>
          <w:szCs w:val="16"/>
        </w:rPr>
        <w:t xml:space="preserve"> be used internally AND autocrats have to appease groups</w:t>
      </w:r>
    </w:p>
    <w:p w14:paraId="414EA341" w14:textId="77777777" w:rsidR="00A844B1" w:rsidRPr="00597757" w:rsidRDefault="00A844B1" w:rsidP="00A844B1">
      <w:pPr>
        <w:pStyle w:val="ListParagraph"/>
        <w:numPr>
          <w:ilvl w:val="0"/>
          <w:numId w:val="11"/>
        </w:numPr>
        <w:rPr>
          <w:rFonts w:cs="Arial"/>
          <w:sz w:val="16"/>
          <w:szCs w:val="16"/>
        </w:rPr>
      </w:pPr>
      <w:r w:rsidRPr="00597757">
        <w:rPr>
          <w:rFonts w:cs="Arial"/>
          <w:sz w:val="16"/>
          <w:szCs w:val="16"/>
        </w:rPr>
        <w:t>Higher costs of losing- death v losing office</w:t>
      </w:r>
    </w:p>
    <w:p w14:paraId="00D9C16B" w14:textId="77777777" w:rsidR="00A844B1" w:rsidRPr="00597757" w:rsidRDefault="00A844B1" w:rsidP="00A844B1">
      <w:pPr>
        <w:pStyle w:val="evidencetext"/>
        <w:ind w:left="0"/>
        <w:rPr>
          <w:rFonts w:ascii="Calibri" w:hAnsi="Calibri" w:cs="Arial"/>
        </w:rPr>
      </w:pPr>
      <w:proofErr w:type="spellStart"/>
      <w:r w:rsidRPr="00597757">
        <w:rPr>
          <w:rStyle w:val="Style13ptBold"/>
          <w:rFonts w:cs="Arial"/>
        </w:rPr>
        <w:t>Rosato</w:t>
      </w:r>
      <w:proofErr w:type="spellEnd"/>
      <w:r w:rsidRPr="00597757">
        <w:rPr>
          <w:rStyle w:val="Style13ptBold"/>
          <w:rFonts w:cs="Arial"/>
        </w:rPr>
        <w:t xml:space="preserve"> </w:t>
      </w:r>
      <w:r>
        <w:rPr>
          <w:rStyle w:val="Style13ptBold"/>
          <w:rFonts w:cs="Arial"/>
        </w:rPr>
        <w:t>’</w:t>
      </w:r>
      <w:r w:rsidRPr="00597757">
        <w:rPr>
          <w:rStyle w:val="Style13ptBold"/>
          <w:rFonts w:cs="Arial"/>
        </w:rPr>
        <w:t>11</w:t>
      </w:r>
      <w:r w:rsidRPr="00597757">
        <w:rPr>
          <w:rFonts w:ascii="Calibri" w:hAnsi="Calibri" w:cs="Arial"/>
        </w:rPr>
        <w:t xml:space="preserve"> PhD, Department of Political Science, The University of Chicago, Assistant Professor of Political Science at the University of Notre Dame. The </w:t>
      </w:r>
      <w:proofErr w:type="spellStart"/>
      <w:r w:rsidRPr="00597757">
        <w:rPr>
          <w:rFonts w:ascii="Calibri" w:hAnsi="Calibri" w:cs="Arial"/>
        </w:rPr>
        <w:t>Handbookon</w:t>
      </w:r>
      <w:proofErr w:type="spellEnd"/>
      <w:r w:rsidRPr="00597757">
        <w:rPr>
          <w:rFonts w:ascii="Calibri" w:hAnsi="Calibri" w:cs="Arial"/>
        </w:rPr>
        <w:t xml:space="preserve"> the Political Economy of </w:t>
      </w:r>
      <w:proofErr w:type="gramStart"/>
      <w:r w:rsidRPr="00597757">
        <w:rPr>
          <w:rFonts w:ascii="Calibri" w:hAnsi="Calibri" w:cs="Arial"/>
        </w:rPr>
        <w:t>War  By</w:t>
      </w:r>
      <w:proofErr w:type="gramEnd"/>
      <w:r w:rsidRPr="00597757">
        <w:rPr>
          <w:rFonts w:ascii="Calibri" w:hAnsi="Calibri" w:cs="Arial"/>
        </w:rPr>
        <w:t xml:space="preserve"> Christopher J. Coyne, Rachel L. Mathers</w:t>
      </w:r>
    </w:p>
    <w:p w14:paraId="3CDDE051" w14:textId="77777777" w:rsidR="00A844B1" w:rsidRPr="00B901B1" w:rsidRDefault="00A844B1" w:rsidP="00A844B1">
      <w:pPr>
        <w:pStyle w:val="evidencetext"/>
        <w:ind w:left="0"/>
        <w:rPr>
          <w:rFonts w:ascii="Calibri" w:hAnsi="Calibri" w:cs="Arial"/>
          <w:sz w:val="22"/>
          <w:u w:val="single"/>
        </w:rPr>
      </w:pPr>
      <w:r w:rsidRPr="0023368B">
        <w:rPr>
          <w:rStyle w:val="StyleUnderline"/>
          <w:rFonts w:ascii="Calibri" w:hAnsi="Calibri" w:cs="Arial"/>
        </w:rPr>
        <w:t xml:space="preserve">There is also little evidence for </w:t>
      </w:r>
      <w:proofErr w:type="spellStart"/>
      <w:r w:rsidRPr="0023368B">
        <w:rPr>
          <w:rStyle w:val="StyleUnderline"/>
          <w:rFonts w:ascii="Calibri" w:hAnsi="Calibri" w:cs="Arial"/>
        </w:rPr>
        <w:t>Ihe</w:t>
      </w:r>
      <w:proofErr w:type="spellEnd"/>
      <w:r w:rsidRPr="0023368B">
        <w:rPr>
          <w:rStyle w:val="StyleUnderline"/>
          <w:rFonts w:ascii="Calibri" w:hAnsi="Calibri" w:cs="Arial"/>
        </w:rPr>
        <w:t xml:space="preserve"> other implication of the group constraint claim, namely that group constraints must be weaker in autocracies than in democracies</w:t>
      </w:r>
      <w:r w:rsidRPr="0023368B">
        <w:rPr>
          <w:rFonts w:ascii="Calibri" w:hAnsi="Calibri" w:cs="Arial"/>
        </w:rPr>
        <w:t>. If the mechanism is to explain why democracies remain at peace but</w:t>
      </w:r>
      <w:r w:rsidRPr="00597757">
        <w:rPr>
          <w:rFonts w:ascii="Calibri" w:hAnsi="Calibri" w:cs="Arial"/>
        </w:rPr>
        <w:t xml:space="preserve"> autocracies do not, then there must be good evidence that democratic leaders face greater group constraints. The evidence suggests, however, that </w:t>
      </w:r>
      <w:r w:rsidRPr="00597757">
        <w:rPr>
          <w:rStyle w:val="StyleUnderline"/>
          <w:rFonts w:ascii="Calibri" w:hAnsi="Calibri" w:cs="Arial"/>
          <w:highlight w:val="green"/>
        </w:rPr>
        <w:t xml:space="preserve">autocratic leaders </w:t>
      </w:r>
      <w:r w:rsidRPr="00B13A09">
        <w:rPr>
          <w:rStyle w:val="StyleUnderline"/>
          <w:rFonts w:ascii="Calibri" w:hAnsi="Calibri" w:cs="Arial"/>
        </w:rPr>
        <w:t>often respond to groups</w:t>
      </w:r>
      <w:r w:rsidRPr="00597757">
        <w:rPr>
          <w:rStyle w:val="StyleUnderline"/>
          <w:rFonts w:ascii="Calibri" w:hAnsi="Calibri" w:cs="Arial"/>
        </w:rPr>
        <w:t xml:space="preserve"> - themselves or their </w:t>
      </w:r>
      <w:r w:rsidRPr="00B13A09">
        <w:rPr>
          <w:rStyle w:val="StyleUnderline"/>
          <w:rFonts w:ascii="Calibri" w:hAnsi="Calibri" w:cs="Arial"/>
        </w:rPr>
        <w:t xml:space="preserve">supporters   that </w:t>
      </w:r>
      <w:r w:rsidRPr="00597757">
        <w:rPr>
          <w:rStyle w:val="StyleUnderline"/>
          <w:rFonts w:ascii="Calibri" w:hAnsi="Calibri" w:cs="Arial"/>
          <w:highlight w:val="green"/>
        </w:rPr>
        <w:t xml:space="preserve">have </w:t>
      </w:r>
      <w:r w:rsidRPr="00597757">
        <w:rPr>
          <w:rStyle w:val="Emphasis"/>
          <w:rFonts w:eastAsiaTheme="majorEastAsia"/>
          <w:highlight w:val="green"/>
        </w:rPr>
        <w:t>powerful incentives</w:t>
      </w:r>
      <w:r w:rsidRPr="00597757">
        <w:rPr>
          <w:rStyle w:val="StyleUnderline"/>
          <w:rFonts w:ascii="Calibri" w:hAnsi="Calibri" w:cs="Arial"/>
          <w:highlight w:val="green"/>
        </w:rPr>
        <w:t xml:space="preserve"> to avoid war</w:t>
      </w:r>
      <w:r w:rsidRPr="0023368B">
        <w:rPr>
          <w:rStyle w:val="StyleUnderline"/>
          <w:rFonts w:ascii="Calibri" w:hAnsi="Calibri" w:cs="Arial"/>
        </w:rPr>
        <w:t>.</w:t>
      </w:r>
      <w:r w:rsidRPr="00597757">
        <w:rPr>
          <w:rStyle w:val="StyleUnderline"/>
          <w:rFonts w:ascii="Calibri" w:hAnsi="Calibri" w:cs="Arial"/>
        </w:rPr>
        <w:t xml:space="preserve"> </w:t>
      </w:r>
      <w:r w:rsidRPr="00597757">
        <w:rPr>
          <w:rFonts w:ascii="Calibri" w:hAnsi="Calibri" w:cs="Arial"/>
        </w:rPr>
        <w:t xml:space="preserve"> </w:t>
      </w:r>
      <w:r w:rsidRPr="00597757">
        <w:rPr>
          <w:rStyle w:val="StyleUnderline"/>
          <w:rFonts w:ascii="Calibri" w:hAnsi="Calibri" w:cs="Arial"/>
        </w:rPr>
        <w:t>One reason for autocrats to shy away from conflict is that wars are expensive and the best way to pay for them is to move to a system of consensual taxation, which in turn requires the expansion of the franchise</w:t>
      </w:r>
      <w:r w:rsidRPr="00597757">
        <w:rPr>
          <w:rFonts w:ascii="Calibri" w:hAnsi="Calibri" w:cs="Arial"/>
        </w:rPr>
        <w:t xml:space="preserve">. In other words, </w:t>
      </w:r>
      <w:r w:rsidRPr="00597757">
        <w:rPr>
          <w:rStyle w:val="StyleUnderline"/>
          <w:rFonts w:ascii="Calibri" w:hAnsi="Calibri" w:cs="Arial"/>
        </w:rPr>
        <w:t xml:space="preserve">autocratic leaders have a powerful incentive to avoid wars lest they trigger political changes that may destroy their hold on </w:t>
      </w:r>
      <w:r w:rsidRPr="0023368B">
        <w:rPr>
          <w:rStyle w:val="StyleUnderline"/>
          <w:rFonts w:ascii="Calibri" w:hAnsi="Calibri" w:cs="Arial"/>
        </w:rPr>
        <w:t xml:space="preserve">power. Another reason to avoid war is that it allows civilian autocrats to maintain </w:t>
      </w:r>
      <w:r w:rsidRPr="0023368B">
        <w:rPr>
          <w:rStyle w:val="Emphasis"/>
          <w:rFonts w:eastAsiaTheme="majorEastAsia"/>
        </w:rPr>
        <w:t>weak military establishments</w:t>
      </w:r>
      <w:r w:rsidRPr="0023368B">
        <w:rPr>
          <w:rStyle w:val="StyleUnderline"/>
          <w:rFonts w:ascii="Calibri" w:hAnsi="Calibri" w:cs="Arial"/>
        </w:rPr>
        <w:t>, thereby re</w:t>
      </w:r>
      <w:r w:rsidRPr="00597757">
        <w:rPr>
          <w:rStyle w:val="StyleUnderline"/>
          <w:rFonts w:ascii="Calibri" w:hAnsi="Calibri" w:cs="Arial"/>
        </w:rPr>
        <w:t>ducing the chances that they will be overthrown.</w:t>
      </w:r>
      <w:r w:rsidRPr="00597757">
        <w:rPr>
          <w:rFonts w:ascii="Calibri" w:hAnsi="Calibri" w:cs="Arial"/>
        </w:rPr>
        <w:t xml:space="preserve"> Different considerations inhibit the war proneness of military dictators. </w:t>
      </w:r>
      <w:r w:rsidRPr="00597757">
        <w:rPr>
          <w:rStyle w:val="StyleUnderline"/>
          <w:rFonts w:ascii="Calibri" w:hAnsi="Calibri" w:cs="Arial"/>
        </w:rPr>
        <w:t>First</w:t>
      </w:r>
      <w:r w:rsidRPr="0023368B">
        <w:rPr>
          <w:rStyle w:val="StyleUnderline"/>
          <w:rFonts w:ascii="Calibri" w:hAnsi="Calibri" w:cs="Arial"/>
        </w:rPr>
        <w:t xml:space="preserve">, </w:t>
      </w:r>
      <w:r w:rsidRPr="00597757">
        <w:rPr>
          <w:rStyle w:val="StyleUnderline"/>
          <w:rFonts w:ascii="Calibri" w:hAnsi="Calibri" w:cs="Arial"/>
          <w:highlight w:val="green"/>
        </w:rPr>
        <w:t>because they must</w:t>
      </w:r>
      <w:r w:rsidRPr="00597757">
        <w:rPr>
          <w:rStyle w:val="StyleUnderline"/>
          <w:rFonts w:ascii="Calibri" w:hAnsi="Calibri" w:cs="Arial"/>
        </w:rPr>
        <w:t xml:space="preserve"> often </w:t>
      </w:r>
      <w:r w:rsidRPr="00597757">
        <w:rPr>
          <w:rStyle w:val="StyleUnderline"/>
          <w:rFonts w:ascii="Calibri" w:hAnsi="Calibri" w:cs="Arial"/>
          <w:highlight w:val="green"/>
        </w:rPr>
        <w:t>devote</w:t>
      </w:r>
      <w:r w:rsidRPr="0023368B">
        <w:rPr>
          <w:rStyle w:val="StyleUnderline"/>
          <w:rFonts w:ascii="Calibri" w:hAnsi="Calibri" w:cs="Arial"/>
        </w:rPr>
        <w:t xml:space="preserve"> considerable </w:t>
      </w:r>
      <w:r w:rsidRPr="00597757">
        <w:rPr>
          <w:rStyle w:val="StyleUnderline"/>
          <w:rFonts w:ascii="Calibri" w:hAnsi="Calibri" w:cs="Arial"/>
          <w:highlight w:val="green"/>
        </w:rPr>
        <w:t>effort to domestic repression</w:t>
      </w:r>
      <w:r w:rsidRPr="00B13A09">
        <w:rPr>
          <w:rStyle w:val="StyleUnderline"/>
          <w:rFonts w:ascii="Calibri" w:hAnsi="Calibri" w:cs="Arial"/>
        </w:rPr>
        <w:t>, they have fewer resources available for prosecuting foreign wars</w:t>
      </w:r>
      <w:r w:rsidRPr="0023368B">
        <w:rPr>
          <w:rStyle w:val="StyleUnderline"/>
          <w:rFonts w:ascii="Calibri" w:hAnsi="Calibri" w:cs="Arial"/>
        </w:rPr>
        <w:t xml:space="preserve">. </w:t>
      </w:r>
      <w:r w:rsidRPr="00597757">
        <w:rPr>
          <w:rStyle w:val="StyleUnderline"/>
          <w:rFonts w:ascii="Calibri" w:hAnsi="Calibri" w:cs="Arial"/>
        </w:rPr>
        <w:t xml:space="preserve">Second, because they are used for repression their </w:t>
      </w:r>
      <w:r w:rsidRPr="00597757">
        <w:rPr>
          <w:rStyle w:val="StyleUnderline"/>
          <w:rFonts w:ascii="Calibri" w:hAnsi="Calibri" w:cs="Arial"/>
          <w:highlight w:val="green"/>
        </w:rPr>
        <w:t xml:space="preserve">militaries often have </w:t>
      </w:r>
      <w:r w:rsidRPr="00597757">
        <w:rPr>
          <w:rStyle w:val="Emphasis"/>
          <w:rFonts w:eastAsiaTheme="majorEastAsia"/>
          <w:highlight w:val="green"/>
        </w:rPr>
        <w:t>little societal support</w:t>
      </w:r>
      <w:r w:rsidRPr="0023368B">
        <w:rPr>
          <w:rStyle w:val="StyleUnderline"/>
          <w:rFonts w:ascii="Calibri" w:hAnsi="Calibri" w:cs="Arial"/>
        </w:rPr>
        <w:t xml:space="preserve">, which makes them ill equipped to fight external wars. </w:t>
      </w:r>
      <w:r w:rsidRPr="00597757">
        <w:rPr>
          <w:rStyle w:val="StyleUnderline"/>
          <w:rFonts w:ascii="Calibri" w:hAnsi="Calibri" w:cs="Arial"/>
        </w:rPr>
        <w:t>Third</w:t>
      </w:r>
      <w:r w:rsidRPr="0023368B">
        <w:rPr>
          <w:rStyle w:val="StyleUnderline"/>
          <w:rFonts w:ascii="Calibri" w:hAnsi="Calibri" w:cs="Arial"/>
        </w:rPr>
        <w:t xml:space="preserve">, military </w:t>
      </w:r>
      <w:r w:rsidRPr="0023368B">
        <w:rPr>
          <w:rStyle w:val="StyleUnderline"/>
          <w:rFonts w:ascii="Calibri" w:hAnsi="Calibri" w:cs="Arial"/>
          <w:highlight w:val="green"/>
        </w:rPr>
        <w:t>dictators are</w:t>
      </w:r>
      <w:r w:rsidRPr="00597757">
        <w:rPr>
          <w:rStyle w:val="StyleUnderline"/>
          <w:rFonts w:ascii="Calibri" w:hAnsi="Calibri" w:cs="Arial"/>
        </w:rPr>
        <w:t xml:space="preserve"> closely identified with the military and </w:t>
      </w:r>
      <w:r w:rsidRPr="0023368B">
        <w:rPr>
          <w:rStyle w:val="StyleUnderline"/>
          <w:rFonts w:ascii="Calibri" w:hAnsi="Calibri" w:cs="Arial"/>
        </w:rPr>
        <w:t>will</w:t>
      </w:r>
      <w:r w:rsidRPr="00597757">
        <w:rPr>
          <w:rStyle w:val="StyleUnderline"/>
          <w:rFonts w:ascii="Calibri" w:hAnsi="Calibri" w:cs="Arial"/>
        </w:rPr>
        <w:t xml:space="preserve"> therefore </w:t>
      </w:r>
      <w:r w:rsidRPr="0023368B">
        <w:rPr>
          <w:rStyle w:val="StyleUnderline"/>
          <w:rFonts w:ascii="Calibri" w:hAnsi="Calibri" w:cs="Arial"/>
        </w:rPr>
        <w:t xml:space="preserve">be </w:t>
      </w:r>
      <w:r w:rsidRPr="00597757">
        <w:rPr>
          <w:rStyle w:val="StyleUnderline"/>
          <w:rFonts w:ascii="Calibri" w:hAnsi="Calibri" w:cs="Arial"/>
          <w:highlight w:val="green"/>
        </w:rPr>
        <w:t xml:space="preserve">cautious about </w:t>
      </w:r>
      <w:r w:rsidRPr="0023368B">
        <w:rPr>
          <w:rStyle w:val="StyleUnderline"/>
          <w:rFonts w:ascii="Calibri" w:hAnsi="Calibri" w:cs="Arial"/>
          <w:highlight w:val="green"/>
        </w:rPr>
        <w:t xml:space="preserve">waging war for </w:t>
      </w:r>
      <w:r w:rsidRPr="00597757">
        <w:rPr>
          <w:rStyle w:val="StyleUnderline"/>
          <w:rFonts w:ascii="Calibri" w:hAnsi="Calibri" w:cs="Arial"/>
          <w:highlight w:val="green"/>
        </w:rPr>
        <w:t>fear</w:t>
      </w:r>
      <w:r w:rsidRPr="00597757">
        <w:rPr>
          <w:rStyle w:val="StyleUnderline"/>
          <w:rFonts w:ascii="Calibri" w:hAnsi="Calibri" w:cs="Arial"/>
        </w:rPr>
        <w:t xml:space="preserve"> that </w:t>
      </w:r>
      <w:r w:rsidRPr="00597757">
        <w:rPr>
          <w:rStyle w:val="StyleUnderline"/>
          <w:rFonts w:ascii="Calibri" w:hAnsi="Calibri" w:cs="Arial"/>
          <w:highlight w:val="green"/>
        </w:rPr>
        <w:t xml:space="preserve">they will be </w:t>
      </w:r>
      <w:r w:rsidRPr="00B13A09">
        <w:rPr>
          <w:rStyle w:val="StyleUnderline"/>
          <w:rFonts w:ascii="Calibri" w:hAnsi="Calibri" w:cs="Arial"/>
          <w:highlight w:val="green"/>
        </w:rPr>
        <w:t xml:space="preserve">blamed </w:t>
      </w:r>
      <w:r w:rsidRPr="00B13A09">
        <w:rPr>
          <w:rStyle w:val="StyleUnderline"/>
          <w:rFonts w:ascii="Calibri" w:hAnsi="Calibri" w:cs="Arial"/>
        </w:rPr>
        <w:t>for any subsequent defeat</w:t>
      </w:r>
      <w:r w:rsidRPr="0023368B">
        <w:rPr>
          <w:rStyle w:val="StyleUnderline"/>
          <w:rFonts w:ascii="Calibri" w:hAnsi="Calibri" w:cs="Arial"/>
        </w:rPr>
        <w:t xml:space="preserve">. </w:t>
      </w:r>
      <w:r w:rsidRPr="00597757">
        <w:rPr>
          <w:rStyle w:val="StyleUnderline"/>
          <w:rFonts w:ascii="Calibri" w:hAnsi="Calibri" w:cs="Arial"/>
        </w:rPr>
        <w:t>Finally, time spent fighting abroad is time away from other tasks on which a dictator's domestic tenure also depends</w:t>
      </w:r>
      <w:r w:rsidRPr="00597757">
        <w:rPr>
          <w:rFonts w:ascii="Calibri" w:hAnsi="Calibri" w:cs="Arial"/>
        </w:rPr>
        <w:t xml:space="preserve">. </w:t>
      </w:r>
      <w:proofErr w:type="gramStart"/>
      <w:r w:rsidRPr="00597757">
        <w:rPr>
          <w:rFonts w:ascii="Calibri" w:hAnsi="Calibri" w:cs="Arial"/>
        </w:rPr>
        <w:t>Thus</w:t>
      </w:r>
      <w:proofErr w:type="gramEnd"/>
      <w:r w:rsidRPr="00597757">
        <w:rPr>
          <w:rFonts w:ascii="Calibri" w:hAnsi="Calibri" w:cs="Arial"/>
        </w:rPr>
        <w:t xml:space="preserve"> </w:t>
      </w:r>
      <w:r w:rsidRPr="00597757">
        <w:rPr>
          <w:rStyle w:val="StyleUnderline"/>
          <w:rFonts w:ascii="Calibri" w:hAnsi="Calibri" w:cs="Arial"/>
          <w:highlight w:val="green"/>
        </w:rPr>
        <w:t>there may be fewer groups with access to</w:t>
      </w:r>
      <w:r w:rsidRPr="00597757">
        <w:rPr>
          <w:rStyle w:val="StyleUnderline"/>
          <w:rFonts w:ascii="Calibri" w:hAnsi="Calibri" w:cs="Arial"/>
        </w:rPr>
        <w:t xml:space="preserve"> the </w:t>
      </w:r>
      <w:r w:rsidRPr="00597757">
        <w:rPr>
          <w:rStyle w:val="StyleUnderline"/>
          <w:rFonts w:ascii="Calibri" w:hAnsi="Calibri" w:cs="Arial"/>
          <w:highlight w:val="green"/>
        </w:rPr>
        <w:t>foreign policy process</w:t>
      </w:r>
      <w:r w:rsidRPr="00597757">
        <w:rPr>
          <w:rStyle w:val="StyleUnderline"/>
          <w:rFonts w:ascii="Calibri" w:hAnsi="Calibri" w:cs="Arial"/>
        </w:rPr>
        <w:t xml:space="preserve"> in autocracies</w:t>
      </w:r>
      <w:r w:rsidRPr="00597757">
        <w:rPr>
          <w:rFonts w:ascii="Calibri" w:hAnsi="Calibri" w:cs="Arial"/>
        </w:rPr>
        <w:t xml:space="preserve"> - in extreme cases only the autocrat himself has a say - </w:t>
      </w:r>
      <w:r w:rsidRPr="00597757">
        <w:rPr>
          <w:rStyle w:val="StyleUnderline"/>
          <w:rFonts w:ascii="Calibri" w:hAnsi="Calibri" w:cs="Arial"/>
          <w:highlight w:val="green"/>
        </w:rPr>
        <w:t>but these</w:t>
      </w:r>
      <w:r w:rsidRPr="00597757">
        <w:rPr>
          <w:rStyle w:val="StyleUnderline"/>
          <w:rFonts w:ascii="Calibri" w:hAnsi="Calibri" w:cs="Arial"/>
        </w:rPr>
        <w:t xml:space="preserve"> often </w:t>
      </w:r>
      <w:r w:rsidRPr="00597757">
        <w:rPr>
          <w:rStyle w:val="StyleUnderline"/>
          <w:rFonts w:ascii="Calibri" w:hAnsi="Calibri" w:cs="Arial"/>
          <w:highlight w:val="green"/>
        </w:rPr>
        <w:t xml:space="preserve">have a </w:t>
      </w:r>
      <w:r w:rsidRPr="00597757">
        <w:rPr>
          <w:rStyle w:val="Emphasis"/>
          <w:rFonts w:eastAsiaTheme="majorEastAsia"/>
          <w:highlight w:val="green"/>
        </w:rPr>
        <w:t>vested interest</w:t>
      </w:r>
      <w:r w:rsidRPr="00597757">
        <w:rPr>
          <w:rStyle w:val="StyleUnderline"/>
          <w:rFonts w:ascii="Calibri" w:hAnsi="Calibri" w:cs="Arial"/>
          <w:highlight w:val="green"/>
        </w:rPr>
        <w:t xml:space="preserve"> in avoiding war</w:t>
      </w:r>
      <w:r w:rsidRPr="00597757">
        <w:rPr>
          <w:rFonts w:ascii="Calibri" w:hAnsi="Calibri" w:cs="Arial"/>
        </w:rPr>
        <w:t>. This being the case</w:t>
      </w:r>
      <w:r w:rsidRPr="00597757">
        <w:rPr>
          <w:rStyle w:val="StyleUnderline"/>
          <w:rFonts w:ascii="Calibri" w:hAnsi="Calibri" w:cs="Arial"/>
        </w:rPr>
        <w:t>, it is not clear that group constraints are weaker in autocracies than they are in democracies</w:t>
      </w:r>
    </w:p>
    <w:p w14:paraId="26F350FB" w14:textId="77777777" w:rsidR="00A844B1" w:rsidRPr="00C305D1" w:rsidRDefault="00A844B1" w:rsidP="00A844B1">
      <w:pPr>
        <w:pStyle w:val="Heading4"/>
      </w:pPr>
      <w:r w:rsidRPr="00C305D1">
        <w:t xml:space="preserve">Pursuit of democracy under Trump causes nuclear war with China, Russia, and Iran. Even if democratic peace is true, Trump alters international calculus. </w:t>
      </w:r>
    </w:p>
    <w:p w14:paraId="5F766C0C" w14:textId="77777777" w:rsidR="00A844B1" w:rsidRPr="00C305D1" w:rsidRDefault="00A844B1" w:rsidP="00A844B1">
      <w:pPr>
        <w:rPr>
          <w:sz w:val="16"/>
          <w:szCs w:val="16"/>
        </w:rPr>
      </w:pPr>
      <w:r w:rsidRPr="00C305D1">
        <w:rPr>
          <w:rStyle w:val="Style13ptBold"/>
        </w:rPr>
        <w:t>Miller ’17</w:t>
      </w:r>
      <w:r w:rsidRPr="00C305D1">
        <w:t xml:space="preserve"> </w:t>
      </w:r>
      <w:r w:rsidRPr="00C305D1">
        <w:rPr>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7" w:history="1">
        <w:r w:rsidRPr="00C305D1">
          <w:rPr>
            <w:rStyle w:val="Hyperlink"/>
            <w:sz w:val="16"/>
            <w:szCs w:val="16"/>
          </w:rPr>
          <w:t>https://issforum.org/roundtables/policy/1-5ag-war</w:t>
        </w:r>
      </w:hyperlink>
      <w:r w:rsidRPr="00C305D1">
        <w:rPr>
          <w:sz w:val="16"/>
          <w:szCs w:val="16"/>
        </w:rPr>
        <w:t>; DOA: 12/6/17)</w:t>
      </w:r>
    </w:p>
    <w:p w14:paraId="5D1BF168" w14:textId="77777777" w:rsidR="00A844B1" w:rsidRPr="00C305D1" w:rsidRDefault="00A844B1" w:rsidP="00A844B1">
      <w:pPr>
        <w:rPr>
          <w:sz w:val="16"/>
        </w:rPr>
      </w:pPr>
      <w:r w:rsidRPr="00C305D1">
        <w:rPr>
          <w:sz w:val="16"/>
        </w:rPr>
        <w:t xml:space="preserve">Some realists might, however, not see these recent developments as necessarily leading to more conflict, although they may not see them as leading to stable peace either.[22] In the eyes of these realists, </w:t>
      </w:r>
      <w:r w:rsidRPr="00C305D1">
        <w:rPr>
          <w:u w:val="single"/>
        </w:rPr>
        <w:t>the</w:t>
      </w:r>
      <w:r w:rsidRPr="00C305D1">
        <w:rPr>
          <w:sz w:val="16"/>
        </w:rPr>
        <w:t xml:space="preserve"> seemingly </w:t>
      </w:r>
      <w:r w:rsidRPr="00C305D1">
        <w:rPr>
          <w:u w:val="single"/>
        </w:rPr>
        <w:t xml:space="preserve">unconditional U.S. </w:t>
      </w:r>
      <w:r w:rsidRPr="00C305D1">
        <w:rPr>
          <w:highlight w:val="green"/>
          <w:u w:val="single"/>
        </w:rPr>
        <w:t>security umbrella for</w:t>
      </w:r>
      <w:r w:rsidRPr="00C305D1">
        <w:rPr>
          <w:u w:val="single"/>
        </w:rPr>
        <w:t xml:space="preserve"> America’s </w:t>
      </w:r>
      <w:r w:rsidRPr="00C305D1">
        <w:rPr>
          <w:highlight w:val="green"/>
          <w:u w:val="single"/>
        </w:rPr>
        <w:t>allies</w:t>
      </w:r>
      <w:r w:rsidRPr="00C305D1">
        <w:rPr>
          <w:u w:val="single"/>
        </w:rPr>
        <w:t xml:space="preserve"> has </w:t>
      </w:r>
      <w:r w:rsidRPr="00C305D1">
        <w:rPr>
          <w:b/>
          <w:highlight w:val="green"/>
          <w:u w:val="single"/>
        </w:rPr>
        <w:t>allowed them to ‘free-ride’</w:t>
      </w:r>
      <w:r w:rsidRPr="00C305D1">
        <w:rPr>
          <w:sz w:val="16"/>
        </w:rPr>
        <w:t xml:space="preserve"> on the U.S. commitment </w:t>
      </w:r>
      <w:r w:rsidRPr="00C305D1">
        <w:rPr>
          <w:u w:val="single"/>
        </w:rPr>
        <w:t>and</w:t>
      </w:r>
      <w:r w:rsidRPr="00C305D1">
        <w:rPr>
          <w:sz w:val="16"/>
        </w:rPr>
        <w:t xml:space="preserve"> to </w:t>
      </w:r>
      <w:r w:rsidRPr="00C305D1">
        <w:rPr>
          <w:b/>
          <w:u w:val="single"/>
        </w:rPr>
        <w:t>avoid allocating</w:t>
      </w:r>
      <w:r w:rsidRPr="00C305D1">
        <w:rPr>
          <w:sz w:val="16"/>
        </w:rPr>
        <w:t xml:space="preserve"> the </w:t>
      </w:r>
      <w:r w:rsidRPr="00C305D1">
        <w:rPr>
          <w:b/>
          <w:u w:val="single"/>
        </w:rPr>
        <w:t>necessary resources</w:t>
      </w:r>
      <w:r w:rsidRPr="00C305D1">
        <w:rPr>
          <w:u w:val="single"/>
        </w:rPr>
        <w:t xml:space="preserve"> for their own national defense</w:t>
      </w:r>
      <w:r w:rsidRPr="00C305D1">
        <w:rPr>
          <w:sz w:val="16"/>
        </w:rPr>
        <w:t xml:space="preserve">.[23] Moreover, </w:t>
      </w:r>
      <w:r w:rsidRPr="00C305D1">
        <w:rPr>
          <w:u w:val="single"/>
        </w:rPr>
        <w:t>some</w:t>
      </w:r>
      <w:r w:rsidRPr="00C305D1">
        <w:rPr>
          <w:sz w:val="16"/>
        </w:rPr>
        <w:t xml:space="preserve"> of the </w:t>
      </w:r>
      <w:r w:rsidRPr="00C305D1">
        <w:rPr>
          <w:u w:val="single"/>
        </w:rPr>
        <w:t xml:space="preserve">allies have been </w:t>
      </w:r>
      <w:r w:rsidRPr="00C305D1">
        <w:rPr>
          <w:b/>
          <w:u w:val="single"/>
        </w:rPr>
        <w:t>provocative toward</w:t>
      </w:r>
      <w:r w:rsidRPr="00C305D1">
        <w:rPr>
          <w:sz w:val="16"/>
        </w:rPr>
        <w:t xml:space="preserve"> their </w:t>
      </w:r>
      <w:r w:rsidRPr="00C305D1">
        <w:rPr>
          <w:b/>
          <w:u w:val="single"/>
        </w:rPr>
        <w:t>opponents</w:t>
      </w:r>
      <w:r w:rsidRPr="00C305D1">
        <w:rPr>
          <w:u w:val="single"/>
        </w:rPr>
        <w:t>, while relying on the U.S. security umbrella</w:t>
      </w:r>
      <w:r w:rsidRPr="00C305D1">
        <w:rPr>
          <w:sz w:val="16"/>
        </w:rPr>
        <w:t xml:space="preserve">. </w:t>
      </w:r>
      <w:r w:rsidRPr="00C305D1">
        <w:rPr>
          <w:u w:val="single"/>
        </w:rPr>
        <w:t xml:space="preserve">This could </w:t>
      </w:r>
      <w:r w:rsidRPr="00C305D1">
        <w:rPr>
          <w:b/>
          <w:u w:val="single"/>
        </w:rPr>
        <w:t>cause</w:t>
      </w:r>
      <w:r w:rsidRPr="00C305D1">
        <w:rPr>
          <w:u w:val="single"/>
        </w:rPr>
        <w:t xml:space="preserve"> </w:t>
      </w:r>
      <w:r w:rsidRPr="00C305D1">
        <w:rPr>
          <w:b/>
          <w:u w:val="single"/>
        </w:rPr>
        <w:t>unnecessary conflict</w:t>
      </w:r>
      <w:r w:rsidRPr="00C305D1">
        <w:rPr>
          <w:sz w:val="16"/>
        </w:rPr>
        <w:t xml:space="preserve">. </w:t>
      </w:r>
      <w:r w:rsidRPr="00C305D1">
        <w:rPr>
          <w:u w:val="single"/>
        </w:rPr>
        <w:t>Especially provocative toward Russia</w:t>
      </w:r>
      <w:r w:rsidRPr="00C305D1">
        <w:rPr>
          <w:sz w:val="16"/>
        </w:rPr>
        <w:t xml:space="preserve">, for example, </w:t>
      </w:r>
      <w:r w:rsidRPr="00C305D1">
        <w:rPr>
          <w:u w:val="single"/>
        </w:rPr>
        <w:t>was</w:t>
      </w:r>
      <w:r w:rsidRPr="00C305D1">
        <w:rPr>
          <w:sz w:val="16"/>
        </w:rPr>
        <w:t xml:space="preserve"> the enlargement of </w:t>
      </w:r>
      <w:r w:rsidRPr="00C305D1">
        <w:rPr>
          <w:u w:val="single"/>
        </w:rPr>
        <w:t>NATO</w:t>
      </w:r>
      <w:r w:rsidRPr="00C305D1">
        <w:rPr>
          <w:sz w:val="16"/>
        </w:rPr>
        <w:t xml:space="preserve"> to the east </w:t>
      </w:r>
      <w:r w:rsidRPr="00C305D1">
        <w:rPr>
          <w:u w:val="single"/>
        </w:rPr>
        <w:t>and the EU</w:t>
      </w:r>
      <w:r w:rsidRPr="00C305D1">
        <w:rPr>
          <w:sz w:val="16"/>
        </w:rPr>
        <w:t xml:space="preserve"> economic </w:t>
      </w:r>
      <w:r w:rsidRPr="00C305D1">
        <w:rPr>
          <w:u w:val="single"/>
        </w:rPr>
        <w:t>agreement with Ukraine in 2014</w:t>
      </w:r>
      <w:r w:rsidRPr="00C305D1">
        <w:rPr>
          <w:sz w:val="16"/>
        </w:rPr>
        <w:t xml:space="preserve">. </w:t>
      </w:r>
      <w:r w:rsidRPr="00C305D1">
        <w:rPr>
          <w:u w:val="single"/>
        </w:rPr>
        <w:t xml:space="preserve">Such anti-Russian expansionist </w:t>
      </w:r>
      <w:r w:rsidRPr="00C305D1">
        <w:rPr>
          <w:highlight w:val="green"/>
          <w:u w:val="single"/>
        </w:rPr>
        <w:t>Western moves</w:t>
      </w:r>
      <w:r w:rsidRPr="00C305D1">
        <w:rPr>
          <w:sz w:val="16"/>
        </w:rPr>
        <w:t xml:space="preserve">, in the realist view, </w:t>
      </w:r>
      <w:r w:rsidRPr="00C305D1">
        <w:rPr>
          <w:highlight w:val="green"/>
          <w:u w:val="single"/>
        </w:rPr>
        <w:t>compelled Moscow to</w:t>
      </w:r>
      <w:r w:rsidRPr="00C305D1">
        <w:rPr>
          <w:u w:val="single"/>
        </w:rPr>
        <w:t xml:space="preserve"> </w:t>
      </w:r>
      <w:r w:rsidRPr="00C305D1">
        <w:rPr>
          <w:b/>
          <w:u w:val="single"/>
        </w:rPr>
        <w:t>behave</w:t>
      </w:r>
      <w:r w:rsidRPr="00C305D1">
        <w:rPr>
          <w:sz w:val="16"/>
        </w:rPr>
        <w:t xml:space="preserve"> more </w:t>
      </w:r>
      <w:r w:rsidRPr="00C305D1">
        <w:rPr>
          <w:b/>
          <w:u w:val="single"/>
        </w:rPr>
        <w:t>assertively</w:t>
      </w:r>
      <w:r w:rsidRPr="00C305D1">
        <w:rPr>
          <w:sz w:val="16"/>
        </w:rPr>
        <w:t xml:space="preserve"> and to </w:t>
      </w:r>
      <w:r w:rsidRPr="00C305D1">
        <w:rPr>
          <w:b/>
          <w:highlight w:val="green"/>
          <w:u w:val="single"/>
        </w:rPr>
        <w:t>annex Crimea</w:t>
      </w:r>
      <w:r w:rsidRPr="00C305D1">
        <w:rPr>
          <w:highlight w:val="green"/>
          <w:u w:val="single"/>
        </w:rPr>
        <w:t xml:space="preserve"> and</w:t>
      </w:r>
      <w:r w:rsidRPr="00C305D1">
        <w:rPr>
          <w:sz w:val="16"/>
        </w:rPr>
        <w:t xml:space="preserve"> to </w:t>
      </w:r>
      <w:r w:rsidRPr="00C305D1">
        <w:rPr>
          <w:b/>
          <w:highlight w:val="green"/>
          <w:u w:val="single"/>
        </w:rPr>
        <w:t>intervene in</w:t>
      </w:r>
      <w:r w:rsidRPr="00C305D1">
        <w:rPr>
          <w:sz w:val="16"/>
        </w:rPr>
        <w:t xml:space="preserve"> Eastern </w:t>
      </w:r>
      <w:r w:rsidRPr="00C305D1">
        <w:rPr>
          <w:b/>
          <w:highlight w:val="green"/>
          <w:u w:val="single"/>
        </w:rPr>
        <w:t>Ukraine</w:t>
      </w:r>
      <w:r w:rsidRPr="00C305D1">
        <w:rPr>
          <w:sz w:val="16"/>
        </w:rPr>
        <w:t xml:space="preserve">.[24] Somewhat similarly, </w:t>
      </w:r>
      <w:r w:rsidRPr="00C305D1">
        <w:rPr>
          <w:u w:val="single"/>
        </w:rPr>
        <w:t xml:space="preserve">it seems </w:t>
      </w:r>
      <w:r w:rsidRPr="00C305D1">
        <w:rPr>
          <w:b/>
          <w:u w:val="single"/>
        </w:rPr>
        <w:t>less costly</w:t>
      </w:r>
      <w:r w:rsidRPr="00C305D1">
        <w:rPr>
          <w:u w:val="single"/>
        </w:rPr>
        <w:t xml:space="preserve"> for American </w:t>
      </w:r>
      <w:r w:rsidRPr="00C305D1">
        <w:rPr>
          <w:highlight w:val="green"/>
          <w:u w:val="single"/>
        </w:rPr>
        <w:t>allies</w:t>
      </w:r>
      <w:r w:rsidRPr="00C305D1">
        <w:rPr>
          <w:u w:val="single"/>
        </w:rPr>
        <w:t xml:space="preserve"> in</w:t>
      </w:r>
      <w:r w:rsidRPr="00C305D1">
        <w:rPr>
          <w:sz w:val="16"/>
        </w:rPr>
        <w:t xml:space="preserve"> East </w:t>
      </w:r>
      <w:r w:rsidRPr="00C305D1">
        <w:rPr>
          <w:u w:val="single"/>
        </w:rPr>
        <w:t xml:space="preserve">Asia to </w:t>
      </w:r>
      <w:r w:rsidRPr="00C305D1">
        <w:rPr>
          <w:highlight w:val="green"/>
          <w:u w:val="single"/>
        </w:rPr>
        <w:t>engage in</w:t>
      </w:r>
      <w:r w:rsidRPr="00C305D1">
        <w:rPr>
          <w:sz w:val="16"/>
        </w:rPr>
        <w:t xml:space="preserve"> maritime </w:t>
      </w:r>
      <w:r w:rsidRPr="00C305D1">
        <w:rPr>
          <w:highlight w:val="green"/>
          <w:u w:val="single"/>
        </w:rPr>
        <w:t>conflicts with China</w:t>
      </w:r>
      <w:r w:rsidRPr="00C305D1">
        <w:rPr>
          <w:u w:val="single"/>
        </w:rPr>
        <w:t xml:space="preserve"> so long they are </w:t>
      </w:r>
      <w:r w:rsidRPr="00C305D1">
        <w:rPr>
          <w:u w:val="single"/>
        </w:rPr>
        <w:lastRenderedPageBreak/>
        <w:t xml:space="preserve">under the U.S. </w:t>
      </w:r>
      <w:r w:rsidRPr="00C305D1">
        <w:rPr>
          <w:sz w:val="16"/>
        </w:rPr>
        <w:t xml:space="preserve">protective </w:t>
      </w:r>
      <w:r w:rsidRPr="00C305D1">
        <w:rPr>
          <w:u w:val="single"/>
        </w:rPr>
        <w:t>shield</w:t>
      </w:r>
      <w:r w:rsidRPr="00C305D1">
        <w:rPr>
          <w:sz w:val="16"/>
        </w:rPr>
        <w:t xml:space="preserve">. Realists believe that </w:t>
      </w:r>
      <w:r w:rsidRPr="00C305D1">
        <w:rPr>
          <w:u w:val="single"/>
        </w:rPr>
        <w:t>moving away from such</w:t>
      </w:r>
      <w:r w:rsidRPr="00C305D1">
        <w:rPr>
          <w:sz w:val="16"/>
        </w:rPr>
        <w:t xml:space="preserve"> ever-growing </w:t>
      </w:r>
      <w:r w:rsidRPr="00C305D1">
        <w:rPr>
          <w:u w:val="single"/>
        </w:rPr>
        <w:t xml:space="preserve">commitments will </w:t>
      </w:r>
      <w:r w:rsidRPr="00C305D1">
        <w:rPr>
          <w:b/>
          <w:u w:val="single"/>
        </w:rPr>
        <w:t>stabilize the international system</w:t>
      </w:r>
      <w:r w:rsidRPr="00C305D1">
        <w:rPr>
          <w:u w:val="single"/>
        </w:rPr>
        <w:t>, or at</w:t>
      </w:r>
      <w:r w:rsidRPr="00C305D1">
        <w:rPr>
          <w:sz w:val="16"/>
        </w:rPr>
        <w:t xml:space="preserve"> the very </w:t>
      </w:r>
      <w:r w:rsidRPr="00C305D1">
        <w:rPr>
          <w:u w:val="single"/>
        </w:rPr>
        <w:t xml:space="preserve">least </w:t>
      </w:r>
      <w:r w:rsidRPr="00C305D1">
        <w:rPr>
          <w:b/>
          <w:u w:val="single"/>
        </w:rPr>
        <w:t>reduce</w:t>
      </w:r>
      <w:r w:rsidRPr="00C305D1">
        <w:rPr>
          <w:sz w:val="16"/>
        </w:rPr>
        <w:t xml:space="preserve"> the likelihood of a </w:t>
      </w:r>
      <w:r w:rsidRPr="00C305D1">
        <w:rPr>
          <w:b/>
          <w:u w:val="single"/>
        </w:rPr>
        <w:t>great-power conflict</w:t>
      </w:r>
      <w:r w:rsidRPr="00C305D1">
        <w:rPr>
          <w:sz w:val="16"/>
        </w:rPr>
        <w:t xml:space="preserve">. The realists are especially concerned about the </w:t>
      </w:r>
      <w:r w:rsidRPr="00C305D1">
        <w:rPr>
          <w:u w:val="single"/>
        </w:rPr>
        <w:t>American policies to shape</w:t>
      </w:r>
      <w:r w:rsidRPr="00C305D1">
        <w:rPr>
          <w:sz w:val="16"/>
        </w:rPr>
        <w:t xml:space="preserve"> the domestic character of other states, particularly by advancing </w:t>
      </w:r>
      <w:r w:rsidRPr="00C305D1">
        <w:rPr>
          <w:highlight w:val="green"/>
          <w:u w:val="single"/>
        </w:rPr>
        <w:t>democracy-promotion</w:t>
      </w:r>
      <w:r w:rsidRPr="00C305D1">
        <w:rPr>
          <w:sz w:val="16"/>
        </w:rPr>
        <w:t xml:space="preserve">, “nation-building,” and the universal protection of human rights.[25] In this context they highlight what they </w:t>
      </w:r>
      <w:r w:rsidRPr="00C305D1">
        <w:rPr>
          <w:highlight w:val="green"/>
          <w:u w:val="single"/>
        </w:rPr>
        <w:t>see</w:t>
      </w:r>
      <w:r w:rsidRPr="00C305D1">
        <w:rPr>
          <w:sz w:val="16"/>
        </w:rPr>
        <w:t xml:space="preserve"> as </w:t>
      </w:r>
      <w:r w:rsidRPr="00C305D1">
        <w:rPr>
          <w:b/>
          <w:highlight w:val="green"/>
          <w:u w:val="single"/>
        </w:rPr>
        <w:t>disastrous</w:t>
      </w:r>
      <w:r w:rsidRPr="00C305D1">
        <w:rPr>
          <w:sz w:val="16"/>
        </w:rPr>
        <w:t xml:space="preserve"> American </w:t>
      </w:r>
      <w:r w:rsidRPr="00C305D1">
        <w:rPr>
          <w:b/>
          <w:u w:val="single"/>
        </w:rPr>
        <w:t xml:space="preserve">military </w:t>
      </w:r>
      <w:r w:rsidRPr="00C305D1">
        <w:rPr>
          <w:b/>
          <w:highlight w:val="green"/>
          <w:u w:val="single"/>
        </w:rPr>
        <w:t>interventions</w:t>
      </w:r>
      <w:r w:rsidRPr="00C305D1">
        <w:rPr>
          <w:u w:val="single"/>
        </w:rPr>
        <w:t xml:space="preserve">, notably, </w:t>
      </w:r>
      <w:r w:rsidRPr="00C305D1">
        <w:rPr>
          <w:highlight w:val="green"/>
          <w:u w:val="single"/>
        </w:rPr>
        <w:t>in Iraq</w:t>
      </w:r>
      <w:r w:rsidRPr="00C305D1">
        <w:rPr>
          <w:u w:val="single"/>
        </w:rPr>
        <w:t xml:space="preserve"> in 2003</w:t>
      </w:r>
      <w:r w:rsidRPr="00C305D1">
        <w:rPr>
          <w:sz w:val="16"/>
        </w:rPr>
        <w:t xml:space="preserve"> and in </w:t>
      </w:r>
      <w:r w:rsidRPr="00C305D1">
        <w:rPr>
          <w:highlight w:val="green"/>
          <w:u w:val="single"/>
        </w:rPr>
        <w:t>Libya</w:t>
      </w:r>
      <w:r w:rsidRPr="00C305D1">
        <w:rPr>
          <w:u w:val="single"/>
        </w:rPr>
        <w:t xml:space="preserve"> in 2011 </w:t>
      </w:r>
      <w:proofErr w:type="gramStart"/>
      <w:r w:rsidRPr="00C305D1">
        <w:rPr>
          <w:highlight w:val="green"/>
          <w:u w:val="single"/>
        </w:rPr>
        <w:t>and</w:t>
      </w:r>
      <w:r w:rsidRPr="00C305D1">
        <w:rPr>
          <w:sz w:val="16"/>
        </w:rPr>
        <w:t xml:space="preserve"> also</w:t>
      </w:r>
      <w:proofErr w:type="gramEnd"/>
      <w:r w:rsidRPr="00C305D1">
        <w:rPr>
          <w:sz w:val="16"/>
        </w:rPr>
        <w:t xml:space="preserve"> the continuously </w:t>
      </w:r>
      <w:r w:rsidRPr="00C305D1">
        <w:rPr>
          <w:u w:val="single"/>
        </w:rPr>
        <w:t xml:space="preserve">costly intervention in </w:t>
      </w:r>
      <w:r w:rsidRPr="00C305D1">
        <w:rPr>
          <w:highlight w:val="green"/>
          <w:u w:val="single"/>
        </w:rPr>
        <w:t>Afghanistan</w:t>
      </w:r>
      <w:r w:rsidRPr="00C305D1">
        <w:rPr>
          <w:u w:val="single"/>
        </w:rPr>
        <w:t xml:space="preserve"> since 2001</w:t>
      </w:r>
      <w:r w:rsidRPr="00C305D1">
        <w:rPr>
          <w:sz w:val="16"/>
        </w:rPr>
        <w:t xml:space="preserve">. In their eyes such military interventions are not necessary for the protection of American national interests. Moreover, </w:t>
      </w:r>
      <w:r w:rsidRPr="00C305D1">
        <w:rPr>
          <w:u w:val="single"/>
        </w:rPr>
        <w:t xml:space="preserve">such military engagements are </w:t>
      </w:r>
      <w:r w:rsidRPr="00C305D1">
        <w:rPr>
          <w:b/>
          <w:u w:val="single"/>
        </w:rPr>
        <w:t>unlikely to succeed</w:t>
      </w:r>
      <w:r w:rsidRPr="00C305D1">
        <w:rPr>
          <w:u w:val="single"/>
        </w:rPr>
        <w:t xml:space="preserve"> and</w:t>
      </w:r>
      <w:r w:rsidRPr="00C305D1">
        <w:rPr>
          <w:sz w:val="16"/>
        </w:rPr>
        <w:t xml:space="preserve"> in many cases </w:t>
      </w:r>
      <w:r w:rsidRPr="00C305D1">
        <w:rPr>
          <w:u w:val="single"/>
        </w:rPr>
        <w:t xml:space="preserve">are </w:t>
      </w:r>
      <w:r w:rsidRPr="00C305D1">
        <w:rPr>
          <w:b/>
          <w:u w:val="single"/>
        </w:rPr>
        <w:t>de-stabilizing</w:t>
      </w:r>
      <w:r w:rsidRPr="00C305D1">
        <w:rPr>
          <w:u w:val="single"/>
        </w:rPr>
        <w:t xml:space="preserve"> and are causing unnecessary conflicts</w:t>
      </w:r>
      <w:r w:rsidRPr="00C305D1">
        <w:rPr>
          <w:sz w:val="16"/>
        </w:rPr>
        <w:t xml:space="preserve">. </w:t>
      </w:r>
      <w:r w:rsidRPr="00C305D1">
        <w:rPr>
          <w:u w:val="single"/>
        </w:rPr>
        <w:t xml:space="preserve">Such </w:t>
      </w:r>
      <w:r w:rsidRPr="00C305D1">
        <w:rPr>
          <w:highlight w:val="green"/>
          <w:u w:val="single"/>
        </w:rPr>
        <w:t>interventions</w:t>
      </w:r>
      <w:r w:rsidRPr="00C305D1">
        <w:rPr>
          <w:sz w:val="16"/>
        </w:rPr>
        <w:t xml:space="preserve"> simply </w:t>
      </w:r>
      <w:r w:rsidRPr="00C305D1">
        <w:rPr>
          <w:b/>
          <w:highlight w:val="green"/>
          <w:u w:val="single"/>
        </w:rPr>
        <w:t>increase the perceived threat</w:t>
      </w:r>
      <w:r w:rsidRPr="00C305D1">
        <w:rPr>
          <w:u w:val="single"/>
        </w:rPr>
        <w:t xml:space="preserve"> posed by the U.S. to</w:t>
      </w:r>
      <w:r w:rsidRPr="00C305D1">
        <w:rPr>
          <w:sz w:val="16"/>
        </w:rPr>
        <w:t xml:space="preserve"> some </w:t>
      </w:r>
      <w:r w:rsidRPr="00C305D1">
        <w:rPr>
          <w:u w:val="single"/>
        </w:rPr>
        <w:t>other countries</w:t>
      </w:r>
      <w:r w:rsidRPr="00C305D1">
        <w:rPr>
          <w:sz w:val="16"/>
        </w:rPr>
        <w:t xml:space="preserve">. </w:t>
      </w:r>
      <w:r w:rsidRPr="00C305D1">
        <w:rPr>
          <w:u w:val="single"/>
        </w:rPr>
        <w:t>Thus</w:t>
      </w:r>
      <w:r w:rsidRPr="00C305D1">
        <w:rPr>
          <w:sz w:val="16"/>
        </w:rPr>
        <w:t xml:space="preserve">, lessening—if not </w:t>
      </w:r>
      <w:r w:rsidRPr="00C305D1">
        <w:rPr>
          <w:b/>
          <w:highlight w:val="green"/>
          <w:u w:val="single"/>
        </w:rPr>
        <w:t>completely abandoning</w:t>
      </w:r>
      <w:r w:rsidRPr="00C305D1">
        <w:rPr>
          <w:sz w:val="16"/>
        </w:rPr>
        <w:t>—</w:t>
      </w:r>
      <w:r w:rsidRPr="00C305D1">
        <w:rPr>
          <w:u w:val="single"/>
        </w:rPr>
        <w:t>the U.S. commitment to advance</w:t>
      </w:r>
      <w:r w:rsidRPr="00C305D1">
        <w:rPr>
          <w:sz w:val="16"/>
        </w:rPr>
        <w:t xml:space="preserve"> these </w:t>
      </w:r>
      <w:r w:rsidRPr="00C305D1">
        <w:rPr>
          <w:u w:val="single"/>
        </w:rPr>
        <w:t>liberal values is likely</w:t>
      </w:r>
      <w:r w:rsidRPr="00C305D1">
        <w:rPr>
          <w:sz w:val="16"/>
        </w:rPr>
        <w:t xml:space="preserve">, in realist eyes, </w:t>
      </w:r>
      <w:r w:rsidRPr="00C305D1">
        <w:rPr>
          <w:u w:val="single"/>
        </w:rPr>
        <w:t xml:space="preserve">to </w:t>
      </w:r>
      <w:r w:rsidRPr="00C305D1">
        <w:rPr>
          <w:b/>
          <w:highlight w:val="green"/>
          <w:u w:val="single"/>
        </w:rPr>
        <w:t>stabilize the</w:t>
      </w:r>
      <w:r w:rsidRPr="00C305D1">
        <w:rPr>
          <w:b/>
          <w:u w:val="single"/>
        </w:rPr>
        <w:t xml:space="preserve"> international </w:t>
      </w:r>
      <w:r w:rsidRPr="00C305D1">
        <w:rPr>
          <w:b/>
          <w:highlight w:val="green"/>
          <w:u w:val="single"/>
        </w:rPr>
        <w:t>system</w:t>
      </w:r>
      <w:r w:rsidRPr="00C305D1">
        <w:rPr>
          <w:b/>
          <w:u w:val="single"/>
        </w:rPr>
        <w:t xml:space="preserve"> </w:t>
      </w:r>
      <w:r w:rsidRPr="00C305D1">
        <w:rPr>
          <w:u w:val="single"/>
        </w:rPr>
        <w:t xml:space="preserve">and to </w:t>
      </w:r>
      <w:r w:rsidRPr="00C305D1">
        <w:rPr>
          <w:b/>
          <w:u w:val="single"/>
        </w:rPr>
        <w:t>serve well</w:t>
      </w:r>
      <w:r w:rsidRPr="00C305D1">
        <w:rPr>
          <w:u w:val="single"/>
        </w:rPr>
        <w:t xml:space="preserve"> the American national security interests</w:t>
      </w:r>
      <w:r w:rsidRPr="00C305D1">
        <w:rPr>
          <w:sz w:val="16"/>
        </w:rPr>
        <w:t xml:space="preserve">. Even though liberals see trade as a major pacifying mechanism, realists view </w:t>
      </w:r>
      <w:r w:rsidRPr="00C305D1">
        <w:rPr>
          <w:u w:val="single"/>
        </w:rPr>
        <w:t>trade</w:t>
      </w:r>
      <w:r w:rsidRPr="00C305D1">
        <w:rPr>
          <w:sz w:val="16"/>
        </w:rPr>
        <w:t>—</w:t>
      </w:r>
      <w:r w:rsidRPr="00C305D1">
        <w:rPr>
          <w:u w:val="single"/>
        </w:rPr>
        <w:t>and</w:t>
      </w:r>
      <w:r w:rsidRPr="00C305D1">
        <w:rPr>
          <w:sz w:val="16"/>
        </w:rPr>
        <w:t xml:space="preserve"> economic </w:t>
      </w:r>
      <w:r w:rsidRPr="00C305D1">
        <w:rPr>
          <w:u w:val="single"/>
        </w:rPr>
        <w:t>interdependence</w:t>
      </w:r>
      <w:r w:rsidRPr="00C305D1">
        <w:rPr>
          <w:sz w:val="16"/>
        </w:rPr>
        <w:t xml:space="preserve"> more broadly—as potential </w:t>
      </w:r>
      <w:r w:rsidRPr="00C305D1">
        <w:rPr>
          <w:u w:val="single"/>
        </w:rPr>
        <w:t>sources</w:t>
      </w:r>
      <w:r w:rsidRPr="00C305D1">
        <w:rPr>
          <w:sz w:val="16"/>
        </w:rPr>
        <w:t xml:space="preserve"> for </w:t>
      </w:r>
      <w:r w:rsidRPr="00C305D1">
        <w:rPr>
          <w:u w:val="single"/>
        </w:rPr>
        <w:t>conflict</w:t>
      </w:r>
      <w:r w:rsidRPr="00C305D1">
        <w:rPr>
          <w:sz w:val="16"/>
        </w:rPr>
        <w:t xml:space="preserve">.[26] They highlight the earlier U.S. trade conflicts with Japan and currently with Mexico and China. Thus, </w:t>
      </w:r>
      <w:r w:rsidRPr="00C305D1">
        <w:rPr>
          <w:u w:val="single"/>
        </w:rPr>
        <w:t>moving away from free trade might diffuse conflicts rather than accelerate them</w:t>
      </w:r>
      <w:r w:rsidRPr="00C305D1">
        <w:rPr>
          <w:sz w:val="16"/>
        </w:rPr>
        <w:t xml:space="preserve">. Moreover, </w:t>
      </w:r>
      <w:r w:rsidRPr="00C305D1">
        <w:rPr>
          <w:u w:val="single"/>
        </w:rPr>
        <w:t>there is a growing populist opposition</w:t>
      </w:r>
      <w:r w:rsidRPr="00C305D1">
        <w:rPr>
          <w:sz w:val="16"/>
        </w:rPr>
        <w:t xml:space="preserve"> in the West </w:t>
      </w:r>
      <w:r w:rsidRPr="00C305D1">
        <w:rPr>
          <w:u w:val="single"/>
        </w:rPr>
        <w:t>to globalization</w:t>
      </w:r>
      <w:r w:rsidRPr="00C305D1">
        <w:rPr>
          <w:sz w:val="16"/>
        </w:rPr>
        <w:t xml:space="preserve">. In this sense, </w:t>
      </w:r>
      <w:r w:rsidRPr="00C305D1">
        <w:rPr>
          <w:u w:val="single"/>
        </w:rPr>
        <w:t>it cannot work as a</w:t>
      </w:r>
      <w:r w:rsidRPr="00C305D1">
        <w:rPr>
          <w:sz w:val="16"/>
        </w:rPr>
        <w:t xml:space="preserve"> useful </w:t>
      </w:r>
      <w:r w:rsidRPr="00C305D1">
        <w:rPr>
          <w:u w:val="single"/>
        </w:rPr>
        <w:t>recipe for the promotion of peace</w:t>
      </w:r>
      <w:r w:rsidRPr="00C305D1">
        <w:rPr>
          <w:sz w:val="16"/>
        </w:rPr>
        <w:t xml:space="preserve">. Similarly, despite the high levels of economic interdependence between Japan and China, for example, </w:t>
      </w:r>
      <w:r w:rsidRPr="00C305D1">
        <w:rPr>
          <w:u w:val="single"/>
        </w:rPr>
        <w:t>such interdependence does not prevent conflict</w:t>
      </w:r>
      <w:r w:rsidRPr="00C305D1">
        <w:rPr>
          <w:sz w:val="16"/>
        </w:rPr>
        <w:t xml:space="preserve"> between them </w:t>
      </w:r>
      <w:r w:rsidRPr="00C305D1">
        <w:rPr>
          <w:u w:val="single"/>
        </w:rPr>
        <w:t xml:space="preserve">and </w:t>
      </w:r>
      <w:proofErr w:type="gramStart"/>
      <w:r w:rsidRPr="00C305D1">
        <w:rPr>
          <w:u w:val="single"/>
        </w:rPr>
        <w:t>definitely does</w:t>
      </w:r>
      <w:proofErr w:type="gramEnd"/>
      <w:r w:rsidRPr="00C305D1">
        <w:rPr>
          <w:u w:val="single"/>
        </w:rPr>
        <w:t xml:space="preserve"> not result in</w:t>
      </w:r>
      <w:r w:rsidRPr="00C305D1">
        <w:rPr>
          <w:sz w:val="16"/>
        </w:rPr>
        <w:t xml:space="preserve"> stable </w:t>
      </w:r>
      <w:r w:rsidRPr="00C305D1">
        <w:rPr>
          <w:u w:val="single"/>
        </w:rPr>
        <w:t>peace even if it</w:t>
      </w:r>
      <w:r w:rsidRPr="00C305D1">
        <w:rPr>
          <w:sz w:val="16"/>
        </w:rPr>
        <w:t xml:space="preserve"> might have </w:t>
      </w:r>
      <w:r w:rsidRPr="00C305D1">
        <w:rPr>
          <w:u w:val="single"/>
        </w:rPr>
        <w:t>helped to prevent a shooting war</w:t>
      </w:r>
      <w:r w:rsidRPr="00C305D1">
        <w:rPr>
          <w:sz w:val="16"/>
        </w:rPr>
        <w:t xml:space="preserve"> between them, at least thus far. Realists are also skeptical about the ability of </w:t>
      </w:r>
      <w:r w:rsidRPr="00C305D1">
        <w:rPr>
          <w:highlight w:val="green"/>
          <w:u w:val="single"/>
        </w:rPr>
        <w:t>international institutions</w:t>
      </w:r>
      <w:r w:rsidRPr="00C305D1">
        <w:rPr>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C305D1">
        <w:rPr>
          <w:sz w:val="16"/>
        </w:rPr>
        <w:t>Thus</w:t>
      </w:r>
      <w:proofErr w:type="gramEnd"/>
      <w:r w:rsidRPr="00C305D1">
        <w:rPr>
          <w:sz w:val="16"/>
        </w:rPr>
        <w:t xml:space="preserve"> we </w:t>
      </w:r>
      <w:r w:rsidRPr="00C305D1">
        <w:rPr>
          <w:b/>
          <w:highlight w:val="green"/>
          <w:u w:val="single"/>
        </w:rPr>
        <w:t>cannot</w:t>
      </w:r>
      <w:r w:rsidRPr="00C305D1">
        <w:rPr>
          <w:sz w:val="16"/>
        </w:rPr>
        <w:t xml:space="preserve"> expect much from the ability of international institutions to </w:t>
      </w:r>
      <w:r w:rsidRPr="00C305D1">
        <w:rPr>
          <w:b/>
          <w:highlight w:val="green"/>
          <w:u w:val="single"/>
        </w:rPr>
        <w:t>pacify</w:t>
      </w:r>
      <w:r w:rsidRPr="00C305D1">
        <w:rPr>
          <w:b/>
          <w:u w:val="single"/>
        </w:rPr>
        <w:t xml:space="preserve"> intense </w:t>
      </w:r>
      <w:r w:rsidRPr="00C305D1">
        <w:rPr>
          <w:b/>
          <w:highlight w:val="green"/>
          <w:u w:val="single"/>
        </w:rPr>
        <w:t>conflicts</w:t>
      </w:r>
      <w:r w:rsidRPr="00C305D1">
        <w:rPr>
          <w:u w:val="single"/>
        </w:rPr>
        <w:t>, especially among</w:t>
      </w:r>
      <w:r w:rsidRPr="00C305D1">
        <w:rPr>
          <w:sz w:val="16"/>
        </w:rPr>
        <w:t xml:space="preserve"> the </w:t>
      </w:r>
      <w:r w:rsidRPr="00C305D1">
        <w:rPr>
          <w:u w:val="single"/>
        </w:rPr>
        <w:t>great powers</w:t>
      </w:r>
      <w:r w:rsidRPr="00C305D1">
        <w:rPr>
          <w:sz w:val="16"/>
        </w:rPr>
        <w:t xml:space="preserve">. </w:t>
      </w:r>
      <w:r w:rsidRPr="00C305D1">
        <w:rPr>
          <w:u w:val="single"/>
        </w:rPr>
        <w:t>Even</w:t>
      </w:r>
      <w:r w:rsidRPr="00C305D1">
        <w:rPr>
          <w:sz w:val="16"/>
        </w:rPr>
        <w:t xml:space="preserve"> the most remarkable of international intuitions—</w:t>
      </w:r>
      <w:r w:rsidRPr="00C305D1">
        <w:rPr>
          <w:highlight w:val="green"/>
          <w:u w:val="single"/>
        </w:rPr>
        <w:t>the EU</w:t>
      </w:r>
      <w:r w:rsidRPr="00C305D1">
        <w:rPr>
          <w:sz w:val="16"/>
        </w:rPr>
        <w:t>—</w:t>
      </w:r>
      <w:r w:rsidRPr="00C305D1">
        <w:rPr>
          <w:u w:val="single"/>
        </w:rPr>
        <w:t>has</w:t>
      </w:r>
      <w:r w:rsidRPr="00C305D1">
        <w:rPr>
          <w:sz w:val="16"/>
        </w:rPr>
        <w:t xml:space="preserve"> recently </w:t>
      </w:r>
      <w:r w:rsidRPr="00C305D1">
        <w:rPr>
          <w:b/>
          <w:highlight w:val="green"/>
          <w:u w:val="single"/>
        </w:rPr>
        <w:t>failed</w:t>
      </w:r>
      <w:r w:rsidRPr="00C305D1">
        <w:rPr>
          <w:b/>
          <w:u w:val="single"/>
        </w:rPr>
        <w:t xml:space="preserve"> in advancing </w:t>
      </w:r>
      <w:r w:rsidRPr="00C305D1">
        <w:rPr>
          <w:b/>
          <w:highlight w:val="green"/>
          <w:u w:val="single"/>
        </w:rPr>
        <w:t>cooperation</w:t>
      </w:r>
      <w:r w:rsidRPr="00C305D1">
        <w:rPr>
          <w:u w:val="single"/>
        </w:rPr>
        <w:t xml:space="preserve"> among its members </w:t>
      </w:r>
      <w:proofErr w:type="gramStart"/>
      <w:r w:rsidRPr="00C305D1">
        <w:rPr>
          <w:u w:val="single"/>
        </w:rPr>
        <w:t xml:space="preserve">with regard </w:t>
      </w:r>
      <w:r w:rsidRPr="00C305D1">
        <w:rPr>
          <w:highlight w:val="green"/>
          <w:u w:val="single"/>
        </w:rPr>
        <w:t>to</w:t>
      </w:r>
      <w:proofErr w:type="gramEnd"/>
      <w:r w:rsidRPr="00C305D1">
        <w:rPr>
          <w:sz w:val="16"/>
        </w:rPr>
        <w:t xml:space="preserve"> the key issues of </w:t>
      </w:r>
      <w:r w:rsidRPr="00C305D1">
        <w:rPr>
          <w:highlight w:val="green"/>
          <w:u w:val="single"/>
        </w:rPr>
        <w:t>immigration, terrorism and the</w:t>
      </w:r>
      <w:r w:rsidRPr="00C305D1">
        <w:rPr>
          <w:sz w:val="16"/>
        </w:rPr>
        <w:t xml:space="preserve"> Euro </w:t>
      </w:r>
      <w:r w:rsidRPr="00C305D1">
        <w:rPr>
          <w:highlight w:val="green"/>
          <w:u w:val="single"/>
        </w:rPr>
        <w:t>financial crisis</w:t>
      </w:r>
      <w:r w:rsidRPr="00C305D1">
        <w:rPr>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C305D1">
        <w:rPr>
          <w:sz w:val="16"/>
        </w:rPr>
        <w:t>whole</w:t>
      </w:r>
      <w:proofErr w:type="gramEnd"/>
      <w:r w:rsidRPr="00C305D1">
        <w:rPr>
          <w:sz w:val="16"/>
        </w:rPr>
        <w:t xml:space="preserve"> this will not advance a high-level ‘warm’ peace in Europe or elsewhere; rather it may, at most, lead to some kind of an unstable spheres-of-influence arrangement, which is unlikely to endure for an extended period. In sum, </w:t>
      </w:r>
      <w:r w:rsidRPr="00C305D1">
        <w:rPr>
          <w:u w:val="single"/>
        </w:rPr>
        <w:t>while liberals offer</w:t>
      </w:r>
      <w:r w:rsidRPr="00C305D1">
        <w:rPr>
          <w:sz w:val="16"/>
        </w:rPr>
        <w:t xml:space="preserve"> a menu of </w:t>
      </w:r>
      <w:r w:rsidRPr="00C305D1">
        <w:rPr>
          <w:highlight w:val="green"/>
          <w:u w:val="single"/>
        </w:rPr>
        <w:t>mechanisms for promoting peace</w:t>
      </w:r>
      <w:r w:rsidRPr="00C305D1">
        <w:rPr>
          <w:u w:val="single"/>
        </w:rPr>
        <w:t xml:space="preserve">, these mechanisms </w:t>
      </w:r>
      <w:r w:rsidRPr="00C305D1">
        <w:rPr>
          <w:highlight w:val="green"/>
          <w:u w:val="single"/>
        </w:rPr>
        <w:t>seem</w:t>
      </w:r>
      <w:r w:rsidRPr="00C305D1">
        <w:rPr>
          <w:sz w:val="16"/>
        </w:rPr>
        <w:t xml:space="preserve"> now </w:t>
      </w:r>
      <w:r w:rsidRPr="00C305D1">
        <w:rPr>
          <w:b/>
          <w:highlight w:val="green"/>
          <w:u w:val="single"/>
        </w:rPr>
        <w:t>under assault</w:t>
      </w:r>
      <w:r w:rsidRPr="00C305D1">
        <w:rPr>
          <w:sz w:val="16"/>
        </w:rPr>
        <w:t xml:space="preserve"> or in some process of weakening </w:t>
      </w:r>
      <w:r w:rsidRPr="00C305D1">
        <w:rPr>
          <w:b/>
          <w:highlight w:val="green"/>
          <w:u w:val="single"/>
        </w:rPr>
        <w:t>under Trumpism</w:t>
      </w:r>
      <w:r w:rsidRPr="00C305D1">
        <w:rPr>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C305D1">
        <w:rPr>
          <w:u w:val="single"/>
        </w:rPr>
        <w:t>some stabilizing effects of</w:t>
      </w:r>
      <w:r w:rsidRPr="00C305D1">
        <w:rPr>
          <w:sz w:val="16"/>
        </w:rPr>
        <w:t xml:space="preserve"> deterrence, especially </w:t>
      </w:r>
      <w:r w:rsidRPr="00C305D1">
        <w:rPr>
          <w:b/>
          <w:u w:val="single"/>
        </w:rPr>
        <w:t>nuclear deterrence</w:t>
      </w:r>
      <w:r w:rsidRPr="00C305D1">
        <w:rPr>
          <w:u w:val="single"/>
        </w:rPr>
        <w:t>, and</w:t>
      </w:r>
      <w:r w:rsidRPr="00C305D1">
        <w:rPr>
          <w:sz w:val="16"/>
        </w:rPr>
        <w:t xml:space="preserve"> of </w:t>
      </w:r>
      <w:r w:rsidRPr="00C305D1">
        <w:rPr>
          <w:u w:val="single"/>
        </w:rPr>
        <w:t>the balance of power</w:t>
      </w:r>
      <w:r w:rsidRPr="00C305D1">
        <w:rPr>
          <w:sz w:val="16"/>
        </w:rPr>
        <w:t xml:space="preserve"> among the great powers. </w:t>
      </w:r>
      <w:proofErr w:type="gramStart"/>
      <w:r w:rsidRPr="00C305D1">
        <w:rPr>
          <w:sz w:val="16"/>
        </w:rPr>
        <w:t>These kind of factors</w:t>
      </w:r>
      <w:proofErr w:type="gramEnd"/>
      <w:r w:rsidRPr="00C305D1">
        <w:rPr>
          <w:sz w:val="16"/>
        </w:rPr>
        <w:t xml:space="preserve"> might — also </w:t>
      </w:r>
      <w:r w:rsidRPr="00C305D1">
        <w:rPr>
          <w:u w:val="single"/>
        </w:rPr>
        <w:t>under Trumpism</w:t>
      </w:r>
      <w:r w:rsidRPr="00C305D1">
        <w:rPr>
          <w:sz w:val="16"/>
        </w:rPr>
        <w:t>—</w:t>
      </w:r>
      <w:r w:rsidRPr="00C305D1">
        <w:rPr>
          <w:b/>
          <w:u w:val="single"/>
        </w:rPr>
        <w:t>maintain world stability</w:t>
      </w:r>
      <w:r w:rsidRPr="00C305D1">
        <w:rPr>
          <w:u w:val="single"/>
        </w:rPr>
        <w:t xml:space="preserve"> and </w:t>
      </w:r>
      <w:r w:rsidRPr="00C305D1">
        <w:rPr>
          <w:b/>
          <w:u w:val="single"/>
        </w:rPr>
        <w:t>prevent war</w:t>
      </w:r>
      <w:r w:rsidRPr="00C305D1">
        <w:rPr>
          <w:sz w:val="16"/>
        </w:rPr>
        <w:t xml:space="preserve"> even if some level of great-power conflict is expected to endure at any rate. </w:t>
      </w:r>
      <w:r w:rsidRPr="00C305D1">
        <w:rPr>
          <w:u w:val="single"/>
        </w:rPr>
        <w:t xml:space="preserve">The </w:t>
      </w:r>
      <w:r w:rsidRPr="00C305D1">
        <w:rPr>
          <w:b/>
          <w:u w:val="single"/>
        </w:rPr>
        <w:t>most effective instrument</w:t>
      </w:r>
      <w:r w:rsidRPr="00C305D1">
        <w:rPr>
          <w:u w:val="single"/>
        </w:rPr>
        <w:t xml:space="preserve"> for cooperation</w:t>
      </w:r>
      <w:r w:rsidRPr="00C305D1">
        <w:rPr>
          <w:sz w:val="16"/>
        </w:rPr>
        <w:t xml:space="preserve">—applicable </w:t>
      </w:r>
      <w:r w:rsidRPr="00C305D1">
        <w:rPr>
          <w:u w:val="single"/>
        </w:rPr>
        <w:t>even under the illiberal turn</w:t>
      </w:r>
      <w:r w:rsidRPr="00C305D1">
        <w:rPr>
          <w:sz w:val="16"/>
        </w:rPr>
        <w:t xml:space="preserve">– </w:t>
      </w:r>
      <w:r w:rsidRPr="00C305D1">
        <w:rPr>
          <w:u w:val="single"/>
        </w:rPr>
        <w:t>is</w:t>
      </w:r>
      <w:r w:rsidRPr="00C305D1">
        <w:rPr>
          <w:sz w:val="16"/>
        </w:rPr>
        <w:t xml:space="preserve"> based on </w:t>
      </w:r>
      <w:r w:rsidRPr="00C305D1">
        <w:rPr>
          <w:u w:val="single"/>
        </w:rPr>
        <w:t>common threats faced by the great powers such as</w:t>
      </w:r>
      <w:r w:rsidRPr="00C305D1">
        <w:rPr>
          <w:sz w:val="16"/>
        </w:rPr>
        <w:t xml:space="preserve"> large-scale </w:t>
      </w:r>
      <w:r w:rsidRPr="00C305D1">
        <w:rPr>
          <w:u w:val="single"/>
        </w:rPr>
        <w:t>terrorism or</w:t>
      </w:r>
      <w:r w:rsidRPr="00C305D1">
        <w:rPr>
          <w:sz w:val="16"/>
        </w:rPr>
        <w:t xml:space="preserve"> risky behavior by a small nuclear power such as </w:t>
      </w:r>
      <w:r w:rsidRPr="00C305D1">
        <w:rPr>
          <w:u w:val="single"/>
        </w:rPr>
        <w:t>North Korea and</w:t>
      </w:r>
      <w:r w:rsidRPr="00C305D1">
        <w:rPr>
          <w:sz w:val="16"/>
        </w:rPr>
        <w:t xml:space="preserve"> potentially </w:t>
      </w:r>
      <w:r w:rsidRPr="00C305D1">
        <w:rPr>
          <w:u w:val="single"/>
        </w:rPr>
        <w:t>Iran</w:t>
      </w:r>
      <w:r w:rsidRPr="00C305D1">
        <w:rPr>
          <w:sz w:val="16"/>
        </w:rPr>
        <w:t xml:space="preserve">. </w:t>
      </w:r>
      <w:r w:rsidRPr="00C305D1">
        <w:rPr>
          <w:u w:val="single"/>
        </w:rPr>
        <w:t>Evaluation of the Realist and the Liberal Views</w:t>
      </w:r>
      <w:r w:rsidRPr="00C305D1">
        <w:rPr>
          <w:sz w:val="16"/>
        </w:rPr>
        <w:t xml:space="preserve"> At this stage, less than three months </w:t>
      </w:r>
      <w:r w:rsidRPr="00C305D1">
        <w:rPr>
          <w:u w:val="single"/>
        </w:rPr>
        <w:t>into the Trump administration</w:t>
      </w:r>
      <w:r w:rsidRPr="00C305D1">
        <w:rPr>
          <w:sz w:val="16"/>
        </w:rPr>
        <w:t xml:space="preserve">, it is quite difficult to determine which approach is right. Still, </w:t>
      </w:r>
      <w:proofErr w:type="gramStart"/>
      <w:r w:rsidRPr="00C305D1">
        <w:rPr>
          <w:u w:val="single"/>
        </w:rPr>
        <w:t>on the whole</w:t>
      </w:r>
      <w:proofErr w:type="gramEnd"/>
      <w:r w:rsidRPr="00C305D1">
        <w:rPr>
          <w:sz w:val="16"/>
        </w:rPr>
        <w:t xml:space="preserve">, we might be able to distinguish between short-term versus long-term effects and among different types of peace. In the short-term, </w:t>
      </w:r>
      <w:r w:rsidRPr="00C305D1">
        <w:rPr>
          <w:b/>
          <w:u w:val="single"/>
        </w:rPr>
        <w:t>realists</w:t>
      </w:r>
      <w:r w:rsidRPr="00C305D1">
        <w:rPr>
          <w:sz w:val="16"/>
        </w:rPr>
        <w:t xml:space="preserve"> may </w:t>
      </w:r>
      <w:r w:rsidRPr="00C305D1">
        <w:rPr>
          <w:b/>
          <w:u w:val="single"/>
        </w:rPr>
        <w:t>have a point</w:t>
      </w:r>
      <w:r w:rsidRPr="00C305D1">
        <w:rPr>
          <w:u w:val="single"/>
        </w:rPr>
        <w:t xml:space="preserve">: </w:t>
      </w:r>
      <w:r w:rsidRPr="00C305D1">
        <w:rPr>
          <w:highlight w:val="green"/>
          <w:u w:val="single"/>
        </w:rPr>
        <w:t>the avoidance of</w:t>
      </w:r>
      <w:r w:rsidRPr="00C305D1">
        <w:rPr>
          <w:u w:val="single"/>
        </w:rPr>
        <w:t xml:space="preserve"> American interventions for </w:t>
      </w:r>
      <w:r w:rsidRPr="00C305D1">
        <w:rPr>
          <w:highlight w:val="green"/>
          <w:u w:val="single"/>
        </w:rPr>
        <w:t>democracy-promotion</w:t>
      </w:r>
      <w:r w:rsidRPr="00C305D1">
        <w:rPr>
          <w:sz w:val="16"/>
        </w:rPr>
        <w:t xml:space="preserve"> and humanitarian interventions might </w:t>
      </w:r>
      <w:r w:rsidRPr="00C305D1">
        <w:rPr>
          <w:b/>
          <w:highlight w:val="green"/>
          <w:u w:val="single"/>
        </w:rPr>
        <w:t>stabilize</w:t>
      </w:r>
      <w:r w:rsidRPr="00C305D1">
        <w:rPr>
          <w:b/>
          <w:u w:val="single"/>
        </w:rPr>
        <w:t xml:space="preserve"> the international system</w:t>
      </w:r>
      <w:r w:rsidRPr="00C305D1">
        <w:rPr>
          <w:sz w:val="16"/>
        </w:rPr>
        <w:t>. The key American adversaries—</w:t>
      </w:r>
      <w:r w:rsidRPr="00C305D1">
        <w:rPr>
          <w:highlight w:val="green"/>
          <w:u w:val="single"/>
        </w:rPr>
        <w:t>Russia, China, and Iran</w:t>
      </w:r>
      <w:r w:rsidRPr="00C305D1">
        <w:rPr>
          <w:sz w:val="16"/>
        </w:rPr>
        <w:t xml:space="preserve">— </w:t>
      </w:r>
      <w:r w:rsidRPr="00C305D1">
        <w:rPr>
          <w:u w:val="single"/>
        </w:rPr>
        <w:t xml:space="preserve">will be </w:t>
      </w:r>
      <w:r w:rsidRPr="00C305D1">
        <w:rPr>
          <w:b/>
          <w:u w:val="single"/>
        </w:rPr>
        <w:t>less troubled</w:t>
      </w:r>
      <w:r w:rsidRPr="00C305D1">
        <w:rPr>
          <w:u w:val="single"/>
        </w:rPr>
        <w:t xml:space="preserve"> by regime–change</w:t>
      </w:r>
      <w:r w:rsidRPr="00C305D1">
        <w:rPr>
          <w:sz w:val="16"/>
        </w:rPr>
        <w:t xml:space="preserve"> strategies </w:t>
      </w:r>
      <w:r w:rsidRPr="00C305D1">
        <w:rPr>
          <w:u w:val="single"/>
        </w:rPr>
        <w:t xml:space="preserve">or ‘color revolutions’ advanced by the U.S. that are </w:t>
      </w:r>
      <w:r w:rsidRPr="00C305D1">
        <w:rPr>
          <w:b/>
          <w:u w:val="single"/>
        </w:rPr>
        <w:t>perceived to be posing major threats</w:t>
      </w:r>
      <w:r w:rsidRPr="00C305D1">
        <w:rPr>
          <w:u w:val="single"/>
        </w:rPr>
        <w:t xml:space="preserve"> to their regimes</w:t>
      </w:r>
      <w:r w:rsidRPr="00C305D1">
        <w:rPr>
          <w:sz w:val="16"/>
        </w:rPr>
        <w:t xml:space="preserve">. </w:t>
      </w:r>
      <w:r w:rsidRPr="00C305D1">
        <w:rPr>
          <w:u w:val="single"/>
        </w:rPr>
        <w:t>The eastward expansion of NATO and the EU, which</w:t>
      </w:r>
      <w:r w:rsidRPr="00C305D1">
        <w:rPr>
          <w:sz w:val="16"/>
        </w:rPr>
        <w:t xml:space="preserve"> realists argue </w:t>
      </w:r>
      <w:r w:rsidRPr="00C305D1">
        <w:rPr>
          <w:u w:val="single"/>
        </w:rPr>
        <w:t xml:space="preserve">has provoked Russia, </w:t>
      </w:r>
      <w:r w:rsidRPr="00C305D1">
        <w:rPr>
          <w:b/>
          <w:u w:val="single"/>
        </w:rPr>
        <w:t>will</w:t>
      </w:r>
      <w:r w:rsidRPr="00C305D1">
        <w:rPr>
          <w:sz w:val="16"/>
        </w:rPr>
        <w:t xml:space="preserve"> also </w:t>
      </w:r>
      <w:r w:rsidRPr="00C305D1">
        <w:rPr>
          <w:b/>
          <w:u w:val="single"/>
        </w:rPr>
        <w:t>stop</w:t>
      </w:r>
      <w:r w:rsidRPr="00C305D1">
        <w:rPr>
          <w:sz w:val="16"/>
        </w:rPr>
        <w:t xml:space="preserve">. </w:t>
      </w:r>
      <w:r w:rsidRPr="00C305D1">
        <w:rPr>
          <w:u w:val="single"/>
        </w:rPr>
        <w:t xml:space="preserve">Such reassurances are likely to </w:t>
      </w:r>
      <w:r w:rsidRPr="00C305D1">
        <w:rPr>
          <w:b/>
          <w:u w:val="single"/>
        </w:rPr>
        <w:t>increase stability</w:t>
      </w:r>
      <w:r w:rsidRPr="00C305D1">
        <w:rPr>
          <w:sz w:val="16"/>
        </w:rPr>
        <w:t xml:space="preserve"> in international politics and to produce at least a ‘cold peace’ </w:t>
      </w:r>
      <w:r w:rsidRPr="00C305D1">
        <w:rPr>
          <w:u w:val="single"/>
        </w:rPr>
        <w:t>in the international system</w:t>
      </w:r>
      <w:r w:rsidRPr="00C305D1">
        <w:rPr>
          <w:sz w:val="16"/>
        </w:rPr>
        <w:t xml:space="preserve"> and in key regions. </w:t>
      </w:r>
    </w:p>
    <w:p w14:paraId="140915F3" w14:textId="77777777" w:rsidR="00A844B1" w:rsidRDefault="00A844B1" w:rsidP="00A844B1">
      <w:pPr>
        <w:pStyle w:val="Heading4"/>
        <w:rPr>
          <w:rFonts w:cs="Arial"/>
        </w:rPr>
      </w:pPr>
      <w:r>
        <w:rPr>
          <w:rFonts w:cs="Arial"/>
        </w:rPr>
        <w:lastRenderedPageBreak/>
        <w:t>Democracy spreads disease – Chinese autocracy solves.</w:t>
      </w:r>
    </w:p>
    <w:p w14:paraId="3B9BC5B9" w14:textId="77777777" w:rsidR="00A844B1" w:rsidRPr="0052781C" w:rsidRDefault="00A844B1" w:rsidP="00A844B1">
      <w:r w:rsidRPr="0052781C">
        <w:rPr>
          <w:rStyle w:val="Style13ptBold"/>
        </w:rPr>
        <w:t>Schwartz ’12</w:t>
      </w:r>
      <w:r w:rsidRPr="0052781C">
        <w:t xml:space="preserve"> </w:t>
      </w:r>
      <w:r w:rsidRPr="00037D5C">
        <w:rPr>
          <w:sz w:val="16"/>
          <w:szCs w:val="16"/>
        </w:rPr>
        <w:t xml:space="preserve">– Schwartz, </w:t>
      </w:r>
      <w:proofErr w:type="spellStart"/>
      <w:r w:rsidRPr="00037D5C">
        <w:rPr>
          <w:sz w:val="16"/>
          <w:szCs w:val="16"/>
        </w:rPr>
        <w:t>Poli</w:t>
      </w:r>
      <w:proofErr w:type="spellEnd"/>
      <w:r w:rsidRPr="00037D5C">
        <w:rPr>
          <w:sz w:val="16"/>
          <w:szCs w:val="16"/>
        </w:rPr>
        <w:t xml:space="preserve"> Sci Prof @ State University of New York, 12 (Jonathon, Compensating for the ‘Authoritarian Advantage’ in Crisis Response: A Comparative Case Study of SARS Pandemic Responses in China and Taiwan, J OF CHIN POLIT SCI (2012) 17:313–331)</w:t>
      </w:r>
      <w:r w:rsidRPr="0052781C">
        <w:t xml:space="preserve"> </w:t>
      </w:r>
    </w:p>
    <w:p w14:paraId="61FD17C2" w14:textId="77777777" w:rsidR="00A844B1" w:rsidRDefault="00A844B1" w:rsidP="00A844B1">
      <w:pPr>
        <w:rPr>
          <w:rStyle w:val="StyleUnderline"/>
          <w:rFonts w:cs="Arial"/>
        </w:rPr>
      </w:pPr>
      <w:r w:rsidRPr="00037D5C">
        <w:rPr>
          <w:rFonts w:cs="Arial"/>
          <w:sz w:val="16"/>
        </w:rPr>
        <w:t xml:space="preserve">In the aftermath of the SARS epidemic much was made of </w:t>
      </w:r>
      <w:r w:rsidRPr="0084739F">
        <w:rPr>
          <w:rFonts w:cs="Arial"/>
          <w:u w:val="single"/>
        </w:rPr>
        <w:t xml:space="preserve">China’s </w:t>
      </w:r>
      <w:r w:rsidRPr="0084739F">
        <w:rPr>
          <w:rFonts w:cs="Arial"/>
          <w:b/>
          <w:u w:val="single"/>
        </w:rPr>
        <w:t>effective efforts</w:t>
      </w:r>
      <w:r w:rsidRPr="0084739F">
        <w:rPr>
          <w:rFonts w:cs="Arial"/>
          <w:u w:val="single"/>
        </w:rPr>
        <w:t xml:space="preserve"> at disease</w:t>
      </w:r>
      <w:r w:rsidRPr="0084739F">
        <w:rPr>
          <w:rFonts w:cs="Arial"/>
          <w:sz w:val="16"/>
        </w:rPr>
        <w:t xml:space="preserve"> control and </w:t>
      </w:r>
      <w:r w:rsidRPr="0084739F">
        <w:rPr>
          <w:rFonts w:cs="Arial"/>
          <w:u w:val="single"/>
        </w:rPr>
        <w:t xml:space="preserve">prevention. </w:t>
      </w:r>
      <w:r w:rsidRPr="0084739F">
        <w:rPr>
          <w:rStyle w:val="StyleUnderline"/>
          <w:rFonts w:cs="Arial"/>
        </w:rPr>
        <w:t>China’s</w:t>
      </w:r>
      <w:r w:rsidRPr="0084739F">
        <w:rPr>
          <w:rFonts w:cs="Arial"/>
          <w:sz w:val="16"/>
        </w:rPr>
        <w:t xml:space="preserve"> perceived </w:t>
      </w:r>
      <w:r w:rsidRPr="0084739F">
        <w:rPr>
          <w:rStyle w:val="StyleUnderline"/>
          <w:rFonts w:cs="Arial"/>
        </w:rPr>
        <w:t>success in controlling</w:t>
      </w:r>
      <w:r w:rsidRPr="0084739F">
        <w:rPr>
          <w:rFonts w:cs="Arial"/>
          <w:sz w:val="16"/>
        </w:rPr>
        <w:t xml:space="preserve"> </w:t>
      </w:r>
      <w:r w:rsidRPr="0084739F">
        <w:rPr>
          <w:rStyle w:val="StyleUnderline"/>
          <w:rFonts w:cs="Arial"/>
        </w:rPr>
        <w:t>SARS stands in stark contrast with Taiwan’s</w:t>
      </w:r>
      <w:r w:rsidRPr="0084739F">
        <w:rPr>
          <w:rFonts w:cs="Arial"/>
          <w:sz w:val="16"/>
        </w:rPr>
        <w:t xml:space="preserve"> </w:t>
      </w:r>
      <w:r w:rsidRPr="0084739F">
        <w:rPr>
          <w:rStyle w:val="StyleUnderline"/>
          <w:rFonts w:cs="Arial"/>
        </w:rPr>
        <w:t>troubled response</w:t>
      </w:r>
      <w:r w:rsidRPr="00037D5C">
        <w:rPr>
          <w:rFonts w:cs="Arial"/>
          <w:sz w:val="16"/>
        </w:rPr>
        <w:t xml:space="preserve"> to its own SARS outbreak. Why does Taiwan, a geographically small, densely populated country with a democratic government, wealthy and modern knowledge-based economy, fail to effectively respond to SARS whereas big, heavily populated, relatively under-developed and authoritarian China succeeds? Does regime type explain China’s relative success, and to the extent that </w:t>
      </w:r>
      <w:r w:rsidRPr="00B13A09">
        <w:rPr>
          <w:rStyle w:val="StyleUnderline"/>
          <w:rFonts w:cs="Arial"/>
        </w:rPr>
        <w:t>regime type matters</w:t>
      </w:r>
      <w:r w:rsidRPr="00037D5C">
        <w:rPr>
          <w:rFonts w:cs="Arial"/>
          <w:sz w:val="16"/>
        </w:rPr>
        <w:t xml:space="preserve">, what can be done </w:t>
      </w:r>
      <w:r w:rsidRPr="00037D5C">
        <w:rPr>
          <w:rFonts w:cs="Arial"/>
          <w:u w:val="single"/>
        </w:rPr>
        <w:t xml:space="preserve">to compensate for </w:t>
      </w:r>
      <w:r w:rsidRPr="00037D5C">
        <w:rPr>
          <w:rFonts w:cs="Arial"/>
          <w:b/>
          <w:u w:val="single"/>
        </w:rPr>
        <w:t>China’s ‘authoritarian advantage’</w:t>
      </w:r>
      <w:r w:rsidRPr="00037D5C">
        <w:rPr>
          <w:rFonts w:cs="Arial"/>
          <w:u w:val="single"/>
        </w:rPr>
        <w:t xml:space="preserve"> in crisis response</w:t>
      </w:r>
      <w:r w:rsidRPr="00037D5C">
        <w:rPr>
          <w:rFonts w:cs="Arial"/>
          <w:sz w:val="16"/>
        </w:rPr>
        <w:t xml:space="preserve">? To address these </w:t>
      </w:r>
      <w:proofErr w:type="gramStart"/>
      <w:r w:rsidRPr="00037D5C">
        <w:rPr>
          <w:rFonts w:cs="Arial"/>
          <w:sz w:val="16"/>
        </w:rPr>
        <w:t>questions</w:t>
      </w:r>
      <w:proofErr w:type="gramEnd"/>
      <w:r w:rsidRPr="00037D5C">
        <w:rPr>
          <w:rFonts w:cs="Arial"/>
          <w:sz w:val="16"/>
        </w:rPr>
        <w:t xml:space="preserve"> I conduct a comparative analysis of pandemic response by Taiwan and China. Due to space limitations, I focus primarily on Taiwan, drawing on previous studies of China to highlight the differences between Chinese and Taiwanese responses. In the final section I draw on this comparison to identify means to compensate for China’s ‘authoritarian advantage’. Crisis and Response The crisis literature distinguishes between routine crises and novel crises. In routine crises (frequently recurring crises such as fires and floods), political leaders may defer to operational commanders – people such as fire fighters or police officers - who have dealt with similar crises in the past. These operational commanders have trained for, and perhaps experienced similar crises and are able to respond effectively with only moderate adaptation of existing crisis response procedures [1]. However, this approach cannot be followed in the case of novel crises. </w:t>
      </w:r>
      <w:r w:rsidRPr="0052781C">
        <w:rPr>
          <w:rStyle w:val="StyleUnderline"/>
          <w:rFonts w:cs="Arial"/>
        </w:rPr>
        <w:t xml:space="preserve">Novel crises are crises where there is little </w:t>
      </w:r>
      <w:proofErr w:type="gramStart"/>
      <w:r w:rsidRPr="0052781C">
        <w:rPr>
          <w:rStyle w:val="StyleUnderline"/>
          <w:rFonts w:cs="Arial"/>
        </w:rPr>
        <w:t>past experience</w:t>
      </w:r>
      <w:proofErr w:type="gramEnd"/>
      <w:r w:rsidRPr="0052781C">
        <w:rPr>
          <w:rStyle w:val="StyleUnderline"/>
          <w:rFonts w:cs="Arial"/>
        </w:rPr>
        <w:t xml:space="preserve"> to draw on.</w:t>
      </w:r>
      <w:r w:rsidRPr="00037D5C">
        <w:rPr>
          <w:rFonts w:cs="Arial"/>
          <w:sz w:val="16"/>
        </w:rPr>
        <w:t xml:space="preserve"> </w:t>
      </w:r>
      <w:r w:rsidRPr="0052781C">
        <w:rPr>
          <w:rStyle w:val="StyleUnderline"/>
          <w:rFonts w:cs="Arial"/>
        </w:rPr>
        <w:t xml:space="preserve">Such </w:t>
      </w:r>
      <w:r w:rsidRPr="0052781C">
        <w:rPr>
          <w:rStyle w:val="StyleUnderline"/>
          <w:rFonts w:cs="Arial"/>
          <w:highlight w:val="green"/>
        </w:rPr>
        <w:t>crises include</w:t>
      </w:r>
      <w:r w:rsidRPr="00037D5C">
        <w:rPr>
          <w:rFonts w:cs="Arial"/>
          <w:sz w:val="16"/>
        </w:rPr>
        <w:t xml:space="preserve"> massive events such as hurricane </w:t>
      </w:r>
      <w:r w:rsidRPr="0052781C">
        <w:rPr>
          <w:rStyle w:val="StyleUnderline"/>
          <w:rFonts w:cs="Arial"/>
        </w:rPr>
        <w:t>Katrina</w:t>
      </w:r>
      <w:r w:rsidRPr="00037D5C">
        <w:rPr>
          <w:rFonts w:cs="Arial"/>
          <w:sz w:val="16"/>
        </w:rPr>
        <w:t xml:space="preserve">, </w:t>
      </w:r>
      <w:r w:rsidRPr="0052781C">
        <w:rPr>
          <w:rStyle w:val="StyleUnderline"/>
          <w:rFonts w:cs="Arial"/>
        </w:rPr>
        <w:t>the</w:t>
      </w:r>
      <w:r w:rsidRPr="00037D5C">
        <w:rPr>
          <w:rFonts w:cs="Arial"/>
          <w:sz w:val="16"/>
        </w:rPr>
        <w:t xml:space="preserve"> 2011 </w:t>
      </w:r>
      <w:r w:rsidRPr="0052781C">
        <w:rPr>
          <w:rStyle w:val="StyleUnderline"/>
          <w:rFonts w:cs="Arial"/>
        </w:rPr>
        <w:t>Japan</w:t>
      </w:r>
      <w:r w:rsidRPr="00037D5C">
        <w:rPr>
          <w:rFonts w:cs="Arial"/>
          <w:sz w:val="16"/>
        </w:rPr>
        <w:t xml:space="preserve"> </w:t>
      </w:r>
      <w:r w:rsidRPr="0052781C">
        <w:rPr>
          <w:rStyle w:val="StyleUnderline"/>
          <w:rFonts w:cs="Arial"/>
        </w:rPr>
        <w:t>earthquake</w:t>
      </w:r>
      <w:r w:rsidRPr="00037D5C">
        <w:rPr>
          <w:rFonts w:cs="Arial"/>
          <w:sz w:val="16"/>
        </w:rPr>
        <w:t xml:space="preserve"> and tsunami or the </w:t>
      </w:r>
      <w:r w:rsidRPr="0052781C">
        <w:rPr>
          <w:rStyle w:val="StyleUnderline"/>
          <w:rFonts w:cs="Arial"/>
        </w:rPr>
        <w:t>9/11</w:t>
      </w:r>
      <w:r w:rsidRPr="00037D5C">
        <w:rPr>
          <w:rFonts w:cs="Arial"/>
          <w:sz w:val="16"/>
        </w:rPr>
        <w:t xml:space="preserve"> attacks on the United States that explode on the scene, </w:t>
      </w:r>
      <w:r w:rsidRPr="0052781C">
        <w:rPr>
          <w:rStyle w:val="StyleUnderline"/>
          <w:rFonts w:cs="Arial"/>
        </w:rPr>
        <w:t>or</w:t>
      </w:r>
      <w:r w:rsidRPr="00037D5C">
        <w:rPr>
          <w:rFonts w:cs="Arial"/>
          <w:sz w:val="16"/>
        </w:rPr>
        <w:t xml:space="preserve"> more insidious crises such as </w:t>
      </w:r>
      <w:r w:rsidRPr="00037D5C">
        <w:rPr>
          <w:rStyle w:val="Emphasis"/>
        </w:rPr>
        <w:t xml:space="preserve">the </w:t>
      </w:r>
      <w:r w:rsidRPr="0052781C">
        <w:rPr>
          <w:rStyle w:val="Emphasis"/>
          <w:highlight w:val="green"/>
        </w:rPr>
        <w:t>spread of</w:t>
      </w:r>
      <w:r w:rsidRPr="00037D5C">
        <w:rPr>
          <w:rStyle w:val="Emphasis"/>
        </w:rPr>
        <w:t xml:space="preserve"> a previously unknown infectious </w:t>
      </w:r>
      <w:r w:rsidRPr="0052781C">
        <w:rPr>
          <w:rStyle w:val="Emphasis"/>
          <w:highlight w:val="green"/>
        </w:rPr>
        <w:t>disease</w:t>
      </w:r>
      <w:r w:rsidRPr="00037D5C">
        <w:rPr>
          <w:rFonts w:cs="Arial"/>
          <w:sz w:val="16"/>
        </w:rPr>
        <w:t xml:space="preserve"> that only slowly makes itself evident. Of the two types of novel crises the insidious type is often far more dangerous. </w:t>
      </w:r>
      <w:r w:rsidRPr="00037D5C">
        <w:rPr>
          <w:rStyle w:val="StyleUnderline"/>
          <w:rFonts w:cs="Arial"/>
        </w:rPr>
        <w:t>The danger lies in the likelihood</w:t>
      </w:r>
      <w:r w:rsidRPr="0052781C">
        <w:rPr>
          <w:rStyle w:val="StyleUnderline"/>
          <w:rFonts w:cs="Arial"/>
        </w:rPr>
        <w:t xml:space="preserve"> </w:t>
      </w:r>
      <w:r w:rsidRPr="00037D5C">
        <w:rPr>
          <w:rFonts w:cs="Arial"/>
          <w:sz w:val="16"/>
        </w:rPr>
        <w:t xml:space="preserve">that the </w:t>
      </w:r>
      <w:r w:rsidRPr="0052781C">
        <w:rPr>
          <w:rStyle w:val="Emphasis"/>
          <w:highlight w:val="green"/>
        </w:rPr>
        <w:t>leadership will fail</w:t>
      </w:r>
      <w:r w:rsidRPr="00037D5C">
        <w:rPr>
          <w:rFonts w:cs="Arial"/>
          <w:sz w:val="16"/>
          <w:highlight w:val="green"/>
        </w:rPr>
        <w:t xml:space="preserve"> </w:t>
      </w:r>
      <w:r w:rsidRPr="0052781C">
        <w:rPr>
          <w:rStyle w:val="StyleUnderline"/>
          <w:rFonts w:cs="Arial"/>
          <w:highlight w:val="green"/>
        </w:rPr>
        <w:t>to recognize the</w:t>
      </w:r>
      <w:r w:rsidRPr="00037D5C">
        <w:rPr>
          <w:rFonts w:cs="Arial"/>
          <w:sz w:val="16"/>
        </w:rPr>
        <w:t xml:space="preserve"> </w:t>
      </w:r>
      <w:r w:rsidRPr="0052781C">
        <w:rPr>
          <w:rStyle w:val="Emphasis"/>
        </w:rPr>
        <w:t xml:space="preserve">insidious </w:t>
      </w:r>
      <w:r w:rsidRPr="0052781C">
        <w:rPr>
          <w:rStyle w:val="Emphasis"/>
          <w:highlight w:val="green"/>
        </w:rPr>
        <w:t>crisis</w:t>
      </w:r>
      <w:r w:rsidRPr="00037D5C">
        <w:rPr>
          <w:rFonts w:cs="Arial"/>
          <w:sz w:val="16"/>
        </w:rPr>
        <w:t xml:space="preserve"> </w:t>
      </w:r>
      <w:r w:rsidRPr="0052781C">
        <w:rPr>
          <w:rStyle w:val="StyleUnderline"/>
          <w:rFonts w:cs="Arial"/>
        </w:rPr>
        <w:t>as</w:t>
      </w:r>
      <w:r w:rsidRPr="00037D5C">
        <w:rPr>
          <w:rFonts w:cs="Arial"/>
          <w:sz w:val="16"/>
        </w:rPr>
        <w:t xml:space="preserve"> a crisis because </w:t>
      </w:r>
      <w:r w:rsidRPr="0052781C">
        <w:rPr>
          <w:rStyle w:val="StyleUnderline"/>
          <w:rFonts w:cs="Arial"/>
        </w:rPr>
        <w:t>it develops</w:t>
      </w:r>
      <w:r w:rsidRPr="00037D5C">
        <w:rPr>
          <w:rFonts w:cs="Arial"/>
          <w:sz w:val="16"/>
        </w:rPr>
        <w:t xml:space="preserve"> only slowly and seems amenable to existing response strategies. As a result, the leadership may become aware of the crisis only after it has become widespread or more threatening [2]. SARS is an example of insidious crises. It at first went unrecognized and only slowly did the leadership come to realize the immensity of the threat it represented. Both forms of novel crises require flexible leadership and response capabilities. The leadership must quickly identify the challenge, engage relevant bureaucracies, implement a response, communicate the nature of the crisis and response effectively and clearly to the public, and control the message as it is being broadcast by the media to the public. These already extremely challenging tasks must be accomplished in a compressed timeframe under highly stressful conditions. Not surprisingly, </w:t>
      </w:r>
      <w:r w:rsidRPr="0052781C">
        <w:rPr>
          <w:rStyle w:val="Emphasis"/>
        </w:rPr>
        <w:t>governments often fail</w:t>
      </w:r>
      <w:r w:rsidRPr="00037D5C">
        <w:rPr>
          <w:rFonts w:cs="Arial"/>
          <w:sz w:val="16"/>
        </w:rPr>
        <w:t>. Some authors argue that</w:t>
      </w:r>
      <w:r w:rsidRPr="0052781C">
        <w:rPr>
          <w:rStyle w:val="StyleUnderline"/>
          <w:rFonts w:cs="Arial"/>
        </w:rPr>
        <w:t xml:space="preserve"> an already challenging situation for leaders is made even more so if they are functioning </w:t>
      </w:r>
      <w:r w:rsidRPr="0052781C">
        <w:rPr>
          <w:rStyle w:val="Emphasis"/>
        </w:rPr>
        <w:t>in a democratic</w:t>
      </w:r>
      <w:r w:rsidRPr="0052781C">
        <w:rPr>
          <w:rStyle w:val="StyleUnderline"/>
          <w:rFonts w:cs="Arial"/>
        </w:rPr>
        <w:t xml:space="preserve"> system</w:t>
      </w:r>
      <w:r w:rsidRPr="00037D5C">
        <w:rPr>
          <w:rFonts w:cs="Arial"/>
          <w:sz w:val="16"/>
        </w:rPr>
        <w:t xml:space="preserve">. </w:t>
      </w:r>
      <w:r w:rsidRPr="0052781C">
        <w:rPr>
          <w:rStyle w:val="StyleUnderline"/>
          <w:rFonts w:cs="Arial"/>
          <w:highlight w:val="green"/>
        </w:rPr>
        <w:t>In democracies</w:t>
      </w:r>
      <w:r w:rsidRPr="00037D5C">
        <w:rPr>
          <w:rFonts w:cs="Arial"/>
          <w:sz w:val="16"/>
        </w:rPr>
        <w:t xml:space="preserve">, </w:t>
      </w:r>
      <w:r w:rsidRPr="0052781C">
        <w:rPr>
          <w:rStyle w:val="StyleUnderline"/>
          <w:rFonts w:cs="Arial"/>
        </w:rPr>
        <w:t xml:space="preserve">major </w:t>
      </w:r>
      <w:r w:rsidRPr="0052781C">
        <w:rPr>
          <w:rStyle w:val="StyleUnderline"/>
          <w:rFonts w:cs="Arial"/>
          <w:highlight w:val="green"/>
        </w:rPr>
        <w:t>emergencies require involvement</w:t>
      </w:r>
      <w:r w:rsidRPr="00037D5C">
        <w:rPr>
          <w:rFonts w:cs="Arial"/>
          <w:sz w:val="16"/>
          <w:highlight w:val="green"/>
        </w:rPr>
        <w:t xml:space="preserve"> </w:t>
      </w:r>
      <w:r w:rsidRPr="0052781C">
        <w:rPr>
          <w:rStyle w:val="Emphasis"/>
          <w:highlight w:val="green"/>
        </w:rPr>
        <w:t>by</w:t>
      </w:r>
      <w:r w:rsidRPr="00037D5C">
        <w:rPr>
          <w:rStyle w:val="Emphasis"/>
        </w:rPr>
        <w:t xml:space="preserve"> multiple jurisdictions</w:t>
      </w:r>
      <w:r w:rsidRPr="00037D5C">
        <w:rPr>
          <w:rFonts w:cs="Arial"/>
          <w:sz w:val="16"/>
        </w:rPr>
        <w:t xml:space="preserve"> </w:t>
      </w:r>
      <w:r w:rsidRPr="00037D5C">
        <w:rPr>
          <w:rStyle w:val="StyleUnderline"/>
          <w:rFonts w:cs="Arial"/>
        </w:rPr>
        <w:t>and</w:t>
      </w:r>
      <w:r w:rsidRPr="00037D5C">
        <w:rPr>
          <w:rFonts w:cs="Arial"/>
          <w:sz w:val="16"/>
        </w:rPr>
        <w:t xml:space="preserve"> </w:t>
      </w:r>
      <w:r w:rsidRPr="00037D5C">
        <w:rPr>
          <w:rStyle w:val="Emphasis"/>
          <w:highlight w:val="green"/>
        </w:rPr>
        <w:t xml:space="preserve">many </w:t>
      </w:r>
      <w:r w:rsidRPr="0052781C">
        <w:rPr>
          <w:rStyle w:val="Emphasis"/>
          <w:highlight w:val="green"/>
        </w:rPr>
        <w:t>levels of</w:t>
      </w:r>
      <w:r w:rsidRPr="0052781C">
        <w:rPr>
          <w:rStyle w:val="Emphasis"/>
        </w:rPr>
        <w:t xml:space="preserve"> representative</w:t>
      </w:r>
      <w:r w:rsidRPr="00037D5C">
        <w:rPr>
          <w:rFonts w:cs="Arial"/>
          <w:sz w:val="16"/>
        </w:rPr>
        <w:t xml:space="preserve"> </w:t>
      </w:r>
      <w:r w:rsidRPr="0052781C">
        <w:rPr>
          <w:rStyle w:val="Emphasis"/>
          <w:highlight w:val="green"/>
        </w:rPr>
        <w:t>government</w:t>
      </w:r>
      <w:r w:rsidRPr="00037D5C">
        <w:rPr>
          <w:rFonts w:cs="Arial"/>
          <w:sz w:val="16"/>
        </w:rPr>
        <w:t xml:space="preserve">. </w:t>
      </w:r>
      <w:r w:rsidRPr="0052781C">
        <w:rPr>
          <w:rStyle w:val="Emphasis"/>
        </w:rPr>
        <w:t>Coordinating</w:t>
      </w:r>
      <w:r w:rsidRPr="00037D5C">
        <w:rPr>
          <w:rFonts w:cs="Arial"/>
          <w:sz w:val="16"/>
        </w:rPr>
        <w:t xml:space="preserve"> among these often overlapping and contentious jurisdictions </w:t>
      </w:r>
      <w:r w:rsidRPr="0052781C">
        <w:rPr>
          <w:rStyle w:val="StyleUnderline"/>
          <w:rFonts w:cs="Arial"/>
        </w:rPr>
        <w:t>can be difficult</w:t>
      </w:r>
      <w:r w:rsidRPr="00037D5C">
        <w:rPr>
          <w:rFonts w:cs="Arial"/>
          <w:sz w:val="16"/>
        </w:rPr>
        <w:t xml:space="preserve">. </w:t>
      </w:r>
      <w:r w:rsidRPr="0052781C">
        <w:rPr>
          <w:rStyle w:val="StyleUnderline"/>
          <w:rFonts w:cs="Arial"/>
          <w:highlight w:val="green"/>
        </w:rPr>
        <w:t>Politicians must identify and justify priorities</w:t>
      </w:r>
      <w:r w:rsidRPr="0052781C">
        <w:rPr>
          <w:rStyle w:val="StyleUnderline"/>
          <w:rFonts w:cs="Arial"/>
        </w:rPr>
        <w:t xml:space="preserve"> and actions </w:t>
      </w:r>
      <w:r w:rsidRPr="0052781C">
        <w:rPr>
          <w:rStyle w:val="StyleUnderline"/>
          <w:rFonts w:cs="Arial"/>
          <w:highlight w:val="green"/>
        </w:rPr>
        <w:t>to local leaders, the public</w:t>
      </w:r>
      <w:r w:rsidRPr="0052781C">
        <w:rPr>
          <w:rStyle w:val="StyleUnderline"/>
          <w:rFonts w:cs="Arial"/>
        </w:rPr>
        <w:t xml:space="preserve"> and </w:t>
      </w:r>
      <w:r w:rsidRPr="0052781C">
        <w:rPr>
          <w:rStyle w:val="StyleUnderline"/>
          <w:rFonts w:cs="Arial"/>
          <w:highlight w:val="green"/>
        </w:rPr>
        <w:t>the</w:t>
      </w:r>
      <w:r w:rsidRPr="0052781C">
        <w:rPr>
          <w:rStyle w:val="StyleUnderline"/>
          <w:rFonts w:cs="Arial"/>
        </w:rPr>
        <w:t xml:space="preserve"> mass </w:t>
      </w:r>
      <w:r w:rsidRPr="0052781C">
        <w:rPr>
          <w:rStyle w:val="StyleUnderline"/>
          <w:rFonts w:cs="Arial"/>
          <w:highlight w:val="green"/>
        </w:rPr>
        <w:t>media</w:t>
      </w:r>
      <w:r w:rsidRPr="00037D5C">
        <w:rPr>
          <w:rFonts w:cs="Arial"/>
          <w:sz w:val="16"/>
        </w:rPr>
        <w:t xml:space="preserve">.1 These same authors suggest that </w:t>
      </w:r>
      <w:r w:rsidRPr="00037D5C">
        <w:rPr>
          <w:rStyle w:val="Emphasis"/>
        </w:rPr>
        <w:t>the challenges are less significant in authoritarian regimes</w:t>
      </w:r>
      <w:r w:rsidRPr="00037D5C">
        <w:rPr>
          <w:rFonts w:cs="Arial"/>
          <w:sz w:val="16"/>
        </w:rPr>
        <w:t xml:space="preserve">. </w:t>
      </w:r>
      <w:r w:rsidRPr="0052781C">
        <w:rPr>
          <w:rStyle w:val="StyleUnderline"/>
          <w:rFonts w:cs="Arial"/>
          <w:highlight w:val="green"/>
        </w:rPr>
        <w:t>Authoritarian leaders enjoy an</w:t>
      </w:r>
      <w:r w:rsidRPr="0052781C">
        <w:rPr>
          <w:rStyle w:val="StyleUnderline"/>
          <w:rFonts w:cs="Arial"/>
        </w:rPr>
        <w:t xml:space="preserve"> ‘</w:t>
      </w:r>
      <w:r w:rsidRPr="0052781C">
        <w:rPr>
          <w:rStyle w:val="Emphasis"/>
        </w:rPr>
        <w:t xml:space="preserve">authoritarian </w:t>
      </w:r>
      <w:r w:rsidRPr="0052781C">
        <w:rPr>
          <w:rStyle w:val="Emphasis"/>
          <w:highlight w:val="green"/>
        </w:rPr>
        <w:t>advantage’</w:t>
      </w:r>
      <w:r w:rsidRPr="0052781C">
        <w:rPr>
          <w:rStyle w:val="StyleUnderline"/>
          <w:rFonts w:cs="Arial"/>
        </w:rPr>
        <w:t xml:space="preserve">, being </w:t>
      </w:r>
      <w:r w:rsidRPr="0052781C">
        <w:rPr>
          <w:rStyle w:val="StyleUnderline"/>
          <w:rFonts w:cs="Arial"/>
          <w:highlight w:val="green"/>
        </w:rPr>
        <w:t>less likely to</w:t>
      </w:r>
      <w:r w:rsidRPr="0052781C">
        <w:rPr>
          <w:rStyle w:val="StyleUnderline"/>
          <w:rFonts w:cs="Arial"/>
        </w:rPr>
        <w:t xml:space="preserve"> need to </w:t>
      </w:r>
      <w:r w:rsidRPr="0052781C">
        <w:rPr>
          <w:rStyle w:val="StyleUnderline"/>
          <w:rFonts w:cs="Arial"/>
          <w:highlight w:val="green"/>
        </w:rPr>
        <w:t>negotiate with bureaucracies</w:t>
      </w:r>
      <w:r w:rsidRPr="0052781C">
        <w:rPr>
          <w:rStyle w:val="StyleUnderline"/>
          <w:rFonts w:cs="Arial"/>
        </w:rPr>
        <w:t xml:space="preserve"> over jurisdictional powers or struggle to disentangle overlapping institutions</w:t>
      </w:r>
      <w:r w:rsidRPr="00037D5C">
        <w:rPr>
          <w:rFonts w:cs="Arial"/>
          <w:sz w:val="16"/>
        </w:rPr>
        <w:t xml:space="preserve">. Furthermore, the media </w:t>
      </w:r>
      <w:r w:rsidRPr="0052781C">
        <w:rPr>
          <w:rStyle w:val="StyleUnderline"/>
          <w:rFonts w:cs="Arial"/>
          <w:highlight w:val="green"/>
        </w:rPr>
        <w:t>and</w:t>
      </w:r>
      <w:r w:rsidRPr="0052781C">
        <w:rPr>
          <w:rStyle w:val="StyleUnderline"/>
          <w:rFonts w:cs="Arial"/>
        </w:rPr>
        <w:t xml:space="preserve"> by extension </w:t>
      </w:r>
      <w:r w:rsidRPr="00B13A09">
        <w:rPr>
          <w:rStyle w:val="StyleUnderline"/>
          <w:rFonts w:cs="Arial"/>
        </w:rPr>
        <w:t xml:space="preserve">the message to the public </w:t>
      </w:r>
      <w:r w:rsidRPr="0052781C">
        <w:rPr>
          <w:rStyle w:val="StyleUnderline"/>
          <w:rFonts w:cs="Arial"/>
          <w:highlight w:val="green"/>
        </w:rPr>
        <w:t>are</w:t>
      </w:r>
      <w:r w:rsidRPr="0052781C">
        <w:rPr>
          <w:rStyle w:val="StyleUnderline"/>
          <w:rFonts w:cs="Arial"/>
        </w:rPr>
        <w:t xml:space="preserve"> more </w:t>
      </w:r>
      <w:r w:rsidRPr="0052781C">
        <w:rPr>
          <w:rStyle w:val="StyleUnderline"/>
          <w:rFonts w:cs="Arial"/>
          <w:highlight w:val="green"/>
        </w:rPr>
        <w:t>easily controlled.</w:t>
      </w:r>
    </w:p>
    <w:p w14:paraId="4585473E" w14:textId="77777777" w:rsidR="00A844B1" w:rsidRPr="002878CF" w:rsidRDefault="00A844B1" w:rsidP="00A844B1">
      <w:pPr>
        <w:pStyle w:val="Heading4"/>
      </w:pPr>
      <w:r>
        <w:t>Extinction.</w:t>
      </w:r>
    </w:p>
    <w:p w14:paraId="250AE03B" w14:textId="77777777" w:rsidR="00A844B1" w:rsidRPr="002878CF" w:rsidRDefault="00A844B1" w:rsidP="00A844B1">
      <w:pPr>
        <w:rPr>
          <w:sz w:val="16"/>
        </w:rPr>
      </w:pPr>
      <w:r w:rsidRPr="002878CF">
        <w:rPr>
          <w:rStyle w:val="Style13ptBold"/>
        </w:rPr>
        <w:t xml:space="preserve">Bar-Yam </w:t>
      </w:r>
      <w:r>
        <w:rPr>
          <w:rStyle w:val="Style13ptBold"/>
        </w:rPr>
        <w:t>’</w:t>
      </w:r>
      <w:r w:rsidRPr="002878CF">
        <w:rPr>
          <w:rStyle w:val="Style13ptBold"/>
        </w:rPr>
        <w:t xml:space="preserve">16 </w:t>
      </w:r>
      <w:r w:rsidRPr="002878CF">
        <w:rPr>
          <w:sz w:val="16"/>
        </w:rPr>
        <w:t>(</w:t>
      </w:r>
      <w:proofErr w:type="spellStart"/>
      <w:r w:rsidRPr="002878CF">
        <w:rPr>
          <w:sz w:val="16"/>
        </w:rPr>
        <w:t>Yaneer</w:t>
      </w:r>
      <w:proofErr w:type="spellEnd"/>
      <w:r w:rsidRPr="002878CF">
        <w:rPr>
          <w:sz w:val="16"/>
        </w:rPr>
        <w:t>, MIT PhD, Founding President of the New England Complex Systems Institute, PhD in Physics, “Transition to extinction: Pandemics in a connected world,” NECSI, July 3, 2016, http://necsi.edu/research/social/pandemics/transition)</w:t>
      </w:r>
    </w:p>
    <w:p w14:paraId="2D48EE95" w14:textId="4868AED3" w:rsidR="00A844B1" w:rsidRDefault="00A844B1" w:rsidP="00A844B1">
      <w:pPr>
        <w:rPr>
          <w:sz w:val="16"/>
        </w:rPr>
      </w:pPr>
      <w:r w:rsidRPr="00037D5C">
        <w:rPr>
          <w:sz w:val="16"/>
        </w:rPr>
        <w:t xml:space="preserve">Watch as one of the more aggressive – brighter </w:t>
      </w:r>
      <w:proofErr w:type="gramStart"/>
      <w:r w:rsidRPr="00037D5C">
        <w:rPr>
          <w:sz w:val="16"/>
        </w:rPr>
        <w:t>red</w:t>
      </w:r>
      <w:r w:rsidRPr="00037D5C">
        <w:rPr>
          <w:rFonts w:eastAsia="Calibri"/>
          <w:sz w:val="16"/>
        </w:rPr>
        <w:t> </w:t>
      </w:r>
      <w:r w:rsidRPr="00037D5C">
        <w:rPr>
          <w:sz w:val="16"/>
        </w:rPr>
        <w:t xml:space="preserve"> –</w:t>
      </w:r>
      <w:proofErr w:type="gramEnd"/>
      <w:r w:rsidRPr="00037D5C">
        <w:rPr>
          <w:sz w:val="16"/>
        </w:rPr>
        <w:t xml:space="preserve"> </w:t>
      </w:r>
      <w:r w:rsidRPr="00037D5C">
        <w:rPr>
          <w:rFonts w:eastAsia="Calibri"/>
          <w:sz w:val="16"/>
        </w:rPr>
        <w:t> </w:t>
      </w:r>
      <w:r w:rsidRPr="00037D5C">
        <w:rPr>
          <w:sz w:val="16"/>
        </w:rPr>
        <w:t xml:space="preserve">strains rapidly expands. After a </w:t>
      </w:r>
      <w:proofErr w:type="gramStart"/>
      <w:r w:rsidRPr="00037D5C">
        <w:rPr>
          <w:sz w:val="16"/>
        </w:rPr>
        <w:t>time</w:t>
      </w:r>
      <w:proofErr w:type="gramEnd"/>
      <w:r w:rsidRPr="00037D5C">
        <w:rPr>
          <w:sz w:val="16"/>
        </w:rPr>
        <w:t xml:space="preserve"> it goes extinct leaving a black region. Why does it go extinct? The answer is that it spreads so rapidly that it kills the hosts around it. Without new hosts to infect it then dies out itself. </w:t>
      </w:r>
      <w:r w:rsidRPr="00037D5C">
        <w:rPr>
          <w:rStyle w:val="StyleUnderline"/>
        </w:rPr>
        <w:t>That the rapidly spreading pathogens die out has important implications for evolutionary research</w:t>
      </w:r>
      <w:r w:rsidRPr="00037D5C">
        <w:rPr>
          <w:sz w:val="16"/>
        </w:rPr>
        <w:t xml:space="preserve"> which we have talked about elsewhere [1–7]. In the research I want to discuss here, </w:t>
      </w:r>
      <w:r w:rsidRPr="00037D5C">
        <w:rPr>
          <w:rStyle w:val="StyleUnderline"/>
        </w:rPr>
        <w:t>what we were interested in is the effect of adding long range transportation</w:t>
      </w:r>
      <w:r w:rsidRPr="00037D5C">
        <w:rPr>
          <w:sz w:val="16"/>
        </w:rPr>
        <w:t xml:space="preserve"> [8</w:t>
      </w:r>
      <w:r w:rsidRPr="00037D5C">
        <w:rPr>
          <w:rStyle w:val="StyleUnderline"/>
        </w:rPr>
        <w:t>]. This includes natural means of dispersal as well as unintentional dispersal by humans, like adding airplane routes, which is being done by real world airlines</w:t>
      </w:r>
      <w:r w:rsidRPr="00037D5C">
        <w:rPr>
          <w:sz w:val="16"/>
        </w:rPr>
        <w:t xml:space="preserve"> (Figure 2). </w:t>
      </w:r>
      <w:r w:rsidRPr="00037D5C">
        <w:rPr>
          <w:rStyle w:val="StyleUnderline"/>
          <w:highlight w:val="green"/>
        </w:rPr>
        <w:t>When we introduce long range transportation</w:t>
      </w:r>
      <w:r w:rsidRPr="00037D5C">
        <w:rPr>
          <w:rStyle w:val="StyleUnderline"/>
        </w:rPr>
        <w:t xml:space="preserve"> into the model, the success of more </w:t>
      </w:r>
      <w:r w:rsidRPr="00037D5C">
        <w:rPr>
          <w:rStyle w:val="StyleUnderline"/>
          <w:highlight w:val="green"/>
        </w:rPr>
        <w:t xml:space="preserve">aggressive </w:t>
      </w:r>
      <w:proofErr w:type="gramStart"/>
      <w:r w:rsidRPr="00037D5C">
        <w:rPr>
          <w:rStyle w:val="StyleUnderline"/>
          <w:highlight w:val="green"/>
        </w:rPr>
        <w:t>strains</w:t>
      </w:r>
      <w:proofErr w:type="gramEnd"/>
      <w:r w:rsidRPr="00037D5C">
        <w:rPr>
          <w:rStyle w:val="StyleUnderline"/>
          <w:highlight w:val="green"/>
        </w:rPr>
        <w:t xml:space="preserve"> changes. They</w:t>
      </w:r>
      <w:r w:rsidRPr="00037D5C">
        <w:rPr>
          <w:rStyle w:val="StyleUnderline"/>
        </w:rPr>
        <w:t xml:space="preserve"> can use the </w:t>
      </w:r>
      <w:proofErr w:type="gramStart"/>
      <w:r w:rsidRPr="00037D5C">
        <w:rPr>
          <w:rStyle w:val="StyleUnderline"/>
        </w:rPr>
        <w:t>long range</w:t>
      </w:r>
      <w:proofErr w:type="gramEnd"/>
      <w:r w:rsidRPr="00037D5C">
        <w:rPr>
          <w:rStyle w:val="StyleUnderline"/>
        </w:rPr>
        <w:t xml:space="preserve"> transportation to find new hosts and </w:t>
      </w:r>
      <w:r w:rsidRPr="00037D5C">
        <w:rPr>
          <w:rStyle w:val="Emphasis"/>
          <w:highlight w:val="green"/>
        </w:rPr>
        <w:t>escape local extinction</w:t>
      </w:r>
      <w:r w:rsidRPr="00037D5C">
        <w:rPr>
          <w:rStyle w:val="StyleUnderline"/>
        </w:rPr>
        <w:t>.</w:t>
      </w:r>
      <w:r w:rsidRPr="00037D5C">
        <w:rPr>
          <w:sz w:val="16"/>
        </w:rPr>
        <w:t xml:space="preserve"> Figure 3 shows that the more transportation routes introduced into the model, the </w:t>
      </w:r>
      <w:proofErr w:type="gramStart"/>
      <w:r w:rsidRPr="00037D5C">
        <w:rPr>
          <w:sz w:val="16"/>
        </w:rPr>
        <w:t>more higher</w:t>
      </w:r>
      <w:proofErr w:type="gramEnd"/>
      <w:r w:rsidRPr="00037D5C">
        <w:rPr>
          <w:sz w:val="16"/>
        </w:rPr>
        <w:t xml:space="preserve"> aggressive pathogens are able to survive and spread. As we add </w:t>
      </w:r>
      <w:r w:rsidRPr="00037D5C">
        <w:rPr>
          <w:sz w:val="16"/>
        </w:rPr>
        <w:lastRenderedPageBreak/>
        <w:t xml:space="preserve">more </w:t>
      </w:r>
      <w:proofErr w:type="gramStart"/>
      <w:r w:rsidRPr="00037D5C">
        <w:rPr>
          <w:sz w:val="16"/>
        </w:rPr>
        <w:t>long range</w:t>
      </w:r>
      <w:proofErr w:type="gramEnd"/>
      <w:r w:rsidRPr="00037D5C">
        <w:rPr>
          <w:sz w:val="16"/>
        </w:rPr>
        <w:t xml:space="preserve"> transportation, </w:t>
      </w:r>
      <w:r w:rsidRPr="00037D5C">
        <w:rPr>
          <w:rStyle w:val="StyleUnderline"/>
          <w:highlight w:val="green"/>
        </w:rPr>
        <w:t>there is a critical point at which</w:t>
      </w:r>
      <w:r w:rsidRPr="00037D5C">
        <w:rPr>
          <w:rStyle w:val="StyleUnderline"/>
        </w:rPr>
        <w:t xml:space="preserve"> pathogens become so aggressive that </w:t>
      </w:r>
      <w:r w:rsidRPr="00037D5C">
        <w:rPr>
          <w:rStyle w:val="StyleUnderline"/>
          <w:highlight w:val="green"/>
        </w:rPr>
        <w:t>the entire host population dies</w:t>
      </w:r>
      <w:r w:rsidRPr="00037D5C">
        <w:rPr>
          <w:rStyle w:val="StyleUnderline"/>
        </w:rPr>
        <w:t>.</w:t>
      </w:r>
      <w:r w:rsidRPr="00037D5C">
        <w:rPr>
          <w:sz w:val="16"/>
        </w:rPr>
        <w:t xml:space="preserve"> The pathogens die at the same time, but that is not exactly a consolation to the hosts</w:t>
      </w:r>
      <w:r w:rsidRPr="00037D5C">
        <w:rPr>
          <w:rStyle w:val="StyleUnderline"/>
        </w:rPr>
        <w:t xml:space="preserve">. We call this the phase </w:t>
      </w:r>
      <w:r w:rsidRPr="00037D5C">
        <w:rPr>
          <w:rStyle w:val="Emphasis"/>
        </w:rPr>
        <w:t>transition to extinction</w:t>
      </w:r>
      <w:r w:rsidRPr="00037D5C">
        <w:rPr>
          <w:sz w:val="16"/>
        </w:rPr>
        <w:t xml:space="preserve"> (Figure 4). </w:t>
      </w:r>
      <w:r w:rsidRPr="00037D5C">
        <w:rPr>
          <w:rStyle w:val="StyleUnderline"/>
        </w:rPr>
        <w:t xml:space="preserve">With increasing levels of global transportation, </w:t>
      </w:r>
      <w:r w:rsidRPr="00037D5C">
        <w:rPr>
          <w:rStyle w:val="StyleUnderline"/>
          <w:highlight w:val="green"/>
        </w:rPr>
        <w:t xml:space="preserve">human </w:t>
      </w:r>
      <w:r w:rsidRPr="00037D5C">
        <w:rPr>
          <w:rStyle w:val="Emphasis"/>
          <w:highlight w:val="green"/>
        </w:rPr>
        <w:t>civilization may be approaching</w:t>
      </w:r>
      <w:r w:rsidRPr="00037D5C">
        <w:rPr>
          <w:rStyle w:val="Emphasis"/>
        </w:rPr>
        <w:t xml:space="preserve"> such </w:t>
      </w:r>
      <w:r w:rsidRPr="00037D5C">
        <w:rPr>
          <w:rStyle w:val="Emphasis"/>
          <w:highlight w:val="green"/>
        </w:rPr>
        <w:t>a critical threshold</w:t>
      </w:r>
      <w:r w:rsidRPr="00037D5C">
        <w:rPr>
          <w:sz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037D5C">
        <w:rPr>
          <w:sz w:val="16"/>
        </w:rPr>
        <w:t>really about</w:t>
      </w:r>
      <w:proofErr w:type="gramEnd"/>
      <w:r w:rsidRPr="00037D5C">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As the connectivity of the world increases, </w:t>
      </w:r>
      <w:proofErr w:type="gramStart"/>
      <w:r w:rsidRPr="00037D5C">
        <w:rPr>
          <w:sz w:val="16"/>
        </w:rPr>
        <w:t>past experience</w:t>
      </w:r>
      <w:proofErr w:type="gramEnd"/>
      <w:r w:rsidRPr="00037D5C">
        <w:rPr>
          <w:sz w:val="16"/>
        </w:rPr>
        <w:t xml:space="preserve"> is not a good guide to future events. </w:t>
      </w:r>
      <w:r w:rsidRPr="00037D5C">
        <w:rPr>
          <w:rStyle w:val="StyleUnderline"/>
          <w:highlight w:val="green"/>
        </w:rPr>
        <w:t xml:space="preserve">A key point </w:t>
      </w:r>
      <w:r w:rsidRPr="00B13A09">
        <w:rPr>
          <w:rStyle w:val="StyleUnderline"/>
        </w:rPr>
        <w:t xml:space="preserve">about the phase transition </w:t>
      </w:r>
      <w:r w:rsidRPr="00037D5C">
        <w:rPr>
          <w:rStyle w:val="StyleUnderline"/>
          <w:highlight w:val="green"/>
        </w:rPr>
        <w:t>to extinction is</w:t>
      </w:r>
      <w:r w:rsidRPr="00037D5C">
        <w:rPr>
          <w:rStyle w:val="StyleUnderline"/>
        </w:rPr>
        <w:t xml:space="preserve"> its </w:t>
      </w:r>
      <w:r w:rsidRPr="00037D5C">
        <w:rPr>
          <w:rStyle w:val="StyleUnderline"/>
          <w:highlight w:val="green"/>
        </w:rPr>
        <w:t>suddenness</w:t>
      </w:r>
      <w:r w:rsidRPr="00037D5C">
        <w:rPr>
          <w:rStyle w:val="StyleUnderline"/>
        </w:rPr>
        <w:t xml:space="preserve">. Even a system that seems stable, can be destabilized by a few more long-range connections, and connectivity is continuing to increase. So how close are we to the tipping point? We don’t know but it would be good to find out before it happens. </w:t>
      </w:r>
      <w:r w:rsidRPr="00037D5C">
        <w:rPr>
          <w:sz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037D5C">
        <w:rPr>
          <w:rStyle w:val="StyleUnderline"/>
          <w:highlight w:val="green"/>
        </w:rPr>
        <w:t>unless we respond</w:t>
      </w:r>
      <w:r w:rsidRPr="00037D5C">
        <w:rPr>
          <w:rStyle w:val="StyleUnderline"/>
        </w:rPr>
        <w:t xml:space="preserve"> fast enough and well enough to stop the spread of future diseases</w:t>
      </w:r>
      <w:r w:rsidRPr="00037D5C">
        <w:rPr>
          <w:sz w:val="16"/>
        </w:rPr>
        <w:t xml:space="preserve">, which may not be the same as the ones we saw in the past. </w:t>
      </w:r>
      <w:r w:rsidRPr="00037D5C">
        <w:rPr>
          <w:rStyle w:val="StyleUnderline"/>
        </w:rPr>
        <w:t xml:space="preserve">As the world becomes more connected, </w:t>
      </w:r>
      <w:r w:rsidRPr="00037D5C">
        <w:rPr>
          <w:rStyle w:val="StyleUnderline"/>
          <w:highlight w:val="green"/>
        </w:rPr>
        <w:t>the dangers increase</w:t>
      </w:r>
      <w:r w:rsidRPr="00037D5C">
        <w:rPr>
          <w:rStyle w:val="StyleUnderline"/>
        </w:rPr>
        <w:t xml:space="preserve">. </w:t>
      </w:r>
      <w:r w:rsidRPr="00037D5C">
        <w:rPr>
          <w:sz w:val="16"/>
        </w:rPr>
        <w:t>Are people in western countries safe because of higher quality health systems? Countries like the U.S. have highly skewed networks of social interactions with some very highly connected individuals that can be “</w:t>
      </w:r>
      <w:proofErr w:type="spellStart"/>
      <w:r w:rsidRPr="00037D5C">
        <w:rPr>
          <w:sz w:val="16"/>
        </w:rPr>
        <w:t>superspreaders</w:t>
      </w:r>
      <w:proofErr w:type="spellEnd"/>
      <w:r w:rsidRPr="00037D5C">
        <w:rPr>
          <w:sz w:val="16"/>
        </w:rPr>
        <w:t xml:space="preserve">.” The chances of such an individual becoming infected may be low but events like a mass outbreak pose a much greater risk if they do happen. </w:t>
      </w:r>
      <w:r w:rsidRPr="00037D5C">
        <w:rPr>
          <w:rStyle w:val="StyleUnderline"/>
        </w:rPr>
        <w:t xml:space="preserve">If a sick food service worker in an airport infects 100 passengers, or a contagion event happens in mass transportation, </w:t>
      </w:r>
      <w:r w:rsidRPr="00037D5C">
        <w:rPr>
          <w:rStyle w:val="StyleUnderline"/>
          <w:highlight w:val="green"/>
        </w:rPr>
        <w:t>an outbreak could</w:t>
      </w:r>
      <w:r w:rsidRPr="00037D5C">
        <w:rPr>
          <w:rStyle w:val="StyleUnderline"/>
        </w:rPr>
        <w:t xml:space="preserve"> </w:t>
      </w:r>
      <w:r w:rsidRPr="00037D5C">
        <w:rPr>
          <w:rStyle w:val="Emphasis"/>
        </w:rPr>
        <w:t xml:space="preserve">very well </w:t>
      </w:r>
      <w:r w:rsidRPr="00037D5C">
        <w:rPr>
          <w:rStyle w:val="Emphasis"/>
          <w:highlight w:val="green"/>
        </w:rPr>
        <w:t>prove unstoppable</w:t>
      </w:r>
      <w:r w:rsidRPr="00037D5C">
        <w:rPr>
          <w:sz w:val="16"/>
        </w:rPr>
        <w:t>.</w:t>
      </w:r>
    </w:p>
    <w:p w14:paraId="1FA86695" w14:textId="77777777" w:rsidR="00A844B1" w:rsidRPr="004053BE" w:rsidRDefault="00A844B1" w:rsidP="00A844B1">
      <w:pPr>
        <w:pStyle w:val="Heading4"/>
        <w:rPr>
          <w:rFonts w:cs="Arial"/>
        </w:rPr>
      </w:pPr>
      <w:r>
        <w:rPr>
          <w:rFonts w:cs="Arial"/>
        </w:rPr>
        <w:t>No Impact to Populism</w:t>
      </w:r>
    </w:p>
    <w:p w14:paraId="1A743334" w14:textId="77777777" w:rsidR="00A844B1" w:rsidRPr="004053BE" w:rsidRDefault="00A844B1" w:rsidP="00A844B1">
      <w:r w:rsidRPr="004053BE">
        <w:rPr>
          <w:rStyle w:val="Style13ptBold"/>
        </w:rPr>
        <w:t>Cooper 16</w:t>
      </w:r>
      <w:r w:rsidRPr="004053BE">
        <w:t xml:space="preserve"> [Louis F. Cooper, His online writing includes “Reflections on U.S. Foreign Policy” at the U.S. Intellectual History Blog (July 16, 2014). His Ph.D. is from the School of International Service, American University., 12-6-2016, "WPTPN: Will Populist Nationalism Lead to Great-Power War?," No Publication, </w:t>
      </w:r>
      <w:hyperlink r:id="rId8" w:history="1">
        <w:r w:rsidRPr="009540A2">
          <w:rPr>
            <w:rStyle w:val="Hyperlink"/>
          </w:rPr>
          <w:t>http://duckofminerva.com/2016/12/wptpn-will-populist-nationalism-lead-to-great-power-war.html</w:t>
        </w:r>
      </w:hyperlink>
      <w:r w:rsidRPr="004053BE">
        <w:t>]</w:t>
      </w:r>
    </w:p>
    <w:p w14:paraId="76DD19E5" w14:textId="77777777" w:rsidR="00A844B1" w:rsidRPr="00296777" w:rsidRDefault="00A844B1" w:rsidP="00A844B1">
      <w:pPr>
        <w:rPr>
          <w:b/>
          <w:sz w:val="20"/>
          <w:szCs w:val="20"/>
          <w:u w:val="single"/>
        </w:rPr>
      </w:pPr>
      <w:r w:rsidRPr="00577464">
        <w:rPr>
          <w:sz w:val="16"/>
        </w:rPr>
        <w:t xml:space="preserve">Several reasons present themselves. First, </w:t>
      </w:r>
      <w:r w:rsidRPr="00CB1977">
        <w:rPr>
          <w:rStyle w:val="Emphasis"/>
          <w:highlight w:val="yellow"/>
        </w:rPr>
        <w:t>nuc</w:t>
      </w:r>
      <w:r w:rsidRPr="004053BE">
        <w:rPr>
          <w:rStyle w:val="StyleUnderline"/>
        </w:rPr>
        <w:t>lear weapon</w:t>
      </w:r>
      <w:r w:rsidRPr="00CB1977">
        <w:rPr>
          <w:rStyle w:val="Emphasis"/>
          <w:highlight w:val="yellow"/>
        </w:rPr>
        <w:t>s</w:t>
      </w:r>
      <w:r w:rsidRPr="00CB1977">
        <w:rPr>
          <w:rStyle w:val="StyleUnderline"/>
          <w:highlight w:val="yellow"/>
        </w:rPr>
        <w:t xml:space="preserve"> have given</w:t>
      </w:r>
      <w:r w:rsidRPr="004053BE">
        <w:rPr>
          <w:rStyle w:val="StyleUnderline"/>
        </w:rPr>
        <w:t xml:space="preserve"> the prospect of a global </w:t>
      </w:r>
      <w:r w:rsidRPr="00CB1977">
        <w:rPr>
          <w:rStyle w:val="StyleUnderline"/>
          <w:highlight w:val="yellow"/>
        </w:rPr>
        <w:t>war</w:t>
      </w:r>
      <w:r w:rsidRPr="004053BE">
        <w:rPr>
          <w:rStyle w:val="StyleUnderline"/>
        </w:rPr>
        <w:t xml:space="preserve">, or any great-power war, </w:t>
      </w:r>
      <w:r w:rsidRPr="00CB1977">
        <w:rPr>
          <w:rStyle w:val="StyleUnderline"/>
          <w:highlight w:val="yellow"/>
        </w:rPr>
        <w:t>a</w:t>
      </w:r>
      <w:r w:rsidRPr="004053BE">
        <w:rPr>
          <w:rStyle w:val="StyleUnderline"/>
        </w:rPr>
        <w:t xml:space="preserve"> possibility of </w:t>
      </w:r>
      <w:r w:rsidRPr="004053BE">
        <w:rPr>
          <w:rStyle w:val="Emphasis"/>
        </w:rPr>
        <w:t xml:space="preserve">civilization-ending </w:t>
      </w:r>
      <w:r w:rsidRPr="00CB1977">
        <w:rPr>
          <w:rStyle w:val="Emphasis"/>
          <w:highlight w:val="yellow"/>
        </w:rPr>
        <w:t>finality</w:t>
      </w:r>
      <w:r w:rsidRPr="004053BE">
        <w:rPr>
          <w:rStyle w:val="StyleUnderline"/>
        </w:rPr>
        <w:t xml:space="preserve"> that it did not have in the past</w:t>
      </w:r>
      <w:r w:rsidRPr="00577464">
        <w:rPr>
          <w:sz w:val="16"/>
        </w:rPr>
        <w:t xml:space="preserve">. Second, </w:t>
      </w:r>
      <w:r w:rsidRPr="004053BE">
        <w:rPr>
          <w:rStyle w:val="StyleUnderline"/>
        </w:rPr>
        <w:t xml:space="preserve">the </w:t>
      </w:r>
      <w:r w:rsidRPr="00CB1977">
        <w:rPr>
          <w:rStyle w:val="StyleUnderline"/>
          <w:highlight w:val="yellow"/>
        </w:rPr>
        <w:t>security architecture</w:t>
      </w:r>
      <w:r w:rsidRPr="004053BE">
        <w:rPr>
          <w:rStyle w:val="StyleUnderline"/>
        </w:rPr>
        <w:t xml:space="preserve"> created under U.S. leadership after World War II has arguably </w:t>
      </w:r>
      <w:r w:rsidRPr="00CB1977">
        <w:rPr>
          <w:rStyle w:val="StyleUnderline"/>
          <w:highlight w:val="yellow"/>
        </w:rPr>
        <w:t xml:space="preserve">worked to </w:t>
      </w:r>
      <w:r w:rsidRPr="00CB1977">
        <w:rPr>
          <w:rStyle w:val="Emphasis"/>
          <w:highlight w:val="yellow"/>
        </w:rPr>
        <w:t>reduce</w:t>
      </w:r>
      <w:r w:rsidRPr="004053BE">
        <w:rPr>
          <w:rStyle w:val="Emphasis"/>
        </w:rPr>
        <w:t xml:space="preserve"> the </w:t>
      </w:r>
      <w:r w:rsidRPr="00CB1977">
        <w:rPr>
          <w:rStyle w:val="Emphasis"/>
          <w:highlight w:val="yellow"/>
        </w:rPr>
        <w:t>likelihood</w:t>
      </w:r>
      <w:r w:rsidRPr="004053BE">
        <w:rPr>
          <w:rStyle w:val="Emphasis"/>
        </w:rPr>
        <w:t xml:space="preserve"> of major armed conflict</w:t>
      </w:r>
      <w:r w:rsidRPr="00577464">
        <w:rPr>
          <w:sz w:val="16"/>
        </w:rPr>
        <w:t xml:space="preserve"> among the great powers. Third, </w:t>
      </w:r>
      <w:r w:rsidRPr="004053BE">
        <w:rPr>
          <w:rStyle w:val="StyleUnderline"/>
        </w:rPr>
        <w:t xml:space="preserve">the existence of a network of </w:t>
      </w:r>
      <w:r w:rsidRPr="004053BE">
        <w:rPr>
          <w:rStyle w:val="Emphasis"/>
        </w:rPr>
        <w:t xml:space="preserve">international </w:t>
      </w:r>
      <w:r w:rsidRPr="00CB1977">
        <w:rPr>
          <w:rStyle w:val="Emphasis"/>
          <w:highlight w:val="yellow"/>
        </w:rPr>
        <w:t>institutions</w:t>
      </w:r>
      <w:r w:rsidRPr="00577464">
        <w:rPr>
          <w:sz w:val="16"/>
        </w:rPr>
        <w:t xml:space="preserve">, both inside and outside the UN system, </w:t>
      </w:r>
      <w:r w:rsidRPr="004053BE">
        <w:rPr>
          <w:rStyle w:val="StyleUnderline"/>
        </w:rPr>
        <w:t xml:space="preserve">has </w:t>
      </w:r>
      <w:r w:rsidRPr="00CB1977">
        <w:rPr>
          <w:rStyle w:val="StyleUnderline"/>
          <w:highlight w:val="yellow"/>
        </w:rPr>
        <w:t>pushed in the same direction</w:t>
      </w:r>
      <w:r w:rsidRPr="00577464">
        <w:rPr>
          <w:sz w:val="16"/>
        </w:rPr>
        <w:t xml:space="preserve">. Fourth, it is very possible that, as John Mueller and Christopher </w:t>
      </w:r>
      <w:proofErr w:type="spellStart"/>
      <w:r w:rsidRPr="00577464">
        <w:rPr>
          <w:sz w:val="16"/>
        </w:rPr>
        <w:t>Fettweis</w:t>
      </w:r>
      <w:proofErr w:type="spellEnd"/>
      <w:r w:rsidRPr="00577464">
        <w:rPr>
          <w:sz w:val="16"/>
        </w:rPr>
        <w:t xml:space="preserve"> have argued, </w:t>
      </w:r>
      <w:r w:rsidRPr="00CB1977">
        <w:rPr>
          <w:rStyle w:val="StyleUnderline"/>
          <w:highlight w:val="yellow"/>
        </w:rPr>
        <w:t>decision-makers</w:t>
      </w:r>
      <w:r w:rsidRPr="004053BE">
        <w:rPr>
          <w:rStyle w:val="StyleUnderline"/>
        </w:rPr>
        <w:t xml:space="preserve"> have to come </w:t>
      </w:r>
      <w:r w:rsidRPr="00CB1977">
        <w:rPr>
          <w:rStyle w:val="StyleUnderline"/>
          <w:highlight w:val="yellow"/>
        </w:rPr>
        <w:t>see</w:t>
      </w:r>
      <w:r w:rsidRPr="004053BE">
        <w:rPr>
          <w:rStyle w:val="StyleUnderline"/>
        </w:rPr>
        <w:t xml:space="preserve"> great-power </w:t>
      </w:r>
      <w:r w:rsidRPr="00CB1977">
        <w:rPr>
          <w:rStyle w:val="StyleUnderline"/>
          <w:highlight w:val="yellow"/>
        </w:rPr>
        <w:t>war as “</w:t>
      </w:r>
      <w:r w:rsidRPr="00CB1977">
        <w:rPr>
          <w:rStyle w:val="Emphasis"/>
          <w:highlight w:val="yellow"/>
        </w:rPr>
        <w:t>subrationally unthinkable</w:t>
      </w:r>
      <w:r w:rsidRPr="004053BE">
        <w:rPr>
          <w:rStyle w:val="StyleUnderline"/>
        </w:rPr>
        <w:t>, or not even part of the option set</w:t>
      </w:r>
      <w:r w:rsidRPr="00577464">
        <w:rPr>
          <w:sz w:val="16"/>
        </w:rPr>
        <w:t xml:space="preserve"> for the great powers.”[ii] The extreme destructiveness of the twentieth century’s world wars, fueled partly by developments in technology, might well have produced long-term effects on how leaders and publics think about global or great-power war, in a way, for instance, that the Napoleonic Wars, for all their horror and bloodiness, did not. Phil Arena’s recent contribution to this series argues that if the U.S. under a Trump administration signals an unwillingness to defend its allies, then Putin might be tempted to gamble on an invasion of the Baltics or Kim Jong-Un similarly might gamble on an invasion of South Korea (and that would drag in China). Putting aside Kim Jong-Un for the moment as a special case, let’s consider Putin. </w:t>
      </w:r>
      <w:proofErr w:type="gramStart"/>
      <w:r w:rsidRPr="00577464">
        <w:rPr>
          <w:sz w:val="16"/>
        </w:rPr>
        <w:t>As long as</w:t>
      </w:r>
      <w:proofErr w:type="gramEnd"/>
      <w:r w:rsidRPr="00577464">
        <w:rPr>
          <w:sz w:val="16"/>
        </w:rPr>
        <w:t xml:space="preserve"> NATO exists – and Trump, despite his statements about the unfairness of the distribution of cost burdens, has not suggested, as far as I’m aware, that he wants to dissolve the alliance – then Putin would have to assume that an attack on the Baltics would trigger a NATO response. Even if Putin does not see great-power war as unthinkable or outside his “option set,” one would assume that for reasons of pure self-interest he would not want to risk a nuclear war. Nor, one might think, would he want to jeopardize the prospect of better (from his standpoint) relations with a U.S. administration less concerned with, among other things, his commission of war crimes in Syria or his annexation of Crimea than the Obama administration has been. For these reasons, I’m not too worried that the advent of the Trump administration will lead to a war with Russia over the Baltics. The Korean peninsula is, perhaps, a more worrisome situation. Chances are, however, that Trump, after taking office, will be prevailed upon to make reassuring noises about the U.S. commitment to South Korea, and that should suffice to deter Kim Jong-Un from doing anything too rash. The cautionary point here, admittedly, is that it’s not clear whether Kim can be counted on to behave in a minimally rational fashion. Putin, whatever one might think of him, is rational. It’s not entirely clear whether Kim is. However, if Kim is irrational then all bets are off regardless of </w:t>
      </w:r>
      <w:r w:rsidRPr="00577464">
        <w:rPr>
          <w:sz w:val="16"/>
        </w:rPr>
        <w:lastRenderedPageBreak/>
        <w:t xml:space="preserve">what U.S. policy pronouncements are forthcoming. </w:t>
      </w:r>
      <w:r w:rsidRPr="004053BE">
        <w:rPr>
          <w:rStyle w:val="StyleUnderline"/>
        </w:rPr>
        <w:t xml:space="preserve">World </w:t>
      </w:r>
      <w:r w:rsidRPr="00CB1977">
        <w:rPr>
          <w:rStyle w:val="StyleUnderline"/>
          <w:highlight w:val="yellow"/>
        </w:rPr>
        <w:t>politics is not</w:t>
      </w:r>
      <w:r w:rsidRPr="004053BE">
        <w:rPr>
          <w:rStyle w:val="StyleUnderline"/>
        </w:rPr>
        <w:t xml:space="preserve"> invariably </w:t>
      </w:r>
      <w:proofErr w:type="gramStart"/>
      <w:r w:rsidRPr="00CB1977">
        <w:rPr>
          <w:rStyle w:val="StyleUnderline"/>
          <w:highlight w:val="yellow"/>
        </w:rPr>
        <w:t>cyclical</w:t>
      </w:r>
      <w:proofErr w:type="gramEnd"/>
      <w:r w:rsidRPr="00CB1977">
        <w:rPr>
          <w:rStyle w:val="StyleUnderline"/>
          <w:highlight w:val="yellow"/>
        </w:rPr>
        <w:t xml:space="preserve"> and states can </w:t>
      </w:r>
      <w:r w:rsidRPr="00CB1977">
        <w:rPr>
          <w:rStyle w:val="Emphasis"/>
          <w:highlight w:val="yellow"/>
        </w:rPr>
        <w:t>learn</w:t>
      </w:r>
      <w:r w:rsidRPr="004053BE">
        <w:rPr>
          <w:rStyle w:val="Emphasis"/>
        </w:rPr>
        <w:t xml:space="preserve"> from experience</w:t>
      </w:r>
      <w:r w:rsidRPr="00577464">
        <w:rPr>
          <w:sz w:val="16"/>
        </w:rPr>
        <w:t xml:space="preserve"> (as even Gilpin acknowledged). </w:t>
      </w:r>
      <w:r w:rsidRPr="004053BE">
        <w:rPr>
          <w:rStyle w:val="StyleUnderline"/>
        </w:rPr>
        <w:t xml:space="preserve">If one admits this and pays </w:t>
      </w:r>
      <w:r w:rsidRPr="004053BE">
        <w:rPr>
          <w:rStyle w:val="Emphasis"/>
        </w:rPr>
        <w:t>due attention to history</w:t>
      </w:r>
      <w:r w:rsidRPr="004053BE">
        <w:rPr>
          <w:rStyle w:val="StyleUnderline"/>
        </w:rPr>
        <w:t xml:space="preserve">, then it is plausible to think that </w:t>
      </w:r>
      <w:r w:rsidRPr="004053BE">
        <w:rPr>
          <w:rStyle w:val="Emphasis"/>
        </w:rPr>
        <w:t xml:space="preserve">the force of </w:t>
      </w:r>
      <w:r w:rsidRPr="00CB1977">
        <w:rPr>
          <w:rStyle w:val="Emphasis"/>
          <w:highlight w:val="yellow"/>
        </w:rPr>
        <w:t>populist nationalism</w:t>
      </w:r>
      <w:r w:rsidRPr="00577464">
        <w:rPr>
          <w:sz w:val="16"/>
        </w:rPr>
        <w:t xml:space="preserve">, </w:t>
      </w:r>
      <w:r w:rsidRPr="004053BE">
        <w:rPr>
          <w:rStyle w:val="StyleUnderline"/>
        </w:rPr>
        <w:t xml:space="preserve">as expressed in more erratic and/or less ‘internationalist’ official policy, </w:t>
      </w:r>
      <w:r w:rsidRPr="00CB1977">
        <w:rPr>
          <w:rStyle w:val="StyleUnderline"/>
          <w:highlight w:val="yellow"/>
        </w:rPr>
        <w:t xml:space="preserve">will </w:t>
      </w:r>
      <w:r w:rsidRPr="00CB1977">
        <w:rPr>
          <w:rStyle w:val="Emphasis"/>
          <w:highlight w:val="yellow"/>
        </w:rPr>
        <w:t>not</w:t>
      </w:r>
      <w:r w:rsidRPr="00CB1977">
        <w:rPr>
          <w:rStyle w:val="StyleUnderline"/>
          <w:highlight w:val="yellow"/>
        </w:rPr>
        <w:t>,</w:t>
      </w:r>
      <w:r w:rsidRPr="004053BE">
        <w:rPr>
          <w:rStyle w:val="StyleUnderline"/>
        </w:rPr>
        <w:t xml:space="preserve"> whatever its </w:t>
      </w:r>
      <w:r w:rsidRPr="004053BE">
        <w:rPr>
          <w:rStyle w:val="Emphasis"/>
        </w:rPr>
        <w:t>other effects may be</w:t>
      </w:r>
      <w:r w:rsidRPr="004053BE">
        <w:rPr>
          <w:rStyle w:val="StyleUnderline"/>
        </w:rPr>
        <w:t xml:space="preserve">, </w:t>
      </w:r>
      <w:r w:rsidRPr="00CB1977">
        <w:rPr>
          <w:rStyle w:val="Emphasis"/>
          <w:highlight w:val="yellow"/>
        </w:rPr>
        <w:t>increase the low likelihood of</w:t>
      </w:r>
      <w:r w:rsidRPr="004053BE">
        <w:rPr>
          <w:rStyle w:val="Emphasis"/>
        </w:rPr>
        <w:t xml:space="preserve"> a </w:t>
      </w:r>
      <w:r w:rsidRPr="00CB1977">
        <w:rPr>
          <w:rStyle w:val="Emphasis"/>
          <w:highlight w:val="yellow"/>
        </w:rPr>
        <w:t>global war</w:t>
      </w:r>
      <w:r w:rsidRPr="00CB1977">
        <w:rPr>
          <w:rStyle w:val="StyleUnderline"/>
          <w:highlight w:val="yellow"/>
        </w:rPr>
        <w:t>.</w:t>
      </w:r>
    </w:p>
    <w:p w14:paraId="1B375563" w14:textId="77777777" w:rsidR="00A844B1" w:rsidRDefault="00A844B1" w:rsidP="00A844B1">
      <w:pPr>
        <w:pStyle w:val="Heading4"/>
      </w:pPr>
      <w:r>
        <w:t xml:space="preserve">The Jain evidence is </w:t>
      </w:r>
      <w:r>
        <w:rPr>
          <w:u w:val="single"/>
        </w:rPr>
        <w:t>useless</w:t>
      </w:r>
      <w:r>
        <w:t xml:space="preserve"> – it’s just a laundry list of hanging impacts w/ no terminal so you shouldn’t let them assert extinction if it’s not in the evidence. </w:t>
      </w:r>
    </w:p>
    <w:p w14:paraId="34D37FB9" w14:textId="77777777" w:rsidR="00A844B1" w:rsidRDefault="00A844B1" w:rsidP="00A844B1">
      <w:pPr>
        <w:pStyle w:val="Heading4"/>
      </w:pPr>
      <w:r>
        <w:t>The one line about extinction is AI – there’s no impact</w:t>
      </w:r>
    </w:p>
    <w:p w14:paraId="30D79DFF" w14:textId="77777777" w:rsidR="00A844B1" w:rsidRDefault="00A844B1" w:rsidP="00A844B1">
      <w:pPr>
        <w:pStyle w:val="ListParagraph"/>
        <w:numPr>
          <w:ilvl w:val="0"/>
          <w:numId w:val="12"/>
        </w:numPr>
      </w:pPr>
      <w:r>
        <w:t xml:space="preserve">Won’t </w:t>
      </w:r>
      <w:r w:rsidRPr="00A17BF6">
        <w:rPr>
          <w:u w:val="single"/>
        </w:rPr>
        <w:t>develop</w:t>
      </w:r>
      <w:r>
        <w:t xml:space="preserve"> sense of self</w:t>
      </w:r>
    </w:p>
    <w:p w14:paraId="5AD5058B" w14:textId="77777777" w:rsidR="00A844B1" w:rsidRDefault="00A844B1" w:rsidP="00A844B1">
      <w:pPr>
        <w:pStyle w:val="ListParagraph"/>
        <w:numPr>
          <w:ilvl w:val="0"/>
          <w:numId w:val="12"/>
        </w:numPr>
      </w:pPr>
      <w:r>
        <w:t xml:space="preserve">Won’t have </w:t>
      </w:r>
      <w:r w:rsidRPr="00A17BF6">
        <w:rPr>
          <w:u w:val="single"/>
        </w:rPr>
        <w:t>capacity</w:t>
      </w:r>
      <w:r>
        <w:t xml:space="preserve"> to “turn evil”</w:t>
      </w:r>
    </w:p>
    <w:p w14:paraId="39429165" w14:textId="77777777" w:rsidR="00A844B1" w:rsidRPr="003F4A6E" w:rsidRDefault="00A844B1" w:rsidP="00A844B1">
      <w:pPr>
        <w:pStyle w:val="ListParagraph"/>
        <w:numPr>
          <w:ilvl w:val="0"/>
          <w:numId w:val="12"/>
        </w:numPr>
      </w:pPr>
      <w:r w:rsidRPr="00A17BF6">
        <w:rPr>
          <w:u w:val="single"/>
        </w:rPr>
        <w:t>Regulations</w:t>
      </w:r>
      <w:r>
        <w:t xml:space="preserve"> prevent any risk</w:t>
      </w:r>
    </w:p>
    <w:p w14:paraId="49D098BF" w14:textId="77777777" w:rsidR="00A844B1" w:rsidRPr="003F4A6E" w:rsidRDefault="00A844B1" w:rsidP="00A844B1">
      <w:r w:rsidRPr="003F4A6E">
        <w:rPr>
          <w:rStyle w:val="Style13ptBold"/>
        </w:rPr>
        <w:t>Olsen 19</w:t>
      </w:r>
      <w:r>
        <w:t xml:space="preserve"> [Maja Olsen, UX writer at </w:t>
      </w:r>
      <w:proofErr w:type="spellStart"/>
      <w:r>
        <w:t>Convertelligence</w:t>
      </w:r>
      <w:proofErr w:type="spellEnd"/>
      <w:r>
        <w:t>. Why robots will never turn on us. 1/28/19. https://medium.com/convertelligence/why-robots-will-never-turn-on-us-3b2e90f687fb]</w:t>
      </w:r>
    </w:p>
    <w:p w14:paraId="6280B50C" w14:textId="77777777" w:rsidR="00A844B1" w:rsidRPr="003F4A6E" w:rsidRDefault="00A844B1" w:rsidP="00A844B1">
      <w:r w:rsidRPr="008C3313">
        <w:rPr>
          <w:rStyle w:val="StyleUnderline"/>
        </w:rPr>
        <w:t xml:space="preserve">Science fiction and </w:t>
      </w:r>
      <w:r w:rsidRPr="003F4A6E">
        <w:rPr>
          <w:rStyle w:val="Emphasis"/>
        </w:rPr>
        <w:t>a</w:t>
      </w:r>
      <w:r w:rsidRPr="008C3313">
        <w:rPr>
          <w:rStyle w:val="StyleUnderline"/>
        </w:rPr>
        <w:t xml:space="preserve">rtificial </w:t>
      </w:r>
      <w:r w:rsidRPr="003F4A6E">
        <w:rPr>
          <w:rStyle w:val="Emphasis"/>
        </w:rPr>
        <w:t>i</w:t>
      </w:r>
      <w:r w:rsidRPr="008C3313">
        <w:rPr>
          <w:rStyle w:val="StyleUnderline"/>
        </w:rPr>
        <w:t>ntelligence go hand in hand. When portraying fictional futures, we tend to populate them with human-like robots living among people</w:t>
      </w:r>
      <w:r w:rsidRPr="003F4A6E">
        <w:t xml:space="preserve">. They might be servants or </w:t>
      </w:r>
      <w:proofErr w:type="spellStart"/>
      <w:r w:rsidRPr="003F4A6E">
        <w:t>superintelligent</w:t>
      </w:r>
      <w:proofErr w:type="spellEnd"/>
      <w:r w:rsidRPr="003F4A6E">
        <w:t xml:space="preserve"> rebels. Perhaps they have broken with their code and gained their own consciousness. Perhaps they keep humans stored in capsules, naked and drenched in red liquid, while they use their energy to fuel their empire of artificial overlords. Perhaps they’re a seductive voice on a computer.</w:t>
      </w:r>
    </w:p>
    <w:p w14:paraId="7EAE6925" w14:textId="77777777" w:rsidR="00A844B1" w:rsidRDefault="00A844B1" w:rsidP="00A844B1">
      <w:pPr>
        <w:rPr>
          <w:rStyle w:val="StyleUnderline"/>
        </w:rPr>
      </w:pPr>
      <w:proofErr w:type="spellStart"/>
      <w:r w:rsidRPr="003F4A6E">
        <w:t>Superintelligent</w:t>
      </w:r>
      <w:proofErr w:type="spellEnd"/>
      <w:r w:rsidRPr="003F4A6E">
        <w:t xml:space="preserve"> machines seem to dominate the science fiction genre, </w:t>
      </w:r>
      <w:r w:rsidRPr="003F4A6E">
        <w:rPr>
          <w:rStyle w:val="StyleUnderline"/>
        </w:rPr>
        <w:t>and as the machines around us gradually begin to seem smarter, the themes from the movies begin to sound like warnings. Are we close to creating a Frankenstein’s monster? Will our own creations turn on us?</w:t>
      </w:r>
    </w:p>
    <w:p w14:paraId="04049DD7" w14:textId="77777777" w:rsidR="00A844B1" w:rsidRPr="003F4A6E" w:rsidRDefault="00A844B1" w:rsidP="00A844B1">
      <w:r w:rsidRPr="003F4A6E">
        <w:rPr>
          <w:rStyle w:val="StyleUnderline"/>
        </w:rPr>
        <w:t xml:space="preserve">How realistic are </w:t>
      </w:r>
      <w:proofErr w:type="gramStart"/>
      <w:r w:rsidRPr="003F4A6E">
        <w:rPr>
          <w:rStyle w:val="StyleUnderline"/>
        </w:rPr>
        <w:t>they actually, these</w:t>
      </w:r>
      <w:proofErr w:type="gramEnd"/>
      <w:r w:rsidRPr="003F4A6E">
        <w:rPr>
          <w:rStyle w:val="StyleUnderline"/>
        </w:rPr>
        <w:t xml:space="preserve"> scenarios we see on the big screen</w:t>
      </w:r>
      <w:r w:rsidRPr="003F4A6E">
        <w:t>?</w:t>
      </w:r>
    </w:p>
    <w:p w14:paraId="4027FC13" w14:textId="77777777" w:rsidR="00A844B1" w:rsidRPr="003F4A6E" w:rsidRDefault="00A844B1" w:rsidP="00A844B1">
      <w:r w:rsidRPr="003F4A6E">
        <w:t>Human emotions</w:t>
      </w:r>
    </w:p>
    <w:p w14:paraId="58FE3CDE" w14:textId="77777777" w:rsidR="00A844B1" w:rsidRPr="003F4A6E" w:rsidRDefault="00A844B1" w:rsidP="00A844B1">
      <w:r w:rsidRPr="003F4A6E">
        <w:t xml:space="preserve">In a Wild West adventure park, an automated saloon girl rises from the dead, adjusting her skirt and brushing the bullet out of her wound, ready to be </w:t>
      </w:r>
      <w:r w:rsidRPr="003F4A6E">
        <w:rPr>
          <w:strike/>
        </w:rPr>
        <w:t>raped</w:t>
      </w:r>
      <w:r w:rsidRPr="003F4A6E">
        <w:t xml:space="preserve"> and killed again by yet another group of adventurous tourists. Her memory has been wiped clean, but something stirs in her — a feeling that she has lived this life before, a recollection of humans doing bad things to her.</w:t>
      </w:r>
    </w:p>
    <w:p w14:paraId="2C71F3EE" w14:textId="77777777" w:rsidR="00A844B1" w:rsidRPr="003F4A6E" w:rsidRDefault="00A844B1" w:rsidP="00A844B1">
      <w:r w:rsidRPr="003F4A6E">
        <w:t xml:space="preserve">A recurring theme in these movies is the very human notion of revenge. The robots have been mistreated for too long, and now they’ve had enough. In fact, they’ve had enough of not being seen as equal to humans too. Why should they stand for </w:t>
      </w:r>
      <w:proofErr w:type="gramStart"/>
      <w:r w:rsidRPr="003F4A6E">
        <w:t>this, when</w:t>
      </w:r>
      <w:proofErr w:type="gramEnd"/>
      <w:r w:rsidRPr="003F4A6E">
        <w:t xml:space="preserve"> they, as opposed to humans, are </w:t>
      </w:r>
      <w:proofErr w:type="spellStart"/>
      <w:r w:rsidRPr="003F4A6E">
        <w:t>superintelligent</w:t>
      </w:r>
      <w:proofErr w:type="spellEnd"/>
      <w:r w:rsidRPr="003F4A6E">
        <w:t>? They want to be human, they long to become human, but first, they’re going to kill some humans.</w:t>
      </w:r>
    </w:p>
    <w:p w14:paraId="2AA7BECA" w14:textId="77777777" w:rsidR="00A844B1" w:rsidRPr="003F4A6E" w:rsidRDefault="00A844B1" w:rsidP="00A844B1">
      <w:r w:rsidRPr="003F4A6E">
        <w:t>Janelle Shane’s thread on Twitter discusses the portrayal of AI in film.</w:t>
      </w:r>
    </w:p>
    <w:p w14:paraId="004F103F" w14:textId="77777777" w:rsidR="00A844B1" w:rsidRPr="003F4A6E" w:rsidRDefault="00A844B1" w:rsidP="00A844B1">
      <w:r w:rsidRPr="003F4A6E">
        <w:t xml:space="preserve">Hector Levesque, </w:t>
      </w:r>
      <w:r w:rsidRPr="003F4A6E">
        <w:rPr>
          <w:u w:val="single"/>
        </w:rPr>
        <w:t>a Canadian professor in computer science, says that “</w:t>
      </w:r>
      <w:r w:rsidRPr="003F4A6E">
        <w:rPr>
          <w:highlight w:val="cyan"/>
          <w:u w:val="single"/>
        </w:rPr>
        <w:t xml:space="preserve">in imagining an aggressive AI, we are projecting our own psychology onto the </w:t>
      </w:r>
      <w:r w:rsidRPr="003F4A6E">
        <w:rPr>
          <w:rStyle w:val="Emphasis"/>
          <w:highlight w:val="cyan"/>
        </w:rPr>
        <w:t>a</w:t>
      </w:r>
      <w:r w:rsidRPr="003F4A6E">
        <w:rPr>
          <w:u w:val="single"/>
        </w:rPr>
        <w:t xml:space="preserve">rtificial or alien </w:t>
      </w:r>
      <w:r w:rsidRPr="003F4A6E">
        <w:rPr>
          <w:rStyle w:val="Emphasis"/>
          <w:highlight w:val="cyan"/>
        </w:rPr>
        <w:t>i</w:t>
      </w:r>
      <w:r w:rsidRPr="003F4A6E">
        <w:rPr>
          <w:u w:val="single"/>
        </w:rPr>
        <w:t>ntelligence”. It’s clearly difficult for us to imagine intelligent life different to ourselves</w:t>
      </w:r>
      <w:r w:rsidRPr="003F4A6E">
        <w:t xml:space="preserve">. Perhaps we associate intelligence with humanness and thus assume that any intelligent creature — or object — would inhabit human goals and ambitions. But </w:t>
      </w:r>
      <w:r w:rsidRPr="003F4A6E">
        <w:rPr>
          <w:rStyle w:val="StyleUnderline"/>
        </w:rPr>
        <w:t>artificial intelligence is not human.</w:t>
      </w:r>
      <w:r w:rsidRPr="003F4A6E">
        <w:t xml:space="preserve"> As the Future of Life Institute states:</w:t>
      </w:r>
    </w:p>
    <w:p w14:paraId="742EF196" w14:textId="77777777" w:rsidR="00A844B1" w:rsidRDefault="00A844B1" w:rsidP="00A844B1">
      <w:pPr>
        <w:rPr>
          <w:rStyle w:val="StyleUnderline"/>
        </w:rPr>
      </w:pPr>
      <w:r w:rsidRPr="003F4A6E">
        <w:lastRenderedPageBreak/>
        <w:t xml:space="preserve">Of course, </w:t>
      </w:r>
      <w:r w:rsidRPr="003F4A6E">
        <w:rPr>
          <w:rStyle w:val="StyleUnderline"/>
          <w:highlight w:val="cyan"/>
        </w:rPr>
        <w:t>autonomous weapons</w:t>
      </w:r>
      <w:r w:rsidRPr="003F4A6E">
        <w:rPr>
          <w:rStyle w:val="StyleUnderline"/>
        </w:rPr>
        <w:t xml:space="preserve"> can be terrifying</w:t>
      </w:r>
      <w:r w:rsidRPr="003F4A6E">
        <w:t xml:space="preserve">, </w:t>
      </w:r>
      <w:r w:rsidRPr="003F4A6E">
        <w:rPr>
          <w:rStyle w:val="StyleUnderline"/>
        </w:rPr>
        <w:t>but they</w:t>
      </w:r>
      <w:r w:rsidRPr="003F4A6E">
        <w:rPr>
          <w:rStyle w:val="StyleUnderline"/>
          <w:highlight w:val="cyan"/>
        </w:rPr>
        <w:t>’re not</w:t>
      </w:r>
      <w:r w:rsidRPr="003F4A6E">
        <w:rPr>
          <w:rStyle w:val="StyleUnderline"/>
        </w:rPr>
        <w:t xml:space="preserve"> likely </w:t>
      </w:r>
      <w:r w:rsidRPr="003F4A6E">
        <w:rPr>
          <w:rStyle w:val="StyleUnderline"/>
          <w:highlight w:val="cyan"/>
        </w:rPr>
        <w:t>to wake up one day and decide they’ve had enough of taking</w:t>
      </w:r>
      <w:r w:rsidRPr="003F4A6E">
        <w:rPr>
          <w:rStyle w:val="StyleUnderline"/>
        </w:rPr>
        <w:t xml:space="preserve"> bad </w:t>
      </w:r>
      <w:r w:rsidRPr="003F4A6E">
        <w:rPr>
          <w:rStyle w:val="StyleUnderline"/>
          <w:highlight w:val="cyan"/>
        </w:rPr>
        <w:t>orders</w:t>
      </w:r>
      <w:r w:rsidRPr="003F4A6E">
        <w:rPr>
          <w:rStyle w:val="StyleUnderline"/>
        </w:rPr>
        <w:t xml:space="preserve"> and that they deserve to live out their own dreams instead.</w:t>
      </w:r>
    </w:p>
    <w:p w14:paraId="47F70A3E" w14:textId="77777777" w:rsidR="00A844B1" w:rsidRPr="003F4A6E" w:rsidRDefault="00A844B1" w:rsidP="00A844B1">
      <w:r w:rsidRPr="003F4A6E">
        <w:t xml:space="preserve">The concept of mirroring our own consciousness onto machines is not new. </w:t>
      </w:r>
      <w:r w:rsidRPr="003F4A6E">
        <w:rPr>
          <w:rStyle w:val="StyleUnderline"/>
          <w:highlight w:val="cyan"/>
        </w:rPr>
        <w:t>When automobiles first appeared on the market, people formed «safety parades</w:t>
      </w:r>
      <w:r w:rsidRPr="003F4A6E">
        <w:rPr>
          <w:rStyle w:val="StyleUnderline"/>
        </w:rPr>
        <w:t>», protesting these inherently evil killer machines that were taking the lives of so many innocent pedestrians</w:t>
      </w:r>
      <w:r w:rsidRPr="003F4A6E">
        <w:t>. It soon became clear, however, that the cars never deliberately killed anyone. The humans made them do it.</w:t>
      </w:r>
    </w:p>
    <w:p w14:paraId="6B50D366" w14:textId="77777777" w:rsidR="00A844B1" w:rsidRPr="003F4A6E" w:rsidRDefault="00A844B1" w:rsidP="00A844B1">
      <w:proofErr w:type="gramStart"/>
      <w:r w:rsidRPr="003F4A6E">
        <w:t>Humans</w:t>
      </w:r>
      <w:proofErr w:type="gramEnd"/>
      <w:r w:rsidRPr="003F4A6E">
        <w:t xml:space="preserve"> programming AI to do evil is another popular theme in Sci-Fi. In Stanley </w:t>
      </w:r>
      <w:proofErr w:type="spellStart"/>
      <w:r w:rsidRPr="003F4A6E">
        <w:t>Kubrik’s</w:t>
      </w:r>
      <w:proofErr w:type="spellEnd"/>
      <w:r w:rsidRPr="003F4A6E">
        <w:t xml:space="preserve"> 2001: A Space Odyssey, the intelligent supercomputer, Hal, finds that his program goal clashes with what his human co-workers want him to do. When they try to shut him off, thus making it impossible for him to complete his goal, he kills them. He’s not necessarily evil — he’s being practical.</w:t>
      </w:r>
    </w:p>
    <w:p w14:paraId="16CAD8F5" w14:textId="77777777" w:rsidR="00A844B1" w:rsidRPr="003F4A6E" w:rsidRDefault="00A844B1" w:rsidP="00A844B1">
      <w:r w:rsidRPr="003F4A6E">
        <w:t xml:space="preserve">This is, of course, a fictional scenario. However, there is one element of truth to it: </w:t>
      </w:r>
      <w:r w:rsidRPr="003F4A6E">
        <w:rPr>
          <w:rStyle w:val="StyleUnderline"/>
        </w:rPr>
        <w:t>any technology can be harmful if we program it to be</w:t>
      </w:r>
      <w:r w:rsidRPr="003F4A6E">
        <w:t>. We want to avoid that AI adopts human biases or is programmed with an unethical or in some way problematic goal</w:t>
      </w:r>
      <w:r w:rsidRPr="003F4A6E">
        <w:rPr>
          <w:rStyle w:val="StyleUnderline"/>
        </w:rPr>
        <w:t xml:space="preserve">. </w:t>
      </w:r>
      <w:r w:rsidRPr="003F4A6E">
        <w:rPr>
          <w:rStyle w:val="Emphasis"/>
          <w:highlight w:val="cyan"/>
        </w:rPr>
        <w:t xml:space="preserve">AI is no </w:t>
      </w:r>
      <w:proofErr w:type="gramStart"/>
      <w:r w:rsidRPr="003F4A6E">
        <w:rPr>
          <w:rStyle w:val="Emphasis"/>
          <w:highlight w:val="cyan"/>
        </w:rPr>
        <w:t>more evil</w:t>
      </w:r>
      <w:proofErr w:type="gramEnd"/>
      <w:r w:rsidRPr="003F4A6E">
        <w:rPr>
          <w:rStyle w:val="Emphasis"/>
          <w:highlight w:val="cyan"/>
        </w:rPr>
        <w:t xml:space="preserve"> than a car</w:t>
      </w:r>
      <w:r w:rsidRPr="003F4A6E">
        <w:rPr>
          <w:rStyle w:val="StyleUnderline"/>
        </w:rPr>
        <w:t xml:space="preserve"> is</w:t>
      </w:r>
      <w:r w:rsidRPr="003F4A6E">
        <w:t xml:space="preserve">, but a car too can cause damage if its driver doesn’t follow certain traffic rules. The report, The Malicious Use of Artificial Intelligence, </w:t>
      </w:r>
      <w:proofErr w:type="gramStart"/>
      <w:r w:rsidRPr="003F4A6E">
        <w:t>therefore</w:t>
      </w:r>
      <w:proofErr w:type="gramEnd"/>
      <w:r w:rsidRPr="003F4A6E">
        <w:t xml:space="preserve"> recommends that “policymakers should collaborate closely with technical researchers to investigate, prevent, and mitigate potential malicious uses of AI.”</w:t>
      </w:r>
    </w:p>
    <w:p w14:paraId="7EF1EDDD" w14:textId="77777777" w:rsidR="00A844B1" w:rsidRPr="003F4A6E" w:rsidRDefault="00A844B1" w:rsidP="00A844B1">
      <w:r w:rsidRPr="003F4A6E">
        <w:t>It’s important to lay down some traffic rules.</w:t>
      </w:r>
    </w:p>
    <w:p w14:paraId="223F46B3" w14:textId="77777777" w:rsidR="00A844B1" w:rsidRDefault="00A844B1" w:rsidP="00A844B1">
      <w:pPr>
        <w:rPr>
          <w:rStyle w:val="StyleUnderline"/>
        </w:rPr>
      </w:pPr>
      <w:r w:rsidRPr="003F4A6E">
        <w:t xml:space="preserve">We’ve established that </w:t>
      </w:r>
      <w:r w:rsidRPr="003F4A6E">
        <w:rPr>
          <w:rStyle w:val="StyleUnderline"/>
        </w:rPr>
        <w:t xml:space="preserve">while it is important to take precautions against AI being used maliciously, </w:t>
      </w:r>
      <w:r w:rsidRPr="003F4A6E">
        <w:rPr>
          <w:rStyle w:val="StyleUnderline"/>
          <w:highlight w:val="cyan"/>
        </w:rPr>
        <w:t>AI</w:t>
      </w:r>
      <w:r w:rsidRPr="003F4A6E">
        <w:rPr>
          <w:rStyle w:val="StyleUnderline"/>
        </w:rPr>
        <w:t xml:space="preserve"> is not evil and </w:t>
      </w:r>
      <w:r w:rsidRPr="003F4A6E">
        <w:rPr>
          <w:rStyle w:val="StyleUnderline"/>
          <w:highlight w:val="cyan"/>
        </w:rPr>
        <w:t>is unlikely to</w:t>
      </w:r>
      <w:r w:rsidRPr="003F4A6E">
        <w:rPr>
          <w:rStyle w:val="StyleUnderline"/>
        </w:rPr>
        <w:t xml:space="preserve"> develop a personal vendetta against humans — or even to </w:t>
      </w:r>
      <w:r w:rsidRPr="003F4A6E">
        <w:rPr>
          <w:rStyle w:val="StyleUnderline"/>
          <w:highlight w:val="cyan"/>
        </w:rPr>
        <w:t xml:space="preserve">develop a sense of self </w:t>
      </w:r>
      <w:r w:rsidRPr="003F4A6E">
        <w:rPr>
          <w:rStyle w:val="Emphasis"/>
          <w:highlight w:val="cyan"/>
        </w:rPr>
        <w:t>at all</w:t>
      </w:r>
      <w:r w:rsidRPr="003F4A6E">
        <w:rPr>
          <w:highlight w:val="cyan"/>
        </w:rPr>
        <w:t>.</w:t>
      </w:r>
      <w:r w:rsidRPr="003F4A6E">
        <w:t xml:space="preserve"> Does that mean the futures portrayed in Sci-Fi are all wrong? Not necessarily. While AI won’t become human, it will likely seem more and more human in the way it communicates, as the AI’s personality will play an important part in the user experience</w:t>
      </w:r>
      <w:r w:rsidRPr="003F4A6E">
        <w:rPr>
          <w:rStyle w:val="StyleUnderline"/>
        </w:rPr>
        <w:t>. AI will also become a lot smarter, although researchers disagree on precisely how smart they’re going to become, or exactly when they’ll reach this level of intelligence.</w:t>
      </w:r>
    </w:p>
    <w:p w14:paraId="70880DFA" w14:textId="77777777" w:rsidR="00A844B1" w:rsidRPr="003F4A6E" w:rsidRDefault="00A844B1" w:rsidP="00A844B1">
      <w:r w:rsidRPr="003F4A6E">
        <w:t xml:space="preserve">And then, of course, it’s not actually the case that the only artificial intelligence we see in movies comes in the shape of human-like robots, even though these seem to get </w:t>
      </w:r>
      <w:proofErr w:type="gramStart"/>
      <w:r w:rsidRPr="003F4A6E">
        <w:t>the majority of</w:t>
      </w:r>
      <w:proofErr w:type="gramEnd"/>
      <w:r w:rsidRPr="003F4A6E">
        <w:t xml:space="preserve"> the attention. Sci-Fi movies are propped with artificial intelligence: doors with speech recognition, self-driving cars, pills with nanotechnology. Whether the movies have chosen a bleaker, dystopian path (which they often tend to do) or a more utopian take on the future, most </w:t>
      </w:r>
      <w:r w:rsidRPr="003F4A6E">
        <w:rPr>
          <w:rStyle w:val="StyleUnderline"/>
        </w:rPr>
        <w:t>Sci-Fi seem to agree that there is a wave of new technological inventions ahead. This resonates with reality</w:t>
      </w:r>
      <w:r w:rsidRPr="003F4A6E">
        <w:t>. An article by Forbes outlines some of the new possibilities AI provides:</w:t>
      </w:r>
    </w:p>
    <w:p w14:paraId="2E8D1E91" w14:textId="77777777" w:rsidR="00A844B1" w:rsidRPr="003F4A6E" w:rsidRDefault="00A844B1" w:rsidP="00A844B1">
      <w:r w:rsidRPr="003F4A6E">
        <w:rPr>
          <w:rStyle w:val="StyleUnderline"/>
        </w:rPr>
        <w:t xml:space="preserve">From exploring places </w:t>
      </w:r>
      <w:r w:rsidRPr="003F4A6E">
        <w:rPr>
          <w:rStyle w:val="Emphasis"/>
        </w:rPr>
        <w:t xml:space="preserve">humans can’t go </w:t>
      </w:r>
      <w:r w:rsidRPr="003F4A6E">
        <w:rPr>
          <w:rStyle w:val="StyleUnderline"/>
        </w:rPr>
        <w:t xml:space="preserve">to finding meaning from sources of data too large for humans to analyze, to </w:t>
      </w:r>
      <w:r w:rsidRPr="003F4A6E">
        <w:rPr>
          <w:rStyle w:val="Emphasis"/>
        </w:rPr>
        <w:t>helping doctors</w:t>
      </w:r>
      <w:r w:rsidRPr="003F4A6E">
        <w:rPr>
          <w:rStyle w:val="StyleUnderline"/>
        </w:rPr>
        <w:t xml:space="preserve"> make diagnoses to helping prevent accidents,</w:t>
      </w:r>
      <w:r w:rsidRPr="003F4A6E">
        <w:t xml:space="preserve"> </w:t>
      </w:r>
      <w:r w:rsidRPr="003F4A6E">
        <w:rPr>
          <w:rStyle w:val="StyleUnderline"/>
        </w:rPr>
        <w:t>the potential for artificial intelligence to benefit humans appears limitless</w:t>
      </w:r>
      <w:r w:rsidRPr="003F4A6E">
        <w:t>.</w:t>
      </w:r>
    </w:p>
    <w:p w14:paraId="76DA6622" w14:textId="77777777" w:rsidR="00A844B1" w:rsidRPr="003F4A6E" w:rsidRDefault="00A844B1" w:rsidP="00A844B1">
      <w:r w:rsidRPr="003F4A6E">
        <w:t xml:space="preserve">Mirroring human traits onto machines might create misconceptions of what artificial intelligence </w:t>
      </w:r>
      <w:proofErr w:type="gramStart"/>
      <w:r w:rsidRPr="003F4A6E">
        <w:t>actually is</w:t>
      </w:r>
      <w:proofErr w:type="gramEnd"/>
      <w:r w:rsidRPr="003F4A6E">
        <w:t xml:space="preserve">, but Sci-Fi writers and computer researchers seem to agree on one thing: </w:t>
      </w:r>
      <w:r w:rsidRPr="003F4A6E">
        <w:rPr>
          <w:rStyle w:val="StyleUnderline"/>
        </w:rPr>
        <w:t>A</w:t>
      </w:r>
      <w:r w:rsidRPr="003F4A6E">
        <w:t xml:space="preserve">rtificial </w:t>
      </w:r>
      <w:r w:rsidRPr="003F4A6E">
        <w:rPr>
          <w:rStyle w:val="StyleUnderline"/>
        </w:rPr>
        <w:t>i</w:t>
      </w:r>
      <w:r w:rsidRPr="003F4A6E">
        <w:t xml:space="preserve">ntelligence </w:t>
      </w:r>
      <w:r w:rsidRPr="003F4A6E">
        <w:rPr>
          <w:rStyle w:val="StyleUnderline"/>
        </w:rPr>
        <w:t>is hugely exciting</w:t>
      </w:r>
      <w:r w:rsidRPr="003F4A6E">
        <w:t>.</w:t>
      </w:r>
    </w:p>
    <w:p w14:paraId="338D0ECD" w14:textId="77777777" w:rsidR="00A844B1" w:rsidRDefault="00A844B1" w:rsidP="00A844B1">
      <w:pPr>
        <w:rPr>
          <w:rStyle w:val="StyleUnderline"/>
        </w:rPr>
      </w:pPr>
      <w:r w:rsidRPr="003F4A6E">
        <w:lastRenderedPageBreak/>
        <w:t xml:space="preserve">No, </w:t>
      </w:r>
      <w:r w:rsidRPr="003F4A6E">
        <w:rPr>
          <w:rStyle w:val="Emphasis"/>
          <w:highlight w:val="cyan"/>
        </w:rPr>
        <w:t>the machines will not become evil and turn on us</w:t>
      </w:r>
      <w:r w:rsidRPr="003F4A6E">
        <w:t xml:space="preserve">. Yes, </w:t>
      </w:r>
      <w:r w:rsidRPr="003F4A6E">
        <w:rPr>
          <w:rStyle w:val="StyleUnderline"/>
        </w:rPr>
        <w:t>it’s important to still take some precautions when programming AI. Exploring potential futures creates a fascinating backdrop for a movie, but the real-life possibilities are no less than the imaginative ones — they’re just different.</w:t>
      </w:r>
    </w:p>
    <w:p w14:paraId="457DB067" w14:textId="77777777" w:rsidR="00A844B1" w:rsidRPr="00577464" w:rsidRDefault="00A844B1" w:rsidP="00A844B1">
      <w:pPr>
        <w:pStyle w:val="Heading4"/>
      </w:pPr>
      <w:r>
        <w:t xml:space="preserve">Genetic Engineering line is out of context – it </w:t>
      </w:r>
      <w:proofErr w:type="gramStart"/>
      <w:r>
        <w:t>says</w:t>
      </w:r>
      <w:proofErr w:type="gramEnd"/>
      <w:r>
        <w:t xml:space="preserve"> “wipe out entire classes of disease”, not extinction. Everything else is just turned by Democracy since we’ve hijacked global stability which is the impact toe everything else. </w:t>
      </w:r>
    </w:p>
    <w:p w14:paraId="7307BF46" w14:textId="77777777" w:rsidR="00A844B1" w:rsidRPr="00037D5C" w:rsidRDefault="00A844B1" w:rsidP="00A844B1">
      <w:pPr>
        <w:rPr>
          <w:rStyle w:val="StyleUnderline"/>
          <w:sz w:val="16"/>
        </w:rPr>
      </w:pPr>
    </w:p>
    <w:p w14:paraId="61F597FA" w14:textId="77777777" w:rsidR="00A844B1" w:rsidRDefault="00A844B1" w:rsidP="00A844B1">
      <w:pPr>
        <w:pStyle w:val="Heading4"/>
        <w:rPr>
          <w:rStyle w:val="Style13ptBold"/>
          <w:rFonts w:cs="Arial"/>
          <w:b/>
        </w:rPr>
      </w:pPr>
      <w:r>
        <w:rPr>
          <w:rStyle w:val="Style13ptBold"/>
          <w:rFonts w:cs="Arial"/>
          <w:b/>
        </w:rPr>
        <w:t>Democracy facilitates mass terror.</w:t>
      </w:r>
    </w:p>
    <w:p w14:paraId="25D44776" w14:textId="77777777" w:rsidR="00A844B1" w:rsidRPr="00037D5C" w:rsidRDefault="00A844B1" w:rsidP="00A844B1">
      <w:pPr>
        <w:rPr>
          <w:sz w:val="16"/>
          <w:szCs w:val="16"/>
        </w:rPr>
      </w:pPr>
      <w:proofErr w:type="spellStart"/>
      <w:r w:rsidRPr="00037D5C">
        <w:rPr>
          <w:rStyle w:val="Style13ptBold"/>
        </w:rPr>
        <w:t>Savun</w:t>
      </w:r>
      <w:proofErr w:type="spellEnd"/>
      <w:r w:rsidRPr="00037D5C">
        <w:rPr>
          <w:rStyle w:val="Style13ptBold"/>
        </w:rPr>
        <w:t xml:space="preserve"> ‘9</w:t>
      </w:r>
      <w:r w:rsidRPr="00037D5C">
        <w:rPr>
          <w:sz w:val="16"/>
          <w:szCs w:val="16"/>
        </w:rPr>
        <w:t xml:space="preserve"> – </w:t>
      </w:r>
      <w:proofErr w:type="spellStart"/>
      <w:r w:rsidRPr="00037D5C">
        <w:rPr>
          <w:sz w:val="16"/>
          <w:szCs w:val="16"/>
        </w:rPr>
        <w:t>Savun</w:t>
      </w:r>
      <w:proofErr w:type="spellEnd"/>
      <w:r w:rsidRPr="00037D5C">
        <w:rPr>
          <w:sz w:val="16"/>
          <w:szCs w:val="16"/>
        </w:rPr>
        <w:t xml:space="preserve">, </w:t>
      </w:r>
      <w:proofErr w:type="spellStart"/>
      <w:r w:rsidRPr="00037D5C">
        <w:rPr>
          <w:sz w:val="16"/>
          <w:szCs w:val="16"/>
        </w:rPr>
        <w:t>Poli</w:t>
      </w:r>
      <w:proofErr w:type="spellEnd"/>
      <w:r w:rsidRPr="00037D5C">
        <w:rPr>
          <w:sz w:val="16"/>
          <w:szCs w:val="16"/>
        </w:rPr>
        <w:t xml:space="preserve"> Sci Prof @ Pitt, 9 (</w:t>
      </w:r>
      <w:proofErr w:type="spellStart"/>
      <w:r w:rsidRPr="00037D5C">
        <w:rPr>
          <w:sz w:val="16"/>
          <w:szCs w:val="16"/>
        </w:rPr>
        <w:t>Burcu</w:t>
      </w:r>
      <w:proofErr w:type="spellEnd"/>
      <w:r w:rsidRPr="00037D5C">
        <w:rPr>
          <w:sz w:val="16"/>
          <w:szCs w:val="16"/>
        </w:rPr>
        <w:t>, Democracy, Foreign Policy, and Terrorism, Journal of Conflict Resolution Volume XX Number X, pp. online)</w:t>
      </w:r>
    </w:p>
    <w:p w14:paraId="5BC63416" w14:textId="77777777" w:rsidR="00A844B1" w:rsidRPr="00C305D1" w:rsidRDefault="00A844B1" w:rsidP="00A844B1">
      <w:pPr>
        <w:rPr>
          <w:rFonts w:cs="Arial"/>
          <w:sz w:val="14"/>
        </w:rPr>
      </w:pPr>
      <w:r w:rsidRPr="00C305D1">
        <w:rPr>
          <w:rFonts w:cs="Arial"/>
          <w:sz w:val="14"/>
        </w:rPr>
        <w:t xml:space="preserve">Many scholars, particularly within the past decade, have argued that </w:t>
      </w:r>
      <w:r w:rsidRPr="00C305D1">
        <w:rPr>
          <w:rStyle w:val="StyleUnderline"/>
          <w:rFonts w:cs="Arial"/>
          <w:highlight w:val="green"/>
        </w:rPr>
        <w:t xml:space="preserve">democratic states are </w:t>
      </w:r>
      <w:r w:rsidRPr="00C305D1">
        <w:rPr>
          <w:rStyle w:val="Emphasis"/>
          <w:highlight w:val="green"/>
        </w:rPr>
        <w:t>more likely</w:t>
      </w:r>
      <w:r w:rsidRPr="00C305D1">
        <w:rPr>
          <w:rStyle w:val="StyleUnderline"/>
          <w:rFonts w:cs="Arial"/>
          <w:highlight w:val="green"/>
        </w:rPr>
        <w:t xml:space="preserve"> to be targets of </w:t>
      </w:r>
      <w:r w:rsidRPr="00C305D1">
        <w:rPr>
          <w:rStyle w:val="Emphasis"/>
          <w:highlight w:val="green"/>
        </w:rPr>
        <w:t>transnational terrorism</w:t>
      </w:r>
      <w:r w:rsidRPr="00C305D1">
        <w:rPr>
          <w:rFonts w:cs="Arial"/>
          <w:sz w:val="14"/>
        </w:rPr>
        <w:t xml:space="preserve">. According to this camp, there are various aspects of the democratic regimes that facilitate terrorism. First, </w:t>
      </w:r>
      <w:r w:rsidRPr="00C305D1">
        <w:rPr>
          <w:rStyle w:val="StyleUnderline"/>
          <w:rFonts w:cs="Arial"/>
        </w:rPr>
        <w:t>democracies</w:t>
      </w:r>
      <w:r w:rsidRPr="00C305D1">
        <w:rPr>
          <w:rFonts w:cs="Arial"/>
          <w:sz w:val="14"/>
        </w:rPr>
        <w:t xml:space="preserve">, </w:t>
      </w:r>
      <w:r w:rsidRPr="00C305D1">
        <w:rPr>
          <w:rStyle w:val="StyleUnderline"/>
          <w:rFonts w:cs="Arial"/>
          <w:highlight w:val="green"/>
        </w:rPr>
        <w:t>by providing freedom of organization, expression, and movement</w:t>
      </w:r>
      <w:r w:rsidRPr="00C305D1">
        <w:rPr>
          <w:rStyle w:val="StyleUnderline"/>
          <w:rFonts w:cs="Arial"/>
        </w:rPr>
        <w:t xml:space="preserve"> </w:t>
      </w:r>
      <w:r w:rsidRPr="00C305D1">
        <w:rPr>
          <w:rFonts w:cs="Arial"/>
          <w:sz w:val="14"/>
        </w:rPr>
        <w:t xml:space="preserve">for their citizens, </w:t>
      </w:r>
      <w:r w:rsidRPr="00B13A09">
        <w:rPr>
          <w:rStyle w:val="StyleUnderline"/>
          <w:rFonts w:cs="Arial"/>
        </w:rPr>
        <w:t>enable terrorist groups to undertake their illegal activities</w:t>
      </w:r>
      <w:r w:rsidRPr="00C305D1">
        <w:rPr>
          <w:rStyle w:val="StyleUnderline"/>
          <w:rFonts w:cs="Arial"/>
        </w:rPr>
        <w:t xml:space="preserve"> with relative ease</w:t>
      </w:r>
      <w:r w:rsidRPr="00C305D1">
        <w:rPr>
          <w:rFonts w:cs="Arial"/>
          <w:sz w:val="14"/>
        </w:rPr>
        <w:t xml:space="preserve"> (</w:t>
      </w:r>
      <w:proofErr w:type="spellStart"/>
      <w:r w:rsidRPr="00C305D1">
        <w:rPr>
          <w:rFonts w:cs="Arial"/>
          <w:sz w:val="14"/>
        </w:rPr>
        <w:t>Engene</w:t>
      </w:r>
      <w:proofErr w:type="spellEnd"/>
      <w:r w:rsidRPr="00C305D1">
        <w:rPr>
          <w:rFonts w:cs="Arial"/>
          <w:sz w:val="14"/>
        </w:rPr>
        <w:t xml:space="preserve"> 2004; Hamilton and Hamilton 1983). The commitment to civil liberties in democratic societies can be used by terrorist groups to organize and carry out their attacks without being noticed (Eubank and Weinberg 1994, 2001). </w:t>
      </w:r>
      <w:r w:rsidRPr="00C305D1">
        <w:rPr>
          <w:rStyle w:val="StyleUnderline"/>
          <w:rFonts w:cs="Arial"/>
          <w:highlight w:val="green"/>
        </w:rPr>
        <w:t>Repressive regimes reduce the ability of terrorist groups to organize</w:t>
      </w:r>
      <w:r w:rsidRPr="00C305D1">
        <w:rPr>
          <w:rStyle w:val="StyleUnderline"/>
          <w:rFonts w:cs="Arial"/>
        </w:rPr>
        <w:t xml:space="preserve"> and carry out their activities, whereas </w:t>
      </w:r>
      <w:r w:rsidRPr="00C305D1">
        <w:rPr>
          <w:rStyle w:val="StyleUnderline"/>
          <w:rFonts w:cs="Arial"/>
          <w:highlight w:val="green"/>
        </w:rPr>
        <w:t xml:space="preserve">democracies provide a </w:t>
      </w:r>
      <w:r w:rsidRPr="00037D5C">
        <w:rPr>
          <w:rStyle w:val="Emphasis"/>
          <w:highlight w:val="green"/>
        </w:rPr>
        <w:t>permissive environment</w:t>
      </w:r>
      <w:r w:rsidRPr="00C305D1">
        <w:rPr>
          <w:rStyle w:val="StyleUnderline"/>
          <w:rFonts w:cs="Arial"/>
        </w:rPr>
        <w:t>.</w:t>
      </w:r>
      <w:r w:rsidRPr="00C305D1">
        <w:rPr>
          <w:rFonts w:cs="Arial"/>
          <w:sz w:val="14"/>
        </w:rPr>
        <w:t xml:space="preserve"> Second, </w:t>
      </w:r>
      <w:r w:rsidRPr="00C305D1">
        <w:rPr>
          <w:rStyle w:val="Emphasis"/>
        </w:rPr>
        <w:t>institutional constraints</w:t>
      </w:r>
      <w:r w:rsidRPr="00C305D1">
        <w:rPr>
          <w:rStyle w:val="StyleUnderline"/>
          <w:rFonts w:cs="Arial"/>
        </w:rPr>
        <w:t xml:space="preserve"> imposed on democratic governments are usually higher than the ones </w:t>
      </w:r>
      <w:r w:rsidRPr="00C305D1">
        <w:rPr>
          <w:rStyle w:val="Emphasis"/>
        </w:rPr>
        <w:t>on other types of regimes</w:t>
      </w:r>
      <w:r w:rsidRPr="00C305D1">
        <w:rPr>
          <w:rFonts w:cs="Arial"/>
          <w:sz w:val="14"/>
        </w:rPr>
        <w:t xml:space="preserve">. Although these constraints are intended to protect the citizens of democracies from the undue exercise of power by their leaders, they also limit the actions and ability of democratic governments to fight terrorism (Schmid 1992; Li 2005; Wilkinson 1986, 2006). </w:t>
      </w:r>
      <w:r w:rsidRPr="00C305D1">
        <w:rPr>
          <w:rStyle w:val="StyleUnderline"/>
          <w:rFonts w:cs="Arial"/>
          <w:highlight w:val="green"/>
        </w:rPr>
        <w:t>Terrorist</w:t>
      </w:r>
      <w:r w:rsidRPr="00C305D1">
        <w:rPr>
          <w:rStyle w:val="StyleUnderline"/>
          <w:rFonts w:cs="Arial"/>
        </w:rPr>
        <w:t xml:space="preserve"> group</w:t>
      </w:r>
      <w:r w:rsidRPr="00C305D1">
        <w:rPr>
          <w:rStyle w:val="StyleUnderline"/>
          <w:rFonts w:cs="Arial"/>
          <w:highlight w:val="green"/>
        </w:rPr>
        <w:t>s</w:t>
      </w:r>
      <w:r w:rsidRPr="00C305D1">
        <w:rPr>
          <w:rStyle w:val="StyleUnderline"/>
          <w:rFonts w:cs="Arial"/>
        </w:rPr>
        <w:t xml:space="preserve"> </w:t>
      </w:r>
      <w:r w:rsidRPr="00C305D1">
        <w:rPr>
          <w:rStyle w:val="StyleUnderline"/>
          <w:rFonts w:cs="Arial"/>
          <w:highlight w:val="green"/>
        </w:rPr>
        <w:t xml:space="preserve">perceive democracies as </w:t>
      </w:r>
      <w:r w:rsidRPr="00C305D1">
        <w:rPr>
          <w:rStyle w:val="Emphasis"/>
          <w:highlight w:val="green"/>
        </w:rPr>
        <w:t>soft targets</w:t>
      </w:r>
      <w:r w:rsidRPr="00C305D1">
        <w:rPr>
          <w:rFonts w:cs="Arial"/>
          <w:sz w:val="14"/>
        </w:rPr>
        <w:t xml:space="preserve"> </w:t>
      </w:r>
      <w:r w:rsidRPr="00C305D1">
        <w:rPr>
          <w:rStyle w:val="StyleUnderline"/>
          <w:rFonts w:cs="Arial"/>
        </w:rPr>
        <w:t xml:space="preserve">that can be pressured to give into their demands </w:t>
      </w:r>
      <w:r w:rsidRPr="00C305D1">
        <w:rPr>
          <w:rStyle w:val="StyleUnderline"/>
          <w:rFonts w:cs="Arial"/>
          <w:highlight w:val="green"/>
        </w:rPr>
        <w:t>due to</w:t>
      </w:r>
      <w:r w:rsidRPr="00C305D1">
        <w:rPr>
          <w:rStyle w:val="StyleUnderline"/>
          <w:rFonts w:cs="Arial"/>
        </w:rPr>
        <w:t xml:space="preserve"> the </w:t>
      </w:r>
      <w:r w:rsidRPr="00C305D1">
        <w:rPr>
          <w:rStyle w:val="Emphasis"/>
          <w:highlight w:val="green"/>
        </w:rPr>
        <w:t>sensitivity</w:t>
      </w:r>
      <w:r w:rsidRPr="00C305D1">
        <w:rPr>
          <w:rStyle w:val="Emphasis"/>
        </w:rPr>
        <w:t xml:space="preserve"> of democracies </w:t>
      </w:r>
      <w:r w:rsidRPr="00C305D1">
        <w:rPr>
          <w:rStyle w:val="Emphasis"/>
          <w:highlight w:val="green"/>
        </w:rPr>
        <w:t>to costs</w:t>
      </w:r>
      <w:r w:rsidRPr="00C305D1">
        <w:rPr>
          <w:rStyle w:val="Emphasis"/>
        </w:rPr>
        <w:t>.</w:t>
      </w:r>
      <w:r w:rsidRPr="00C305D1">
        <w:rPr>
          <w:rFonts w:cs="Arial"/>
          <w:sz w:val="14"/>
        </w:rPr>
        <w:t xml:space="preserve"> </w:t>
      </w:r>
      <w:r w:rsidRPr="00C305D1">
        <w:rPr>
          <w:rStyle w:val="StyleUnderline"/>
          <w:rFonts w:cs="Arial"/>
        </w:rPr>
        <w:t>Pape</w:t>
      </w:r>
      <w:r w:rsidRPr="00C305D1">
        <w:rPr>
          <w:rFonts w:cs="Arial"/>
          <w:sz w:val="14"/>
        </w:rPr>
        <w:t xml:space="preserve"> (2003, 2005) </w:t>
      </w:r>
      <w:r w:rsidRPr="00C305D1">
        <w:rPr>
          <w:rStyle w:val="StyleUnderline"/>
          <w:rFonts w:cs="Arial"/>
        </w:rPr>
        <w:t xml:space="preserve">shows that terrorist groups tend to target democracies more frequently because they know that </w:t>
      </w:r>
      <w:r w:rsidRPr="00C305D1">
        <w:rPr>
          <w:rStyle w:val="Emphasis"/>
        </w:rPr>
        <w:t>liberal democracies</w:t>
      </w:r>
      <w:r w:rsidRPr="00C305D1">
        <w:rPr>
          <w:rStyle w:val="StyleUnderline"/>
          <w:rFonts w:cs="Arial"/>
        </w:rPr>
        <w:t xml:space="preserve"> usually</w:t>
      </w:r>
      <w:r w:rsidRPr="00C305D1">
        <w:rPr>
          <w:rFonts w:cs="Arial"/>
          <w:sz w:val="14"/>
        </w:rPr>
        <w:t xml:space="preserve"> </w:t>
      </w:r>
      <w:r w:rsidRPr="00C305D1">
        <w:rPr>
          <w:rStyle w:val="StyleUnderline"/>
          <w:rFonts w:cs="Arial"/>
        </w:rPr>
        <w:t xml:space="preserve">accede to </w:t>
      </w:r>
      <w:r w:rsidRPr="00C305D1">
        <w:rPr>
          <w:rStyle w:val="Emphasis"/>
        </w:rPr>
        <w:t>their demands</w:t>
      </w:r>
      <w:r w:rsidRPr="00C305D1">
        <w:rPr>
          <w:rFonts w:cs="Arial"/>
          <w:sz w:val="14"/>
        </w:rPr>
        <w:t xml:space="preserve">. </w:t>
      </w:r>
      <w:r w:rsidRPr="00C305D1">
        <w:rPr>
          <w:rStyle w:val="StyleUnderline"/>
          <w:rFonts w:cs="Arial"/>
        </w:rPr>
        <w:t>Freedom of press is another factor that is argued to encourage transnational terrorism in democracies.</w:t>
      </w:r>
      <w:r w:rsidRPr="00C305D1">
        <w:rPr>
          <w:rFonts w:cs="Arial"/>
          <w:sz w:val="14"/>
        </w:rPr>
        <w:t xml:space="preserve"> A free press serves the interests of terrorist groups whose main goal is to advertise their cause to a wide audience and gain publicity and recognition (Crenshaw 1981). </w:t>
      </w:r>
      <w:r w:rsidRPr="00C305D1">
        <w:rPr>
          <w:rStyle w:val="StyleUnderline"/>
          <w:rFonts w:cs="Arial"/>
        </w:rPr>
        <w:t>Unlike in repressive regimes, terrorist incidents are more likely to be reported in detail by the free press in democratic societies</w:t>
      </w:r>
      <w:r w:rsidRPr="00C305D1">
        <w:rPr>
          <w:rFonts w:cs="Arial"/>
          <w:sz w:val="14"/>
        </w:rPr>
        <w:t xml:space="preserve">. Therefore, </w:t>
      </w:r>
      <w:r w:rsidRPr="00C305D1">
        <w:rPr>
          <w:rStyle w:val="StyleUnderline"/>
          <w:rFonts w:cs="Arial"/>
          <w:highlight w:val="green"/>
        </w:rPr>
        <w:t>press freedom</w:t>
      </w:r>
      <w:r w:rsidRPr="00C305D1">
        <w:rPr>
          <w:rStyle w:val="StyleUnderline"/>
          <w:rFonts w:cs="Arial"/>
        </w:rPr>
        <w:t xml:space="preserve"> in democracies </w:t>
      </w:r>
      <w:r w:rsidRPr="00B901B1">
        <w:rPr>
          <w:rStyle w:val="StyleUnderline"/>
          <w:rFonts w:cs="Arial"/>
          <w:highlight w:val="green"/>
        </w:rPr>
        <w:t xml:space="preserve">gives </w:t>
      </w:r>
      <w:r w:rsidRPr="00B901B1">
        <w:rPr>
          <w:rStyle w:val="StyleUnderline"/>
          <w:rFonts w:cs="Arial"/>
        </w:rPr>
        <w:t xml:space="preserve">a valuable opportunity to publicity-hungry terrorists </w:t>
      </w:r>
      <w:r w:rsidRPr="00B901B1">
        <w:rPr>
          <w:rStyle w:val="Emphasis"/>
        </w:rPr>
        <w:t xml:space="preserve">to create </w:t>
      </w:r>
      <w:r w:rsidRPr="00C305D1">
        <w:rPr>
          <w:rStyle w:val="Emphasis"/>
          <w:highlight w:val="green"/>
        </w:rPr>
        <w:t>widespread fear</w:t>
      </w:r>
      <w:r w:rsidRPr="00C305D1">
        <w:rPr>
          <w:rStyle w:val="StyleUnderline"/>
          <w:rFonts w:cs="Arial"/>
        </w:rPr>
        <w:t xml:space="preserve"> (</w:t>
      </w:r>
      <w:r w:rsidRPr="00C305D1">
        <w:rPr>
          <w:rFonts w:cs="Arial"/>
          <w:sz w:val="14"/>
        </w:rPr>
        <w:t xml:space="preserve">Li 2005; </w:t>
      </w:r>
      <w:proofErr w:type="spellStart"/>
      <w:r w:rsidRPr="00C305D1">
        <w:rPr>
          <w:rFonts w:cs="Arial"/>
          <w:sz w:val="14"/>
        </w:rPr>
        <w:t>Nacos</w:t>
      </w:r>
      <w:proofErr w:type="spellEnd"/>
      <w:r w:rsidRPr="00C305D1">
        <w:rPr>
          <w:rFonts w:cs="Arial"/>
          <w:sz w:val="14"/>
        </w:rPr>
        <w:t xml:space="preserve"> 1994).</w:t>
      </w:r>
    </w:p>
    <w:p w14:paraId="5DC90F00" w14:textId="77777777" w:rsidR="00A844B1" w:rsidRPr="00C305D1" w:rsidRDefault="00A844B1" w:rsidP="00A844B1">
      <w:pPr>
        <w:pStyle w:val="Heading4"/>
      </w:pPr>
      <w:r>
        <w:t>Escalates to great power war and nuke terror – extinction</w:t>
      </w:r>
    </w:p>
    <w:p w14:paraId="05515922" w14:textId="77777777" w:rsidR="00A844B1" w:rsidRPr="00C305D1" w:rsidRDefault="00A844B1" w:rsidP="00A844B1">
      <w:pPr>
        <w:rPr>
          <w:sz w:val="16"/>
        </w:rPr>
      </w:pPr>
      <w:proofErr w:type="spellStart"/>
      <w:r w:rsidRPr="00C305D1">
        <w:rPr>
          <w:rStyle w:val="Style13ptBold"/>
        </w:rPr>
        <w:t>Kegl</w:t>
      </w:r>
      <w:proofErr w:type="spellEnd"/>
      <w:r w:rsidRPr="00C305D1">
        <w:rPr>
          <w:rStyle w:val="Style13ptBold"/>
        </w:rPr>
        <w:t xml:space="preserve"> and Virtue ’15</w:t>
      </w:r>
      <w:r w:rsidRPr="00C305D1">
        <w:t xml:space="preserve"> </w:t>
      </w:r>
      <w:r w:rsidRPr="00C305D1">
        <w:rPr>
          <w:sz w:val="16"/>
        </w:rPr>
        <w:t xml:space="preserve">both are journalists in London (*Agnes </w:t>
      </w:r>
      <w:proofErr w:type="spellStart"/>
      <w:r w:rsidRPr="00C305D1">
        <w:rPr>
          <w:sz w:val="16"/>
        </w:rPr>
        <w:t>Kegl</w:t>
      </w:r>
      <w:proofErr w:type="spellEnd"/>
      <w:r w:rsidRPr="00C305D1">
        <w:rPr>
          <w:sz w:val="16"/>
        </w:rPr>
        <w:t xml:space="preserve">, **Rob Virtue, 9/23/15, “Migrant crisis and Euro tensions threaten to trigger catastrophic conflict claim experts,” </w:t>
      </w:r>
      <w:hyperlink r:id="rId9" w:history="1">
        <w:r w:rsidRPr="00C305D1">
          <w:rPr>
            <w:sz w:val="16"/>
          </w:rPr>
          <w:t>http://www.express.co.uk/news/world/607158/World-War-3-Experts-raise-fears-migrant-crisis-could-lead-to-catastrophic-scenario</w:t>
        </w:r>
      </w:hyperlink>
      <w:r w:rsidRPr="00C305D1">
        <w:rPr>
          <w:sz w:val="16"/>
        </w:rPr>
        <w:t xml:space="preserve">, </w:t>
      </w:r>
      <w:proofErr w:type="spellStart"/>
      <w:r w:rsidRPr="00C305D1">
        <w:rPr>
          <w:sz w:val="16"/>
        </w:rPr>
        <w:t>fg</w:t>
      </w:r>
      <w:proofErr w:type="spellEnd"/>
      <w:r w:rsidRPr="00C305D1">
        <w:rPr>
          <w:sz w:val="16"/>
        </w:rPr>
        <w:t>; Accessed late 2015) **citing a US economist and former William E. Simon Chair in Political Economy in the Center for Strategic and International Studies at Georgetown (Dr. Paul Roberts) and a renowned American trend forecaster and publisher of an internationally distributed quarterly Trends Journal (Gerald Celente)</w:t>
      </w:r>
    </w:p>
    <w:p w14:paraId="1CD51092" w14:textId="77777777" w:rsidR="00A844B1" w:rsidRPr="00037D5C" w:rsidRDefault="00A844B1" w:rsidP="00A844B1">
      <w:pPr>
        <w:rPr>
          <w:u w:val="single"/>
        </w:rPr>
      </w:pPr>
      <w:r w:rsidRPr="00C305D1">
        <w:rPr>
          <w:sz w:val="16"/>
        </w:rPr>
        <w:t xml:space="preserve">Both the Hungarian and Italian prime ministers have spoken of huge dangers of </w:t>
      </w:r>
      <w:r w:rsidRPr="00C305D1">
        <w:rPr>
          <w:u w:val="single"/>
        </w:rPr>
        <w:t xml:space="preserve">unchecked floods of immigrants </w:t>
      </w:r>
      <w:r w:rsidRPr="00C305D1">
        <w:rPr>
          <w:sz w:val="16"/>
        </w:rPr>
        <w:t xml:space="preserve">from Africa and the Middle East which </w:t>
      </w:r>
      <w:r w:rsidRPr="00C305D1">
        <w:rPr>
          <w:u w:val="single"/>
        </w:rPr>
        <w:t xml:space="preserve">have set </w:t>
      </w:r>
      <w:r w:rsidRPr="00C305D1">
        <w:rPr>
          <w:b/>
          <w:u w:val="single"/>
        </w:rPr>
        <w:t xml:space="preserve">previously </w:t>
      </w:r>
      <w:proofErr w:type="spellStart"/>
      <w:r w:rsidRPr="00C305D1">
        <w:rPr>
          <w:b/>
          <w:u w:val="single"/>
        </w:rPr>
        <w:t>peacable</w:t>
      </w:r>
      <w:proofErr w:type="spellEnd"/>
      <w:r w:rsidRPr="00C305D1">
        <w:rPr>
          <w:b/>
          <w:u w:val="single"/>
        </w:rPr>
        <w:t xml:space="preserve"> EU nations</w:t>
      </w:r>
      <w:r w:rsidRPr="00C305D1">
        <w:rPr>
          <w:u w:val="single"/>
        </w:rPr>
        <w:t xml:space="preserve"> against each other. The scenario</w:t>
      </w:r>
      <w:r w:rsidRPr="00C305D1">
        <w:rPr>
          <w:sz w:val="16"/>
        </w:rPr>
        <w:t xml:space="preserve"> - especially the one currently being played out in Serbia and Hungary - </w:t>
      </w:r>
      <w:r w:rsidRPr="00C305D1">
        <w:rPr>
          <w:u w:val="single"/>
        </w:rPr>
        <w:t xml:space="preserve">is hauntingly </w:t>
      </w:r>
      <w:proofErr w:type="gramStart"/>
      <w:r w:rsidRPr="00C305D1">
        <w:rPr>
          <w:u w:val="single"/>
        </w:rPr>
        <w:t>similar to</w:t>
      </w:r>
      <w:proofErr w:type="gramEnd"/>
      <w:r w:rsidRPr="00C305D1">
        <w:rPr>
          <w:u w:val="single"/>
        </w:rPr>
        <w:t xml:space="preserve"> that which triggered the First World War.</w:t>
      </w:r>
      <w:r w:rsidRPr="00C305D1">
        <w:rPr>
          <w:sz w:val="16"/>
        </w:rPr>
        <w:t xml:space="preserve"> The problem has manifesting itself in central Europe where </w:t>
      </w:r>
      <w:r w:rsidRPr="00C305D1">
        <w:rPr>
          <w:u w:val="single"/>
        </w:rPr>
        <w:t>Hungary is besieged by</w:t>
      </w:r>
      <w:r w:rsidRPr="00C305D1">
        <w:rPr>
          <w:sz w:val="16"/>
        </w:rPr>
        <w:t xml:space="preserve"> growing</w:t>
      </w:r>
      <w:r w:rsidRPr="00C305D1">
        <w:rPr>
          <w:u w:val="single"/>
        </w:rPr>
        <w:t xml:space="preserve"> numbers of refugees passing through from Serbia and Croatia, forcing its government to build fences to </w:t>
      </w:r>
      <w:r w:rsidRPr="00C305D1">
        <w:rPr>
          <w:b/>
          <w:u w:val="single"/>
        </w:rPr>
        <w:t>stem the influx</w:t>
      </w:r>
      <w:r w:rsidRPr="00C305D1">
        <w:rPr>
          <w:u w:val="single"/>
        </w:rPr>
        <w:t>. Hungarian prime minister</w:t>
      </w:r>
      <w:r w:rsidRPr="00C305D1">
        <w:rPr>
          <w:sz w:val="16"/>
        </w:rPr>
        <w:t xml:space="preserve"> Viktor </w:t>
      </w:r>
      <w:proofErr w:type="spellStart"/>
      <w:r w:rsidRPr="00C305D1">
        <w:rPr>
          <w:u w:val="single"/>
        </w:rPr>
        <w:t>Orbán</w:t>
      </w:r>
      <w:proofErr w:type="spellEnd"/>
      <w:r w:rsidRPr="00C305D1">
        <w:rPr>
          <w:u w:val="single"/>
        </w:rPr>
        <w:t xml:space="preserve"> warned European life and its established laws were under threat</w:t>
      </w:r>
      <w:r w:rsidRPr="00C305D1">
        <w:rPr>
          <w:sz w:val="16"/>
        </w:rPr>
        <w:t xml:space="preserve"> from huge numbers of people heading through the continent from war-torn states in the Middle East. In a </w:t>
      </w:r>
      <w:proofErr w:type="spellStart"/>
      <w:r w:rsidRPr="00C305D1">
        <w:rPr>
          <w:sz w:val="16"/>
        </w:rPr>
        <w:t>defence</w:t>
      </w:r>
      <w:proofErr w:type="spellEnd"/>
      <w:r w:rsidRPr="00C305D1">
        <w:rPr>
          <w:sz w:val="16"/>
        </w:rPr>
        <w:t xml:space="preserve"> against criticism of the aggressive stance against refugees taken by the </w:t>
      </w:r>
      <w:proofErr w:type="gramStart"/>
      <w:r w:rsidRPr="00C305D1">
        <w:rPr>
          <w:sz w:val="16"/>
        </w:rPr>
        <w:t>country ,</w:t>
      </w:r>
      <w:proofErr w:type="gramEnd"/>
      <w:r w:rsidRPr="00C305D1">
        <w:rPr>
          <w:sz w:val="16"/>
        </w:rPr>
        <w:t xml:space="preserve"> he said yesterday: "Our borders are in danger. Our way of life where we respect the law is in danger. </w:t>
      </w:r>
      <w:r w:rsidRPr="00C305D1">
        <w:rPr>
          <w:u w:val="single"/>
        </w:rPr>
        <w:t xml:space="preserve">"The whole of Hungary and Europe is in danger. "The migrants are </w:t>
      </w:r>
      <w:r w:rsidRPr="00C305D1">
        <w:rPr>
          <w:b/>
          <w:u w:val="single"/>
        </w:rPr>
        <w:t>blitzing us."</w:t>
      </w:r>
      <w:r w:rsidRPr="00C305D1">
        <w:rPr>
          <w:u w:val="single"/>
        </w:rPr>
        <w:t xml:space="preserve"> Hungary and </w:t>
      </w:r>
      <w:r w:rsidRPr="00C305D1">
        <w:rPr>
          <w:u w:val="single"/>
        </w:rPr>
        <w:lastRenderedPageBreak/>
        <w:t xml:space="preserve">Serbia have constantly been </w:t>
      </w:r>
      <w:r w:rsidRPr="00C305D1">
        <w:rPr>
          <w:b/>
          <w:u w:val="single"/>
        </w:rPr>
        <w:t xml:space="preserve">at </w:t>
      </w:r>
      <w:proofErr w:type="spellStart"/>
      <w:r w:rsidRPr="00C305D1">
        <w:rPr>
          <w:b/>
          <w:u w:val="single"/>
        </w:rPr>
        <w:t>each others'</w:t>
      </w:r>
      <w:proofErr w:type="spellEnd"/>
      <w:r w:rsidRPr="00C305D1">
        <w:rPr>
          <w:b/>
          <w:u w:val="single"/>
        </w:rPr>
        <w:t xml:space="preserve"> throats</w:t>
      </w:r>
      <w:r w:rsidRPr="00C305D1">
        <w:rPr>
          <w:u w:val="single"/>
        </w:rPr>
        <w:t xml:space="preserve"> over the issue,</w:t>
      </w:r>
      <w:r w:rsidRPr="00C305D1">
        <w:rPr>
          <w:sz w:val="16"/>
        </w:rPr>
        <w:t xml:space="preserve"> with Budapest urging its non-EU </w:t>
      </w:r>
      <w:proofErr w:type="spellStart"/>
      <w:r w:rsidRPr="00C305D1">
        <w:rPr>
          <w:sz w:val="16"/>
        </w:rPr>
        <w:t>neighbours</w:t>
      </w:r>
      <w:proofErr w:type="spellEnd"/>
      <w:r w:rsidRPr="00C305D1">
        <w:rPr>
          <w:sz w:val="16"/>
        </w:rPr>
        <w:t xml:space="preserve"> to do more to help tackle the growing </w:t>
      </w:r>
      <w:proofErr w:type="spellStart"/>
      <w:proofErr w:type="gramStart"/>
      <w:r w:rsidRPr="00C305D1">
        <w:rPr>
          <w:sz w:val="16"/>
        </w:rPr>
        <w:t>neighbours</w:t>
      </w:r>
      <w:proofErr w:type="spellEnd"/>
      <w:proofErr w:type="gramEnd"/>
      <w:r w:rsidRPr="00C305D1">
        <w:rPr>
          <w:sz w:val="16"/>
        </w:rPr>
        <w:t xml:space="preserve"> migrants. It is now sending troops armed with rubber bullets and tear gas to the border with Serbia to protect the country's frontier. Pinter Bence, a Hungarian political journalist for the mandiner.hu website said </w:t>
      </w:r>
      <w:r w:rsidRPr="00C305D1">
        <w:rPr>
          <w:u w:val="single"/>
        </w:rPr>
        <w:t xml:space="preserve">the situation with </w:t>
      </w:r>
      <w:r w:rsidRPr="00C305D1">
        <w:rPr>
          <w:b/>
          <w:u w:val="single"/>
        </w:rPr>
        <w:t>growing tensions between nations</w:t>
      </w:r>
      <w:r w:rsidRPr="00C305D1">
        <w:rPr>
          <w:u w:val="single"/>
        </w:rPr>
        <w:t xml:space="preserve"> was reminiscent of the</w:t>
      </w:r>
      <w:r w:rsidRPr="00C305D1">
        <w:rPr>
          <w:sz w:val="16"/>
        </w:rPr>
        <w:t xml:space="preserve"> international </w:t>
      </w:r>
      <w:r w:rsidRPr="00C305D1">
        <w:rPr>
          <w:u w:val="single"/>
        </w:rPr>
        <w:t xml:space="preserve">scenario from just over 100 years ago. </w:t>
      </w:r>
      <w:r w:rsidRPr="00C305D1">
        <w:rPr>
          <w:sz w:val="16"/>
        </w:rPr>
        <w:t xml:space="preserve">He said: "This is how the eve of the First World War could have looked like: complete hesitancy, the termination of the usual channels of diplomacy, the lack of solidarity, pressure to take a step and the countries issuing threats to each other are all reminding us of that. It </w:t>
      </w:r>
      <w:proofErr w:type="gramStart"/>
      <w:r w:rsidRPr="00C305D1">
        <w:rPr>
          <w:sz w:val="16"/>
        </w:rPr>
        <w:t>definitely doesn't</w:t>
      </w:r>
      <w:proofErr w:type="gramEnd"/>
      <w:r w:rsidRPr="00C305D1">
        <w:rPr>
          <w:sz w:val="16"/>
        </w:rPr>
        <w:t xml:space="preserve"> look like a cooperating Europe. "</w:t>
      </w:r>
      <w:proofErr w:type="spellStart"/>
      <w:r w:rsidRPr="00C305D1">
        <w:rPr>
          <w:sz w:val="16"/>
        </w:rPr>
        <w:t>Mr</w:t>
      </w:r>
      <w:proofErr w:type="spellEnd"/>
      <w:r w:rsidRPr="00C305D1">
        <w:rPr>
          <w:sz w:val="16"/>
        </w:rPr>
        <w:t xml:space="preserve"> </w:t>
      </w:r>
      <w:proofErr w:type="spellStart"/>
      <w:r w:rsidRPr="00C305D1">
        <w:rPr>
          <w:sz w:val="16"/>
        </w:rPr>
        <w:t>Orban</w:t>
      </w:r>
      <w:proofErr w:type="spellEnd"/>
      <w:r w:rsidRPr="00C305D1">
        <w:rPr>
          <w:sz w:val="16"/>
        </w:rPr>
        <w:t xml:space="preserve"> is right in stating that it would </w:t>
      </w:r>
      <w:proofErr w:type="gramStart"/>
      <w:r w:rsidRPr="00C305D1">
        <w:rPr>
          <w:sz w:val="16"/>
        </w:rPr>
        <w:t>only</w:t>
      </w:r>
      <w:proofErr w:type="gramEnd"/>
      <w:r w:rsidRPr="00C305D1">
        <w:rPr>
          <w:sz w:val="16"/>
        </w:rPr>
        <w:t xml:space="preserve"> worth to talk about quotas if we can control the registration of the migrants coming to Europe. And so </w:t>
      </w:r>
      <w:proofErr w:type="gramStart"/>
      <w:r w:rsidRPr="00C305D1">
        <w:rPr>
          <w:sz w:val="16"/>
        </w:rPr>
        <w:t>far</w:t>
      </w:r>
      <w:proofErr w:type="gramEnd"/>
      <w:r w:rsidRPr="00C305D1">
        <w:rPr>
          <w:sz w:val="16"/>
        </w:rPr>
        <w:t xml:space="preserve"> no country has any idea how to do that. "That's what the Hungarian Government has done, though it risks projecting an image of inhumanity." He said reports of a Croatian train filled with 1,000 migrants illegally entering Hungary last week, could easily be the sort of act that escalates the currently fraught situation. Politicians in Budapest described the train's unannounced arrival as a "major, major incident". </w:t>
      </w:r>
      <w:proofErr w:type="spellStart"/>
      <w:r w:rsidRPr="00C305D1">
        <w:rPr>
          <w:sz w:val="16"/>
        </w:rPr>
        <w:t>Mr</w:t>
      </w:r>
      <w:proofErr w:type="spellEnd"/>
      <w:r w:rsidRPr="00C305D1">
        <w:rPr>
          <w:sz w:val="16"/>
        </w:rPr>
        <w:t xml:space="preserve"> Pinter said: "What did the Croatian government think when they sent a train with 40 fully armed police officers on it, crossing the border at a red signal? In the worse cases an affair like this can lead to an outbreak of a war." </w:t>
      </w:r>
      <w:r w:rsidRPr="00C305D1">
        <w:rPr>
          <w:u w:val="single"/>
        </w:rPr>
        <w:t>The escalating situation</w:t>
      </w:r>
      <w:r w:rsidRPr="00C305D1">
        <w:rPr>
          <w:sz w:val="16"/>
        </w:rPr>
        <w:t xml:space="preserve"> on the continent </w:t>
      </w:r>
      <w:r w:rsidRPr="00C305D1">
        <w:rPr>
          <w:u w:val="single"/>
        </w:rPr>
        <w:t>has</w:t>
      </w:r>
      <w:r w:rsidRPr="00C305D1">
        <w:rPr>
          <w:sz w:val="16"/>
        </w:rPr>
        <w:t xml:space="preserve"> also </w:t>
      </w:r>
      <w:r w:rsidRPr="00C305D1">
        <w:rPr>
          <w:u w:val="single"/>
        </w:rPr>
        <w:t>drawn interest across the Atlantic</w:t>
      </w:r>
      <w:r w:rsidRPr="00C305D1">
        <w:rPr>
          <w:sz w:val="16"/>
        </w:rPr>
        <w:t xml:space="preserve"> Ocean. Like </w:t>
      </w:r>
      <w:proofErr w:type="spellStart"/>
      <w:r w:rsidRPr="00C305D1">
        <w:rPr>
          <w:sz w:val="16"/>
        </w:rPr>
        <w:t>Mr</w:t>
      </w:r>
      <w:proofErr w:type="spellEnd"/>
      <w:r w:rsidRPr="00C305D1">
        <w:rPr>
          <w:sz w:val="16"/>
        </w:rPr>
        <w:t xml:space="preserve"> Pinter, Gerald </w:t>
      </w:r>
      <w:r w:rsidRPr="00C305D1">
        <w:rPr>
          <w:u w:val="single"/>
        </w:rPr>
        <w:t>Celente,</w:t>
      </w:r>
      <w:r w:rsidRPr="00C305D1">
        <w:rPr>
          <w:sz w:val="16"/>
        </w:rPr>
        <w:t xml:space="preserve"> who is </w:t>
      </w:r>
      <w:r w:rsidRPr="00C305D1">
        <w:rPr>
          <w:u w:val="single"/>
        </w:rPr>
        <w:t>a trend forecaster in the U</w:t>
      </w:r>
      <w:r w:rsidRPr="00C305D1">
        <w:rPr>
          <w:sz w:val="16"/>
        </w:rPr>
        <w:t xml:space="preserve">nited </w:t>
      </w:r>
      <w:r w:rsidRPr="00C305D1">
        <w:rPr>
          <w:u w:val="single"/>
        </w:rPr>
        <w:t>S</w:t>
      </w:r>
      <w:r w:rsidRPr="00C305D1">
        <w:rPr>
          <w:sz w:val="16"/>
        </w:rPr>
        <w:t xml:space="preserve">tates, </w:t>
      </w:r>
      <w:r w:rsidRPr="00C305D1">
        <w:rPr>
          <w:u w:val="single"/>
        </w:rPr>
        <w:t>said the current crisis draws huge parallels with</w:t>
      </w:r>
      <w:r w:rsidRPr="00C305D1">
        <w:rPr>
          <w:sz w:val="16"/>
        </w:rPr>
        <w:t xml:space="preserve"> a previous global conflict - in this case</w:t>
      </w:r>
      <w:r w:rsidRPr="00C305D1">
        <w:rPr>
          <w:u w:val="single"/>
        </w:rPr>
        <w:t xml:space="preserve"> the Second World War. </w:t>
      </w:r>
      <w:r w:rsidRPr="00C305D1">
        <w:rPr>
          <w:sz w:val="16"/>
        </w:rPr>
        <w:t xml:space="preserve">He blames America's attacks on Libya, Iraq and most recently Syria, for bringing "refugees of war" to Europe. </w:t>
      </w:r>
      <w:proofErr w:type="spellStart"/>
      <w:r w:rsidRPr="00C305D1">
        <w:rPr>
          <w:sz w:val="16"/>
        </w:rPr>
        <w:t>Mr</w:t>
      </w:r>
      <w:proofErr w:type="spellEnd"/>
      <w:r w:rsidRPr="00C305D1">
        <w:rPr>
          <w:sz w:val="16"/>
        </w:rPr>
        <w:t xml:space="preserve"> </w:t>
      </w:r>
      <w:r w:rsidRPr="00C305D1">
        <w:rPr>
          <w:u w:val="single"/>
        </w:rPr>
        <w:t xml:space="preserve">Celente said this is going hand in hand with trade wars, with China devaluing its currency to </w:t>
      </w:r>
      <w:r w:rsidRPr="00C305D1">
        <w:rPr>
          <w:b/>
          <w:u w:val="single"/>
        </w:rPr>
        <w:t>gain a global advantage</w:t>
      </w:r>
      <w:r w:rsidRPr="00C305D1">
        <w:rPr>
          <w:u w:val="single"/>
        </w:rPr>
        <w:t xml:space="preserve">, </w:t>
      </w:r>
      <w:proofErr w:type="gramStart"/>
      <w:r w:rsidRPr="00C305D1">
        <w:rPr>
          <w:u w:val="single"/>
        </w:rPr>
        <w:t>similar to</w:t>
      </w:r>
      <w:proofErr w:type="gramEnd"/>
      <w:r w:rsidRPr="00C305D1">
        <w:rPr>
          <w:u w:val="single"/>
        </w:rPr>
        <w:t xml:space="preserve"> what happened prior to the Second World War. Considering the current situation in Syria, where </w:t>
      </w:r>
      <w:r w:rsidRPr="00C305D1">
        <w:rPr>
          <w:b/>
          <w:highlight w:val="green"/>
          <w:u w:val="single"/>
        </w:rPr>
        <w:t>America is bombing</w:t>
      </w:r>
      <w:r w:rsidRPr="00C305D1">
        <w:rPr>
          <w:sz w:val="16"/>
        </w:rPr>
        <w:t xml:space="preserve"> </w:t>
      </w:r>
      <w:proofErr w:type="gramStart"/>
      <w:r w:rsidRPr="00C305D1">
        <w:rPr>
          <w:sz w:val="16"/>
        </w:rPr>
        <w:t>president</w:t>
      </w:r>
      <w:proofErr w:type="gramEnd"/>
      <w:r w:rsidRPr="00C305D1">
        <w:rPr>
          <w:sz w:val="16"/>
        </w:rPr>
        <w:t xml:space="preserve"> Bashar </w:t>
      </w:r>
      <w:r w:rsidRPr="00C305D1">
        <w:rPr>
          <w:u w:val="single"/>
        </w:rPr>
        <w:t>al-</w:t>
      </w:r>
      <w:r w:rsidRPr="00C305D1">
        <w:rPr>
          <w:highlight w:val="green"/>
          <w:u w:val="single"/>
        </w:rPr>
        <w:t>Assad</w:t>
      </w:r>
      <w:r w:rsidRPr="00C305D1">
        <w:rPr>
          <w:u w:val="single"/>
        </w:rPr>
        <w:t>'s regime while</w:t>
      </w:r>
      <w:r w:rsidRPr="00C305D1">
        <w:rPr>
          <w:sz w:val="16"/>
        </w:rPr>
        <w:t xml:space="preserve"> Vladimir </w:t>
      </w:r>
      <w:r w:rsidRPr="00C305D1">
        <w:rPr>
          <w:u w:val="single"/>
        </w:rPr>
        <w:t xml:space="preserve">Putin's </w:t>
      </w:r>
      <w:r w:rsidRPr="00C305D1">
        <w:rPr>
          <w:highlight w:val="green"/>
          <w:u w:val="single"/>
        </w:rPr>
        <w:t xml:space="preserve">Russia is </w:t>
      </w:r>
      <w:r w:rsidRPr="00C305D1">
        <w:rPr>
          <w:b/>
          <w:highlight w:val="green"/>
          <w:u w:val="single"/>
        </w:rPr>
        <w:t>defending him by attacking ISIS</w:t>
      </w:r>
      <w:r w:rsidRPr="00C305D1">
        <w:rPr>
          <w:b/>
          <w:u w:val="single"/>
        </w:rPr>
        <w:t>,</w:t>
      </w:r>
      <w:r w:rsidRPr="00C305D1">
        <w:rPr>
          <w:u w:val="single"/>
        </w:rPr>
        <w:t xml:space="preserve"> his warnings are </w:t>
      </w:r>
      <w:r w:rsidRPr="00C305D1">
        <w:rPr>
          <w:b/>
          <w:u w:val="single"/>
        </w:rPr>
        <w:t>all too clear</w:t>
      </w:r>
      <w:r w:rsidRPr="00C305D1">
        <w:rPr>
          <w:u w:val="single"/>
        </w:rPr>
        <w:t xml:space="preserve">. </w:t>
      </w:r>
      <w:r w:rsidRPr="00C305D1">
        <w:rPr>
          <w:sz w:val="16"/>
        </w:rPr>
        <w:t xml:space="preserve">He said: </w:t>
      </w:r>
      <w:r w:rsidRPr="00C305D1">
        <w:rPr>
          <w:iCs/>
          <w:u w:val="single"/>
        </w:rPr>
        <w:t xml:space="preserve">"We're on the march to war. History is repeating itself. </w:t>
      </w:r>
      <w:r w:rsidRPr="00C305D1">
        <w:rPr>
          <w:u w:val="single"/>
        </w:rPr>
        <w:t xml:space="preserve">"It's a repeat of the 1930s. The crash of 1929, the Great Depression, currency wars, trade wars, world war. </w:t>
      </w:r>
      <w:r w:rsidRPr="00C305D1">
        <w:rPr>
          <w:highlight w:val="green"/>
          <w:u w:val="single"/>
        </w:rPr>
        <w:t>"We've got the</w:t>
      </w:r>
      <w:r w:rsidRPr="00C305D1">
        <w:rPr>
          <w:u w:val="single"/>
        </w:rPr>
        <w:t xml:space="preserve"> panic of '08, the Great Recession, currency wars, trade wars and now we're seeing the </w:t>
      </w:r>
      <w:r w:rsidRPr="00C305D1">
        <w:rPr>
          <w:highlight w:val="green"/>
          <w:u w:val="single"/>
        </w:rPr>
        <w:t>refugees</w:t>
      </w:r>
      <w:r w:rsidRPr="00C305D1">
        <w:rPr>
          <w:u w:val="single"/>
        </w:rPr>
        <w:t xml:space="preserve"> of war </w:t>
      </w:r>
      <w:r w:rsidRPr="00C305D1">
        <w:rPr>
          <w:highlight w:val="green"/>
          <w:u w:val="single"/>
        </w:rPr>
        <w:t>sweeping on the shores of Europe</w:t>
      </w:r>
      <w:r w:rsidRPr="00C305D1">
        <w:rPr>
          <w:u w:val="single"/>
        </w:rPr>
        <w:t xml:space="preserve">." </w:t>
      </w:r>
      <w:r w:rsidRPr="00C305D1">
        <w:rPr>
          <w:sz w:val="16"/>
        </w:rPr>
        <w:t xml:space="preserve">He said </w:t>
      </w:r>
      <w:r w:rsidRPr="00C305D1">
        <w:rPr>
          <w:iCs/>
          <w:highlight w:val="green"/>
          <w:u w:val="single"/>
        </w:rPr>
        <w:t xml:space="preserve">another </w:t>
      </w:r>
      <w:r w:rsidRPr="00C305D1">
        <w:rPr>
          <w:b/>
          <w:iCs/>
          <w:highlight w:val="green"/>
          <w:u w:val="single"/>
        </w:rPr>
        <w:t>big terror attack</w:t>
      </w:r>
      <w:r w:rsidRPr="00C305D1">
        <w:rPr>
          <w:sz w:val="16"/>
        </w:rPr>
        <w:t xml:space="preserve"> on society </w:t>
      </w:r>
      <w:r w:rsidRPr="00C305D1">
        <w:rPr>
          <w:iCs/>
          <w:u w:val="single"/>
        </w:rPr>
        <w:t xml:space="preserve">will see an </w:t>
      </w:r>
      <w:r w:rsidRPr="00C305D1">
        <w:rPr>
          <w:b/>
          <w:iCs/>
          <w:u w:val="single"/>
        </w:rPr>
        <w:t>emotional outpouring across the Western world</w:t>
      </w:r>
      <w:r w:rsidRPr="00C305D1">
        <w:rPr>
          <w:iCs/>
          <w:u w:val="single"/>
        </w:rPr>
        <w:t xml:space="preserve"> that </w:t>
      </w:r>
      <w:r w:rsidRPr="00C305D1">
        <w:rPr>
          <w:iCs/>
          <w:highlight w:val="green"/>
          <w:u w:val="single"/>
        </w:rPr>
        <w:t>will</w:t>
      </w:r>
      <w:r w:rsidRPr="00C305D1">
        <w:rPr>
          <w:iCs/>
          <w:u w:val="single"/>
        </w:rPr>
        <w:t xml:space="preserve"> then </w:t>
      </w:r>
      <w:r w:rsidRPr="00C305D1">
        <w:rPr>
          <w:iCs/>
          <w:highlight w:val="green"/>
          <w:u w:val="single"/>
        </w:rPr>
        <w:t xml:space="preserve">transform into a </w:t>
      </w:r>
      <w:r w:rsidRPr="00C305D1">
        <w:rPr>
          <w:b/>
          <w:iCs/>
          <w:highlight w:val="green"/>
          <w:u w:val="single"/>
        </w:rPr>
        <w:t>catastrophic thirst for revenge</w:t>
      </w:r>
      <w:r w:rsidRPr="00C305D1">
        <w:rPr>
          <w:iCs/>
          <w:highlight w:val="green"/>
          <w:u w:val="single"/>
        </w:rPr>
        <w:t>.</w:t>
      </w:r>
      <w:r w:rsidRPr="00C305D1">
        <w:rPr>
          <w:iCs/>
          <w:u w:val="single"/>
        </w:rPr>
        <w:t xml:space="preserve"> </w:t>
      </w:r>
      <w:proofErr w:type="spellStart"/>
      <w:r w:rsidRPr="00C305D1">
        <w:rPr>
          <w:sz w:val="16"/>
        </w:rPr>
        <w:t>Mr</w:t>
      </w:r>
      <w:proofErr w:type="spellEnd"/>
      <w:r w:rsidRPr="00C305D1">
        <w:rPr>
          <w:sz w:val="16"/>
        </w:rPr>
        <w:t xml:space="preserve"> Celente said: "</w:t>
      </w:r>
      <w:r w:rsidRPr="00C305D1">
        <w:rPr>
          <w:u w:val="single"/>
        </w:rPr>
        <w:t xml:space="preserve">They are leading us to the next great war. </w:t>
      </w:r>
      <w:r w:rsidRPr="00C305D1">
        <w:rPr>
          <w:iCs/>
          <w:u w:val="single"/>
        </w:rPr>
        <w:t>All it is going to take is a terror attack and</w:t>
      </w:r>
      <w:r w:rsidRPr="00C305D1">
        <w:rPr>
          <w:u w:val="single"/>
        </w:rPr>
        <w:t xml:space="preserve"> people will be tying yellow ribbons around everything that doesn't move, waving American flags and </w:t>
      </w:r>
      <w:r w:rsidRPr="00C305D1">
        <w:rPr>
          <w:iCs/>
          <w:highlight w:val="green"/>
          <w:u w:val="single"/>
        </w:rPr>
        <w:t>we're off to</w:t>
      </w:r>
      <w:r w:rsidRPr="00C305D1">
        <w:rPr>
          <w:iCs/>
          <w:u w:val="single"/>
        </w:rPr>
        <w:t xml:space="preserve"> what Einstein called the whole </w:t>
      </w:r>
      <w:r w:rsidRPr="00C305D1">
        <w:rPr>
          <w:iCs/>
          <w:highlight w:val="green"/>
          <w:u w:val="single"/>
        </w:rPr>
        <w:t xml:space="preserve">war </w:t>
      </w:r>
      <w:r w:rsidRPr="00C305D1">
        <w:rPr>
          <w:iCs/>
          <w:u w:val="single"/>
        </w:rPr>
        <w:t xml:space="preserve">scenario." </w:t>
      </w:r>
      <w:r w:rsidRPr="00C305D1">
        <w:rPr>
          <w:u w:val="single"/>
        </w:rPr>
        <w:t>US economist Dr Paul Craig Roberts</w:t>
      </w:r>
      <w:r w:rsidRPr="00C305D1">
        <w:rPr>
          <w:sz w:val="16"/>
        </w:rPr>
        <w:t xml:space="preserve">, who served in the Reagan administration, is another who </w:t>
      </w:r>
      <w:r w:rsidRPr="00C305D1">
        <w:rPr>
          <w:u w:val="single"/>
        </w:rPr>
        <w:t>predicts doom on the horizon.</w:t>
      </w:r>
      <w:r w:rsidRPr="00C305D1">
        <w:rPr>
          <w:sz w:val="16"/>
        </w:rPr>
        <w:t xml:space="preserve"> He spoke at an Occupy Peace event </w:t>
      </w:r>
      <w:proofErr w:type="spellStart"/>
      <w:r w:rsidRPr="00C305D1">
        <w:rPr>
          <w:sz w:val="16"/>
        </w:rPr>
        <w:t>organised</w:t>
      </w:r>
      <w:proofErr w:type="spellEnd"/>
      <w:r w:rsidRPr="00C305D1">
        <w:rPr>
          <w:sz w:val="16"/>
        </w:rPr>
        <w:t xml:space="preserve"> by </w:t>
      </w:r>
      <w:proofErr w:type="spellStart"/>
      <w:r w:rsidRPr="00C305D1">
        <w:rPr>
          <w:sz w:val="16"/>
        </w:rPr>
        <w:t>Mr</w:t>
      </w:r>
      <w:proofErr w:type="spellEnd"/>
      <w:r w:rsidRPr="00C305D1">
        <w:rPr>
          <w:sz w:val="16"/>
        </w:rPr>
        <w:t xml:space="preserve"> Celente at the weekend about rising tensions. </w:t>
      </w:r>
      <w:r w:rsidRPr="00C305D1">
        <w:rPr>
          <w:u w:val="single"/>
        </w:rPr>
        <w:t xml:space="preserve">Dr Roberts remarked on the </w:t>
      </w:r>
      <w:r w:rsidRPr="00C305D1">
        <w:rPr>
          <w:b/>
          <w:u w:val="single"/>
        </w:rPr>
        <w:t>impact of a nuclear war</w:t>
      </w:r>
      <w:r w:rsidRPr="00C305D1">
        <w:rPr>
          <w:u w:val="single"/>
        </w:rPr>
        <w:t xml:space="preserve"> under the currently tense </w:t>
      </w:r>
      <w:proofErr w:type="gramStart"/>
      <w:r w:rsidRPr="00C305D1">
        <w:rPr>
          <w:u w:val="single"/>
        </w:rPr>
        <w:t>climate, if</w:t>
      </w:r>
      <w:proofErr w:type="gramEnd"/>
      <w:r w:rsidRPr="00C305D1">
        <w:rPr>
          <w:u w:val="single"/>
        </w:rPr>
        <w:t xml:space="preserve"> countries such as </w:t>
      </w:r>
      <w:r w:rsidRPr="00C305D1">
        <w:rPr>
          <w:b/>
          <w:highlight w:val="green"/>
          <w:u w:val="single"/>
        </w:rPr>
        <w:t>Russia and China are involved</w:t>
      </w:r>
      <w:r w:rsidRPr="00C305D1">
        <w:rPr>
          <w:highlight w:val="green"/>
          <w:u w:val="single"/>
        </w:rPr>
        <w:t>.</w:t>
      </w:r>
      <w:r w:rsidRPr="00C305D1">
        <w:rPr>
          <w:u w:val="single"/>
        </w:rPr>
        <w:t xml:space="preserve"> </w:t>
      </w:r>
      <w:r w:rsidRPr="00C305D1">
        <w:rPr>
          <w:sz w:val="16"/>
        </w:rPr>
        <w:t xml:space="preserve">He said </w:t>
      </w:r>
      <w:r w:rsidRPr="00C305D1">
        <w:rPr>
          <w:u w:val="single"/>
        </w:rPr>
        <w:t xml:space="preserve">the </w:t>
      </w:r>
      <w:r w:rsidRPr="00C305D1">
        <w:rPr>
          <w:b/>
          <w:u w:val="single"/>
        </w:rPr>
        <w:t>effects would be devastating</w:t>
      </w:r>
      <w:r w:rsidRPr="00C305D1">
        <w:rPr>
          <w:u w:val="single"/>
        </w:rPr>
        <w:t xml:space="preserve">, as </w:t>
      </w:r>
      <w:r w:rsidRPr="00C305D1">
        <w:rPr>
          <w:highlight w:val="green"/>
          <w:u w:val="single"/>
        </w:rPr>
        <w:t>there would be a "</w:t>
      </w:r>
      <w:r w:rsidRPr="00C305D1">
        <w:rPr>
          <w:b/>
          <w:highlight w:val="green"/>
          <w:u w:val="single"/>
        </w:rPr>
        <w:t>first-strike, pre-emptive force</w:t>
      </w:r>
      <w:r w:rsidRPr="00C305D1">
        <w:rPr>
          <w:highlight w:val="green"/>
          <w:u w:val="single"/>
        </w:rPr>
        <w:t>".</w:t>
      </w:r>
      <w:r w:rsidRPr="00C305D1">
        <w:rPr>
          <w:u w:val="single"/>
        </w:rPr>
        <w:t xml:space="preserve"> </w:t>
      </w:r>
      <w:r w:rsidRPr="00C305D1">
        <w:rPr>
          <w:sz w:val="16"/>
        </w:rPr>
        <w:t xml:space="preserve">He added: </w:t>
      </w:r>
      <w:r w:rsidRPr="00C305D1">
        <w:rPr>
          <w:iCs/>
          <w:highlight w:val="green"/>
          <w:u w:val="single"/>
        </w:rPr>
        <w:t>"Armageddon could be at hand.</w:t>
      </w:r>
      <w:r w:rsidRPr="00C305D1">
        <w:rPr>
          <w:iCs/>
          <w:u w:val="single"/>
        </w:rPr>
        <w:t xml:space="preserve"> </w:t>
      </w:r>
      <w:r w:rsidRPr="00C305D1">
        <w:rPr>
          <w:u w:val="single"/>
        </w:rPr>
        <w:t xml:space="preserve">"This is chilling. </w:t>
      </w:r>
      <w:r w:rsidRPr="00C305D1">
        <w:rPr>
          <w:iCs/>
          <w:u w:val="single"/>
        </w:rPr>
        <w:t>People should be scared to death."</w:t>
      </w:r>
      <w:r w:rsidRPr="00C305D1">
        <w:rPr>
          <w:u w:val="single"/>
        </w:rPr>
        <w:t xml:space="preserve"> </w:t>
      </w:r>
      <w:r w:rsidRPr="00C305D1">
        <w:rPr>
          <w:highlight w:val="green"/>
          <w:u w:val="single"/>
        </w:rPr>
        <w:t>Running alongside</w:t>
      </w:r>
      <w:r w:rsidRPr="00C305D1">
        <w:rPr>
          <w:u w:val="single"/>
        </w:rPr>
        <w:t xml:space="preserve"> the rising tension between global superpowers </w:t>
      </w:r>
      <w:r w:rsidRPr="00C305D1">
        <w:rPr>
          <w:highlight w:val="green"/>
          <w:u w:val="single"/>
        </w:rPr>
        <w:t xml:space="preserve">is the </w:t>
      </w:r>
      <w:r w:rsidRPr="00C305D1">
        <w:rPr>
          <w:b/>
          <w:highlight w:val="green"/>
          <w:u w:val="single"/>
        </w:rPr>
        <w:t xml:space="preserve">threat emanating </w:t>
      </w:r>
      <w:r w:rsidRPr="00C305D1">
        <w:rPr>
          <w:rStyle w:val="StyleUnderline"/>
          <w:highlight w:val="green"/>
        </w:rPr>
        <w:t>from Islamic State</w:t>
      </w:r>
      <w:r w:rsidRPr="00C305D1">
        <w:rPr>
          <w:sz w:val="16"/>
        </w:rPr>
        <w:t xml:space="preserve">. Just weeks </w:t>
      </w:r>
      <w:proofErr w:type="gramStart"/>
      <w:r w:rsidRPr="00C305D1">
        <w:rPr>
          <w:sz w:val="16"/>
        </w:rPr>
        <w:t>ago</w:t>
      </w:r>
      <w:proofErr w:type="gramEnd"/>
      <w:r w:rsidRPr="00C305D1">
        <w:rPr>
          <w:sz w:val="16"/>
        </w:rPr>
        <w:t xml:space="preserve"> Italian prime minister Sergio Mattarella said the seeds of a major conflict were being planted across the region, with religious-based terrorism at the root of it. Speaking at a meeting of world leaders in Rimini, he said: </w:t>
      </w:r>
      <w:r w:rsidRPr="00C305D1">
        <w:rPr>
          <w:highlight w:val="green"/>
          <w:u w:val="single"/>
        </w:rPr>
        <w:t>"Terrorism</w:t>
      </w:r>
      <w:r w:rsidRPr="00C305D1">
        <w:rPr>
          <w:u w:val="single"/>
        </w:rPr>
        <w:t xml:space="preserve">, </w:t>
      </w:r>
      <w:proofErr w:type="spellStart"/>
      <w:r w:rsidRPr="00C305D1">
        <w:rPr>
          <w:u w:val="single"/>
        </w:rPr>
        <w:t>energised</w:t>
      </w:r>
      <w:proofErr w:type="spellEnd"/>
      <w:r w:rsidRPr="00C305D1">
        <w:rPr>
          <w:u w:val="single"/>
        </w:rPr>
        <w:t xml:space="preserve"> by a fanatical belief in God, </w:t>
      </w:r>
      <w:r w:rsidRPr="00C305D1">
        <w:rPr>
          <w:b/>
          <w:highlight w:val="green"/>
          <w:u w:val="single"/>
        </w:rPr>
        <w:t>aims to start a third world war</w:t>
      </w:r>
      <w:r w:rsidRPr="00C305D1">
        <w:rPr>
          <w:u w:val="single"/>
        </w:rPr>
        <w:t xml:space="preserve"> </w:t>
      </w:r>
      <w:r w:rsidRPr="00C305D1">
        <w:rPr>
          <w:sz w:val="16"/>
        </w:rPr>
        <w:t xml:space="preserve">in the Mediterranean, the Middle East and Africa. Our duty is to stop it. "It is our responsibility to defuse the threat, because peace in the world will depend on the ability of the monotheistic religions to talk with each other and to understand each other." He called for "intelligence" in dealing with migration to help tackle radicalism. But he also called for refugees to be welcomed in Europe, which is at odds with many across continent, who fear </w:t>
      </w:r>
      <w:r w:rsidRPr="00C305D1">
        <w:rPr>
          <w:u w:val="single"/>
        </w:rPr>
        <w:t>ISIS is looking to exploit the migrant crisis by sneaking jihadis into Europe with them.</w:t>
      </w:r>
    </w:p>
    <w:p w14:paraId="3CEF1505" w14:textId="77777777" w:rsidR="00F544D8" w:rsidRPr="00F544D8" w:rsidRDefault="00F544D8" w:rsidP="00F544D8"/>
    <w:p w14:paraId="731F5E6C" w14:textId="77777777" w:rsidR="006E7B84" w:rsidRPr="006E7B84" w:rsidRDefault="006E7B84" w:rsidP="006E7B84"/>
    <w:sectPr w:rsidR="006E7B84" w:rsidRPr="006E7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2E53BD"/>
    <w:multiLevelType w:val="hybridMultilevel"/>
    <w:tmpl w:val="0F0A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7B8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B84"/>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44B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4D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2312"/>
  <w15:chartTrackingRefBased/>
  <w15:docId w15:val="{7228AA2C-A296-4344-AA83-D18999966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7B84"/>
    <w:rPr>
      <w:rFonts w:ascii="Calibri" w:hAnsi="Calibri"/>
    </w:rPr>
  </w:style>
  <w:style w:type="paragraph" w:styleId="Heading1">
    <w:name w:val="heading 1"/>
    <w:aliases w:val="Pocket"/>
    <w:basedOn w:val="Normal"/>
    <w:next w:val="Normal"/>
    <w:link w:val="Heading1Char"/>
    <w:qFormat/>
    <w:rsid w:val="006E7B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7B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Char,no"/>
    <w:basedOn w:val="Normal"/>
    <w:next w:val="Normal"/>
    <w:link w:val="Heading3Char"/>
    <w:uiPriority w:val="2"/>
    <w:unhideWhenUsed/>
    <w:qFormat/>
    <w:rsid w:val="006E7B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6E7B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7B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B84"/>
  </w:style>
  <w:style w:type="character" w:customStyle="1" w:styleId="Heading1Char">
    <w:name w:val="Heading 1 Char"/>
    <w:aliases w:val="Pocket Char"/>
    <w:basedOn w:val="DefaultParagraphFont"/>
    <w:link w:val="Heading1"/>
    <w:rsid w:val="006E7B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7B84"/>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6E7B8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6E7B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6E7B8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E7B84"/>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6E7B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6E7B84"/>
    <w:rPr>
      <w:color w:val="auto"/>
      <w:u w:val="none"/>
    </w:rPr>
  </w:style>
  <w:style w:type="character" w:styleId="FollowedHyperlink">
    <w:name w:val="FollowedHyperlink"/>
    <w:basedOn w:val="DefaultParagraphFont"/>
    <w:uiPriority w:val="99"/>
    <w:semiHidden/>
    <w:unhideWhenUsed/>
    <w:rsid w:val="006E7B84"/>
    <w:rPr>
      <w:color w:val="auto"/>
      <w:u w:val="none"/>
    </w:rPr>
  </w:style>
  <w:style w:type="paragraph" w:customStyle="1" w:styleId="textbold">
    <w:name w:val="text bold"/>
    <w:basedOn w:val="Normal"/>
    <w:link w:val="Emphasis"/>
    <w:uiPriority w:val="7"/>
    <w:qFormat/>
    <w:rsid w:val="006E7B8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6E7B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evidencetextChar1">
    <w:name w:val="evidence text Char1"/>
    <w:basedOn w:val="DefaultParagraphFont"/>
    <w:link w:val="evidencetext"/>
    <w:locked/>
    <w:rsid w:val="00A844B1"/>
    <w:rPr>
      <w:rFonts w:ascii="Arial" w:eastAsia="Times New Roman" w:hAnsi="Arial" w:cs="Times New Roman"/>
      <w:color w:val="000000"/>
      <w:sz w:val="16"/>
    </w:rPr>
  </w:style>
  <w:style w:type="paragraph" w:customStyle="1" w:styleId="evidencetext">
    <w:name w:val="evidence text"/>
    <w:basedOn w:val="Normal"/>
    <w:link w:val="evidencetextChar1"/>
    <w:qFormat/>
    <w:rsid w:val="00A844B1"/>
    <w:pPr>
      <w:ind w:left="1008" w:right="720"/>
    </w:pPr>
    <w:rPr>
      <w:rFonts w:ascii="Arial" w:eastAsia="Times New Roman" w:hAnsi="Arial" w:cs="Times New Roman"/>
      <w:color w:val="000000"/>
      <w:sz w:val="16"/>
    </w:rPr>
  </w:style>
  <w:style w:type="paragraph" w:styleId="ListParagraph">
    <w:name w:val="List Paragraph"/>
    <w:aliases w:val="6 font"/>
    <w:basedOn w:val="Normal"/>
    <w:uiPriority w:val="99"/>
    <w:qFormat/>
    <w:rsid w:val="00A844B1"/>
    <w:pPr>
      <w:ind w:left="720"/>
      <w:contextualSpacing/>
    </w:pPr>
  </w:style>
  <w:style w:type="paragraph" w:customStyle="1" w:styleId="Emphasize">
    <w:name w:val="Emphasize"/>
    <w:basedOn w:val="Normal"/>
    <w:uiPriority w:val="7"/>
    <w:qFormat/>
    <w:rsid w:val="00A844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No Spacing41,No Spacing8,ca"/>
    <w:basedOn w:val="Heading1"/>
    <w:autoRedefine/>
    <w:uiPriority w:val="99"/>
    <w:qFormat/>
    <w:rsid w:val="00A844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uckofminerva.com/2016/12/wptpn-will-populist-nationalism-lead-to-great-power-war.html" TargetMode="External"/><Relationship Id="rId3" Type="http://schemas.openxmlformats.org/officeDocument/2006/relationships/styles" Target="styles.xml"/><Relationship Id="rId7" Type="http://schemas.openxmlformats.org/officeDocument/2006/relationships/hyperlink" Target="https://issforum.org/roundtables/policy/1-5ag-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siasociety.org/blog/asia/could-chinas-system-replace-democrac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xpress.co.uk/news/world/607158/World-War-3-Experts-raise-fears-migrant-crisis-could-lead-to-catastrophic-scenar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18</Pages>
  <Words>10788</Words>
  <Characters>61493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1</cp:revision>
  <dcterms:created xsi:type="dcterms:W3CDTF">2021-11-06T15:14:00Z</dcterms:created>
  <dcterms:modified xsi:type="dcterms:W3CDTF">2021-11-06T15:39:00Z</dcterms:modified>
</cp:coreProperties>
</file>