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7507BD" w14:textId="066B0DA9" w:rsidR="00D90383" w:rsidRDefault="00D90383" w:rsidP="00D90383">
      <w:pPr>
        <w:pStyle w:val="Heading1"/>
      </w:pPr>
      <w:r>
        <w:t xml:space="preserve">1AC R1 </w:t>
      </w:r>
      <w:r w:rsidR="004B2E14">
        <w:t>Palm Classic</w:t>
      </w:r>
    </w:p>
    <w:p w14:paraId="59E5B705" w14:textId="0CB0D200" w:rsidR="00D90383" w:rsidRDefault="00D90383" w:rsidP="00D90383">
      <w:pPr>
        <w:pStyle w:val="Heading3"/>
      </w:pPr>
      <w:r>
        <w:lastRenderedPageBreak/>
        <w:t>1AC: Plan</w:t>
      </w:r>
    </w:p>
    <w:p w14:paraId="5CAB26F0" w14:textId="77777777" w:rsidR="00D90383" w:rsidRPr="007F3FA1" w:rsidRDefault="00D90383" w:rsidP="00D90383">
      <w:pPr>
        <w:pStyle w:val="Heading4"/>
      </w:pPr>
      <w:r>
        <w:t xml:space="preserve">Plan - </w:t>
      </w:r>
      <w:r w:rsidRPr="007F3FA1">
        <w:t>Private entities ought not appropriate lunar heritage sites</w:t>
      </w:r>
    </w:p>
    <w:p w14:paraId="2D01A326" w14:textId="77777777" w:rsidR="00D90383" w:rsidRDefault="00D90383" w:rsidP="00D90383">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32DCBA1A" w14:textId="77777777" w:rsidR="00D90383" w:rsidRPr="0088535C" w:rsidRDefault="00D90383" w:rsidP="00D90383">
      <w:pPr>
        <w:rPr>
          <w:rStyle w:val="Emphasis"/>
          <w:highlight w:val="green"/>
        </w:rPr>
      </w:pPr>
      <w:r w:rsidRPr="008532F8">
        <w:rPr>
          <w:rStyle w:val="StyleUnderline"/>
        </w:rPr>
        <w:t xml:space="preserve">The </w:t>
      </w:r>
      <w:r w:rsidRPr="0088535C">
        <w:rPr>
          <w:rStyle w:val="Emphasis"/>
          <w:highlight w:val="green"/>
        </w:rPr>
        <w:t>issue of</w:t>
      </w:r>
      <w:r w:rsidRPr="00AC61A7">
        <w:rPr>
          <w:rStyle w:val="Emphasis"/>
        </w:rPr>
        <w:t xml:space="preserve"> humanity’s cultural </w:t>
      </w:r>
      <w:r w:rsidRPr="0088535C">
        <w:rPr>
          <w:rStyle w:val="Emphasis"/>
          <w:highlight w:val="green"/>
        </w:rPr>
        <w:t xml:space="preserve">heritage in space </w:t>
      </w:r>
      <w:r w:rsidRPr="00AC61A7">
        <w:rPr>
          <w:rStyle w:val="Emphasis"/>
          <w:bdr w:val="single" w:sz="18" w:space="0" w:color="auto"/>
        </w:rPr>
        <w:t xml:space="preserve">has </w:t>
      </w:r>
      <w:r w:rsidRPr="0088535C">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88535C">
        <w:rPr>
          <w:rStyle w:val="Emphasis"/>
          <w:highlight w:val="green"/>
        </w:rPr>
        <w:t>no international agreements</w:t>
      </w:r>
      <w:r w:rsidRPr="00AC61A7">
        <w:rPr>
          <w:rStyle w:val="StyleUnderline"/>
        </w:rPr>
        <w:t xml:space="preserve"> </w:t>
      </w:r>
      <w:r w:rsidRPr="00AC61A7">
        <w:rPr>
          <w:rStyle w:val="Emphasis"/>
        </w:rPr>
        <w:t xml:space="preserve">specifically </w:t>
      </w:r>
      <w:r w:rsidRPr="0088535C">
        <w:rPr>
          <w:rStyle w:val="Emphasis"/>
          <w:highlight w:val="green"/>
        </w:rPr>
        <w:t>addressing it.</w:t>
      </w:r>
      <w:r w:rsidRPr="0088535C">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88535C">
        <w:rPr>
          <w:rStyle w:val="Emphasis"/>
          <w:highlight w:val="green"/>
        </w:rPr>
        <w:t>NASA</w:t>
      </w:r>
      <w:r w:rsidRPr="0088535C">
        <w:rPr>
          <w:rStyle w:val="StyleUnderline"/>
          <w:highlight w:val="green"/>
        </w:rPr>
        <w:t xml:space="preserve"> </w:t>
      </w:r>
      <w:r w:rsidRPr="008532F8">
        <w:rPr>
          <w:rStyle w:val="StyleUnderline"/>
        </w:rPr>
        <w:t xml:space="preserve">has </w:t>
      </w:r>
      <w:r w:rsidRPr="0088535C">
        <w:rPr>
          <w:rStyle w:val="Emphasis"/>
          <w:highlight w:val="green"/>
        </w:rPr>
        <w:t>promulgated</w:t>
      </w:r>
      <w:r w:rsidRPr="0088535C">
        <w:rPr>
          <w:rStyle w:val="StyleUnderline"/>
          <w:highlight w:val="green"/>
        </w:rPr>
        <w:t xml:space="preserve"> </w:t>
      </w:r>
      <w:r w:rsidRPr="008532F8">
        <w:rPr>
          <w:rStyle w:val="StyleUnderline"/>
        </w:rPr>
        <w:t xml:space="preserve">their </w:t>
      </w:r>
      <w:r w:rsidRPr="0088535C">
        <w:rPr>
          <w:rStyle w:val="Emphasis"/>
          <w:highlight w:val="green"/>
        </w:rPr>
        <w:t>recommendations</w:t>
      </w:r>
      <w:r w:rsidRPr="0088535C">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88535C">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88535C">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88535C">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88535C">
        <w:rPr>
          <w:rStyle w:val="Emphasis"/>
          <w:highlight w:val="green"/>
        </w:rPr>
        <w:t>corporations</w:t>
      </w:r>
      <w:r w:rsidRPr="0088535C">
        <w:rPr>
          <w:rStyle w:val="StyleUnderline"/>
          <w:highlight w:val="green"/>
        </w:rPr>
        <w:t xml:space="preserve"> </w:t>
      </w:r>
      <w:r w:rsidRPr="0088535C">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88535C">
        <w:rPr>
          <w:rStyle w:val="Emphasis"/>
          <w:highlight w:val="green"/>
        </w:rPr>
        <w:t xml:space="preserve">Tourists </w:t>
      </w:r>
      <w:r w:rsidRPr="00AC61A7">
        <w:rPr>
          <w:rStyle w:val="Emphasis"/>
        </w:rPr>
        <w:t xml:space="preserve">may </w:t>
      </w:r>
      <w:r w:rsidRPr="0088535C">
        <w:rPr>
          <w:rStyle w:val="Emphasis"/>
          <w:highlight w:val="green"/>
        </w:rPr>
        <w:t>disrupt sites</w:t>
      </w:r>
      <w:r w:rsidRPr="0088535C">
        <w:rPr>
          <w:rStyle w:val="StyleUnderline"/>
          <w:highlight w:val="green"/>
        </w:rPr>
        <w:t xml:space="preserve"> </w:t>
      </w:r>
      <w:r w:rsidRPr="008532F8">
        <w:rPr>
          <w:rStyle w:val="StyleUnderline"/>
        </w:rPr>
        <w:t xml:space="preserve">with careless expeditions and </w:t>
      </w:r>
      <w:r w:rsidRPr="0088535C">
        <w:rPr>
          <w:rStyle w:val="Emphasis"/>
          <w:highlight w:val="green"/>
        </w:rPr>
        <w:t xml:space="preserve">landing sites may be desecrated so </w:t>
      </w:r>
      <w:r w:rsidRPr="0088535C">
        <w:rPr>
          <w:rStyle w:val="Emphasis"/>
          <w:highlight w:val="gree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88535C">
        <w:rPr>
          <w:rStyle w:val="Emphasis"/>
          <w:highlight w:val="green"/>
        </w:rPr>
        <w:t>While national heritage legislation can protect</w:t>
      </w:r>
      <w:r w:rsidRPr="0088535C">
        <w:rPr>
          <w:rStyle w:val="StyleUnderline"/>
          <w:highlight w:val="green"/>
        </w:rPr>
        <w:t xml:space="preserve"> </w:t>
      </w:r>
      <w:r w:rsidRPr="008532F8">
        <w:rPr>
          <w:rStyle w:val="StyleUnderline"/>
        </w:rPr>
        <w:t xml:space="preserve">space artifacts </w:t>
      </w:r>
      <w:r w:rsidRPr="0088535C">
        <w:rPr>
          <w:rStyle w:val="Emphasis"/>
          <w:highlight w:val="green"/>
        </w:rPr>
        <w:t xml:space="preserve">from </w:t>
      </w:r>
      <w:r w:rsidRPr="00A818DB">
        <w:rPr>
          <w:rStyle w:val="Emphasis"/>
        </w:rPr>
        <w:t xml:space="preserve">citizens of </w:t>
      </w:r>
      <w:r w:rsidRPr="0088535C">
        <w:rPr>
          <w:rStyle w:val="Emphasis"/>
          <w:highlight w:val="green"/>
        </w:rPr>
        <w:t>their own countries</w:t>
      </w:r>
      <w:r w:rsidRPr="008532F8">
        <w:rPr>
          <w:rStyle w:val="StyleUnderline"/>
        </w:rPr>
        <w:t xml:space="preserve">, there is currently </w:t>
      </w:r>
      <w:r w:rsidRPr="0088535C">
        <w:rPr>
          <w:rStyle w:val="Emphasis"/>
          <w:highlight w:val="green"/>
        </w:rPr>
        <w:t>no</w:t>
      </w:r>
      <w:r w:rsidRPr="0088535C">
        <w:rPr>
          <w:rStyle w:val="StyleUnderline"/>
          <w:highlight w:val="green"/>
        </w:rPr>
        <w:t xml:space="preserve"> </w:t>
      </w:r>
      <w:r w:rsidRPr="008532F8">
        <w:rPr>
          <w:rStyle w:val="StyleUnderline"/>
        </w:rPr>
        <w:t xml:space="preserve">effective </w:t>
      </w:r>
      <w:r w:rsidRPr="0088535C">
        <w:rPr>
          <w:rStyle w:val="Emphasis"/>
          <w:highlight w:val="green"/>
        </w:rPr>
        <w:t>means</w:t>
      </w:r>
      <w:r w:rsidRPr="0088535C">
        <w:rPr>
          <w:rStyle w:val="StyleUnderline"/>
          <w:highlight w:val="green"/>
        </w:rPr>
        <w:t xml:space="preserve"> </w:t>
      </w:r>
      <w:r w:rsidRPr="008532F8">
        <w:rPr>
          <w:rStyle w:val="StyleUnderline"/>
        </w:rPr>
        <w:t xml:space="preserve">in the present space law regime by </w:t>
      </w:r>
      <w:r w:rsidRPr="0088535C">
        <w:rPr>
          <w:rStyle w:val="Emphasis"/>
          <w:highlight w:val="green"/>
        </w:rPr>
        <w:t>which</w:t>
      </w:r>
      <w:r w:rsidRPr="0088535C">
        <w:rPr>
          <w:rStyle w:val="StyleUnderline"/>
          <w:highlight w:val="green"/>
        </w:rPr>
        <w:t xml:space="preserve"> </w:t>
      </w:r>
      <w:r w:rsidRPr="008532F8">
        <w:rPr>
          <w:rStyle w:val="StyleUnderline"/>
        </w:rPr>
        <w:t xml:space="preserve">a </w:t>
      </w:r>
      <w:r w:rsidRPr="0088535C">
        <w:rPr>
          <w:rStyle w:val="Emphasis"/>
          <w:highlight w:val="green"/>
        </w:rPr>
        <w:t xml:space="preserve">country can protect </w:t>
      </w:r>
      <w:r w:rsidRPr="0088535C">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w:t>
      </w:r>
      <w:r w:rsidRPr="008532F8">
        <w:rPr>
          <w:rStyle w:val="StyleUnderline"/>
        </w:rPr>
        <w:lastRenderedPageBreak/>
        <w:t xml:space="preserve">calls for the President to initiate negotiations for a binding international agreement, there is still a long road from this bill to a potential agreement.16 A </w:t>
      </w:r>
      <w:r w:rsidRPr="0088535C">
        <w:rPr>
          <w:rStyle w:val="Emphasis"/>
          <w:highlight w:val="green"/>
        </w:rPr>
        <w:t>solution</w:t>
      </w:r>
      <w:r w:rsidRPr="0088535C">
        <w:rPr>
          <w:rStyle w:val="StyleUnderline"/>
          <w:highlight w:val="green"/>
        </w:rPr>
        <w:t xml:space="preserve"> </w:t>
      </w:r>
      <w:r w:rsidRPr="008532F8">
        <w:rPr>
          <w:rStyle w:val="StyleUnderline"/>
        </w:rPr>
        <w:t xml:space="preserve">is </w:t>
      </w:r>
      <w:r w:rsidRPr="0088535C">
        <w:rPr>
          <w:rStyle w:val="Emphasis"/>
          <w:highlight w:val="green"/>
        </w:rPr>
        <w:t>needed to prevent</w:t>
      </w:r>
      <w:r w:rsidRPr="0088535C">
        <w:rPr>
          <w:rStyle w:val="StyleUnderline"/>
          <w:highlight w:val="green"/>
        </w:rPr>
        <w:t xml:space="preserve"> </w:t>
      </w:r>
      <w:r w:rsidRPr="008532F8">
        <w:rPr>
          <w:rStyle w:val="StyleUnderline"/>
        </w:rPr>
        <w:t xml:space="preserve">the damage, destruction, loss, or </w:t>
      </w:r>
      <w:r w:rsidRPr="0088535C">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88535C">
        <w:rPr>
          <w:rStyle w:val="Emphasis"/>
          <w:highlight w:val="green"/>
          <w:bdr w:val="single" w:sz="18" w:space="0" w:color="auto"/>
        </w:rPr>
        <w:t>cultural heritage in space</w:t>
      </w:r>
      <w:r w:rsidRPr="00A818DB">
        <w:rPr>
          <w:rStyle w:val="Emphasis"/>
        </w:rPr>
        <w:t>.</w:t>
      </w:r>
    </w:p>
    <w:p w14:paraId="58DC545B" w14:textId="77777777" w:rsidR="00D90383" w:rsidRDefault="00D90383" w:rsidP="00D90383">
      <w:pPr>
        <w:pStyle w:val="Heading3"/>
      </w:pPr>
      <w:r>
        <w:lastRenderedPageBreak/>
        <w:t>1AC: Lunar Heritage</w:t>
      </w:r>
    </w:p>
    <w:p w14:paraId="179D09E4" w14:textId="77777777" w:rsidR="00D90383" w:rsidRPr="00926B03" w:rsidRDefault="00D90383" w:rsidP="00D90383">
      <w:pPr>
        <w:pStyle w:val="Heading4"/>
      </w:pPr>
      <w:r>
        <w:t xml:space="preserve">The Advantage is </w:t>
      </w:r>
      <w:r>
        <w:rPr>
          <w:u w:val="single"/>
        </w:rPr>
        <w:t>Lunar Heritage</w:t>
      </w:r>
      <w:r>
        <w:t>:</w:t>
      </w:r>
    </w:p>
    <w:p w14:paraId="7E9139B4" w14:textId="77777777" w:rsidR="00D90383" w:rsidRDefault="00D90383" w:rsidP="00D90383">
      <w:pPr>
        <w:pStyle w:val="Heading4"/>
      </w:pPr>
      <w:r>
        <w:t xml:space="preserve">Global Moon Rush by </w:t>
      </w:r>
      <w:r>
        <w:rPr>
          <w:u w:val="single"/>
        </w:rPr>
        <w:t>private actors</w:t>
      </w:r>
      <w:r>
        <w:t xml:space="preserve"> is </w:t>
      </w:r>
      <w:r>
        <w:rPr>
          <w:u w:val="single"/>
        </w:rPr>
        <w:t>coming now</w:t>
      </w:r>
      <w:r>
        <w:t>.</w:t>
      </w:r>
    </w:p>
    <w:p w14:paraId="245FB257" w14:textId="77777777" w:rsidR="00D90383" w:rsidRPr="00042143" w:rsidRDefault="00D90383" w:rsidP="00D90383">
      <w:r w:rsidRPr="00042143">
        <w:rPr>
          <w:rStyle w:val="Style13ptBold"/>
        </w:rPr>
        <w:t>Sample 19</w:t>
      </w:r>
      <w:r>
        <w:t xml:space="preserve"> Ian Sample 7-19-2019 “Apollo 11 site should be granted heritage status, says space agency boss” </w:t>
      </w:r>
      <w:hyperlink r:id="rId9" w:history="1">
        <w:r w:rsidRPr="0038339F">
          <w:rPr>
            <w:rStyle w:val="Hyperlink"/>
          </w:rPr>
          <w:t>https://www.theguardian.com/science/2019/jul/19/apollo-11-site-heritage-status-space-agency-moon</w:t>
        </w:r>
      </w:hyperlink>
      <w:r>
        <w:t xml:space="preserve"> (PhD at Queens Mary College)//Elmer </w:t>
      </w:r>
    </w:p>
    <w:p w14:paraId="06498881" w14:textId="77777777" w:rsidR="00D90383" w:rsidRDefault="00D90383" w:rsidP="00D90383">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shops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88535C">
        <w:rPr>
          <w:rStyle w:val="Emphasis"/>
          <w:highlight w:val="green"/>
        </w:rPr>
        <w:t xml:space="preserve">private sector </w:t>
      </w:r>
      <w:r w:rsidRPr="00A818DB">
        <w:rPr>
          <w:rStyle w:val="Emphasis"/>
        </w:rPr>
        <w:t xml:space="preserve">is </w:t>
      </w:r>
      <w:r w:rsidRPr="0088535C">
        <w:rPr>
          <w:rStyle w:val="Emphasis"/>
          <w:highlight w:val="green"/>
        </w:rPr>
        <w:t>eager</w:t>
      </w:r>
      <w:r w:rsidRPr="006D6898">
        <w:rPr>
          <w:rStyle w:val="StyleUnderline"/>
        </w:rPr>
        <w:t xml:space="preserve"> </w:t>
      </w:r>
      <w:r w:rsidRPr="0088535C">
        <w:rPr>
          <w:rStyle w:val="Emphasis"/>
          <w:highlight w:val="green"/>
          <w:bdr w:val="single" w:sz="18" w:space="0" w:color="auto"/>
        </w:rPr>
        <w:t>to be involved</w:t>
      </w:r>
      <w:r w:rsidRPr="006D6898">
        <w:rPr>
          <w:rStyle w:val="StyleUnderline"/>
        </w:rPr>
        <w:t xml:space="preserve">. </w:t>
      </w:r>
      <w:r w:rsidRPr="0088535C">
        <w:rPr>
          <w:rStyle w:val="Emphasis"/>
          <w:highlight w:val="green"/>
        </w:rPr>
        <w:t>Between now and 2024</w:t>
      </w:r>
      <w:r w:rsidRPr="0088535C">
        <w:rPr>
          <w:rStyle w:val="StyleUnderline"/>
          <w:highlight w:val="green"/>
        </w:rPr>
        <w:t xml:space="preserve">, </w:t>
      </w:r>
      <w:r w:rsidRPr="0088535C">
        <w:rPr>
          <w:rStyle w:val="Emphasis"/>
          <w:highlight w:val="green"/>
          <w:bdr w:val="single" w:sz="18" w:space="0" w:color="auto"/>
        </w:rPr>
        <w:t>at least five companies aim to launch lunar landers</w:t>
      </w:r>
      <w:r w:rsidRPr="00926B03">
        <w:rPr>
          <w:sz w:val="16"/>
        </w:rPr>
        <w:t xml:space="preserve">. In May, </w:t>
      </w:r>
      <w:r w:rsidRPr="0088535C">
        <w:rPr>
          <w:rStyle w:val="Emphasis"/>
          <w:highlight w:val="green"/>
        </w:rPr>
        <w:t>Nasa selected three companies to</w:t>
      </w:r>
      <w:r w:rsidRPr="006D6898">
        <w:rPr>
          <w:rStyle w:val="StyleUnderline"/>
        </w:rPr>
        <w:t xml:space="preserve"> design, build and </w:t>
      </w:r>
      <w:r w:rsidRPr="0088535C">
        <w:rPr>
          <w:rStyle w:val="Emphasis"/>
          <w:highlight w:val="green"/>
        </w:rPr>
        <w:t>operate</w:t>
      </w:r>
      <w:r w:rsidRPr="0088535C">
        <w:rPr>
          <w:rStyle w:val="StyleUnderline"/>
          <w:highlight w:val="green"/>
        </w:rPr>
        <w:t xml:space="preserve"> </w:t>
      </w:r>
      <w:r w:rsidRPr="0088535C">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88535C">
        <w:rPr>
          <w:rStyle w:val="Emphasis"/>
          <w:highlight w:val="green"/>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88535C">
        <w:rPr>
          <w:rStyle w:val="Emphasis"/>
          <w:highlight w:val="green"/>
        </w:rPr>
        <w:t xml:space="preserve">flurry of activity </w:t>
      </w:r>
      <w:r w:rsidRPr="00A818DB">
        <w:rPr>
          <w:rStyle w:val="Emphasis"/>
          <w:bdr w:val="single" w:sz="18" w:space="0" w:color="auto"/>
        </w:rPr>
        <w:t xml:space="preserve">may </w:t>
      </w:r>
      <w:r w:rsidRPr="0088535C">
        <w:rPr>
          <w:rStyle w:val="Emphasis"/>
          <w:highlight w:val="green"/>
          <w:bdr w:val="single" w:sz="18" w:space="0" w:color="auto"/>
        </w:rPr>
        <w:t>make protection</w:t>
      </w:r>
      <w:r w:rsidRPr="0088535C">
        <w:rPr>
          <w:rStyle w:val="StyleUnderline"/>
          <w:highlight w:val="green"/>
          <w:bdr w:val="single" w:sz="18" w:space="0" w:color="auto"/>
        </w:rPr>
        <w:t xml:space="preserve"> </w:t>
      </w:r>
      <w:r w:rsidRPr="0088535C">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88535C">
        <w:rPr>
          <w:rStyle w:val="Emphasis"/>
          <w:highlight w:val="green"/>
        </w:rPr>
        <w:t xml:space="preserve">We have to be prepared for the company </w:t>
      </w:r>
      <w:r w:rsidRPr="00926B03">
        <w:rPr>
          <w:rStyle w:val="StyleUnderline"/>
        </w:rPr>
        <w:t xml:space="preserve">or nation </w:t>
      </w:r>
      <w:r w:rsidRPr="0088535C">
        <w:rPr>
          <w:rStyle w:val="Emphasis"/>
          <w:highlight w:val="green"/>
        </w:rPr>
        <w:t>that doesn’t care</w:t>
      </w:r>
      <w:r w:rsidRPr="0088535C">
        <w:rPr>
          <w:rStyle w:val="StyleUnderline"/>
          <w:highlight w:val="green"/>
        </w:rPr>
        <w:t xml:space="preserve">. </w:t>
      </w:r>
      <w:r w:rsidRPr="0088535C">
        <w:rPr>
          <w:rStyle w:val="Emphasis"/>
          <w:highlight w:val="green"/>
        </w:rPr>
        <w:t>Or</w:t>
      </w:r>
      <w:r w:rsidRPr="0088535C">
        <w:rPr>
          <w:highlight w:val="green"/>
          <w:u w:val="single"/>
        </w:rPr>
        <w:t xml:space="preserve"> </w:t>
      </w:r>
      <w:r w:rsidRPr="00926B03">
        <w:rPr>
          <w:u w:val="single"/>
        </w:rPr>
        <w:t xml:space="preserve">worse, </w:t>
      </w:r>
      <w:r w:rsidRPr="0088535C">
        <w:rPr>
          <w:rStyle w:val="StyleUnderline"/>
          <w:highlight w:val="green"/>
        </w:rPr>
        <w:t xml:space="preserve">that </w:t>
      </w:r>
      <w:r w:rsidRPr="0088535C">
        <w:rPr>
          <w:rStyle w:val="Emphasis"/>
          <w:highlight w:val="green"/>
        </w:rPr>
        <w:lastRenderedPageBreak/>
        <w:t>seeks to return to the moon</w:t>
      </w:r>
      <w:r w:rsidRPr="00926B03">
        <w:rPr>
          <w:rStyle w:val="StyleUnderline"/>
        </w:rPr>
        <w:t xml:space="preserve"> primarily </w:t>
      </w:r>
      <w:r w:rsidRPr="0088535C">
        <w:rPr>
          <w:rStyle w:val="Emphasis"/>
          <w:highlight w:val="green"/>
        </w:rPr>
        <w:t xml:space="preserve">to pillage </w:t>
      </w:r>
      <w:r w:rsidRPr="00A818DB">
        <w:rPr>
          <w:rStyle w:val="Emphasis"/>
        </w:rPr>
        <w:t xml:space="preserve">for </w:t>
      </w:r>
      <w:r w:rsidRPr="0088535C">
        <w:rPr>
          <w:rStyle w:val="Emphasis"/>
          <w:highlight w:val="green"/>
        </w:rPr>
        <w:t>artefacts that will</w:t>
      </w:r>
      <w:r w:rsidRPr="00926B03">
        <w:rPr>
          <w:rStyle w:val="StyleUnderline"/>
        </w:rPr>
        <w:t xml:space="preserve"> undoubtedly </w:t>
      </w:r>
      <w:r w:rsidRPr="0088535C">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4E06689F" w14:textId="77777777" w:rsidR="00D90383" w:rsidRDefault="00D90383" w:rsidP="00D90383">
      <w:pPr>
        <w:pStyle w:val="Heading4"/>
      </w:pPr>
      <w:r>
        <w:t xml:space="preserve">They’ll </w:t>
      </w:r>
      <w:r w:rsidRPr="00F857A5">
        <w:rPr>
          <w:u w:val="single"/>
        </w:rPr>
        <w:t>beat</w:t>
      </w:r>
      <w:r>
        <w:t xml:space="preserve"> Governments </w:t>
      </w:r>
      <w:r w:rsidRPr="008124B4">
        <w:rPr>
          <w:u w:val="single"/>
        </w:rPr>
        <w:t>and</w:t>
      </w:r>
      <w:r>
        <w:t xml:space="preserve"> won’t be regulated by government agreements. </w:t>
      </w:r>
    </w:p>
    <w:p w14:paraId="66E87899" w14:textId="77777777" w:rsidR="00D90383" w:rsidRPr="00F857A5" w:rsidRDefault="00D90383" w:rsidP="00D90383">
      <w:r w:rsidRPr="00F857A5">
        <w:rPr>
          <w:rStyle w:val="Style13ptBold"/>
        </w:rPr>
        <w:t>Tillman 19</w:t>
      </w:r>
      <w:r>
        <w:t xml:space="preserve"> </w:t>
      </w:r>
      <w:r w:rsidRPr="00F857A5">
        <w:t>Nola Taylor Tillman 7-31-2019 "Will Private Companies Beat NASA to the Moon?"</w:t>
      </w:r>
      <w:r>
        <w:t xml:space="preserve"> </w:t>
      </w:r>
      <w:hyperlink r:id="rId10" w:history="1">
        <w:r w:rsidRPr="0038339F">
          <w:rPr>
            <w:rStyle w:val="Hyperlink"/>
          </w:rPr>
          <w:t>https://www.space.com/nasa-private-companies-moon-race.html</w:t>
        </w:r>
      </w:hyperlink>
      <w:r>
        <w:t xml:space="preserve"> (Science Journalist)//Elmer </w:t>
      </w:r>
    </w:p>
    <w:p w14:paraId="7F676171" w14:textId="77777777" w:rsidR="00D90383" w:rsidRPr="00F857A5" w:rsidRDefault="00D90383" w:rsidP="00D90383">
      <w:pPr>
        <w:rPr>
          <w:sz w:val="16"/>
        </w:rPr>
      </w:pPr>
      <w:r w:rsidRPr="00F857A5">
        <w:rPr>
          <w:rStyle w:val="StyleUnderline"/>
        </w:rPr>
        <w:t xml:space="preserve">With </w:t>
      </w:r>
      <w:r w:rsidRPr="0088535C">
        <w:rPr>
          <w:rStyle w:val="Emphasis"/>
          <w:highlight w:val="green"/>
        </w:rPr>
        <w:t>private companies setting</w:t>
      </w:r>
      <w:r w:rsidRPr="0088535C">
        <w:rPr>
          <w:rStyle w:val="StyleUnderline"/>
          <w:highlight w:val="green"/>
        </w:rPr>
        <w:t xml:space="preserve"> </w:t>
      </w:r>
      <w:r w:rsidRPr="00F857A5">
        <w:rPr>
          <w:rStyle w:val="StyleUnderline"/>
        </w:rPr>
        <w:t xml:space="preserve">their </w:t>
      </w:r>
      <w:r w:rsidRPr="0088535C">
        <w:rPr>
          <w:rStyle w:val="Emphasis"/>
          <w:highlight w:val="green"/>
        </w:rPr>
        <w:t>sights on</w:t>
      </w:r>
      <w:r w:rsidRPr="0088535C">
        <w:rPr>
          <w:rStyle w:val="StyleUnderline"/>
          <w:highlight w:val="green"/>
        </w:rPr>
        <w:t xml:space="preserve"> </w:t>
      </w:r>
      <w:r w:rsidRPr="00F857A5">
        <w:rPr>
          <w:rStyle w:val="StyleUnderline"/>
        </w:rPr>
        <w:t xml:space="preserve">sending humans to </w:t>
      </w:r>
      <w:r w:rsidRPr="0088535C">
        <w:rPr>
          <w:rStyle w:val="Emphasis"/>
          <w:highlight w:val="green"/>
        </w:rPr>
        <w:t>the moon</w:t>
      </w:r>
      <w:r w:rsidRPr="0088535C">
        <w:rPr>
          <w:rStyle w:val="StyleUnderline"/>
          <w:highlight w:val="green"/>
        </w:rPr>
        <w:t xml:space="preserve"> </w:t>
      </w:r>
      <w:r w:rsidRPr="00F857A5">
        <w:rPr>
          <w:rStyle w:val="StyleUnderline"/>
        </w:rPr>
        <w:t xml:space="preserve">in the near future, it's </w:t>
      </w:r>
      <w:r w:rsidRPr="0088535C">
        <w:rPr>
          <w:rStyle w:val="Emphasis"/>
          <w:highlight w:val="green"/>
        </w:rPr>
        <w:t>possible</w:t>
      </w:r>
      <w:r w:rsidRPr="0088535C">
        <w:rPr>
          <w:rStyle w:val="StyleUnderline"/>
          <w:highlight w:val="green"/>
        </w:rPr>
        <w:t xml:space="preserve"> </w:t>
      </w:r>
      <w:r w:rsidRPr="00F857A5">
        <w:rPr>
          <w:rStyle w:val="StyleUnderline"/>
        </w:rPr>
        <w:t xml:space="preserve">that </w:t>
      </w:r>
      <w:r w:rsidRPr="0088535C">
        <w:rPr>
          <w:rStyle w:val="Emphasis"/>
          <w:highlight w:val="green"/>
        </w:rPr>
        <w:t>one could touch down</w:t>
      </w:r>
      <w:r w:rsidRPr="0088535C">
        <w:rPr>
          <w:rStyle w:val="StyleUnderline"/>
          <w:highlight w:val="green"/>
        </w:rPr>
        <w:t xml:space="preserve"> </w:t>
      </w:r>
      <w:r w:rsidRPr="00F857A5">
        <w:rPr>
          <w:rStyle w:val="StyleUnderline"/>
        </w:rPr>
        <w:t xml:space="preserve">on the lunar surface </w:t>
      </w:r>
      <w:r w:rsidRPr="0088535C">
        <w:rPr>
          <w:rStyle w:val="Emphasis"/>
          <w:highlight w:val="green"/>
        </w:rPr>
        <w:t>before NASA</w:t>
      </w:r>
      <w:r w:rsidRPr="0088535C">
        <w:rPr>
          <w:rStyle w:val="StyleUnderline"/>
          <w:highlight w:val="green"/>
        </w:rPr>
        <w:t xml:space="preserve"> </w:t>
      </w:r>
      <w:r w:rsidRPr="00F857A5">
        <w:rPr>
          <w:rStyle w:val="StyleUnderline"/>
        </w:rPr>
        <w:t xml:space="preserve">astronauts </w:t>
      </w:r>
      <w:r w:rsidRPr="0088535C">
        <w:rPr>
          <w:rStyle w:val="Emphasis"/>
          <w:highlight w:val="green"/>
        </w:rPr>
        <w:t>do</w:t>
      </w:r>
      <w:r w:rsidRPr="00F857A5">
        <w:rPr>
          <w:sz w:val="16"/>
        </w:rPr>
        <w:t xml:space="preserve">. But the resulting "public versus private" space race isn't one that NASA feels overly competitive about. The space agency's plans to reach the moon involve relying on private corporations rather than challenging them. "The challenges differ for the public and private sector, though they all do come down to money," Wendy Whitman Cobb told Space.com by email. Whitman Cobb, an associate professor at the U.S. Air Force's School of Advanced Air and Space Studies, examines the institutional dynamics of the policymaking behind space exploration. She stressed that her views are her own and do not necessarily reflect those of the Air Force or Department of Defense. "Technology is not a problem for either sector — the ability to get to the moon has existed since the 1960s," Whitman-Cobb said. "What is different is the will to do it." A Worldwide Team NASA's current lunar push kicked into high gear in December 2017, when President Donald Trump signed a space-policy directive to send humans to the moon and establish a sustainable presence there. Earlier this year, Vice President Mike Pence told NASA to put boots on the moon by 2024, rather than the previous goal of 2028. NASA's Artemis program aims to reach that goal. (In Greek mythology, Artemis was the twin sister of Apollo and goddess of the moon.) The agency's Orion spacecraft will carry human explorers to the Gateway outpost, a small space station that NASA plans to start building in lunar orbit in the early 2020s. Landers will then carry astronauts from the Gateway to the lunar surface. The space agency won't be hitting these goals on its own. "We're already partnering with our commercial partners to build these systems, and later on we'll continue to work with our international partners to build up the Gateway," Marshall Smith, director of the human lunar exploration program at NASA's headquarters in Washington, told Space.com by email. The space agency is currently working with 11 companies on Gateway and its associated systems. In May 2019, NASA awarded a contract to Maxar Technologies to build, launch and demonstrate in space the first major Gateway piece — the Power and Propulsion Element. The space agency also announced then that it had signed contracts with three companies to carry experiments to the moon via small robotic landers (though one of those three recently dropped out). In June, NASA asked industry to figure out ways to deliver cargo to the Gateway — much like the companies SpaceX and Northrop Grumman make robotic resupply runs to the International Space Station. In addition to working with private companies, NASA is also cooperating with other countries on the Artemis program. "International partners are a vital part of our lunar plan and will contribute to the goal of creating a sustainable lunar presence by 2028," Smith said. </w:t>
      </w:r>
      <w:r w:rsidRPr="00F857A5">
        <w:rPr>
          <w:rStyle w:val="StyleUnderline"/>
        </w:rPr>
        <w:t xml:space="preserve">But </w:t>
      </w:r>
      <w:r w:rsidRPr="0088535C">
        <w:rPr>
          <w:rStyle w:val="Emphasis"/>
          <w:highlight w:val="green"/>
        </w:rPr>
        <w:t xml:space="preserve">private industry isn't solely focused on helping NASA </w:t>
      </w:r>
      <w:r w:rsidRPr="00F857A5">
        <w:rPr>
          <w:rStyle w:val="StyleUnderline"/>
        </w:rPr>
        <w:t xml:space="preserve">make it to the moon. </w:t>
      </w:r>
      <w:r w:rsidRPr="00A818DB">
        <w:rPr>
          <w:rStyle w:val="Emphasis"/>
        </w:rPr>
        <w:t>Companies like</w:t>
      </w:r>
      <w:r w:rsidRPr="0088535C">
        <w:rPr>
          <w:rStyle w:val="Emphasis"/>
          <w:highlight w:val="green"/>
        </w:rPr>
        <w:t xml:space="preserve"> SpaceX and Blue Origin</w:t>
      </w:r>
      <w:r w:rsidRPr="0088535C">
        <w:rPr>
          <w:rStyle w:val="StyleUnderline"/>
          <w:highlight w:val="green"/>
        </w:rPr>
        <w:t xml:space="preserve"> </w:t>
      </w:r>
      <w:r w:rsidRPr="00F857A5">
        <w:rPr>
          <w:rStyle w:val="StyleUnderline"/>
        </w:rPr>
        <w:t xml:space="preserve">have </w:t>
      </w:r>
      <w:r w:rsidRPr="0088535C">
        <w:rPr>
          <w:rStyle w:val="Emphasis"/>
          <w:highlight w:val="green"/>
        </w:rPr>
        <w:t>stated</w:t>
      </w:r>
      <w:r w:rsidRPr="0088535C">
        <w:rPr>
          <w:rStyle w:val="StyleUnderline"/>
          <w:highlight w:val="green"/>
        </w:rPr>
        <w:t xml:space="preserve"> </w:t>
      </w:r>
      <w:r w:rsidRPr="00F857A5">
        <w:rPr>
          <w:rStyle w:val="StyleUnderline"/>
        </w:rPr>
        <w:t xml:space="preserve">their </w:t>
      </w:r>
      <w:r w:rsidRPr="0088535C">
        <w:rPr>
          <w:rStyle w:val="Emphasis"/>
          <w:highlight w:val="green"/>
        </w:rPr>
        <w:t>intentions to design their own lunar</w:t>
      </w:r>
      <w:r w:rsidRPr="00A818DB">
        <w:rPr>
          <w:rStyle w:val="Emphasis"/>
        </w:rPr>
        <w:t xml:space="preserve"> exploration </w:t>
      </w:r>
      <w:r w:rsidRPr="0088535C">
        <w:rPr>
          <w:rStyle w:val="Emphasis"/>
          <w:highlight w:val="green"/>
        </w:rPr>
        <w:t>programs.</w:t>
      </w:r>
      <w:r w:rsidRPr="0088535C">
        <w:rPr>
          <w:rStyle w:val="StyleUnderline"/>
          <w:highlight w:val="green"/>
        </w:rPr>
        <w:t xml:space="preserve"> </w:t>
      </w:r>
      <w:r w:rsidRPr="00F857A5">
        <w:rPr>
          <w:rStyle w:val="StyleUnderline"/>
        </w:rPr>
        <w:t xml:space="preserve">Advertisement Elon Musk's SpaceX is currently working on a 100-passenger vehicle called Starship, which the company envisions carrying people to the moon and Mars. Starship will be </w:t>
      </w:r>
      <w:proofErr w:type="spellStart"/>
      <w:r w:rsidRPr="00F857A5">
        <w:rPr>
          <w:rStyle w:val="StyleUnderline"/>
        </w:rPr>
        <w:t>lofted</w:t>
      </w:r>
      <w:proofErr w:type="spellEnd"/>
      <w:r w:rsidRPr="00F857A5">
        <w:rPr>
          <w:rStyle w:val="StyleUnderline"/>
        </w:rPr>
        <w:t xml:space="preserve"> off Earth's surface by a huge rocket called Super Heavy. SpaceX already has one Starship-Super Heavy passenger flight planned for 2023. The company hopes to begin commercial operations of the pair as early as 2021, most likely with commercial satellite launches. Blue Origin, operated by Amazon founder Jeff Bezos, is working on a big lander called Blue Moon, which will deliver science instruments, lunar rovers and, eventually, astronauts to the lunar surface</w:t>
      </w:r>
      <w:r w:rsidRPr="00F857A5">
        <w:rPr>
          <w:sz w:val="16"/>
        </w:rPr>
        <w:t xml:space="preserve">. </w:t>
      </w:r>
      <w:r w:rsidRPr="0088535C">
        <w:rPr>
          <w:rStyle w:val="Emphasis"/>
          <w:highlight w:val="green"/>
        </w:rPr>
        <w:t>Bezos sees</w:t>
      </w:r>
      <w:r w:rsidRPr="0088535C">
        <w:rPr>
          <w:rStyle w:val="StyleUnderline"/>
          <w:highlight w:val="green"/>
        </w:rPr>
        <w:t xml:space="preserve"> </w:t>
      </w:r>
      <w:r w:rsidRPr="00F857A5">
        <w:rPr>
          <w:rStyle w:val="StyleUnderline"/>
        </w:rPr>
        <w:t xml:space="preserve">many potential </w:t>
      </w:r>
      <w:r w:rsidRPr="0088535C">
        <w:rPr>
          <w:rStyle w:val="Emphasis"/>
          <w:highlight w:val="green"/>
        </w:rPr>
        <w:t>customers for Blue Moon other than NASA</w:t>
      </w:r>
      <w:r w:rsidRPr="00F857A5">
        <w:rPr>
          <w:rStyle w:val="StyleUnderline"/>
        </w:rPr>
        <w:t xml:space="preserve">. "People </w:t>
      </w:r>
      <w:r w:rsidRPr="00F857A5">
        <w:rPr>
          <w:rStyle w:val="StyleUnderline"/>
        </w:rPr>
        <w:lastRenderedPageBreak/>
        <w:t>are very excited about this capability to soft-land their cargo, their rovers, their science experiments on the surface of the moon in a precise way," Bezos said at the lander's unveiling in May 2019. "There is no capability to do that today</w:t>
      </w:r>
      <w:r w:rsidRPr="00F857A5">
        <w:rPr>
          <w:sz w:val="16"/>
        </w:rPr>
        <w:t xml:space="preserve">." Then there's </w:t>
      </w:r>
      <w:r w:rsidRPr="00F857A5">
        <w:rPr>
          <w:rStyle w:val="StyleUnderline"/>
        </w:rPr>
        <w:t>Florida-based company Moon Express, which is working to become the first private enterprise to reach the moon with robotic spacecraft systems. In 2016, it became the first company to receive U.S. government approval to send a robotic spacecraft to the lunar surface.</w:t>
      </w:r>
      <w:r w:rsidRPr="00F857A5">
        <w:rPr>
          <w:sz w:val="16"/>
        </w:rPr>
        <w:t xml:space="preserve"> "Our vision is really to expand Earth's economic and social sphere to include the moon," Alain </w:t>
      </w:r>
      <w:proofErr w:type="spellStart"/>
      <w:r w:rsidRPr="00F857A5">
        <w:rPr>
          <w:sz w:val="16"/>
        </w:rPr>
        <w:t>Berinstain</w:t>
      </w:r>
      <w:proofErr w:type="spellEnd"/>
      <w:r w:rsidRPr="00F857A5">
        <w:rPr>
          <w:sz w:val="16"/>
        </w:rPr>
        <w:t xml:space="preserve">, Moon Express' vice president of global development, said last year at a lunar-science workshop at NASA's Ames Research Center in California. "We see the moon as the Earth's eighth continent to explore and to also mine for resources, like we have with every other continent on Earth." </w:t>
      </w:r>
      <w:r w:rsidRPr="00F857A5">
        <w:rPr>
          <w:rStyle w:val="StyleUnderline"/>
        </w:rPr>
        <w:t>Pittsburgh-based Astrobotic planned to launch its Peregrine lander to the moon in 2019, but that date has since been since pushed back to 2020 or 2021</w:t>
      </w:r>
      <w:r w:rsidRPr="00F857A5">
        <w:rPr>
          <w:sz w:val="16"/>
        </w:rPr>
        <w:t>. "We're really, at Astrobotic, trying to do this the right way, meaning that we're trying to be as technically rigorous as possible," Dan Hendrickson, vice president of business development at Astrobotic, said at a Washington Space Business Roundtable in February. "We're trying to be very upfront with the entire community about our current status." As with NASA, private industry has sufficient access to the technology to get to the moon, Whitman Cobb said. "They also have to demonstrate that their systems are fundamentally safe and reliable in order to attract paying customers — they are a business, after all," she said. Private companies also tend to have a leaner leadership structure than NASA's 60-year-old legacy brings with it. "</w:t>
      </w:r>
      <w:r w:rsidRPr="0088535C">
        <w:rPr>
          <w:rStyle w:val="Emphasis"/>
          <w:highlight w:val="green"/>
        </w:rPr>
        <w:t>NASA's bureaucracy</w:t>
      </w:r>
      <w:r w:rsidRPr="00A818DB">
        <w:rPr>
          <w:sz w:val="16"/>
        </w:rPr>
        <w:t xml:space="preserve"> </w:t>
      </w:r>
      <w:r w:rsidRPr="00F857A5">
        <w:rPr>
          <w:sz w:val="16"/>
        </w:rPr>
        <w:t xml:space="preserve">has </w:t>
      </w:r>
      <w:r w:rsidRPr="0088535C">
        <w:rPr>
          <w:rStyle w:val="Emphasis"/>
          <w:highlight w:val="green"/>
        </w:rPr>
        <w:t>stagnated</w:t>
      </w:r>
      <w:r w:rsidRPr="0088535C">
        <w:rPr>
          <w:sz w:val="16"/>
          <w:highlight w:val="green"/>
        </w:rPr>
        <w:t xml:space="preserve"> </w:t>
      </w:r>
      <w:r w:rsidRPr="00F857A5">
        <w:rPr>
          <w:sz w:val="16"/>
        </w:rPr>
        <w:t xml:space="preserve">since the 1960s," Whitman Cobb said. </w:t>
      </w:r>
      <w:r w:rsidRPr="00F857A5">
        <w:rPr>
          <w:rStyle w:val="StyleUnderline"/>
        </w:rPr>
        <w:t>That makes it "</w:t>
      </w:r>
      <w:r w:rsidRPr="0088535C">
        <w:rPr>
          <w:rStyle w:val="Emphasis"/>
          <w:highlight w:val="green"/>
        </w:rPr>
        <w:t>more difficult for NASA to contract, make changes and adapt</w:t>
      </w:r>
      <w:r w:rsidRPr="0088535C">
        <w:rPr>
          <w:rStyle w:val="StyleUnderline"/>
          <w:highlight w:val="green"/>
        </w:rPr>
        <w:t xml:space="preserve"> </w:t>
      </w:r>
      <w:r w:rsidRPr="00F857A5">
        <w:rPr>
          <w:rStyle w:val="StyleUnderline"/>
        </w:rPr>
        <w:t xml:space="preserve">to new circumstances." On the other hand, </w:t>
      </w:r>
      <w:r w:rsidRPr="0088535C">
        <w:rPr>
          <w:rStyle w:val="Emphasis"/>
          <w:highlight w:val="green"/>
        </w:rPr>
        <w:t>private</w:t>
      </w:r>
      <w:r w:rsidRPr="0088535C">
        <w:rPr>
          <w:rStyle w:val="StyleUnderline"/>
          <w:highlight w:val="green"/>
        </w:rPr>
        <w:t xml:space="preserve"> </w:t>
      </w:r>
      <w:r w:rsidRPr="0088535C">
        <w:rPr>
          <w:rStyle w:val="Emphasis"/>
          <w:highlight w:val="green"/>
        </w:rPr>
        <w:t>companies</w:t>
      </w:r>
      <w:r w:rsidRPr="00F857A5">
        <w:rPr>
          <w:rStyle w:val="StyleUnderline"/>
        </w:rPr>
        <w:t xml:space="preserve"> have </w:t>
      </w:r>
      <w:r w:rsidRPr="0088535C">
        <w:rPr>
          <w:rStyle w:val="Emphasis"/>
          <w:highlight w:val="green"/>
        </w:rPr>
        <w:t>demonstrated</w:t>
      </w:r>
      <w:r w:rsidRPr="0088535C">
        <w:rPr>
          <w:rStyle w:val="StyleUnderline"/>
          <w:highlight w:val="green"/>
        </w:rPr>
        <w:t xml:space="preserve"> </w:t>
      </w:r>
      <w:r w:rsidRPr="00F857A5">
        <w:rPr>
          <w:rStyle w:val="StyleUnderline"/>
        </w:rPr>
        <w:t xml:space="preserve">the </w:t>
      </w:r>
      <w:r w:rsidRPr="0088535C">
        <w:rPr>
          <w:rStyle w:val="Emphasis"/>
          <w:highlight w:val="green"/>
        </w:rPr>
        <w:t>ability to move through technology development at a rapid rate</w:t>
      </w:r>
      <w:r w:rsidRPr="00F857A5">
        <w:rPr>
          <w:rStyle w:val="StyleUnderline"/>
        </w:rPr>
        <w:t>, incorporating design and technology changes "almost immediately</w:t>
      </w:r>
      <w:r w:rsidRPr="00F857A5">
        <w:rPr>
          <w:sz w:val="16"/>
        </w:rPr>
        <w:t xml:space="preserve">," she said. That brings its own advantages. </w:t>
      </w:r>
    </w:p>
    <w:p w14:paraId="3C12206A" w14:textId="77777777" w:rsidR="00D90383" w:rsidRDefault="00D90383" w:rsidP="00D90383">
      <w:pPr>
        <w:pStyle w:val="Heading4"/>
      </w:pPr>
      <w:r>
        <w:t xml:space="preserve">Corporate development, tourism, and looting will destroy </w:t>
      </w:r>
      <w:r w:rsidRPr="00D961AA">
        <w:rPr>
          <w:u w:val="single"/>
        </w:rPr>
        <w:t>scientifically rich</w:t>
      </w:r>
      <w:r>
        <w:t xml:space="preserve"> Tranquility base artifacts.</w:t>
      </w:r>
    </w:p>
    <w:p w14:paraId="1E725FCC" w14:textId="77777777" w:rsidR="00D90383" w:rsidRPr="00380B2A" w:rsidRDefault="00D90383" w:rsidP="00D90383">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11" w:history="1">
        <w:r w:rsidRPr="0038339F">
          <w:rPr>
            <w:rStyle w:val="Hyperlink"/>
          </w:rPr>
          <w:t>https://daily.jstor.org/should-the-moon-landing-site-be-a-national-historic-landmark/</w:t>
        </w:r>
      </w:hyperlink>
      <w:r>
        <w:t xml:space="preserve"> (PhD King’s College London, BA Oxford)//Elmer </w:t>
      </w:r>
    </w:p>
    <w:p w14:paraId="24D1CE0F" w14:textId="77777777" w:rsidR="00D90383" w:rsidRDefault="00D90383" w:rsidP="00D90383">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88535C">
        <w:rPr>
          <w:rStyle w:val="Emphasis"/>
          <w:highlight w:val="green"/>
        </w:rPr>
        <w:t>Flags</w:t>
      </w:r>
      <w:r w:rsidRPr="006D6898">
        <w:rPr>
          <w:rStyle w:val="StyleUnderline"/>
        </w:rPr>
        <w:t xml:space="preserve">, rovers, laser-reflecting </w:t>
      </w:r>
      <w:r w:rsidRPr="0088535C">
        <w:rPr>
          <w:rStyle w:val="Emphasis"/>
          <w:highlight w:val="green"/>
        </w:rPr>
        <w:t>mirrors, footprint</w:t>
      </w:r>
      <w:r w:rsidRPr="00F857A5">
        <w:rPr>
          <w:sz w:val="14"/>
        </w:rPr>
        <w:t>—</w:t>
      </w:r>
      <w:r w:rsidRPr="00FE7D12">
        <w:rPr>
          <w:rStyle w:val="StyleUnderline"/>
        </w:rPr>
        <w:t xml:space="preserve">these are </w:t>
      </w:r>
      <w:r w:rsidRPr="0088535C">
        <w:rPr>
          <w:rStyle w:val="StyleUnderline"/>
          <w:highlight w:val="green"/>
        </w:rPr>
        <w:t xml:space="preserve">just a </w:t>
      </w:r>
      <w:r w:rsidRPr="0088535C">
        <w:rPr>
          <w:rStyle w:val="Emphasis"/>
          <w:highlight w:val="green"/>
        </w:rPr>
        <w:t>few of</w:t>
      </w:r>
      <w:r w:rsidRPr="006D6898">
        <w:rPr>
          <w:rStyle w:val="Emphasis"/>
        </w:rPr>
        <w:t xml:space="preserve"> the </w:t>
      </w:r>
      <w:r w:rsidRPr="0088535C">
        <w:rPr>
          <w:rStyle w:val="Emphasis"/>
          <w:highlight w:val="green"/>
        </w:rPr>
        <w:t>dozens</w:t>
      </w:r>
      <w:r w:rsidRPr="0088535C">
        <w:rPr>
          <w:rStyle w:val="StyleUnderline"/>
          <w:highlight w:val="green"/>
        </w:rPr>
        <w:t xml:space="preserve"> of </w:t>
      </w:r>
      <w:r w:rsidRPr="0088535C">
        <w:rPr>
          <w:rStyle w:val="Emphasis"/>
          <w:highlight w:val="green"/>
        </w:rPr>
        <w:t>artifacts</w:t>
      </w:r>
      <w:r w:rsidRPr="0088535C">
        <w:rPr>
          <w:rStyle w:val="StyleUnderline"/>
          <w:highlight w:val="green"/>
        </w:rPr>
        <w:t xml:space="preserve"> </w:t>
      </w:r>
      <w:r w:rsidRPr="006D6898">
        <w:rPr>
          <w:rStyle w:val="StyleUnderline"/>
        </w:rPr>
        <w:t xml:space="preserve">and features that </w:t>
      </w:r>
      <w:r w:rsidRPr="0088535C">
        <w:rPr>
          <w:rStyle w:val="Emphasis"/>
          <w:highlight w:val="green"/>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88535C">
        <w:rPr>
          <w:rStyle w:val="Emphasis"/>
          <w:highlight w:val="gree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88535C">
        <w:rPr>
          <w:rStyle w:val="Emphasis"/>
          <w:highlight w:val="green"/>
        </w:rPr>
        <w:t>at Tranquility Base</w:t>
      </w:r>
      <w:r w:rsidRPr="0088535C">
        <w:rPr>
          <w:sz w:val="14"/>
          <w:highlight w:val="green"/>
        </w:rPr>
        <w:t xml:space="preserve"> </w:t>
      </w:r>
      <w:r w:rsidRPr="0088535C">
        <w:rPr>
          <w:rStyle w:val="StyleUnderline"/>
          <w:highlight w:val="green"/>
        </w:rPr>
        <w:t xml:space="preserve">could be swept away with a </w:t>
      </w:r>
      <w:r w:rsidRPr="0088535C">
        <w:rPr>
          <w:rStyle w:val="Emphasis"/>
          <w:highlight w:val="green"/>
        </w:rPr>
        <w:t>casual brush</w:t>
      </w:r>
      <w:r w:rsidRPr="006D6898">
        <w:rPr>
          <w:rStyle w:val="StyleUnderline"/>
        </w:rPr>
        <w:t xml:space="preserve"> </w:t>
      </w:r>
      <w:r w:rsidRPr="0088535C">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 xml:space="preserve">seen </w:t>
      </w:r>
      <w:r w:rsidRPr="00FE7D12">
        <w:rPr>
          <w:rStyle w:val="Emphasis"/>
        </w:rPr>
        <w:lastRenderedPageBreak/>
        <w:t>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88535C">
        <w:rPr>
          <w:rStyle w:val="Emphasis"/>
          <w:highlight w:val="green"/>
        </w:rPr>
        <w:t>with</w:t>
      </w:r>
      <w:r w:rsidRPr="006D6898">
        <w:rPr>
          <w:rStyle w:val="StyleUnderline"/>
        </w:rPr>
        <w:t xml:space="preserve"> Jeff </w:t>
      </w:r>
      <w:r w:rsidRPr="0088535C">
        <w:rPr>
          <w:rStyle w:val="Emphasis"/>
          <w:highlight w:val="green"/>
        </w:rPr>
        <w:t>Bezos’ recent unveiling of</w:t>
      </w:r>
      <w:r w:rsidRPr="0088535C">
        <w:rPr>
          <w:rStyle w:val="StyleUnderline"/>
          <w:highlight w:val="green"/>
        </w:rPr>
        <w:t xml:space="preserve"> </w:t>
      </w:r>
      <w:r w:rsidRPr="003C617C">
        <w:rPr>
          <w:rStyle w:val="StyleUnderline"/>
        </w:rPr>
        <w:t>a mock-up</w:t>
      </w:r>
      <w:r w:rsidRPr="006D6898">
        <w:rPr>
          <w:rStyle w:val="StyleUnderline"/>
        </w:rPr>
        <w:t xml:space="preserve"> of the </w:t>
      </w:r>
      <w:r w:rsidRPr="0088535C">
        <w:rPr>
          <w:rStyle w:val="Emphasis"/>
          <w:highlight w:val="green"/>
          <w:bdr w:val="single" w:sz="18" w:space="0" w:color="auto"/>
        </w:rPr>
        <w:t>lunar lander Blue Moon</w:t>
      </w:r>
      <w:r w:rsidRPr="00FE7D12">
        <w:rPr>
          <w:rStyle w:val="StyleUnderline"/>
        </w:rPr>
        <w:t xml:space="preserve">, it is </w:t>
      </w:r>
      <w:r w:rsidRPr="0088535C">
        <w:rPr>
          <w:rStyle w:val="Emphasis"/>
          <w:highlight w:val="green"/>
        </w:rPr>
        <w:t>only a</w:t>
      </w:r>
      <w:r w:rsidRPr="00FE7D12">
        <w:rPr>
          <w:rStyle w:val="Emphasis"/>
        </w:rPr>
        <w:t xml:space="preserve"> </w:t>
      </w:r>
      <w:r w:rsidRPr="0088535C">
        <w:rPr>
          <w:rStyle w:val="Emphasis"/>
          <w:highlight w:val="green"/>
        </w:rPr>
        <w:t xml:space="preserve">matter of time </w:t>
      </w:r>
      <w:r w:rsidRPr="0088535C">
        <w:rPr>
          <w:rStyle w:val="Emphasis"/>
          <w:highlight w:val="green"/>
          <w:bdr w:val="single" w:sz="18" w:space="0" w:color="auto"/>
        </w:rPr>
        <w:t>before corporate adventurers</w:t>
      </w:r>
      <w:r w:rsidRPr="00FE7D12">
        <w:rPr>
          <w:rStyle w:val="StyleUnderline"/>
          <w:bdr w:val="single" w:sz="18" w:space="0" w:color="auto"/>
        </w:rPr>
        <w:t xml:space="preserve"> </w:t>
      </w:r>
      <w:r w:rsidRPr="0088535C">
        <w:rPr>
          <w:rStyle w:val="Emphasis"/>
          <w:highlight w:val="green"/>
          <w:bdr w:val="single" w:sz="18" w:space="0" w:color="auto"/>
        </w:rPr>
        <w:t>and space tourists</w:t>
      </w:r>
      <w:r w:rsidRPr="0088535C">
        <w:rPr>
          <w:rStyle w:val="StyleUnderline"/>
          <w:highlight w:val="green"/>
          <w:bdr w:val="single" w:sz="18" w:space="0" w:color="auto"/>
        </w:rPr>
        <w:t xml:space="preserve"> </w:t>
      </w:r>
      <w:r w:rsidRPr="0088535C">
        <w:rPr>
          <w:rStyle w:val="Emphasis"/>
          <w:highlight w:val="green"/>
          <w:bdr w:val="single" w:sz="18" w:space="0" w:color="auto"/>
        </w:rPr>
        <w:t>reach the moon</w:t>
      </w:r>
      <w:r w:rsidRPr="0088535C">
        <w:rPr>
          <w:rStyle w:val="StyleUnderline"/>
          <w:highlight w:val="green"/>
        </w:rPr>
        <w:t>.</w:t>
      </w:r>
      <w:r>
        <w:rPr>
          <w:rStyle w:val="StyleUnderline"/>
        </w:rPr>
        <w:t xml:space="preserve"> </w:t>
      </w:r>
      <w:r w:rsidRPr="00FE7D12">
        <w:rPr>
          <w:rStyle w:val="StyleUnderline"/>
        </w:rPr>
        <w:t xml:space="preserve">Historians and archaeologists are keen </w:t>
      </w:r>
      <w:r w:rsidRPr="0088535C">
        <w:rPr>
          <w:rStyle w:val="StyleUnderline"/>
          <w:highlight w:val="green"/>
        </w:rPr>
        <w:t xml:space="preserve">to </w:t>
      </w:r>
      <w:r w:rsidRPr="0088535C">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1FDACABA" w14:textId="77777777" w:rsidR="00D90383" w:rsidRDefault="00D90383" w:rsidP="00D90383">
      <w:pPr>
        <w:pStyle w:val="Heading4"/>
      </w:pPr>
      <w:r>
        <w:t xml:space="preserve">Private entities are a </w:t>
      </w:r>
      <w:r>
        <w:rPr>
          <w:u w:val="single"/>
        </w:rPr>
        <w:t>unique threat</w:t>
      </w:r>
      <w:r>
        <w:t>---universal rules key.</w:t>
      </w:r>
    </w:p>
    <w:p w14:paraId="279FFAAB" w14:textId="77777777" w:rsidR="00D90383" w:rsidRPr="00D82DE1" w:rsidRDefault="00D90383" w:rsidP="00D90383">
      <w:pPr>
        <w:pStyle w:val="ListParagraph"/>
        <w:numPr>
          <w:ilvl w:val="0"/>
          <w:numId w:val="12"/>
        </w:numPr>
      </w:pPr>
      <w:r>
        <w:t>Private Key Card – AT: Alt Causes</w:t>
      </w:r>
    </w:p>
    <w:p w14:paraId="3F603555" w14:textId="77777777" w:rsidR="00D90383" w:rsidRDefault="00D90383" w:rsidP="00D90383">
      <w:pPr>
        <w:pStyle w:val="ListParagraph"/>
        <w:numPr>
          <w:ilvl w:val="0"/>
          <w:numId w:val="12"/>
        </w:numPr>
      </w:pPr>
      <w:r>
        <w:t xml:space="preserve">AT: </w:t>
      </w:r>
      <w:proofErr w:type="spellStart"/>
      <w:r>
        <w:t>Unilat</w:t>
      </w:r>
      <w:proofErr w:type="spellEnd"/>
      <w:r>
        <w:t xml:space="preserve"> CP</w:t>
      </w:r>
    </w:p>
    <w:p w14:paraId="68EAD518" w14:textId="77777777" w:rsidR="00D90383" w:rsidRDefault="00D90383" w:rsidP="00D90383">
      <w:pPr>
        <w:pStyle w:val="ListParagraph"/>
        <w:numPr>
          <w:ilvl w:val="0"/>
          <w:numId w:val="12"/>
        </w:numPr>
      </w:pPr>
      <w:r>
        <w:t>AT: Adv CP</w:t>
      </w:r>
    </w:p>
    <w:p w14:paraId="13FDE40C" w14:textId="77777777" w:rsidR="00D90383" w:rsidRDefault="00D90383" w:rsidP="00D90383">
      <w:pPr>
        <w:pStyle w:val="ListParagraph"/>
        <w:numPr>
          <w:ilvl w:val="0"/>
          <w:numId w:val="12"/>
        </w:numPr>
      </w:pPr>
      <w:r>
        <w:t>AT: Generic DA</w:t>
      </w:r>
    </w:p>
    <w:p w14:paraId="0E224A2C" w14:textId="77777777" w:rsidR="00D90383" w:rsidRDefault="00D90383" w:rsidP="00D90383">
      <w:pPr>
        <w:pStyle w:val="ListParagraph"/>
        <w:numPr>
          <w:ilvl w:val="0"/>
          <w:numId w:val="12"/>
        </w:numPr>
      </w:pPr>
      <w:r>
        <w:t>AT: OST DA</w:t>
      </w:r>
    </w:p>
    <w:p w14:paraId="54843B19" w14:textId="77777777" w:rsidR="00D90383" w:rsidRDefault="00D90383" w:rsidP="00D90383">
      <w:pPr>
        <w:pStyle w:val="ListParagraph"/>
        <w:numPr>
          <w:ilvl w:val="0"/>
          <w:numId w:val="12"/>
        </w:numPr>
      </w:pPr>
      <w:r>
        <w:t>Solvency Advocate</w:t>
      </w:r>
    </w:p>
    <w:p w14:paraId="6FDC0200" w14:textId="77777777" w:rsidR="00D90383" w:rsidRPr="00BE44DC" w:rsidRDefault="00D90383" w:rsidP="00D90383">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w:t>
      </w:r>
      <w:r w:rsidRPr="00BE44DC">
        <w:rPr>
          <w:sz w:val="16"/>
          <w:szCs w:val="16"/>
        </w:rPr>
        <w:lastRenderedPageBreak/>
        <w:t>&amp;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6645A49F" w14:textId="77777777" w:rsidR="00D90383" w:rsidRPr="00420B02" w:rsidRDefault="00D90383" w:rsidP="00D90383">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and </w:t>
      </w:r>
      <w:r w:rsidRPr="0088535C">
        <w:rPr>
          <w:b/>
          <w:bCs/>
          <w:highlight w:val="green"/>
          <w:u w:val="single"/>
        </w:rPr>
        <w:t>private</w:t>
      </w:r>
      <w:r w:rsidRPr="0088535C">
        <w:rPr>
          <w:highlight w:val="green"/>
          <w:u w:val="single"/>
        </w:rPr>
        <w:t>-</w:t>
      </w:r>
      <w:r w:rsidRPr="0088535C">
        <w:rPr>
          <w:b/>
          <w:bCs/>
          <w:highlight w:val="green"/>
          <w:u w:val="single"/>
        </w:rPr>
        <w:t>sector</w:t>
      </w:r>
      <w:r w:rsidRPr="00CB35C6">
        <w:rPr>
          <w:u w:val="single"/>
        </w:rPr>
        <w:t xml:space="preserve"> </w:t>
      </w:r>
      <w:r w:rsidRPr="0088535C">
        <w:rPr>
          <w:b/>
          <w:bCs/>
          <w:highlight w:val="green"/>
          <w:u w:val="single"/>
        </w:rPr>
        <w:t>plans</w:t>
      </w:r>
      <w:r w:rsidRPr="00CB35C6">
        <w:rPr>
          <w:u w:val="single"/>
        </w:rPr>
        <w:t xml:space="preserve"> </w:t>
      </w:r>
      <w:r w:rsidRPr="0088535C">
        <w:rPr>
          <w:highlight w:val="green"/>
          <w:u w:val="single"/>
        </w:rPr>
        <w:t>to</w:t>
      </w:r>
      <w:r w:rsidRPr="00CB35C6">
        <w:rPr>
          <w:u w:val="single"/>
        </w:rPr>
        <w:t xml:space="preserve"> </w:t>
      </w:r>
      <w:r w:rsidRPr="0088535C">
        <w:rPr>
          <w:highlight w:val="green"/>
          <w:u w:val="single"/>
        </w:rPr>
        <w:t>explore</w:t>
      </w:r>
      <w:r w:rsidRPr="00CB35C6">
        <w:rPr>
          <w:u w:val="single"/>
        </w:rPr>
        <w:t xml:space="preserve"> </w:t>
      </w:r>
      <w:r w:rsidRPr="0088535C">
        <w:rPr>
          <w:highlight w:val="green"/>
          <w:u w:val="single"/>
        </w:rPr>
        <w:t>and</w:t>
      </w:r>
      <w:r w:rsidRPr="00CB35C6">
        <w:rPr>
          <w:u w:val="single"/>
        </w:rPr>
        <w:t xml:space="preserve"> potentially </w:t>
      </w:r>
      <w:r w:rsidRPr="0088535C">
        <w:rPr>
          <w:highlight w:val="green"/>
          <w:u w:val="single"/>
        </w:rPr>
        <w:t>use</w:t>
      </w:r>
      <w:r w:rsidRPr="00CB35C6">
        <w:rPr>
          <w:u w:val="single"/>
        </w:rPr>
        <w:t xml:space="preserve"> lunar </w:t>
      </w:r>
      <w:r w:rsidRPr="0088535C">
        <w:rPr>
          <w:highlight w:val="green"/>
          <w:u w:val="single"/>
        </w:rPr>
        <w:t>resources</w:t>
      </w:r>
      <w:r w:rsidRPr="00CB35C6">
        <w:rPr>
          <w:u w:val="single"/>
        </w:rPr>
        <w:t xml:space="preserve"> </w:t>
      </w:r>
      <w:r w:rsidRPr="0088535C">
        <w:rPr>
          <w:highlight w:val="green"/>
          <w:u w:val="single"/>
        </w:rPr>
        <w:t>for</w:t>
      </w:r>
      <w:r w:rsidRPr="00CB35C6">
        <w:rPr>
          <w:u w:val="single"/>
        </w:rPr>
        <w:t xml:space="preserve"> </w:t>
      </w:r>
      <w:r w:rsidRPr="0088535C">
        <w:rPr>
          <w:highlight w:val="green"/>
          <w:u w:val="single"/>
        </w:rPr>
        <w:t>commercial</w:t>
      </w:r>
      <w:r w:rsidRPr="00CB35C6">
        <w:rPr>
          <w:u w:val="single"/>
        </w:rPr>
        <w:t xml:space="preserve"> </w:t>
      </w:r>
      <w:r w:rsidRPr="0088535C">
        <w:rPr>
          <w:highlight w:val="green"/>
          <w:u w:val="single"/>
        </w:rPr>
        <w:t>activity</w:t>
      </w:r>
      <w:r w:rsidRPr="00CB35C6">
        <w:rPr>
          <w:u w:val="single"/>
        </w:rPr>
        <w:t xml:space="preserve"> </w:t>
      </w:r>
      <w:r w:rsidRPr="0088535C">
        <w:rPr>
          <w:highlight w:val="green"/>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88535C">
        <w:rPr>
          <w:highlight w:val="green"/>
          <w:u w:val="single"/>
        </w:rPr>
        <w:t>threats</w:t>
      </w:r>
      <w:r w:rsidRPr="00CB35C6">
        <w:rPr>
          <w:u w:val="single"/>
        </w:rPr>
        <w:t xml:space="preserve"> </w:t>
      </w:r>
      <w:r w:rsidRPr="0088535C">
        <w:rPr>
          <w:highlight w:val="green"/>
          <w:u w:val="single"/>
        </w:rPr>
        <w:t>to</w:t>
      </w:r>
      <w:r w:rsidRPr="00CB35C6">
        <w:rPr>
          <w:u w:val="single"/>
        </w:rPr>
        <w:t xml:space="preserve"> the </w:t>
      </w:r>
      <w:r w:rsidRPr="0088535C">
        <w:rPr>
          <w:highlight w:val="green"/>
          <w:u w:val="single"/>
        </w:rPr>
        <w:t>historic</w:t>
      </w:r>
      <w:r w:rsidRPr="00CB35C6">
        <w:rPr>
          <w:u w:val="single"/>
        </w:rPr>
        <w:t xml:space="preserve"> </w:t>
      </w:r>
      <w:r w:rsidRPr="0088535C">
        <w:rPr>
          <w:highlight w:val="green"/>
          <w:u w:val="single"/>
        </w:rPr>
        <w:t>sites</w:t>
      </w:r>
      <w:r w:rsidRPr="00CB35C6">
        <w:rPr>
          <w:u w:val="single"/>
        </w:rPr>
        <w:t xml:space="preserve"> </w:t>
      </w:r>
      <w:r w:rsidRPr="0088535C">
        <w:rPr>
          <w:highlight w:val="green"/>
          <w:u w:val="single"/>
        </w:rPr>
        <w:t>and</w:t>
      </w:r>
      <w:r w:rsidRPr="00CB35C6">
        <w:rPr>
          <w:u w:val="single"/>
        </w:rPr>
        <w:t xml:space="preserve"> scientific </w:t>
      </w:r>
      <w:r w:rsidRPr="0088535C">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88535C">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88535C">
        <w:rPr>
          <w:highlight w:val="green"/>
          <w:u w:val="single"/>
        </w:rPr>
        <w:t>does not prohibit</w:t>
      </w:r>
      <w:r w:rsidRPr="009F303A">
        <w:rPr>
          <w:sz w:val="16"/>
        </w:rPr>
        <w:t xml:space="preserve"> the </w:t>
      </w:r>
      <w:r w:rsidRPr="0088535C">
        <w:rPr>
          <w:highlight w:val="gree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88535C">
        <w:rPr>
          <w:b/>
          <w:bCs/>
          <w:highlight w:val="green"/>
          <w:u w:val="single"/>
        </w:rPr>
        <w:t>Private</w:t>
      </w:r>
      <w:r w:rsidRPr="0088535C">
        <w:rPr>
          <w:highlight w:val="green"/>
          <w:u w:val="single"/>
        </w:rPr>
        <w:t xml:space="preserve"> </w:t>
      </w:r>
      <w:r w:rsidRPr="0088535C">
        <w:rPr>
          <w:b/>
          <w:bCs/>
          <w:highlight w:val="green"/>
          <w:u w:val="single"/>
        </w:rPr>
        <w:t>firms</w:t>
      </w:r>
      <w:r w:rsidRPr="009F303A">
        <w:rPr>
          <w:sz w:val="16"/>
        </w:rPr>
        <w:t xml:space="preserve"> are </w:t>
      </w:r>
      <w:r w:rsidRPr="0088535C">
        <w:rPr>
          <w:highlight w:val="green"/>
          <w:u w:val="single"/>
        </w:rPr>
        <w:t>contemplating</w:t>
      </w:r>
      <w:r w:rsidRPr="00E47DE8">
        <w:rPr>
          <w:u w:val="single"/>
        </w:rPr>
        <w:t xml:space="preserve"> </w:t>
      </w:r>
      <w:r w:rsidRPr="00A818DB">
        <w:rPr>
          <w:u w:val="single"/>
        </w:rPr>
        <w:t xml:space="preserve">robotic </w:t>
      </w:r>
      <w:r w:rsidRPr="0088535C">
        <w:rPr>
          <w:b/>
          <w:bCs/>
          <w:highlight w:val="green"/>
          <w:u w:val="single"/>
        </w:rPr>
        <w:t>missions</w:t>
      </w:r>
      <w:r w:rsidRPr="00E47DE8">
        <w:rPr>
          <w:u w:val="single"/>
        </w:rPr>
        <w:t xml:space="preserve"> that could </w:t>
      </w:r>
      <w:r w:rsidRPr="0088535C">
        <w:rPr>
          <w:highlight w:val="green"/>
          <w:u w:val="single"/>
        </w:rPr>
        <w:t>land in</w:t>
      </w:r>
      <w:r w:rsidRPr="00E47DE8">
        <w:rPr>
          <w:u w:val="single"/>
        </w:rPr>
        <w:t xml:space="preserve"> the </w:t>
      </w:r>
      <w:r w:rsidRPr="0088535C">
        <w:rPr>
          <w:highlight w:val="green"/>
          <w:u w:val="single"/>
        </w:rPr>
        <w:t>vicinity</w:t>
      </w:r>
      <w:r w:rsidRPr="00E47DE8">
        <w:rPr>
          <w:u w:val="single"/>
        </w:rPr>
        <w:t xml:space="preserve"> </w:t>
      </w:r>
      <w:r w:rsidRPr="0088535C">
        <w:rPr>
          <w:highlight w:val="green"/>
          <w:u w:val="single"/>
        </w:rPr>
        <w:t>of</w:t>
      </w:r>
      <w:r w:rsidRPr="00E47DE8">
        <w:rPr>
          <w:u w:val="single"/>
        </w:rPr>
        <w:t xml:space="preserve"> the </w:t>
      </w:r>
      <w:r w:rsidRPr="0088535C">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88535C">
        <w:rPr>
          <w:b/>
          <w:bCs/>
          <w:highlight w:val="green"/>
          <w:u w:val="single"/>
        </w:rPr>
        <w:t>irreparably</w:t>
      </w:r>
      <w:r w:rsidRPr="0088535C">
        <w:rPr>
          <w:highlight w:val="green"/>
          <w:u w:val="single"/>
        </w:rPr>
        <w:t xml:space="preserve"> </w:t>
      </w:r>
      <w:r w:rsidRPr="0088535C">
        <w:rPr>
          <w:b/>
          <w:bCs/>
          <w:highlight w:val="green"/>
          <w:u w:val="single"/>
        </w:rPr>
        <w:t>disturb</w:t>
      </w:r>
      <w:r w:rsidRPr="00E47DE8">
        <w:rPr>
          <w:u w:val="single"/>
        </w:rPr>
        <w:t xml:space="preserve"> the </w:t>
      </w:r>
      <w:r w:rsidRPr="0088535C">
        <w:rPr>
          <w:b/>
          <w:bCs/>
          <w:highlight w:val="green"/>
          <w:u w:val="single"/>
        </w:rPr>
        <w:t>traces</w:t>
      </w:r>
      <w:r w:rsidRPr="0088535C">
        <w:rPr>
          <w:highlight w:val="green"/>
          <w:u w:val="single"/>
        </w:rPr>
        <w:t xml:space="preserve"> </w:t>
      </w:r>
      <w:r w:rsidRPr="0088535C">
        <w:rPr>
          <w:b/>
          <w:bCs/>
          <w:highlight w:val="green"/>
          <w:u w:val="single"/>
        </w:rPr>
        <w:t>of</w:t>
      </w:r>
      <w:r w:rsidRPr="0088535C">
        <w:rPr>
          <w:highlight w:val="green"/>
          <w:u w:val="single"/>
        </w:rPr>
        <w:t xml:space="preserve"> the first </w:t>
      </w:r>
      <w:r w:rsidRPr="0088535C">
        <w:rPr>
          <w:b/>
          <w:bCs/>
          <w:highlight w:val="green"/>
          <w:u w:val="single"/>
        </w:rPr>
        <w:t>human</w:t>
      </w:r>
      <w:r w:rsidRPr="0088535C">
        <w:rPr>
          <w:highlight w:val="green"/>
          <w:u w:val="single"/>
        </w:rPr>
        <w:t xml:space="preserve"> </w:t>
      </w:r>
      <w:r w:rsidRPr="0088535C">
        <w:rPr>
          <w:b/>
          <w:bCs/>
          <w:highlight w:val="green"/>
          <w:u w:val="single"/>
        </w:rPr>
        <w:t>visits</w:t>
      </w:r>
      <w:r w:rsidRPr="0088535C">
        <w:rPr>
          <w:highlight w:val="gree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w:t>
      </w:r>
      <w:proofErr w:type="gramStart"/>
      <w:r w:rsidRPr="009F303A">
        <w:rPr>
          <w:sz w:val="16"/>
        </w:rPr>
        <w:t>the</w:t>
      </w:r>
      <w:proofErr w:type="gramEnd"/>
      <w:r w:rsidRPr="009F303A">
        <w:rPr>
          <w:sz w:val="16"/>
        </w:rPr>
        <w:t xml:space="preserve"> </w:t>
      </w:r>
      <w:r w:rsidRPr="0088535C">
        <w:rPr>
          <w:highlight w:val="green"/>
          <w:u w:val="single"/>
        </w:rPr>
        <w:t>U</w:t>
      </w:r>
      <w:r w:rsidRPr="006D0707">
        <w:rPr>
          <w:sz w:val="16"/>
        </w:rPr>
        <w:t>n</w:t>
      </w:r>
      <w:r w:rsidRPr="009F303A">
        <w:rPr>
          <w:sz w:val="16"/>
        </w:rPr>
        <w:t xml:space="preserve">ited </w:t>
      </w:r>
      <w:r w:rsidRPr="0088535C">
        <w:rPr>
          <w:highlight w:val="green"/>
          <w:u w:val="single"/>
        </w:rPr>
        <w:t>S</w:t>
      </w:r>
      <w:r w:rsidRPr="006D0707">
        <w:rPr>
          <w:sz w:val="16"/>
        </w:rPr>
        <w:t>t</w:t>
      </w:r>
      <w:r w:rsidRPr="009F303A">
        <w:rPr>
          <w:sz w:val="16"/>
        </w:rPr>
        <w:t xml:space="preserve">ates and </w:t>
      </w:r>
      <w:r w:rsidRPr="0088535C">
        <w:rPr>
          <w:highlight w:val="green"/>
          <w:u w:val="single"/>
        </w:rPr>
        <w:t>Russia</w:t>
      </w:r>
      <w:r w:rsidRPr="009F303A">
        <w:rPr>
          <w:sz w:val="16"/>
        </w:rPr>
        <w:t xml:space="preserve">. </w:t>
      </w:r>
      <w:r w:rsidRPr="0088535C">
        <w:rPr>
          <w:highlight w:val="green"/>
          <w:u w:val="single"/>
        </w:rPr>
        <w:lastRenderedPageBreak/>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88535C">
        <w:rPr>
          <w:highlight w:val="green"/>
          <w:u w:val="single"/>
        </w:rPr>
        <w:t>have much to gain</w:t>
      </w:r>
      <w:r w:rsidRPr="009F303A">
        <w:rPr>
          <w:sz w:val="16"/>
        </w:rPr>
        <w:t xml:space="preserve"> and </w:t>
      </w:r>
      <w:r w:rsidRPr="00E47DE8">
        <w:rPr>
          <w:u w:val="single"/>
        </w:rPr>
        <w:t xml:space="preserve">little or </w:t>
      </w:r>
      <w:r w:rsidRPr="0088535C">
        <w:rPr>
          <w:b/>
          <w:bCs/>
          <w:highlight w:val="green"/>
          <w:u w:val="single"/>
        </w:rPr>
        <w:t>nothing</w:t>
      </w:r>
      <w:r w:rsidRPr="00E47DE8">
        <w:rPr>
          <w:u w:val="single"/>
        </w:rPr>
        <w:t xml:space="preserve"> </w:t>
      </w:r>
      <w:r w:rsidRPr="0088535C">
        <w:rPr>
          <w:b/>
          <w:bCs/>
          <w:highlight w:val="green"/>
          <w:u w:val="single"/>
        </w:rPr>
        <w:t>to</w:t>
      </w:r>
      <w:r w:rsidRPr="00E47DE8">
        <w:rPr>
          <w:u w:val="single"/>
        </w:rPr>
        <w:t xml:space="preserve"> </w:t>
      </w:r>
      <w:r w:rsidRPr="0088535C">
        <w:rPr>
          <w:b/>
          <w:bCs/>
          <w:highlight w:val="green"/>
          <w:u w:val="single"/>
        </w:rPr>
        <w:t>lose</w:t>
      </w:r>
      <w:r w:rsidRPr="00E47DE8">
        <w:rPr>
          <w:u w:val="single"/>
        </w:rPr>
        <w:t xml:space="preserve"> </w:t>
      </w:r>
      <w:r w:rsidRPr="0088535C">
        <w:rPr>
          <w:b/>
          <w:bCs/>
          <w:highlight w:val="green"/>
          <w:u w:val="single"/>
        </w:rPr>
        <w:t>from</w:t>
      </w:r>
      <w:r w:rsidRPr="00E47DE8">
        <w:rPr>
          <w:u w:val="single"/>
        </w:rPr>
        <w:t xml:space="preserve"> a </w:t>
      </w:r>
      <w:r w:rsidRPr="0088535C">
        <w:rPr>
          <w:b/>
          <w:bCs/>
          <w:highlight w:val="green"/>
          <w:u w:val="single"/>
        </w:rPr>
        <w:t>multinational</w:t>
      </w:r>
      <w:r w:rsidRPr="0088535C">
        <w:rPr>
          <w:highlight w:val="green"/>
          <w:u w:val="single"/>
        </w:rPr>
        <w:t xml:space="preserve"> </w:t>
      </w:r>
      <w:r w:rsidRPr="0088535C">
        <w:rPr>
          <w:b/>
          <w:bCs/>
          <w:highlight w:val="green"/>
          <w:u w:val="single"/>
        </w:rPr>
        <w:t>agreement</w:t>
      </w:r>
      <w:r w:rsidRPr="009F303A">
        <w:rPr>
          <w:sz w:val="16"/>
        </w:rPr>
        <w:t xml:space="preserve"> </w:t>
      </w:r>
      <w:r w:rsidRPr="0088535C">
        <w:rPr>
          <w:highlight w:val="green"/>
          <w:u w:val="single"/>
        </w:rPr>
        <w:t>based on</w:t>
      </w:r>
      <w:r w:rsidRPr="00E47DE8">
        <w:rPr>
          <w:u w:val="single"/>
        </w:rPr>
        <w:t xml:space="preserve"> </w:t>
      </w:r>
      <w:r w:rsidRPr="0088535C">
        <w:rPr>
          <w:highlight w:val="green"/>
          <w:u w:val="single"/>
        </w:rPr>
        <w:t>mutual respect</w:t>
      </w:r>
      <w:r w:rsidRPr="00E47DE8">
        <w:rPr>
          <w:u w:val="single"/>
        </w:rPr>
        <w:t xml:space="preserve"> </w:t>
      </w:r>
      <w:r w:rsidRPr="0088535C">
        <w:rPr>
          <w:highlight w:val="green"/>
          <w:u w:val="single"/>
        </w:rPr>
        <w:t>and</w:t>
      </w:r>
      <w:r w:rsidRPr="00E47DE8">
        <w:rPr>
          <w:u w:val="single"/>
        </w:rPr>
        <w:t xml:space="preserve"> mutual </w:t>
      </w:r>
      <w:r w:rsidRPr="0088535C">
        <w:rPr>
          <w:highlight w:val="green"/>
          <w:u w:val="single"/>
        </w:rPr>
        <w:t>protection</w:t>
      </w:r>
      <w:r w:rsidRPr="00E47DE8">
        <w:rPr>
          <w:u w:val="single"/>
        </w:rPr>
        <w:t xml:space="preserve"> </w:t>
      </w:r>
      <w:r w:rsidRPr="0088535C">
        <w:rPr>
          <w:highlight w:val="green"/>
          <w:u w:val="single"/>
        </w:rPr>
        <w:t>of</w:t>
      </w:r>
      <w:r w:rsidRPr="00E47DE8">
        <w:rPr>
          <w:u w:val="single"/>
        </w:rPr>
        <w:t xml:space="preserve"> </w:t>
      </w:r>
      <w:r w:rsidRPr="0088535C">
        <w:rPr>
          <w:highlight w:val="green"/>
          <w:u w:val="single"/>
        </w:rPr>
        <w:t>each other’s historical 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88535C">
        <w:rPr>
          <w:b/>
          <w:bCs/>
          <w:szCs w:val="32"/>
          <w:highlight w:val="green"/>
          <w:u w:val="single"/>
        </w:rPr>
        <w:t>Unilat</w:t>
      </w:r>
      <w:r w:rsidRPr="0088535C">
        <w:rPr>
          <w:b/>
          <w:bCs/>
          <w:highlight w:val="green"/>
          <w:u w:val="single"/>
        </w:rPr>
        <w:t>eral</w:t>
      </w:r>
      <w:r w:rsidRPr="0088535C">
        <w:rPr>
          <w:highlight w:val="green"/>
          <w:u w:val="single"/>
        </w:rPr>
        <w:t xml:space="preserve"> </w:t>
      </w:r>
      <w:r w:rsidRPr="0088535C">
        <w:rPr>
          <w:b/>
          <w:bCs/>
          <w:highlight w:val="green"/>
          <w:u w:val="single"/>
        </w:rPr>
        <w:t>granting</w:t>
      </w:r>
      <w:r w:rsidRPr="009F303A">
        <w:rPr>
          <w:u w:val="single"/>
        </w:rPr>
        <w:t xml:space="preserve"> </w:t>
      </w:r>
      <w:r w:rsidRPr="0088535C">
        <w:rPr>
          <w:b/>
          <w:bCs/>
          <w:highlight w:val="green"/>
          <w:u w:val="single"/>
        </w:rPr>
        <w:t>of</w:t>
      </w:r>
      <w:r w:rsidRPr="009F303A">
        <w:rPr>
          <w:u w:val="single"/>
        </w:rPr>
        <w:t xml:space="preserve"> </w:t>
      </w:r>
      <w:r w:rsidRPr="0088535C">
        <w:rPr>
          <w:highlight w:val="green"/>
          <w:u w:val="single"/>
        </w:rPr>
        <w:t>lunar</w:t>
      </w:r>
      <w:r w:rsidRPr="009F303A">
        <w:rPr>
          <w:u w:val="single"/>
        </w:rPr>
        <w:t xml:space="preserve"> territorial </w:t>
      </w:r>
      <w:r w:rsidRPr="0088535C">
        <w:rPr>
          <w:b/>
          <w:bCs/>
          <w:highlight w:val="green"/>
          <w:u w:val="single"/>
        </w:rPr>
        <w:t>rights</w:t>
      </w:r>
      <w:r w:rsidRPr="009F303A">
        <w:rPr>
          <w:u w:val="single"/>
        </w:rPr>
        <w:t xml:space="preserve"> </w:t>
      </w:r>
      <w:r w:rsidRPr="0088535C">
        <w:rPr>
          <w:highlight w:val="green"/>
          <w:u w:val="single"/>
        </w:rPr>
        <w:t>to</w:t>
      </w:r>
      <w:r w:rsidRPr="009F303A">
        <w:rPr>
          <w:u w:val="single"/>
        </w:rPr>
        <w:t xml:space="preserve"> </w:t>
      </w:r>
      <w:r w:rsidRPr="0088535C">
        <w:rPr>
          <w:highlight w:val="green"/>
          <w:u w:val="single"/>
        </w:rPr>
        <w:t>private</w:t>
      </w:r>
      <w:r w:rsidRPr="009F303A">
        <w:rPr>
          <w:u w:val="single"/>
        </w:rPr>
        <w:t xml:space="preserve"> </w:t>
      </w:r>
      <w:r w:rsidRPr="0088535C">
        <w:rPr>
          <w:highlight w:val="green"/>
          <w:u w:val="single"/>
        </w:rPr>
        <w:t>individuals</w:t>
      </w:r>
      <w:r w:rsidRPr="009F303A">
        <w:rPr>
          <w:u w:val="single"/>
        </w:rPr>
        <w:t xml:space="preserve"> </w:t>
      </w:r>
      <w:r w:rsidRPr="0088535C">
        <w:rPr>
          <w:highlight w:val="green"/>
          <w:u w:val="single"/>
        </w:rPr>
        <w:t>and</w:t>
      </w:r>
      <w:r w:rsidRPr="009F303A">
        <w:rPr>
          <w:u w:val="single"/>
        </w:rPr>
        <w:t xml:space="preserve"> implicit </w:t>
      </w:r>
      <w:r w:rsidRPr="0088535C">
        <w:rPr>
          <w:highlight w:val="green"/>
          <w:u w:val="single"/>
        </w:rPr>
        <w:t>sovereign protection</w:t>
      </w:r>
      <w:r w:rsidRPr="009F303A">
        <w:rPr>
          <w:u w:val="single"/>
        </w:rPr>
        <w:t xml:space="preserve"> of that territory </w:t>
      </w:r>
      <w:r w:rsidRPr="0088535C">
        <w:rPr>
          <w:b/>
          <w:bCs/>
          <w:highlight w:val="green"/>
          <w:u w:val="single"/>
        </w:rPr>
        <w:t>violates</w:t>
      </w:r>
      <w:r w:rsidRPr="009F303A">
        <w:rPr>
          <w:u w:val="single"/>
        </w:rPr>
        <w:t xml:space="preserve"> the </w:t>
      </w:r>
      <w:r w:rsidRPr="0088535C">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88535C">
        <w:rPr>
          <w:b/>
          <w:bCs/>
          <w:highlight w:val="green"/>
          <w:u w:val="single"/>
        </w:rPr>
        <w:t>Any</w:t>
      </w:r>
      <w:r w:rsidRPr="0088535C">
        <w:rPr>
          <w:highlight w:val="green"/>
          <w:u w:val="single"/>
        </w:rPr>
        <w:t xml:space="preserve"> </w:t>
      </w:r>
      <w:r w:rsidRPr="0088535C">
        <w:rPr>
          <w:b/>
          <w:bCs/>
          <w:highlight w:val="green"/>
          <w:u w:val="single"/>
        </w:rPr>
        <w:t>nation</w:t>
      </w:r>
      <w:r w:rsidRPr="009F303A">
        <w:rPr>
          <w:u w:val="single"/>
        </w:rPr>
        <w:t xml:space="preserve"> </w:t>
      </w:r>
      <w:r w:rsidRPr="0088535C">
        <w:rPr>
          <w:b/>
          <w:bCs/>
          <w:highlight w:val="green"/>
          <w:u w:val="single"/>
        </w:rPr>
        <w:t>with</w:t>
      </w:r>
      <w:r w:rsidRPr="009F303A">
        <w:rPr>
          <w:u w:val="single"/>
        </w:rPr>
        <w:t xml:space="preserve"> </w:t>
      </w:r>
      <w:r w:rsidRPr="0088535C">
        <w:rPr>
          <w:b/>
          <w:bCs/>
          <w:highlight w:val="green"/>
          <w:u w:val="single"/>
        </w:rPr>
        <w:t>assets</w:t>
      </w:r>
      <w:r w:rsidRPr="009F303A">
        <w:rPr>
          <w:u w:val="single"/>
        </w:rPr>
        <w:t xml:space="preserve"> </w:t>
      </w:r>
      <w:r w:rsidRPr="0088535C">
        <w:rPr>
          <w:highlight w:val="green"/>
          <w:u w:val="single"/>
        </w:rPr>
        <w:t>on</w:t>
      </w:r>
      <w:r w:rsidRPr="009F303A">
        <w:rPr>
          <w:u w:val="single"/>
        </w:rPr>
        <w:t xml:space="preserve"> </w:t>
      </w:r>
      <w:r w:rsidRPr="006D0707">
        <w:rPr>
          <w:u w:val="single"/>
        </w:rPr>
        <w:t xml:space="preserve">the </w:t>
      </w:r>
      <w:r w:rsidRPr="0088535C">
        <w:rPr>
          <w:highlight w:val="green"/>
          <w:u w:val="single"/>
        </w:rPr>
        <w:t>lunar surface</w:t>
      </w:r>
      <w:r w:rsidRPr="009F303A">
        <w:rPr>
          <w:u w:val="single"/>
        </w:rPr>
        <w:t xml:space="preserve"> will </w:t>
      </w:r>
      <w:r w:rsidRPr="0088535C">
        <w:rPr>
          <w:b/>
          <w:bCs/>
          <w:highlight w:val="green"/>
          <w:u w:val="single"/>
        </w:rPr>
        <w:t>endeavor</w:t>
      </w:r>
      <w:r w:rsidRPr="009F303A">
        <w:rPr>
          <w:u w:val="single"/>
        </w:rPr>
        <w:t xml:space="preserve"> </w:t>
      </w:r>
      <w:r w:rsidRPr="0088535C">
        <w:rPr>
          <w:b/>
          <w:bCs/>
          <w:highlight w:val="green"/>
          <w:u w:val="single"/>
        </w:rPr>
        <w:t>to</w:t>
      </w:r>
      <w:r w:rsidRPr="0088535C">
        <w:rPr>
          <w:highlight w:val="green"/>
          <w:u w:val="single"/>
        </w:rPr>
        <w:t xml:space="preserve"> </w:t>
      </w:r>
      <w:r w:rsidRPr="0088535C">
        <w:rPr>
          <w:b/>
          <w:bCs/>
          <w:highlight w:val="green"/>
          <w:u w:val="single"/>
        </w:rPr>
        <w:t>protect</w:t>
      </w:r>
      <w:r w:rsidRPr="0088535C">
        <w:rPr>
          <w:highlight w:val="green"/>
          <w:u w:val="single"/>
        </w:rPr>
        <w:t xml:space="preserve"> 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88535C">
        <w:rPr>
          <w:highlight w:val="green"/>
          <w:u w:val="single"/>
        </w:rPr>
        <w:t>nations</w:t>
      </w:r>
      <w:r w:rsidRPr="009F303A">
        <w:rPr>
          <w:u w:val="single"/>
        </w:rPr>
        <w:t xml:space="preserve"> </w:t>
      </w:r>
      <w:r w:rsidRPr="0088535C">
        <w:rPr>
          <w:highlight w:val="green"/>
          <w:u w:val="single"/>
        </w:rPr>
        <w:t>have</w:t>
      </w:r>
      <w:r w:rsidRPr="009F303A">
        <w:rPr>
          <w:u w:val="single"/>
        </w:rPr>
        <w:t xml:space="preserve"> a </w:t>
      </w:r>
      <w:r w:rsidRPr="0088535C">
        <w:rPr>
          <w:b/>
          <w:bCs/>
          <w:highlight w:val="green"/>
          <w:u w:val="single"/>
        </w:rPr>
        <w:t>timely</w:t>
      </w:r>
      <w:r w:rsidRPr="009F303A">
        <w:rPr>
          <w:u w:val="single"/>
        </w:rPr>
        <w:t xml:space="preserve">, </w:t>
      </w:r>
      <w:r w:rsidRPr="0088535C">
        <w:rPr>
          <w:b/>
          <w:bCs/>
          <w:highlight w:val="green"/>
          <w:u w:val="single"/>
        </w:rPr>
        <w:t>current</w:t>
      </w:r>
      <w:r w:rsidRPr="009F303A">
        <w:rPr>
          <w:u w:val="single"/>
        </w:rPr>
        <w:t xml:space="preserve">, and </w:t>
      </w:r>
      <w:r w:rsidRPr="0088535C">
        <w:rPr>
          <w:b/>
          <w:bCs/>
          <w:highlight w:val="green"/>
          <w:u w:val="single"/>
        </w:rPr>
        <w:t>common</w:t>
      </w:r>
      <w:r w:rsidRPr="0088535C">
        <w:rPr>
          <w:highlight w:val="green"/>
          <w:u w:val="single"/>
        </w:rPr>
        <w:t xml:space="preserve"> </w:t>
      </w:r>
      <w:r w:rsidRPr="0088535C">
        <w:rPr>
          <w:b/>
          <w:bCs/>
          <w:highlight w:val="green"/>
          <w:u w:val="single"/>
        </w:rPr>
        <w:t>interest</w:t>
      </w:r>
      <w:r w:rsidRPr="009F303A">
        <w:rPr>
          <w:u w:val="single"/>
        </w:rPr>
        <w:t xml:space="preserve"> </w:t>
      </w:r>
      <w:r w:rsidRPr="0088535C">
        <w:rPr>
          <w:highlight w:val="green"/>
          <w:u w:val="single"/>
        </w:rPr>
        <w:t>incorporating</w:t>
      </w:r>
      <w:r w:rsidRPr="009F303A">
        <w:rPr>
          <w:u w:val="single"/>
        </w:rPr>
        <w:t xml:space="preserve"> important </w:t>
      </w:r>
      <w:r w:rsidRPr="0088535C">
        <w:rPr>
          <w:highlight w:val="green"/>
          <w:u w:val="single"/>
        </w:rPr>
        <w:t>implications</w:t>
      </w:r>
      <w:r w:rsidRPr="009F303A">
        <w:rPr>
          <w:u w:val="single"/>
        </w:rPr>
        <w:t xml:space="preserve"> </w:t>
      </w:r>
      <w:r w:rsidRPr="0088535C">
        <w:rPr>
          <w:highlight w:val="green"/>
          <w:u w:val="single"/>
        </w:rPr>
        <w:t>for</w:t>
      </w:r>
      <w:r w:rsidRPr="009F303A">
        <w:rPr>
          <w:u w:val="single"/>
        </w:rPr>
        <w:t xml:space="preserve"> </w:t>
      </w:r>
      <w:r w:rsidRPr="0088535C">
        <w:rPr>
          <w:highlight w:val="green"/>
          <w:u w:val="single"/>
        </w:rPr>
        <w:t>peaceful uses</w:t>
      </w:r>
      <w:r w:rsidRPr="009F303A">
        <w:rPr>
          <w:u w:val="single"/>
        </w:rPr>
        <w:t xml:space="preserve"> </w:t>
      </w:r>
      <w:r w:rsidRPr="0088535C">
        <w:rPr>
          <w:highlight w:val="green"/>
          <w:u w:val="single"/>
        </w:rPr>
        <w:t>of</w:t>
      </w:r>
      <w:r w:rsidRPr="009F303A">
        <w:rPr>
          <w:u w:val="single"/>
        </w:rPr>
        <w:t xml:space="preserve"> outer </w:t>
      </w:r>
      <w:r w:rsidRPr="0088535C">
        <w:rPr>
          <w:highlight w:val="green"/>
          <w:u w:val="single"/>
        </w:rPr>
        <w:t>space</w:t>
      </w:r>
      <w:r w:rsidRPr="009F303A">
        <w:rPr>
          <w:u w:val="single"/>
        </w:rPr>
        <w:t xml:space="preserve">; </w:t>
      </w:r>
      <w:r w:rsidRPr="0088535C">
        <w:rPr>
          <w:b/>
          <w:bCs/>
          <w:highlight w:val="green"/>
          <w:u w:val="single"/>
        </w:rPr>
        <w:t>scientific</w:t>
      </w:r>
      <w:r w:rsidRPr="0088535C">
        <w:rPr>
          <w:highlight w:val="green"/>
          <w:u w:val="single"/>
        </w:rPr>
        <w:t xml:space="preserve"> </w:t>
      </w:r>
      <w:r w:rsidRPr="0088535C">
        <w:rPr>
          <w:b/>
          <w:bCs/>
          <w:highlight w:val="green"/>
          <w:u w:val="single"/>
        </w:rPr>
        <w:t>research</w:t>
      </w:r>
      <w:r w:rsidRPr="009F303A">
        <w:rPr>
          <w:u w:val="single"/>
        </w:rPr>
        <w:t xml:space="preserve"> and the advancement of </w:t>
      </w:r>
      <w:r w:rsidRPr="0088535C">
        <w:rPr>
          <w:b/>
          <w:bCs/>
          <w:highlight w:val="green"/>
          <w:u w:val="single"/>
        </w:rPr>
        <w:t>knowledge</w:t>
      </w:r>
      <w:r w:rsidRPr="009F303A">
        <w:rPr>
          <w:u w:val="single"/>
        </w:rPr>
        <w:t xml:space="preserve">; and </w:t>
      </w:r>
      <w:r w:rsidRPr="0088535C">
        <w:rPr>
          <w:b/>
          <w:bCs/>
          <w:highlight w:val="green"/>
          <w:u w:val="single"/>
        </w:rPr>
        <w:t>cultural</w:t>
      </w:r>
      <w:r w:rsidRPr="009F303A">
        <w:rPr>
          <w:u w:val="single"/>
        </w:rPr>
        <w:t xml:space="preserve"> </w:t>
      </w:r>
      <w:r w:rsidRPr="0088535C">
        <w:rPr>
          <w:b/>
          <w:bCs/>
          <w:highlight w:val="green"/>
          <w:u w:val="single"/>
        </w:rPr>
        <w:t>and</w:t>
      </w:r>
      <w:r w:rsidRPr="009F303A">
        <w:rPr>
          <w:u w:val="single"/>
        </w:rPr>
        <w:t xml:space="preserve"> </w:t>
      </w:r>
      <w:r w:rsidRPr="0088535C">
        <w:rPr>
          <w:b/>
          <w:bCs/>
          <w:highlight w:val="green"/>
          <w:u w:val="single"/>
        </w:rPr>
        <w:t>heritage</w:t>
      </w:r>
      <w:r w:rsidRPr="0088535C">
        <w:rPr>
          <w:highlight w:val="green"/>
          <w:u w:val="single"/>
        </w:rPr>
        <w:t xml:space="preserve"> </w:t>
      </w:r>
      <w:r w:rsidRPr="0088535C">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w:t>
      </w:r>
      <w:r w:rsidRPr="009F303A">
        <w:rPr>
          <w:sz w:val="16"/>
        </w:rPr>
        <w:lastRenderedPageBreak/>
        <w:t xml:space="preserve">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88535C">
        <w:rPr>
          <w:rStyle w:val="Emphasis"/>
          <w:highlight w:val="green"/>
        </w:rPr>
        <w:t>An important result would</w:t>
      </w:r>
      <w:r w:rsidRPr="0088535C">
        <w:rPr>
          <w:highlight w:val="green"/>
          <w:u w:val="single"/>
        </w:rPr>
        <w:t xml:space="preserve"> </w:t>
      </w:r>
      <w:r w:rsidRPr="0088535C">
        <w:rPr>
          <w:rStyle w:val="Emphasis"/>
          <w:highlight w:val="green"/>
        </w:rPr>
        <w:t>be to develop a new level of trust</w:t>
      </w:r>
      <w:r w:rsidRPr="0088535C">
        <w:rPr>
          <w:highlight w:val="green"/>
          <w:u w:val="single"/>
        </w:rPr>
        <w:t xml:space="preserve"> </w:t>
      </w:r>
      <w:r w:rsidRPr="00420B02">
        <w:rPr>
          <w:u w:val="single"/>
        </w:rPr>
        <w:t xml:space="preserve">among nations that could </w:t>
      </w:r>
      <w:r w:rsidRPr="0088535C">
        <w:rPr>
          <w:rStyle w:val="Emphasis"/>
          <w:highlight w:val="green"/>
        </w:rPr>
        <w:t>then lead to more</w:t>
      </w:r>
      <w:r w:rsidRPr="0088535C">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88535C">
        <w:rPr>
          <w:rStyle w:val="Emphasis"/>
          <w:highlight w:val="green"/>
        </w:rPr>
        <w:t>cooperative agreements</w:t>
      </w:r>
      <w:r w:rsidRPr="0088535C">
        <w:rPr>
          <w:highlight w:val="green"/>
          <w:u w:val="single"/>
        </w:rPr>
        <w:t xml:space="preserve"> </w:t>
      </w:r>
      <w:r w:rsidRPr="0088535C">
        <w:rPr>
          <w:rStyle w:val="Emphasis"/>
          <w:highlight w:val="green"/>
        </w:rPr>
        <w:t>on</w:t>
      </w:r>
      <w:r w:rsidRPr="0088535C">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88535C">
        <w:rPr>
          <w:rStyle w:val="Emphasis"/>
          <w:highlight w:val="green"/>
          <w:bdr w:val="single" w:sz="18" w:space="0" w:color="auto"/>
        </w:rPr>
        <w:t>the Moon</w:t>
      </w:r>
      <w:r w:rsidRPr="0088535C">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18C953E3" w14:textId="77777777" w:rsidR="00D90383" w:rsidRDefault="00D90383" w:rsidP="00D90383">
      <w:pPr>
        <w:pStyle w:val="Heading4"/>
      </w:pPr>
      <w:r>
        <w:t xml:space="preserve">Heritage Sites </w:t>
      </w:r>
      <w:r>
        <w:rPr>
          <w:u w:val="single"/>
        </w:rPr>
        <w:t>are critical</w:t>
      </w:r>
      <w:r>
        <w:t xml:space="preserve"> for </w:t>
      </w:r>
      <w:r>
        <w:rPr>
          <w:u w:val="single"/>
        </w:rPr>
        <w:t>science research</w:t>
      </w:r>
      <w:r>
        <w:t xml:space="preserve"> around Dust. </w:t>
      </w:r>
    </w:p>
    <w:p w14:paraId="7EA3E30F" w14:textId="77777777" w:rsidR="00D90383" w:rsidRPr="002C1327" w:rsidRDefault="00D90383" w:rsidP="00D90383">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704AAE1B" w14:textId="77777777" w:rsidR="00D90383" w:rsidRPr="00300410" w:rsidRDefault="00D90383" w:rsidP="00D90383">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88535C">
        <w:rPr>
          <w:rStyle w:val="Emphasis"/>
          <w:highlight w:val="green"/>
        </w:rPr>
        <w:lastRenderedPageBreak/>
        <w:t>Apollo sites</w:t>
      </w:r>
      <w:r w:rsidRPr="00B51893">
        <w:rPr>
          <w:rStyle w:val="StyleUnderline"/>
        </w:rPr>
        <w:t xml:space="preserve"> </w:t>
      </w:r>
      <w:r w:rsidRPr="002C1327">
        <w:rPr>
          <w:rStyle w:val="StyleUnderline"/>
        </w:rPr>
        <w:t xml:space="preserve">remain scientifically active and all the landing sites </w:t>
      </w:r>
      <w:r w:rsidRPr="0088535C">
        <w:rPr>
          <w:rStyle w:val="Emphasis"/>
          <w:highlight w:val="green"/>
        </w:rPr>
        <w:t>provide</w:t>
      </w:r>
      <w:r w:rsidRPr="0088535C">
        <w:rPr>
          <w:rStyle w:val="StyleUnderline"/>
          <w:highlight w:val="green"/>
        </w:rPr>
        <w:t xml:space="preserve"> </w:t>
      </w:r>
      <w:r w:rsidRPr="002C1327">
        <w:rPr>
          <w:rStyle w:val="StyleUnderline"/>
        </w:rPr>
        <w:t xml:space="preserve">the </w:t>
      </w:r>
      <w:r w:rsidRPr="0088535C">
        <w:rPr>
          <w:rStyle w:val="Emphasis"/>
          <w:highlight w:val="green"/>
        </w:rPr>
        <w:t>opportunity to learn about</w:t>
      </w:r>
      <w:r w:rsidRPr="0088535C">
        <w:rPr>
          <w:rStyle w:val="StyleUnderline"/>
          <w:highlight w:val="green"/>
        </w:rPr>
        <w:t xml:space="preserve"> </w:t>
      </w:r>
      <w:r w:rsidRPr="002C1327">
        <w:rPr>
          <w:rStyle w:val="StyleUnderline"/>
        </w:rPr>
        <w:t xml:space="preserve">the </w:t>
      </w:r>
      <w:r w:rsidRPr="0088535C">
        <w:rPr>
          <w:rStyle w:val="Emphasis"/>
          <w:highlight w:val="green"/>
        </w:rPr>
        <w:t>changes</w:t>
      </w:r>
      <w:r w:rsidRPr="0088535C">
        <w:rPr>
          <w:rStyle w:val="StyleUnderline"/>
          <w:highlight w:val="green"/>
        </w:rPr>
        <w:t xml:space="preserve"> </w:t>
      </w:r>
      <w:r w:rsidRPr="0088535C">
        <w:rPr>
          <w:rStyle w:val="Emphasis"/>
          <w:highlight w:val="green"/>
        </w:rPr>
        <w:t xml:space="preserve">associated </w:t>
      </w:r>
      <w:r w:rsidRPr="0088535C">
        <w:rPr>
          <w:rStyle w:val="Emphasis"/>
          <w:highlight w:val="green"/>
          <w:bdr w:val="single" w:sz="18" w:space="0" w:color="auto"/>
        </w:rPr>
        <w:t>with long-term exposure of human-created systems</w:t>
      </w:r>
      <w:r w:rsidRPr="0088535C">
        <w:rPr>
          <w:rStyle w:val="StyleUnderline"/>
          <w:highlight w:val="green"/>
        </w:rPr>
        <w:t xml:space="preserve"> </w:t>
      </w:r>
      <w:r w:rsidRPr="0088535C">
        <w:rPr>
          <w:rStyle w:val="Emphasis"/>
          <w:highlight w:val="green"/>
        </w:rPr>
        <w:t>in</w:t>
      </w:r>
      <w:r w:rsidRPr="0088535C">
        <w:rPr>
          <w:rStyle w:val="StyleUnderline"/>
          <w:highlight w:val="green"/>
        </w:rPr>
        <w:t xml:space="preserve"> </w:t>
      </w:r>
      <w:r w:rsidRPr="002C1327">
        <w:rPr>
          <w:rStyle w:val="StyleUnderline"/>
        </w:rPr>
        <w:t xml:space="preserve">the </w:t>
      </w:r>
      <w:r w:rsidRPr="008124B4">
        <w:rPr>
          <w:rStyle w:val="Emphasis"/>
        </w:rPr>
        <w:t xml:space="preserve">harsh </w:t>
      </w:r>
      <w:r w:rsidRPr="0088535C">
        <w:rPr>
          <w:rStyle w:val="Emphasis"/>
          <w:highlight w:val="green"/>
        </w:rPr>
        <w:t>lunar environment</w:t>
      </w:r>
      <w:r w:rsidRPr="002C1327">
        <w:rPr>
          <w:rStyle w:val="StyleUnderline"/>
        </w:rPr>
        <w:t xml:space="preserve">. These sites offer </w:t>
      </w:r>
      <w:r w:rsidRPr="0088535C">
        <w:rPr>
          <w:rStyle w:val="Emphasis"/>
          <w:highlight w:val="green"/>
        </w:rPr>
        <w:t>rich opportunities for</w:t>
      </w:r>
      <w:r w:rsidRPr="0088535C">
        <w:rPr>
          <w:rStyle w:val="StyleUnderline"/>
          <w:highlight w:val="green"/>
        </w:rPr>
        <w:t xml:space="preserve"> </w:t>
      </w:r>
      <w:r w:rsidRPr="0088535C">
        <w:rPr>
          <w:rStyle w:val="Emphasis"/>
          <w:highlight w:val="green"/>
          <w:bdr w:val="single" w:sz="18" w:space="0" w:color="auto"/>
        </w:rPr>
        <w:t>bio</w:t>
      </w:r>
      <w:r w:rsidRPr="008124B4">
        <w:rPr>
          <w:rStyle w:val="Emphasis"/>
          <w:bdr w:val="single" w:sz="18" w:space="0" w:color="auto"/>
        </w:rPr>
        <w:t xml:space="preserve">logical, </w:t>
      </w:r>
      <w:r w:rsidRPr="0088535C">
        <w:rPr>
          <w:rStyle w:val="Emphasis"/>
          <w:highlight w:val="green"/>
          <w:bdr w:val="single" w:sz="18" w:space="0" w:color="auto"/>
        </w:rPr>
        <w:t>physical</w:t>
      </w:r>
      <w:r w:rsidRPr="008124B4">
        <w:rPr>
          <w:rStyle w:val="Emphasis"/>
          <w:bdr w:val="single" w:sz="18" w:space="0" w:color="auto"/>
        </w:rPr>
        <w:t xml:space="preserve">, and </w:t>
      </w:r>
      <w:r w:rsidRPr="0088535C">
        <w:rPr>
          <w:rStyle w:val="Emphasis"/>
          <w:highlight w:val="green"/>
          <w:bdr w:val="single" w:sz="18" w:space="0" w:color="auto"/>
        </w:rPr>
        <w:t>material sciences.</w:t>
      </w:r>
      <w:r w:rsidRPr="0088535C">
        <w:rPr>
          <w:sz w:val="16"/>
          <w:highlight w:val="green"/>
        </w:rPr>
        <w:t xml:space="preserve"> </w:t>
      </w:r>
      <w:r w:rsidRPr="002C1327">
        <w:rPr>
          <w:rStyle w:val="StyleUnderline"/>
        </w:rPr>
        <w:t xml:space="preserve">Future visits to the Moon’s surface offer </w:t>
      </w:r>
      <w:r w:rsidRPr="0088535C">
        <w:rPr>
          <w:rStyle w:val="Emphasis"/>
          <w:highlight w:val="green"/>
        </w:rPr>
        <w:t>opportunities to study</w:t>
      </w:r>
      <w:r w:rsidRPr="0088535C">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88535C">
        <w:rPr>
          <w:rStyle w:val="Emphasis"/>
          <w:highlight w:val="green"/>
        </w:rPr>
        <w:t>exposure</w:t>
      </w:r>
      <w:r w:rsidRPr="0088535C">
        <w:rPr>
          <w:rStyle w:val="StyleUnderline"/>
          <w:highlight w:val="green"/>
        </w:rPr>
        <w:t xml:space="preserve"> </w:t>
      </w:r>
      <w:r w:rsidRPr="002C1327">
        <w:rPr>
          <w:rStyle w:val="StyleUnderline"/>
        </w:rPr>
        <w:t xml:space="preserve">to the lunar environment </w:t>
      </w:r>
      <w:r w:rsidRPr="0088535C">
        <w:rPr>
          <w:rStyle w:val="Emphasis"/>
          <w:highlight w:val="green"/>
        </w:rPr>
        <w:t>on</w:t>
      </w:r>
      <w:r w:rsidRPr="0088535C">
        <w:rPr>
          <w:rStyle w:val="StyleUnderline"/>
          <w:highlight w:val="green"/>
        </w:rPr>
        <w:t xml:space="preserve"> </w:t>
      </w:r>
      <w:r w:rsidRPr="0088535C">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88535C">
        <w:rPr>
          <w:rStyle w:val="Emphasis"/>
          <w:highlight w:val="green"/>
        </w:rPr>
        <w:t>food</w:t>
      </w:r>
      <w:r w:rsidRPr="0088535C">
        <w:rPr>
          <w:rStyle w:val="StyleUnderline"/>
          <w:highlight w:val="green"/>
        </w:rPr>
        <w:t xml:space="preserve"> </w:t>
      </w:r>
      <w:r w:rsidRPr="002C1327">
        <w:rPr>
          <w:rStyle w:val="StyleUnderline"/>
        </w:rPr>
        <w:t xml:space="preserve">left behind, </w:t>
      </w:r>
      <w:r w:rsidRPr="0088535C">
        <w:rPr>
          <w:rStyle w:val="Emphasis"/>
          <w:highlight w:val="green"/>
        </w:rPr>
        <w:t>paint</w:t>
      </w:r>
      <w:r w:rsidRPr="002C1327">
        <w:rPr>
          <w:rStyle w:val="StyleUnderline"/>
        </w:rPr>
        <w:t xml:space="preserve">, </w:t>
      </w:r>
      <w:r w:rsidRPr="0088535C">
        <w:rPr>
          <w:rStyle w:val="Emphasis"/>
          <w:highlight w:val="green"/>
        </w:rPr>
        <w:t>nylon</w:t>
      </w:r>
      <w:r w:rsidRPr="002C1327">
        <w:rPr>
          <w:rStyle w:val="StyleUnderline"/>
        </w:rPr>
        <w:t xml:space="preserve">, </w:t>
      </w:r>
      <w:r w:rsidRPr="0088535C">
        <w:rPr>
          <w:rStyle w:val="Emphasis"/>
          <w:highlight w:val="green"/>
        </w:rPr>
        <w:t>rubber</w:t>
      </w:r>
      <w:r w:rsidRPr="002C1327">
        <w:rPr>
          <w:rStyle w:val="StyleUnderline"/>
        </w:rPr>
        <w:t xml:space="preserve">, </w:t>
      </w:r>
      <w:r w:rsidRPr="0088535C">
        <w:rPr>
          <w:rStyle w:val="Emphasis"/>
          <w:highlight w:val="green"/>
        </w:rPr>
        <w:t>and metals.</w:t>
      </w:r>
      <w:r w:rsidRPr="0088535C">
        <w:rPr>
          <w:sz w:val="16"/>
          <w:highlight w:val="green"/>
        </w:rPr>
        <w:t xml:space="preserve"> </w:t>
      </w:r>
      <w:r w:rsidRPr="0088535C">
        <w:rPr>
          <w:rStyle w:val="Emphasis"/>
          <w:highlight w:val="green"/>
        </w:rPr>
        <w:t>Currently</w:t>
      </w:r>
      <w:r w:rsidRPr="00300410">
        <w:rPr>
          <w:sz w:val="16"/>
        </w:rPr>
        <w:t xml:space="preserve">, </w:t>
      </w:r>
      <w:r w:rsidRPr="0088535C">
        <w:rPr>
          <w:rStyle w:val="Emphasis"/>
          <w:highlight w:val="green"/>
        </w:rPr>
        <w:t>very little data exist that describe</w:t>
      </w:r>
      <w:r w:rsidRPr="0088535C">
        <w:rPr>
          <w:rStyle w:val="StyleUnderline"/>
          <w:highlight w:val="green"/>
        </w:rPr>
        <w:t xml:space="preserve"> </w:t>
      </w:r>
      <w:r w:rsidRPr="0088535C">
        <w:rPr>
          <w:rStyle w:val="Emphasis"/>
          <w:highlight w:val="green"/>
        </w:rPr>
        <w:t>what effect temperature extremes, lunar dust</w:t>
      </w:r>
      <w:r w:rsidRPr="002C1327">
        <w:rPr>
          <w:rStyle w:val="StyleUnderline"/>
        </w:rPr>
        <w:t xml:space="preserve">, </w:t>
      </w:r>
      <w:r w:rsidRPr="0088535C">
        <w:rPr>
          <w:rStyle w:val="Emphasis"/>
          <w:highlight w:val="green"/>
        </w:rPr>
        <w:t>micrometeoroids</w:t>
      </w:r>
      <w:r w:rsidRPr="002C1327">
        <w:rPr>
          <w:rStyle w:val="StyleUnderline"/>
        </w:rPr>
        <w:t xml:space="preserve">, </w:t>
      </w:r>
      <w:r w:rsidRPr="0088535C">
        <w:rPr>
          <w:rStyle w:val="Emphasis"/>
          <w:highlight w:val="green"/>
        </w:rPr>
        <w:t>solar radiation</w:t>
      </w:r>
      <w:r w:rsidRPr="002C1327">
        <w:rPr>
          <w:rStyle w:val="StyleUnderline"/>
        </w:rPr>
        <w:t xml:space="preserve">, etc. </w:t>
      </w:r>
      <w:r w:rsidRPr="0088535C">
        <w:rPr>
          <w:rStyle w:val="Emphasis"/>
          <w:highlight w:val="green"/>
        </w:rPr>
        <w:t>have on</w:t>
      </w:r>
      <w:r w:rsidRPr="0088535C">
        <w:rPr>
          <w:rStyle w:val="StyleUnderline"/>
          <w:highlight w:val="green"/>
        </w:rPr>
        <w:t xml:space="preserve"> </w:t>
      </w:r>
      <w:r w:rsidRPr="002C1327">
        <w:rPr>
          <w:rStyle w:val="StyleUnderline"/>
        </w:rPr>
        <w:t xml:space="preserve">such </w:t>
      </w:r>
      <w:r w:rsidRPr="0088535C">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88535C">
        <w:rPr>
          <w:rStyle w:val="Emphasis"/>
          <w:highlight w:val="green"/>
        </w:rPr>
        <w:t>How these artifacts</w:t>
      </w:r>
      <w:r w:rsidRPr="0088535C">
        <w:rPr>
          <w:rStyle w:val="StyleUnderline"/>
          <w:highlight w:val="green"/>
        </w:rPr>
        <w:t xml:space="preserve"> </w:t>
      </w:r>
      <w:r w:rsidRPr="002C1327">
        <w:rPr>
          <w:rStyle w:val="StyleUnderline"/>
        </w:rPr>
        <w:t xml:space="preserve">and their constituent materials have </w:t>
      </w:r>
      <w:r w:rsidRPr="0088535C">
        <w:rPr>
          <w:rStyle w:val="Emphasis"/>
          <w:highlight w:val="green"/>
        </w:rPr>
        <w:t>survived</w:t>
      </w:r>
      <w:r w:rsidRPr="0088535C">
        <w:rPr>
          <w:rStyle w:val="StyleUnderline"/>
          <w:highlight w:val="green"/>
        </w:rPr>
        <w:t xml:space="preserve"> </w:t>
      </w:r>
      <w:r w:rsidRPr="0088535C">
        <w:rPr>
          <w:rStyle w:val="Emphasis"/>
          <w:highlight w:val="green"/>
        </w:rPr>
        <w:t>and</w:t>
      </w:r>
      <w:r w:rsidRPr="0088535C">
        <w:rPr>
          <w:rStyle w:val="StyleUnderline"/>
          <w:highlight w:val="green"/>
        </w:rPr>
        <w:t xml:space="preserve"> </w:t>
      </w:r>
      <w:r w:rsidRPr="002C1327">
        <w:rPr>
          <w:rStyle w:val="StyleUnderline"/>
        </w:rPr>
        <w:t xml:space="preserve">been </w:t>
      </w:r>
      <w:r w:rsidRPr="0088535C">
        <w:rPr>
          <w:rStyle w:val="Emphasis"/>
          <w:highlight w:val="green"/>
        </w:rPr>
        <w:t>altered</w:t>
      </w:r>
      <w:r w:rsidRPr="0088535C">
        <w:rPr>
          <w:rStyle w:val="StyleUnderline"/>
          <w:highlight w:val="green"/>
        </w:rPr>
        <w:t xml:space="preserve"> </w:t>
      </w:r>
      <w:r w:rsidRPr="002C1327">
        <w:rPr>
          <w:rStyle w:val="StyleUnderline"/>
        </w:rPr>
        <w:t xml:space="preserve">while on the lunar surface </w:t>
      </w:r>
      <w:r w:rsidRPr="0088535C">
        <w:rPr>
          <w:rStyle w:val="Emphasis"/>
          <w:highlight w:val="green"/>
        </w:rPr>
        <w:t>is of great interest to</w:t>
      </w:r>
      <w:r w:rsidRPr="0088535C">
        <w:rPr>
          <w:rStyle w:val="StyleUnderline"/>
          <w:highlight w:val="green"/>
        </w:rPr>
        <w:t xml:space="preserve"> </w:t>
      </w:r>
      <w:r w:rsidRPr="0088535C">
        <w:rPr>
          <w:rStyle w:val="Emphasis"/>
          <w:highlight w:val="green"/>
          <w:bdr w:val="single" w:sz="18" w:space="0" w:color="auto"/>
        </w:rPr>
        <w:t>engineers and scientists</w:t>
      </w:r>
      <w:r w:rsidRPr="002C1327">
        <w:rPr>
          <w:rStyle w:val="StyleUnderline"/>
        </w:rPr>
        <w:t xml:space="preserve">. The Apollo artifacts and the impact sites have the potential to </w:t>
      </w:r>
      <w:r w:rsidRPr="0088535C">
        <w:rPr>
          <w:rStyle w:val="Emphasis"/>
          <w:highlight w:val="green"/>
          <w:bdr w:val="single" w:sz="18" w:space="0" w:color="auto"/>
        </w:rPr>
        <w:t>provide unprecedented</w:t>
      </w:r>
      <w:r w:rsidRPr="0088535C">
        <w:rPr>
          <w:rStyle w:val="StyleUnderline"/>
          <w:highlight w:val="green"/>
        </w:rPr>
        <w:t xml:space="preserve"> </w:t>
      </w:r>
      <w:r w:rsidRPr="002C1327">
        <w:rPr>
          <w:rStyle w:val="StyleUnderline"/>
        </w:rPr>
        <w:t xml:space="preserve">data if lunar missions to gather and not corrupt the data are developed. These data will be </w:t>
      </w:r>
      <w:r w:rsidRPr="0088535C">
        <w:rPr>
          <w:rStyle w:val="Emphasis"/>
          <w:highlight w:val="green"/>
        </w:rPr>
        <w:t>invaluable</w:t>
      </w:r>
      <w:r w:rsidRPr="0088535C">
        <w:rPr>
          <w:rStyle w:val="StyleUnderline"/>
          <w:highlight w:val="green"/>
        </w:rPr>
        <w:t xml:space="preserve"> </w:t>
      </w:r>
      <w:r w:rsidRPr="0088535C">
        <w:rPr>
          <w:rStyle w:val="Emphasis"/>
          <w:highlight w:val="green"/>
        </w:rPr>
        <w:t>for</w:t>
      </w:r>
      <w:r w:rsidRPr="0088535C">
        <w:rPr>
          <w:rStyle w:val="StyleUnderline"/>
          <w:highlight w:val="green"/>
        </w:rPr>
        <w:t xml:space="preserve"> </w:t>
      </w:r>
      <w:r w:rsidRPr="0088535C">
        <w:rPr>
          <w:rStyle w:val="Emphasis"/>
          <w:highlight w:val="green"/>
        </w:rPr>
        <w:t>helping to design</w:t>
      </w:r>
      <w:r w:rsidRPr="0088535C">
        <w:rPr>
          <w:rStyle w:val="StyleUnderline"/>
          <w:highlight w:val="green"/>
        </w:rPr>
        <w:t xml:space="preserve"> </w:t>
      </w:r>
      <w:r w:rsidRPr="0088535C">
        <w:rPr>
          <w:rStyle w:val="Emphasis"/>
          <w:highlight w:val="green"/>
        </w:rPr>
        <w:t>future</w:t>
      </w:r>
      <w:r w:rsidRPr="0088535C">
        <w:rPr>
          <w:rStyle w:val="StyleUnderline"/>
          <w:highlight w:val="green"/>
        </w:rPr>
        <w:t xml:space="preserve"> </w:t>
      </w:r>
      <w:r w:rsidRPr="0088535C">
        <w:rPr>
          <w:rStyle w:val="Emphasis"/>
          <w:highlight w:val="green"/>
        </w:rPr>
        <w:t xml:space="preserve">long-duration </w:t>
      </w:r>
      <w:r w:rsidRPr="002C1327">
        <w:rPr>
          <w:rStyle w:val="StyleUnderline"/>
        </w:rPr>
        <w:t xml:space="preserve">systems for </w:t>
      </w:r>
      <w:r w:rsidRPr="0088535C">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7C064528" w14:textId="77777777" w:rsidR="00D90383" w:rsidRDefault="00D90383" w:rsidP="00D90383">
      <w:pPr>
        <w:pStyle w:val="Heading4"/>
      </w:pPr>
      <w:r>
        <w:t xml:space="preserve">Moon Dust Research key to </w:t>
      </w:r>
      <w:r>
        <w:rPr>
          <w:u w:val="single"/>
        </w:rPr>
        <w:t>Moon Basing</w:t>
      </w:r>
      <w:r>
        <w:t>.</w:t>
      </w:r>
    </w:p>
    <w:p w14:paraId="1797F968" w14:textId="77777777" w:rsidR="00D90383" w:rsidRPr="00AD632F" w:rsidRDefault="00D90383" w:rsidP="00D90383">
      <w:pPr>
        <w:pStyle w:val="ListParagraph"/>
        <w:numPr>
          <w:ilvl w:val="0"/>
          <w:numId w:val="12"/>
        </w:numPr>
      </w:pPr>
      <w:r>
        <w:t xml:space="preserve">AT Already Did It – It’s about Apollo 12 which landed in 1969… - the I/L is about how 50 years have changed which the singular mission fails to do since our U/Q is about the upcoming Race to Return to the Moon. </w:t>
      </w:r>
    </w:p>
    <w:p w14:paraId="3C47D795" w14:textId="77777777" w:rsidR="00D90383" w:rsidRPr="00362E4C" w:rsidRDefault="00D90383" w:rsidP="00D90383">
      <w:r w:rsidRPr="00EA56EB">
        <w:rPr>
          <w:rStyle w:val="Style13ptBold"/>
        </w:rPr>
        <w:t>Smith 19</w:t>
      </w:r>
      <w:r>
        <w:t xml:space="preserve"> Belinda Smith 7-18-2019 “</w:t>
      </w:r>
      <w:r w:rsidRPr="00362E4C">
        <w:t>Who protects Apollo sites when no-one owns the Moon?</w:t>
      </w:r>
      <w:r>
        <w:t xml:space="preserve">” </w:t>
      </w:r>
      <w:hyperlink r:id="rId12" w:history="1">
        <w:r w:rsidRPr="0038339F">
          <w:rPr>
            <w:rStyle w:val="Hyperlink"/>
          </w:rPr>
          <w:t>https://www.abc.net.au/news/science/2019-07-19/apollo-11-moon-landing-heritage-preservation-outer-space-treaty/11055458</w:t>
        </w:r>
      </w:hyperlink>
      <w:r>
        <w:t xml:space="preserve"> (Strategic </w:t>
      </w:r>
      <w:r>
        <w:lastRenderedPageBreak/>
        <w:t xml:space="preserve">Communications Advisor at Department of Education and Training at University of Victoria)//Elmer </w:t>
      </w:r>
    </w:p>
    <w:p w14:paraId="2B264FF0" w14:textId="77777777" w:rsidR="00D90383" w:rsidRPr="00322476" w:rsidRDefault="00D90383" w:rsidP="00D90383">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88535C">
        <w:rPr>
          <w:rStyle w:val="StyleUnderline"/>
          <w:highlight w:val="green"/>
        </w:rPr>
        <w:t xml:space="preserve">pieces left on the Moon have </w:t>
      </w:r>
      <w:r w:rsidRPr="0088535C">
        <w:rPr>
          <w:rStyle w:val="Emphasis"/>
          <w:highlight w:val="green"/>
          <w:bdr w:val="single" w:sz="18" w:space="0" w:color="auto"/>
        </w:rPr>
        <w:t>enormous scientific significance</w:t>
      </w:r>
      <w:r w:rsidRPr="00AA1107">
        <w:rPr>
          <w:sz w:val="14"/>
        </w:rPr>
        <w:t xml:space="preserve">. Take </w:t>
      </w:r>
      <w:r w:rsidRPr="0088535C">
        <w:rPr>
          <w:rStyle w:val="StyleUnderline"/>
          <w:highlight w:val="green"/>
        </w:rPr>
        <w:t>moon dust</w:t>
      </w:r>
      <w:r w:rsidRPr="00B51893">
        <w:rPr>
          <w:rStyle w:val="StyleUnderline"/>
        </w:rPr>
        <w:t xml:space="preserve">. It's a real </w:t>
      </w:r>
      <w:r w:rsidRPr="0088535C">
        <w:rPr>
          <w:rStyle w:val="StyleUnderline"/>
          <w:highlight w:val="green"/>
        </w:rPr>
        <w:t>problem for</w:t>
      </w:r>
      <w:r w:rsidRPr="00AE2E56">
        <w:rPr>
          <w:rStyle w:val="StyleUnderline"/>
        </w:rPr>
        <w:t xml:space="preserve"> </w:t>
      </w:r>
      <w:r w:rsidRPr="0088535C">
        <w:rPr>
          <w:rStyle w:val="StyleUnderline"/>
          <w:highlight w:val="green"/>
        </w:rPr>
        <w:t>moon-bound equipment</w:t>
      </w:r>
      <w:r w:rsidRPr="00AE2E56">
        <w:rPr>
          <w:rStyle w:val="StyleUnderline"/>
        </w:rPr>
        <w:t xml:space="preserve"> because it's </w:t>
      </w:r>
      <w:r w:rsidRPr="0088535C">
        <w:rPr>
          <w:rStyle w:val="Emphasis"/>
          <w:highlight w:val="green"/>
        </w:rPr>
        <w:t>made o</w:t>
      </w:r>
      <w:r w:rsidRPr="0088535C">
        <w:rPr>
          <w:rStyle w:val="StyleUnderline"/>
          <w:highlight w:val="green"/>
        </w:rPr>
        <w:t>f</w:t>
      </w:r>
      <w:r w:rsidRPr="00AE2E56">
        <w:rPr>
          <w:rStyle w:val="StyleUnderline"/>
        </w:rPr>
        <w:t xml:space="preserve"> fine,</w:t>
      </w:r>
      <w:r w:rsidRPr="00AA1107">
        <w:rPr>
          <w:sz w:val="14"/>
        </w:rPr>
        <w:t xml:space="preserve"> super sticky and highly </w:t>
      </w:r>
      <w:r w:rsidRPr="0088535C">
        <w:rPr>
          <w:rStyle w:val="Emphasis"/>
          <w:highlight w:val="green"/>
        </w:rPr>
        <w:t>abrasive grains</w:t>
      </w:r>
      <w:r w:rsidRPr="00AE2E56">
        <w:rPr>
          <w:rStyle w:val="StyleUnderline"/>
        </w:rPr>
        <w:t xml:space="preserve">, </w:t>
      </w:r>
      <w:r w:rsidRPr="00B51893">
        <w:rPr>
          <w:rStyle w:val="Emphasis"/>
        </w:rPr>
        <w:t xml:space="preserve">which have a </w:t>
      </w:r>
      <w:r w:rsidRPr="0088535C">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88535C">
        <w:rPr>
          <w:rStyle w:val="Emphasis"/>
          <w:highlight w:val="green"/>
        </w:rPr>
        <w:t>footprints</w:t>
      </w:r>
      <w:r w:rsidRPr="0088535C">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88535C">
        <w:rPr>
          <w:rStyle w:val="Emphasis"/>
          <w:highlight w:val="green"/>
        </w:rPr>
        <w:t xml:space="preserve">gave us valuable </w:t>
      </w:r>
      <w:r w:rsidRPr="0088535C">
        <w:rPr>
          <w:rStyle w:val="Emphasis"/>
          <w:highlight w:val="green"/>
          <w:bdr w:val="single" w:sz="18" w:space="0" w:color="auto"/>
        </w:rPr>
        <w:t>information into the 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88535C">
        <w:rPr>
          <w:rStyle w:val="StyleUnderline"/>
          <w:highlight w:val="green"/>
        </w:rPr>
        <w:t>data like this</w:t>
      </w:r>
      <w:r w:rsidRPr="00AE2E56">
        <w:rPr>
          <w:rStyle w:val="StyleUnderline"/>
        </w:rPr>
        <w:t xml:space="preserve"> that </w:t>
      </w:r>
      <w:r w:rsidRPr="0088535C">
        <w:rPr>
          <w:rStyle w:val="StyleUnderline"/>
          <w:highlight w:val="green"/>
        </w:rPr>
        <w:t xml:space="preserve">will help </w:t>
      </w:r>
      <w:r w:rsidRPr="0088535C">
        <w:rPr>
          <w:rStyle w:val="Emphasis"/>
          <w:highlight w:val="green"/>
          <w:bdr w:val="single" w:sz="18" w:space="0" w:color="auto"/>
        </w:rPr>
        <w:t>if we want a long-term base on the Moon</w:t>
      </w:r>
      <w:r w:rsidRPr="00AA1107">
        <w:rPr>
          <w:sz w:val="14"/>
        </w:rPr>
        <w:t xml:space="preserve"> — </w:t>
      </w:r>
      <w:r w:rsidRPr="0088535C">
        <w:rPr>
          <w:rStyle w:val="StyleUnderline"/>
          <w:highlight w:val="green"/>
        </w:rPr>
        <w:t xml:space="preserve">we need to know how our gear </w:t>
      </w:r>
      <w:r w:rsidRPr="0088535C">
        <w:rPr>
          <w:rStyle w:val="Emphasis"/>
          <w:highlight w:val="green"/>
        </w:rPr>
        <w:t>will stand up to lunar conditions</w:t>
      </w:r>
      <w:r w:rsidRPr="00AA1107">
        <w:rPr>
          <w:sz w:val="14"/>
        </w:rPr>
        <w:t xml:space="preserve">. Apart from the sticky, gritty dust, the lunar surface is also peppered with </w:t>
      </w:r>
      <w:r w:rsidRPr="0088535C">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88535C">
        <w:rPr>
          <w:rStyle w:val="Emphasis"/>
          <w:highlight w:val="green"/>
        </w:rPr>
        <w:t>What</w:t>
      </w:r>
      <w:r w:rsidRPr="0088535C">
        <w:rPr>
          <w:rStyle w:val="StyleUnderline"/>
          <w:highlight w:val="green"/>
        </w:rPr>
        <w:t xml:space="preserve"> </w:t>
      </w:r>
      <w:r w:rsidRPr="00EA56EB">
        <w:rPr>
          <w:rStyle w:val="StyleUnderline"/>
        </w:rPr>
        <w:t xml:space="preserve">has </w:t>
      </w:r>
      <w:r w:rsidRPr="0088535C">
        <w:rPr>
          <w:rStyle w:val="Emphasis"/>
          <w:highlight w:val="green"/>
        </w:rPr>
        <w:t>happened to</w:t>
      </w:r>
      <w:r w:rsidRPr="0088535C">
        <w:rPr>
          <w:rStyle w:val="StyleUnderline"/>
          <w:highlight w:val="green"/>
        </w:rPr>
        <w:t xml:space="preserve"> this</w:t>
      </w:r>
      <w:r w:rsidRPr="00EA56EB">
        <w:rPr>
          <w:rStyle w:val="StyleUnderline"/>
        </w:rPr>
        <w:t xml:space="preserve"> </w:t>
      </w:r>
      <w:r w:rsidRPr="0088535C">
        <w:rPr>
          <w:rStyle w:val="Emphasis"/>
          <w:highlight w:val="green"/>
        </w:rPr>
        <w:t>material</w:t>
      </w:r>
      <w:r w:rsidRPr="0088535C">
        <w:rPr>
          <w:rStyle w:val="StyleUnderline"/>
          <w:highlight w:val="gree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88535C">
        <w:rPr>
          <w:rStyle w:val="Emphasis"/>
          <w:highlight w:val="green"/>
        </w:rPr>
        <w:t>will help planning</w:t>
      </w:r>
      <w:r w:rsidRPr="0088535C">
        <w:rPr>
          <w:rStyle w:val="StyleUnderline"/>
          <w:highlight w:val="green"/>
        </w:rPr>
        <w:t xml:space="preserve"> </w:t>
      </w:r>
      <w:r w:rsidRPr="0088535C">
        <w:rPr>
          <w:rStyle w:val="Emphasis"/>
          <w:highlight w:val="green"/>
          <w:bdr w:val="single" w:sz="18" w:space="0" w:color="auto"/>
        </w:rPr>
        <w:t>for future missions</w:t>
      </w:r>
      <w:r w:rsidRPr="0088535C">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77D577BC" w14:textId="77777777" w:rsidR="00D90383" w:rsidRPr="004A7131" w:rsidRDefault="00D90383" w:rsidP="00D90383">
      <w:pPr>
        <w:pStyle w:val="Heading4"/>
        <w:rPr>
          <w:rFonts w:cs="Arial"/>
        </w:rPr>
      </w:pPr>
      <w:r>
        <w:rPr>
          <w:rFonts w:cs="Arial"/>
        </w:rPr>
        <w:t xml:space="preserve">Lunar Basing solves </w:t>
      </w:r>
      <w:r>
        <w:rPr>
          <w:rFonts w:cs="Arial"/>
          <w:u w:val="single"/>
        </w:rPr>
        <w:t>Earth Observation</w:t>
      </w:r>
      <w:r w:rsidRPr="003C5201">
        <w:rPr>
          <w:rFonts w:cs="Arial"/>
        </w:rPr>
        <w:t>,</w:t>
      </w:r>
      <w:r>
        <w:rPr>
          <w:rFonts w:cs="Arial"/>
        </w:rPr>
        <w:t xml:space="preserve"> which is key to </w:t>
      </w:r>
      <w:r>
        <w:rPr>
          <w:rFonts w:cs="Arial"/>
          <w:u w:val="single"/>
        </w:rPr>
        <w:t>Atmospheric Science</w:t>
      </w:r>
      <w:r>
        <w:rPr>
          <w:rFonts w:cs="Arial"/>
        </w:rPr>
        <w:t>, specifically key to resolve Super-Volcanoes.</w:t>
      </w:r>
    </w:p>
    <w:p w14:paraId="535F676C" w14:textId="77777777" w:rsidR="00D90383" w:rsidRDefault="00D90383" w:rsidP="00D90383">
      <w:r w:rsidRPr="00043D59">
        <w:rPr>
          <w:rStyle w:val="Style13ptBold"/>
        </w:rPr>
        <w:t>Hamill</w:t>
      </w:r>
      <w:r>
        <w:rPr>
          <w:rStyle w:val="Style13ptBold"/>
        </w:rPr>
        <w:t xml:space="preserve"> 16</w:t>
      </w:r>
      <w:r w:rsidRPr="00043D59">
        <w:t xml:space="preserve">, Patrick. "Atmospheric observations from the moon: A lunar earth-observatory." 2016 </w:t>
      </w:r>
      <w:proofErr w:type="spellStart"/>
      <w:r w:rsidRPr="00043D59">
        <w:t>Ieee</w:t>
      </w:r>
      <w:proofErr w:type="spellEnd"/>
      <w:r w:rsidRPr="00043D59">
        <w:t xml:space="preserve"> International Geoscience and Remote Sensing Symposium (</w:t>
      </w:r>
      <w:proofErr w:type="spellStart"/>
      <w:r w:rsidRPr="00043D59">
        <w:t>Igarss</w:t>
      </w:r>
      <w:proofErr w:type="spellEnd"/>
      <w:r w:rsidRPr="00043D59">
        <w:t>). IEEE, 2016.</w:t>
      </w:r>
      <w:r>
        <w:t xml:space="preserve"> (</w:t>
      </w:r>
      <w:r w:rsidRPr="002E0219">
        <w:t xml:space="preserve">Department of Physics and Astronomy </w:t>
      </w:r>
      <w:r>
        <w:t xml:space="preserve">at </w:t>
      </w:r>
      <w:r w:rsidRPr="002E0219">
        <w:t>San Jose State University</w:t>
      </w:r>
      <w:r>
        <w:t xml:space="preserve">)//Elmer </w:t>
      </w:r>
    </w:p>
    <w:p w14:paraId="0E0F8B74" w14:textId="77777777" w:rsidR="00D90383" w:rsidRPr="00343A27" w:rsidRDefault="00D90383" w:rsidP="00D90383">
      <w:pPr>
        <w:rPr>
          <w:sz w:val="16"/>
        </w:rPr>
      </w:pPr>
      <w:r w:rsidRPr="00343A27">
        <w:rPr>
          <w:sz w:val="16"/>
        </w:rPr>
        <w:t xml:space="preserve">ABSTRACT A </w:t>
      </w:r>
      <w:r w:rsidRPr="00343A27">
        <w:rPr>
          <w:u w:val="single"/>
        </w:rPr>
        <w:t>telescope placed on the Moon would be valuable tool for studies of the atmosphere and climate.</w:t>
      </w:r>
      <w:r w:rsidRPr="00343A27">
        <w:rPr>
          <w:sz w:val="16"/>
        </w:rPr>
        <w:t xml:space="preserve"> In this paper, we consider an observatory placed on the Moon to make observations of the Earth’s atmosphere. We discuss the properties of such a telescope, the types of observations to be made, the benefits of having a telescope on the lunar surface and difficulties that may be encountered. Index Terms— Lunar Telescope, Atmospheric Science, Climate Studies, Earth Observatory 1. INTRODUCTION </w:t>
      </w:r>
      <w:r w:rsidRPr="0088535C">
        <w:rPr>
          <w:rStyle w:val="Emphasis"/>
          <w:highlight w:val="green"/>
        </w:rPr>
        <w:t>Measurements</w:t>
      </w:r>
      <w:r w:rsidRPr="00343A27">
        <w:rPr>
          <w:sz w:val="16"/>
        </w:rPr>
        <w:t xml:space="preserve"> made by a telescope looking at Earth </w:t>
      </w:r>
      <w:r w:rsidRPr="0088535C">
        <w:rPr>
          <w:rStyle w:val="Emphasis"/>
          <w:highlight w:val="green"/>
        </w:rPr>
        <w:t>from</w:t>
      </w:r>
      <w:r w:rsidRPr="00343A27">
        <w:rPr>
          <w:sz w:val="16"/>
        </w:rPr>
        <w:t xml:space="preserve"> the surface of </w:t>
      </w:r>
      <w:r w:rsidRPr="0088535C">
        <w:rPr>
          <w:rStyle w:val="Emphasis"/>
          <w:highlight w:val="green"/>
        </w:rPr>
        <w:t>the Moon</w:t>
      </w:r>
      <w:r w:rsidRPr="00343A27">
        <w:rPr>
          <w:sz w:val="16"/>
        </w:rPr>
        <w:t xml:space="preserve"> </w:t>
      </w:r>
      <w:r w:rsidRPr="0088535C">
        <w:rPr>
          <w:rStyle w:val="Emphasis"/>
          <w:highlight w:val="green"/>
        </w:rPr>
        <w:t xml:space="preserve">would be beneficial to atmospheric scientists </w:t>
      </w:r>
      <w:r w:rsidRPr="0088535C">
        <w:rPr>
          <w:rStyle w:val="Emphasis"/>
          <w:highlight w:val="green"/>
          <w:bdr w:val="single" w:sz="18" w:space="0" w:color="auto"/>
        </w:rPr>
        <w:t>studying weather, atmospheric composition and the climate</w:t>
      </w:r>
      <w:r w:rsidRPr="00343A27">
        <w:rPr>
          <w:sz w:val="16"/>
        </w:rPr>
        <w:t xml:space="preserve">. Due to the geometry of the system, the entire disk of Earth is always visible from most locations on the Earth-facing side of the Moon. </w:t>
      </w:r>
      <w:r w:rsidRPr="00343A27">
        <w:rPr>
          <w:rStyle w:val="StyleUnderline"/>
        </w:rPr>
        <w:t xml:space="preserve">During the </w:t>
      </w:r>
      <w:proofErr w:type="gramStart"/>
      <w:r w:rsidRPr="00343A27">
        <w:rPr>
          <w:rStyle w:val="StyleUnderline"/>
        </w:rPr>
        <w:t>28 day</w:t>
      </w:r>
      <w:proofErr w:type="gramEnd"/>
      <w:r w:rsidRPr="00343A27">
        <w:rPr>
          <w:rStyle w:val="StyleUnderline"/>
        </w:rPr>
        <w:t xml:space="preserve"> </w:t>
      </w:r>
      <w:r w:rsidRPr="00343A27">
        <w:rPr>
          <w:rStyle w:val="StyleUnderline"/>
        </w:rPr>
        <w:lastRenderedPageBreak/>
        <w:t>orbital period of the Moon, both the daylight and dark sides of Earth are visible. This allows one to observe the entire disk of the Earth (half of the surface) at any given time, and during one orbital period of the Moon, to observe both the day and night sides.</w:t>
      </w:r>
      <w:r w:rsidRPr="00343A27">
        <w:rPr>
          <w:sz w:val="16"/>
        </w:rPr>
        <w:t xml:space="preserve"> Since the Earth’s rotation rate is much faster than the Moon’s orbital motion, </w:t>
      </w:r>
      <w:r w:rsidRPr="00343A27">
        <w:rPr>
          <w:rStyle w:val="StyleUnderline"/>
        </w:rPr>
        <w:t xml:space="preserve">nearly every point on the surface of Earth is in sight during each </w:t>
      </w:r>
      <w:proofErr w:type="gramStart"/>
      <w:r w:rsidRPr="00343A27">
        <w:rPr>
          <w:rStyle w:val="StyleUnderline"/>
        </w:rPr>
        <w:t>24 hour</w:t>
      </w:r>
      <w:proofErr w:type="gramEnd"/>
      <w:r w:rsidRPr="00343A27">
        <w:rPr>
          <w:rStyle w:val="StyleUnderline"/>
        </w:rPr>
        <w:t xml:space="preserve"> period</w:t>
      </w:r>
      <w:r w:rsidRPr="00343A27">
        <w:rPr>
          <w:sz w:val="16"/>
        </w:rPr>
        <w:t>.</w:t>
      </w:r>
      <w:r w:rsidRPr="00343A27">
        <w:rPr>
          <w:sz w:val="8"/>
          <w:szCs w:val="8"/>
        </w:rPr>
        <w:t xml:space="preserve"> It should be noted that a telescope has already been placed on the surface of the Moon, namely, the 15- centimeter UV telescope on </w:t>
      </w:r>
      <w:proofErr w:type="spellStart"/>
      <w:r w:rsidRPr="00343A27">
        <w:rPr>
          <w:sz w:val="8"/>
          <w:szCs w:val="8"/>
        </w:rPr>
        <w:t>Chang’e</w:t>
      </w:r>
      <w:proofErr w:type="spellEnd"/>
      <w:r w:rsidRPr="00343A27">
        <w:rPr>
          <w:sz w:val="8"/>
          <w:szCs w:val="8"/>
        </w:rPr>
        <w:t xml:space="preserve"> 3, the Chinese lander that touched down on the lunar surface on December 14, 2013. (See Figure 1.) The telescope was still operational by early 2016. This telescope was designed to monitor bright variable stars in the near UV for periods of up to 12 days and to carry out a near UV sky survey at low Galactic latitude [1]. Figure 1. Photograph of the lander of Chang’e-3 taken from the </w:t>
      </w:r>
      <w:proofErr w:type="spellStart"/>
      <w:r w:rsidRPr="00343A27">
        <w:rPr>
          <w:sz w:val="8"/>
          <w:szCs w:val="8"/>
        </w:rPr>
        <w:t>Yutu</w:t>
      </w:r>
      <w:proofErr w:type="spellEnd"/>
      <w:r w:rsidRPr="00343A27">
        <w:rPr>
          <w:sz w:val="8"/>
          <w:szCs w:val="8"/>
        </w:rPr>
        <w:t xml:space="preserve"> rover. The DSCOVR satellite (previously known as TRIANA) was placed at the Lagrange L1 point and observes the entire disk of Earth with a 30.5 cm telescope. The primary objective of the DSCOVR mission is to study “space weather,” i.e., the properties of the solar wind and the interplanetary magnetic fields. A secondary objective is to generate data for atmospheric science and climate studies. To accomplish these </w:t>
      </w:r>
      <w:proofErr w:type="gramStart"/>
      <w:r w:rsidRPr="00343A27">
        <w:rPr>
          <w:sz w:val="8"/>
          <w:szCs w:val="8"/>
        </w:rPr>
        <w:t>goals</w:t>
      </w:r>
      <w:proofErr w:type="gramEnd"/>
      <w:r w:rsidRPr="00343A27">
        <w:rPr>
          <w:sz w:val="8"/>
          <w:szCs w:val="8"/>
        </w:rPr>
        <w:t xml:space="preserve"> it not only has an optical telescope, but also a cavity radiometer to measure the irradiance reflected and emitted from the face of the Earth. Due to its location in space, between the Sun and Earth, DSCOVR at all times observes the illuminated face of Earth. In 2007 NASA considered sending astronauts to the Moon to establish a moon base and requested that the scientific community suggest scientifically valuable activities. A meeting of the NASA Advisory Council (NAC) in February 2007 considered a variety of suggestions, including proposals for a lunar telescope. However, the idea of manned flights to the Moon and the establishment of a lunar base were later abandoned. Many of the ideas described in this paper are based on concepts described at the NAC meeting [2]. As mentioned, a telescope placed on the near side of the Moon can observe the entire disk of Earth. No satellite in low Earth orbit can do this. A satellite in geosynchronous orbit observes one third of the total </w:t>
      </w:r>
      <w:proofErr w:type="gramStart"/>
      <w:r w:rsidRPr="00343A27">
        <w:rPr>
          <w:sz w:val="8"/>
          <w:szCs w:val="8"/>
        </w:rPr>
        <w:t>area, but</w:t>
      </w:r>
      <w:proofErr w:type="gramEnd"/>
      <w:r w:rsidRPr="00343A27">
        <w:rPr>
          <w:sz w:val="8"/>
          <w:szCs w:val="8"/>
        </w:rPr>
        <w:t xml:space="preserve"> is limited to the same view at all times. A satellite at the unstable Lagrange point between Earth and Sun (L1) only sees the sunlit side of Earth and cannot be permanent because of the need for continuous orbital corrections leading to the eventual depletion of fuel. L1 is about a million miles from Earth. The Earth-Moon distance is somewhat less than one fourth of this value. From the Moon, over the course of a day as the Earth rotates, all sublunar points are visible. During the course of a month, due to the tilt of the Moon’s orbit by about 5 degrees relative to Earth’s equator, the two poles alternately point towards the Moon, giving excellent coverage of these important regions every 14 days. (As seen from the Moon, Earth exhibits phases, from “new Earth” through “full Earth” to “waning Earth” until it presents its dark side to the Moon. For example, in late spring, an observatory on the Moon would be looking “up” at the Antarctic region during “new” Earth; at “full Earth” it would be over the equator, and as the Earth wanes, the observatory would be looking “down” on the Arctic region.) An interesting feature of the observations of Earth’s night side will be the quantification of artificial illumination related to population growth and industrialization. Over the course of a year, the view of Earth varies in an interesting way as the Sun illuminates the Earth from different angles, due to the </w:t>
      </w:r>
      <w:proofErr w:type="gramStart"/>
      <w:r w:rsidRPr="00343A27">
        <w:rPr>
          <w:sz w:val="8"/>
          <w:szCs w:val="8"/>
        </w:rPr>
        <w:t>23.5 degree</w:t>
      </w:r>
      <w:proofErr w:type="gramEnd"/>
      <w:r w:rsidRPr="00343A27">
        <w:rPr>
          <w:sz w:val="8"/>
          <w:szCs w:val="8"/>
        </w:rPr>
        <w:t xml:space="preserve"> tilt of Earth’s axis of rotation relative to the ecliptic. The varying views of Earth, the visibility of the entire disk, the relatively rapid rotation of Earth and the stability of the lunar surface make the Moon an ideal location for </w:t>
      </w:r>
      <w:proofErr w:type="spellStart"/>
      <w:r w:rsidRPr="00343A27">
        <w:rPr>
          <w:sz w:val="8"/>
          <w:szCs w:val="8"/>
        </w:rPr>
        <w:t>longterm</w:t>
      </w:r>
      <w:proofErr w:type="spellEnd"/>
      <w:r w:rsidRPr="00343A27">
        <w:rPr>
          <w:sz w:val="8"/>
          <w:szCs w:val="8"/>
        </w:rPr>
        <w:t xml:space="preserve"> monitoring of the Earth. In Section 2 we consider the expected characteristics of the lunar telescope and the associated sensors, in Section 3 we discuss the benefits that are expected from placing an Earth Observing telescope on the Moon and in Section 4 we consider some difficulties and problems associated with this proposed project. 2. THE INSTRUMENT </w:t>
      </w:r>
      <w:proofErr w:type="gramStart"/>
      <w:r w:rsidRPr="00343A27">
        <w:rPr>
          <w:sz w:val="8"/>
          <w:szCs w:val="8"/>
        </w:rPr>
        <w:t>The</w:t>
      </w:r>
      <w:proofErr w:type="gramEnd"/>
      <w:r w:rsidRPr="00343A27">
        <w:rPr>
          <w:sz w:val="8"/>
          <w:szCs w:val="8"/>
        </w:rPr>
        <w:t xml:space="preserve"> Lunar Earth-Observatory is essentially a telescope placed somewhere on the surface of the Moon and focused on the Earth. The observatory would consist of a telescope and a number of standard instruments such as a diffraction grating with an associated CCD array, a CCD camera, a radiometer, and the associated telemetry. The telescope diameter should be between 0.5 and 0.75 meters, this being a compromise between the desire for a small instrument and the desire of high resolution. For the sake of comparison, a telescope with a diameter of only 0.25 meters has a theoretical resolution of about 1km X 1km on the Earth’s surface. The Ozone Measurement Instrument [3] (OMI on AURA) has a nadir pixel of 13km X 24km and it scans the entire Earth once per day. If the Lunar telescope had a resolution of 100km X 100km, and the CCD array were integrated over 1 sec, the entire disk of Earth, could be scanned in about 3.5 hours. The telescope would scan the disk of the Earth and the light from different points on the Earth would be sent through a diffraction grating onto the CCD array. This allows one to determine the column amounts of various atmospheric gases, such as ozone, CO2, SO2, NO2, as well as aerosols. When the opportunity arises, the telescope could be used to track the image of a bright star as it is occulted by Earth [4]. Such scans are best carried out as the star descends onto the dark limb of Earth to avoid “earthshine” and to obtain maximum contrast. From the vantage point of a satellite in a 500 km orbit, a star descends through the atmosphere at a speed of about 8 km/sec. From the vantage point of the Moon, a star descends at about 1 km/sec, that is, eight times slower. </w:t>
      </w:r>
      <w:proofErr w:type="gramStart"/>
      <w:r w:rsidRPr="00343A27">
        <w:rPr>
          <w:sz w:val="8"/>
          <w:szCs w:val="8"/>
        </w:rPr>
        <w:t>Thus</w:t>
      </w:r>
      <w:proofErr w:type="gramEnd"/>
      <w:r w:rsidRPr="00343A27">
        <w:rPr>
          <w:sz w:val="8"/>
          <w:szCs w:val="8"/>
        </w:rPr>
        <w:t xml:space="preserve"> since stellar occultation is possible from artificial satellites (the GOMOS instrument on ENVISAT [5], for example), it will be even easier from the surface of the Moon. Note that a star is always a point source, so scanning is not required, as in most solar occultation measurements. (One cannot carry out solar occultation from the Moon because it only occurs during “Earth eclipses.”) Infrared measurements usually require cooling instruments with cryogens, but on the lunar surface extremely low temperatures are obtainable by simply shading the instrument during the day. Furthermore, the side of the Moon facing Earth is dark for half of the month, so cycling between extreme cold and extreme heat allows one to consider the possibility of some sort of heat engine operating in (perhaps) a Stirling cycle to power various components. The surface of the Moon is a highly stable platform, so the observatory should be built to operate for a very long time (decades rather than years). This is reasonable when one considers that many satellite observing systems have lasted much longer than their expected lifetimes. (For example, the SAM II system lasted 15 years before it was turned off due to orbit degradation. The instrument was still operational.) Therefore, the instrumentation of the observatory should be standard and well developed rather than innovative. Although the surface of the Moon is certainly a difficult environment, it is perhaps more benign that the environment of an artificial satellite. The Moon is a stable platform not requiring corrections for drift nor subject to the vibrations of satellites</w:t>
      </w:r>
      <w:r w:rsidRPr="00343A27">
        <w:rPr>
          <w:sz w:val="16"/>
        </w:rPr>
        <w:t xml:space="preserve">. The temperature extremes on the Moon have a periodicity of a month rather than several hours. </w:t>
      </w:r>
      <w:r w:rsidRPr="00AA34BB">
        <w:rPr>
          <w:rStyle w:val="StyleUnderline"/>
        </w:rPr>
        <w:t xml:space="preserve">There are </w:t>
      </w:r>
      <w:r w:rsidRPr="0088535C">
        <w:rPr>
          <w:rStyle w:val="Emphasis"/>
          <w:highlight w:val="green"/>
        </w:rPr>
        <w:t>many reasons for placing</w:t>
      </w:r>
      <w:r w:rsidRPr="0088535C">
        <w:rPr>
          <w:rStyle w:val="StyleUnderline"/>
          <w:highlight w:val="green"/>
        </w:rPr>
        <w:t xml:space="preserve"> </w:t>
      </w:r>
      <w:r w:rsidRPr="00AA34BB">
        <w:rPr>
          <w:rStyle w:val="StyleUnderline"/>
        </w:rPr>
        <w:t xml:space="preserve">an </w:t>
      </w:r>
      <w:r w:rsidRPr="0088535C">
        <w:rPr>
          <w:rStyle w:val="Emphasis"/>
          <w:highlight w:val="green"/>
          <w:bdr w:val="single" w:sz="18" w:space="0" w:color="auto"/>
        </w:rPr>
        <w:t>Earth atmospheric observatory on the Moon</w:t>
      </w:r>
      <w:r w:rsidRPr="00AA34BB">
        <w:rPr>
          <w:rStyle w:val="StyleUnderline"/>
        </w:rPr>
        <w:t xml:space="preserve">. Perhaps the most obvious reason is that from </w:t>
      </w:r>
      <w:r w:rsidRPr="0088535C">
        <w:rPr>
          <w:rStyle w:val="Emphasis"/>
          <w:highlight w:val="green"/>
        </w:rPr>
        <w:t>the Moon</w:t>
      </w:r>
      <w:r w:rsidRPr="00AA34BB">
        <w:rPr>
          <w:rStyle w:val="StyleUnderline"/>
        </w:rPr>
        <w:t xml:space="preserve"> one </w:t>
      </w:r>
      <w:r w:rsidRPr="0088535C">
        <w:rPr>
          <w:rStyle w:val="Emphasis"/>
          <w:highlight w:val="green"/>
        </w:rPr>
        <w:t>can observe a single location on Earth for</w:t>
      </w:r>
      <w:r w:rsidRPr="0088535C">
        <w:rPr>
          <w:rStyle w:val="StyleUnderline"/>
          <w:highlight w:val="green"/>
        </w:rPr>
        <w:t xml:space="preserve"> </w:t>
      </w:r>
      <w:r w:rsidRPr="0088535C">
        <w:rPr>
          <w:rStyle w:val="Emphasis"/>
          <w:highlight w:val="green"/>
        </w:rPr>
        <w:t>a</w:t>
      </w:r>
      <w:r w:rsidRPr="00AA34BB">
        <w:rPr>
          <w:rStyle w:val="StyleUnderline"/>
        </w:rPr>
        <w:t xml:space="preserve"> relatively </w:t>
      </w:r>
      <w:r w:rsidRPr="0088535C">
        <w:rPr>
          <w:rStyle w:val="Emphasis"/>
          <w:highlight w:val="green"/>
          <w:bdr w:val="single" w:sz="18" w:space="0" w:color="auto"/>
        </w:rPr>
        <w:t>long period of time</w:t>
      </w:r>
      <w:r w:rsidRPr="00B51893">
        <w:rPr>
          <w:rStyle w:val="StyleUnderline"/>
        </w:rPr>
        <w:t xml:space="preserve"> </w:t>
      </w:r>
      <w:r w:rsidRPr="00AA34BB">
        <w:rPr>
          <w:rStyle w:val="StyleUnderline"/>
        </w:rPr>
        <w:t>(</w:t>
      </w:r>
      <w:r w:rsidRPr="00B51893">
        <w:rPr>
          <w:rStyle w:val="Emphasis"/>
          <w:bdr w:val="single" w:sz="18" w:space="0" w:color="auto"/>
        </w:rPr>
        <w:t>hours</w:t>
      </w:r>
      <w:r w:rsidRPr="00B51893">
        <w:rPr>
          <w:rStyle w:val="StyleUnderline"/>
        </w:rPr>
        <w:t xml:space="preserve">, </w:t>
      </w:r>
      <w:r w:rsidRPr="00B51893">
        <w:rPr>
          <w:rStyle w:val="Emphasis"/>
        </w:rPr>
        <w:t>rather than seconds for a satellite</w:t>
      </w:r>
      <w:r w:rsidRPr="00B51893">
        <w:rPr>
          <w:rStyle w:val="StyleUnderline"/>
        </w:rPr>
        <w:t xml:space="preserve"> </w:t>
      </w:r>
      <w:r w:rsidRPr="00AA34BB">
        <w:rPr>
          <w:rStyle w:val="StyleUnderline"/>
        </w:rPr>
        <w:t xml:space="preserve">in LEO). During a </w:t>
      </w:r>
      <w:proofErr w:type="gramStart"/>
      <w:r w:rsidRPr="00AA34BB">
        <w:rPr>
          <w:rStyle w:val="StyleUnderline"/>
        </w:rPr>
        <w:t>24 hour</w:t>
      </w:r>
      <w:proofErr w:type="gramEnd"/>
      <w:r w:rsidRPr="00AA34BB">
        <w:rPr>
          <w:rStyle w:val="StyleUnderline"/>
        </w:rPr>
        <w:t xml:space="preserve"> period, nearly every point on the surface of Earth can be monitored, and during one month, both the sunlit and night sides of the Earth will have been observed. Further, there will have been excellent </w:t>
      </w:r>
      <w:r w:rsidRPr="0088535C">
        <w:rPr>
          <w:rStyle w:val="Emphasis"/>
          <w:highlight w:val="green"/>
        </w:rPr>
        <w:t>views of the polar regions</w:t>
      </w:r>
      <w:r w:rsidRPr="00AA34BB">
        <w:rPr>
          <w:rStyle w:val="StyleUnderline"/>
        </w:rPr>
        <w:t xml:space="preserve">. The </w:t>
      </w:r>
      <w:r w:rsidRPr="0088535C">
        <w:rPr>
          <w:rStyle w:val="Emphasis"/>
          <w:highlight w:val="green"/>
        </w:rPr>
        <w:t>visible images of the entire</w:t>
      </w:r>
      <w:r w:rsidRPr="0088535C">
        <w:rPr>
          <w:rStyle w:val="StyleUnderline"/>
          <w:highlight w:val="green"/>
        </w:rPr>
        <w:t xml:space="preserve"> </w:t>
      </w:r>
      <w:r w:rsidRPr="00AA34BB">
        <w:rPr>
          <w:rStyle w:val="StyleUnderline"/>
        </w:rPr>
        <w:t xml:space="preserve">illuminated surface of </w:t>
      </w:r>
      <w:r w:rsidRPr="0088535C">
        <w:rPr>
          <w:rStyle w:val="Emphasis"/>
          <w:highlight w:val="green"/>
        </w:rPr>
        <w:t>Earth</w:t>
      </w:r>
      <w:r w:rsidRPr="0088535C">
        <w:rPr>
          <w:rStyle w:val="StyleUnderline"/>
          <w:highlight w:val="green"/>
        </w:rPr>
        <w:t xml:space="preserve"> </w:t>
      </w:r>
      <w:r w:rsidRPr="0088535C">
        <w:rPr>
          <w:rStyle w:val="Emphasis"/>
          <w:highlight w:val="green"/>
        </w:rPr>
        <w:t>will allow one to evaluate</w:t>
      </w:r>
      <w:r w:rsidRPr="0088535C">
        <w:rPr>
          <w:rStyle w:val="StyleUnderline"/>
          <w:highlight w:val="green"/>
        </w:rPr>
        <w:t xml:space="preserve"> </w:t>
      </w:r>
      <w:r w:rsidRPr="00AA34BB">
        <w:rPr>
          <w:rStyle w:val="StyleUnderline"/>
        </w:rPr>
        <w:t xml:space="preserve">in an unambiguous manner the total cloud fraction of </w:t>
      </w:r>
      <w:r w:rsidRPr="0088535C">
        <w:rPr>
          <w:rStyle w:val="Emphasis"/>
          <w:highlight w:val="green"/>
          <w:bdr w:val="single" w:sz="18" w:space="0" w:color="auto"/>
        </w:rPr>
        <w:t>Earth’s atmosphere.</w:t>
      </w:r>
      <w:r w:rsidRPr="00343A27">
        <w:rPr>
          <w:sz w:val="16"/>
        </w:rPr>
        <w:t xml:space="preserve"> </w:t>
      </w:r>
      <w:r w:rsidRPr="00AA34BB">
        <w:rPr>
          <w:rStyle w:val="StyleUnderline"/>
        </w:rPr>
        <w:t xml:space="preserve">The scans will allow one to </w:t>
      </w:r>
      <w:r w:rsidRPr="0088535C">
        <w:rPr>
          <w:rStyle w:val="Emphasis"/>
          <w:highlight w:val="green"/>
        </w:rPr>
        <w:t>determine</w:t>
      </w:r>
      <w:r w:rsidRPr="0088535C">
        <w:rPr>
          <w:rStyle w:val="StyleUnderline"/>
          <w:highlight w:val="green"/>
        </w:rPr>
        <w:t xml:space="preserve"> </w:t>
      </w:r>
      <w:r w:rsidRPr="00AA34BB">
        <w:rPr>
          <w:rStyle w:val="StyleUnderline"/>
        </w:rPr>
        <w:t xml:space="preserve">the </w:t>
      </w:r>
      <w:r w:rsidRPr="0088535C">
        <w:rPr>
          <w:rStyle w:val="Emphasis"/>
          <w:highlight w:val="green"/>
        </w:rPr>
        <w:t>composition of</w:t>
      </w:r>
      <w:r w:rsidRPr="0088535C">
        <w:rPr>
          <w:rStyle w:val="StyleUnderline"/>
          <w:highlight w:val="green"/>
        </w:rPr>
        <w:t xml:space="preserve"> </w:t>
      </w:r>
      <w:r w:rsidRPr="00AA34BB">
        <w:rPr>
          <w:rStyle w:val="StyleUnderline"/>
        </w:rPr>
        <w:t xml:space="preserve">the </w:t>
      </w:r>
      <w:r w:rsidRPr="0088535C">
        <w:rPr>
          <w:rStyle w:val="Emphasis"/>
          <w:highlight w:val="green"/>
        </w:rPr>
        <w:t>Earth’s atmosphere</w:t>
      </w:r>
      <w:r w:rsidRPr="0088535C">
        <w:rPr>
          <w:rStyle w:val="StyleUnderline"/>
          <w:highlight w:val="green"/>
        </w:rPr>
        <w:t xml:space="preserve"> </w:t>
      </w:r>
      <w:r w:rsidRPr="0088535C">
        <w:rPr>
          <w:rStyle w:val="Emphasis"/>
          <w:highlight w:val="green"/>
        </w:rPr>
        <w:t>in terms of</w:t>
      </w:r>
      <w:r w:rsidRPr="0088535C">
        <w:rPr>
          <w:rStyle w:val="StyleUnderline"/>
          <w:highlight w:val="green"/>
        </w:rPr>
        <w:t xml:space="preserve"> </w:t>
      </w:r>
      <w:r w:rsidRPr="00AA34BB">
        <w:rPr>
          <w:rStyle w:val="StyleUnderline"/>
        </w:rPr>
        <w:t xml:space="preserve">the major </w:t>
      </w:r>
      <w:r w:rsidRPr="0088535C">
        <w:rPr>
          <w:rStyle w:val="Emphasis"/>
          <w:highlight w:val="green"/>
        </w:rPr>
        <w:t>trace gases and aerosols</w:t>
      </w:r>
      <w:r w:rsidRPr="00343A27">
        <w:rPr>
          <w:sz w:val="16"/>
        </w:rPr>
        <w:t xml:space="preserve">. The polarization of the scattered light will also yield information on the aerosol type. Stellar occultation allows one to determine profiles of extinction from aerosol particles, and the altitude dependence of concentrations of gas species such as O3, CO2, etc. Profiles of stratospheric particle extinctions are of particular interest following energetic volcanic eruptions that inject large amounts of SO2 into the stratosphere. </w:t>
      </w:r>
      <w:r w:rsidRPr="00343A27">
        <w:rPr>
          <w:rStyle w:val="StyleUnderline"/>
        </w:rPr>
        <w:t>Profiles of O3 allow one to determine the vertical structure of the Antarctic ozone hole and “mini ozone holes” in the Arctic. Stellar occultation is a valuable technique for studying the formation and structure of polar stratospheric clouds. The GOMOS instrument on ENVISAT was operational from 2002 to 2012 and during that time it observed well over 10,000 stellar occultations</w:t>
      </w:r>
      <w:r w:rsidRPr="00343A27">
        <w:rPr>
          <w:sz w:val="16"/>
        </w:rPr>
        <w:t xml:space="preserve">. </w:t>
      </w:r>
      <w:r w:rsidRPr="00343A27">
        <w:rPr>
          <w:rStyle w:val="StyleUnderline"/>
        </w:rPr>
        <w:t xml:space="preserve">Perot et al. [6] present a polar mesospheric climatology based on these measurements. The formation of </w:t>
      </w:r>
      <w:r w:rsidRPr="00343A27">
        <w:rPr>
          <w:rStyle w:val="Emphasis"/>
        </w:rPr>
        <w:t>dust clouds</w:t>
      </w:r>
      <w:r w:rsidRPr="00343A27">
        <w:rPr>
          <w:rStyle w:val="StyleUnderline"/>
        </w:rPr>
        <w:t xml:space="preserve">, particularly </w:t>
      </w:r>
      <w:r w:rsidRPr="00343A27">
        <w:rPr>
          <w:rStyle w:val="Emphasis"/>
        </w:rPr>
        <w:t>from</w:t>
      </w:r>
      <w:r w:rsidRPr="00343A27">
        <w:rPr>
          <w:rStyle w:val="StyleUnderline"/>
        </w:rPr>
        <w:t xml:space="preserve"> regions such as the deserts in </w:t>
      </w:r>
      <w:r w:rsidRPr="00343A27">
        <w:rPr>
          <w:rStyle w:val="Emphasis"/>
        </w:rPr>
        <w:t>Northern Africa and Central Asia</w:t>
      </w:r>
      <w:r w:rsidRPr="00343A27">
        <w:rPr>
          <w:rStyle w:val="StyleUnderline"/>
        </w:rPr>
        <w:t xml:space="preserve">, and their atmospheric </w:t>
      </w:r>
      <w:r w:rsidRPr="00343A27">
        <w:rPr>
          <w:rStyle w:val="StyleUnderline"/>
        </w:rPr>
        <w:lastRenderedPageBreak/>
        <w:t>dispersion is an important scientific and environmental problem. The lunar observations</w:t>
      </w:r>
      <w:r w:rsidRPr="00D5526C">
        <w:rPr>
          <w:rStyle w:val="StyleUnderline"/>
        </w:rPr>
        <w:t xml:space="preserve"> could shed light on the relationship between the presence of dust and</w:t>
      </w:r>
      <w:r w:rsidRPr="0029790E">
        <w:rPr>
          <w:rStyle w:val="StyleUnderline"/>
        </w:rPr>
        <w:t xml:space="preserve"> the formation of hurricanes in the Atlantic Ocean</w:t>
      </w:r>
      <w:r w:rsidRPr="00343A27">
        <w:rPr>
          <w:sz w:val="16"/>
        </w:rPr>
        <w:t xml:space="preserve">. </w:t>
      </w:r>
      <w:r w:rsidRPr="0029790E">
        <w:rPr>
          <w:rStyle w:val="StyleUnderline"/>
        </w:rPr>
        <w:t xml:space="preserve">The fact that </w:t>
      </w:r>
      <w:r w:rsidRPr="0088535C">
        <w:rPr>
          <w:rStyle w:val="Emphasis"/>
          <w:highlight w:val="green"/>
        </w:rPr>
        <w:t>the entire disk of</w:t>
      </w:r>
      <w:r w:rsidRPr="00B51893">
        <w:rPr>
          <w:rStyle w:val="Emphasis"/>
        </w:rPr>
        <w:t xml:space="preserve"> the </w:t>
      </w:r>
      <w:r w:rsidRPr="0088535C">
        <w:rPr>
          <w:rStyle w:val="Emphasis"/>
          <w:highlight w:val="green"/>
        </w:rPr>
        <w:t>Earth</w:t>
      </w:r>
      <w:r w:rsidRPr="00B51893">
        <w:rPr>
          <w:rStyle w:val="Emphasis"/>
        </w:rPr>
        <w:t xml:space="preserve"> is </w:t>
      </w:r>
      <w:r w:rsidRPr="0088535C">
        <w:rPr>
          <w:rStyle w:val="Emphasis"/>
          <w:highlight w:val="green"/>
        </w:rPr>
        <w:t>visible from the Moon</w:t>
      </w:r>
      <w:r w:rsidRPr="0029790E">
        <w:rPr>
          <w:rStyle w:val="StyleUnderline"/>
        </w:rPr>
        <w:t xml:space="preserve"> </w:t>
      </w:r>
      <w:r w:rsidRPr="0088535C">
        <w:rPr>
          <w:rStyle w:val="Emphasis"/>
          <w:highlight w:val="green"/>
        </w:rPr>
        <w:t>make it an excellent location to measure</w:t>
      </w:r>
      <w:r w:rsidRPr="0088535C">
        <w:rPr>
          <w:rStyle w:val="StyleUnderline"/>
          <w:highlight w:val="green"/>
        </w:rPr>
        <w:t xml:space="preserve"> </w:t>
      </w:r>
      <w:r w:rsidRPr="0029790E">
        <w:rPr>
          <w:rStyle w:val="StyleUnderline"/>
        </w:rPr>
        <w:t xml:space="preserve">the </w:t>
      </w:r>
      <w:r w:rsidRPr="0088535C">
        <w:rPr>
          <w:rStyle w:val="Emphasis"/>
          <w:highlight w:val="green"/>
        </w:rPr>
        <w:t>radiation balance</w:t>
      </w:r>
      <w:r w:rsidRPr="0088535C">
        <w:rPr>
          <w:rStyle w:val="StyleUnderline"/>
          <w:highlight w:val="green"/>
        </w:rPr>
        <w:t xml:space="preserve"> </w:t>
      </w:r>
      <w:r w:rsidRPr="0029790E">
        <w:rPr>
          <w:rStyle w:val="StyleUnderline"/>
        </w:rPr>
        <w:t xml:space="preserve">of </w:t>
      </w:r>
      <w:r w:rsidRPr="0088535C">
        <w:rPr>
          <w:rStyle w:val="Emphasis"/>
          <w:highlight w:val="green"/>
        </w:rPr>
        <w:t>the Earth</w:t>
      </w:r>
      <w:r w:rsidRPr="00343A27">
        <w:rPr>
          <w:sz w:val="16"/>
        </w:rPr>
        <w:t xml:space="preserve">. Consequently, a component of the observatory would be an ERBE/CERES type of radiometer to measure short and longwave radiation [7]. The goal would be to monitor, on a continuous basis, the global energy balance, planetary brightness, regional </w:t>
      </w:r>
      <w:proofErr w:type="spellStart"/>
      <w:r w:rsidRPr="00343A27">
        <w:rPr>
          <w:sz w:val="16"/>
        </w:rPr>
        <w:t>forcings</w:t>
      </w:r>
      <w:proofErr w:type="spellEnd"/>
      <w:r w:rsidRPr="00343A27">
        <w:rPr>
          <w:sz w:val="16"/>
        </w:rPr>
        <w:t xml:space="preserve"> and the net radiative effect of clouds [8].</w:t>
      </w:r>
      <w:r w:rsidRPr="0029790E">
        <w:rPr>
          <w:rStyle w:val="StyleUnderline"/>
        </w:rPr>
        <w:t xml:space="preserve"> The fact that during the course of a month Earth presents both day and night faces to the Moon allows one to determine emitted and reflected radiation under a variety of solar illuminations. </w:t>
      </w:r>
      <w:r w:rsidRPr="0088535C">
        <w:rPr>
          <w:rStyle w:val="Emphasis"/>
          <w:highlight w:val="green"/>
        </w:rPr>
        <w:t>Volcanic plumes are a</w:t>
      </w:r>
      <w:r w:rsidRPr="0029790E">
        <w:rPr>
          <w:rStyle w:val="StyleUnderline"/>
        </w:rPr>
        <w:t xml:space="preserve"> well-known </w:t>
      </w:r>
      <w:r w:rsidRPr="0088535C">
        <w:rPr>
          <w:rStyle w:val="Emphasis"/>
          <w:highlight w:val="green"/>
        </w:rPr>
        <w:t>danger to aircraft.</w:t>
      </w:r>
      <w:r w:rsidRPr="0029790E">
        <w:rPr>
          <w:rStyle w:val="Emphasis"/>
        </w:rPr>
        <w:t xml:space="preserve"> </w:t>
      </w:r>
      <w:r w:rsidRPr="0088535C">
        <w:rPr>
          <w:rStyle w:val="Emphasis"/>
          <w:highlight w:val="green"/>
        </w:rPr>
        <w:t>Some regions of Earth</w:t>
      </w:r>
      <w:r w:rsidRPr="0088535C">
        <w:rPr>
          <w:rStyle w:val="StyleUnderline"/>
          <w:highlight w:val="green"/>
        </w:rPr>
        <w:t xml:space="preserve"> </w:t>
      </w:r>
      <w:r w:rsidRPr="0029790E">
        <w:rPr>
          <w:rStyle w:val="StyleUnderline"/>
        </w:rPr>
        <w:t xml:space="preserve">that are </w:t>
      </w:r>
      <w:r w:rsidRPr="0088535C">
        <w:rPr>
          <w:rStyle w:val="Emphasis"/>
          <w:highlight w:val="green"/>
        </w:rPr>
        <w:t>not well monitored, such as</w:t>
      </w:r>
      <w:r w:rsidRPr="0088535C">
        <w:rPr>
          <w:rStyle w:val="StyleUnderline"/>
          <w:highlight w:val="green"/>
        </w:rPr>
        <w:t xml:space="preserve"> </w:t>
      </w:r>
      <w:r w:rsidRPr="0029790E">
        <w:rPr>
          <w:rStyle w:val="StyleUnderline"/>
        </w:rPr>
        <w:t xml:space="preserve">the </w:t>
      </w:r>
      <w:r w:rsidRPr="0088535C">
        <w:rPr>
          <w:rStyle w:val="Emphasis"/>
          <w:highlight w:val="green"/>
        </w:rPr>
        <w:t>Arctic regions</w:t>
      </w:r>
      <w:r w:rsidRPr="0029790E">
        <w:rPr>
          <w:rStyle w:val="StyleUnderline"/>
        </w:rPr>
        <w:t xml:space="preserve"> between North America and Asia, are </w:t>
      </w:r>
      <w:r w:rsidRPr="0088535C">
        <w:rPr>
          <w:rStyle w:val="Emphasis"/>
          <w:highlight w:val="green"/>
        </w:rPr>
        <w:t>locations of frequently occurring volcanic eruptions. Monitoring</w:t>
      </w:r>
      <w:r w:rsidRPr="0088535C">
        <w:rPr>
          <w:rStyle w:val="StyleUnderline"/>
          <w:highlight w:val="green"/>
        </w:rPr>
        <w:t xml:space="preserve"> </w:t>
      </w:r>
      <w:r w:rsidRPr="0029790E">
        <w:rPr>
          <w:rStyle w:val="StyleUnderline"/>
        </w:rPr>
        <w:t xml:space="preserve">of the Earth </w:t>
      </w:r>
      <w:r w:rsidRPr="0088535C">
        <w:rPr>
          <w:rStyle w:val="Emphasis"/>
          <w:highlight w:val="green"/>
        </w:rPr>
        <w:t>from the Moon would offer</w:t>
      </w:r>
      <w:r w:rsidRPr="0088535C">
        <w:rPr>
          <w:rStyle w:val="StyleUnderline"/>
          <w:highlight w:val="green"/>
        </w:rPr>
        <w:t xml:space="preserve"> </w:t>
      </w:r>
      <w:r w:rsidRPr="0029790E">
        <w:rPr>
          <w:rStyle w:val="StyleUnderline"/>
        </w:rPr>
        <w:t xml:space="preserve">an </w:t>
      </w:r>
      <w:r w:rsidRPr="0088535C">
        <w:rPr>
          <w:rStyle w:val="Emphasis"/>
          <w:highlight w:val="green"/>
        </w:rPr>
        <w:t>e</w:t>
      </w:r>
      <w:r w:rsidRPr="0029790E">
        <w:rPr>
          <w:rStyle w:val="StyleUnderline"/>
        </w:rPr>
        <w:t xml:space="preserve">arly </w:t>
      </w:r>
      <w:r w:rsidRPr="0088535C">
        <w:rPr>
          <w:rStyle w:val="Emphasis"/>
          <w:highlight w:val="green"/>
        </w:rPr>
        <w:t>w</w:t>
      </w:r>
      <w:r w:rsidRPr="0029790E">
        <w:rPr>
          <w:rStyle w:val="StyleUnderline"/>
        </w:rPr>
        <w:t xml:space="preserve">arning </w:t>
      </w:r>
      <w:r w:rsidRPr="0088535C">
        <w:rPr>
          <w:rStyle w:val="Emphasis"/>
          <w:highlight w:val="green"/>
        </w:rPr>
        <w:t>s</w:t>
      </w:r>
      <w:r w:rsidRPr="0029790E">
        <w:rPr>
          <w:rStyle w:val="StyleUnderline"/>
        </w:rPr>
        <w:t xml:space="preserve">ystem </w:t>
      </w:r>
      <w:r w:rsidRPr="0088535C">
        <w:rPr>
          <w:rStyle w:val="Emphasis"/>
          <w:highlight w:val="green"/>
        </w:rPr>
        <w:t>for</w:t>
      </w:r>
      <w:r w:rsidRPr="0029790E">
        <w:rPr>
          <w:rStyle w:val="StyleUnderline"/>
        </w:rPr>
        <w:t xml:space="preserve"> volcanic </w:t>
      </w:r>
      <w:r w:rsidRPr="0088535C">
        <w:rPr>
          <w:rStyle w:val="Emphasis"/>
          <w:highlight w:val="green"/>
          <w:bdr w:val="single" w:sz="18" w:space="0" w:color="auto"/>
        </w:rPr>
        <w:t>plumes reaching aircraft altitudes.</w:t>
      </w:r>
      <w:r w:rsidRPr="00343A27">
        <w:rPr>
          <w:sz w:val="16"/>
        </w:rPr>
        <w:t xml:space="preserve"> The atmosphere above a low earth orbit satellite is tenuous but not entirely negligible. The fact that the </w:t>
      </w:r>
      <w:r w:rsidRPr="00343A27">
        <w:rPr>
          <w:rStyle w:val="StyleUnderline"/>
        </w:rPr>
        <w:t>Moon has essentially no atmosphere, means there is no interference of measurements of the radiation emitted from the surface of Earth</w:t>
      </w:r>
      <w:r w:rsidRPr="00343A27">
        <w:rPr>
          <w:sz w:val="16"/>
        </w:rPr>
        <w:t>.</w:t>
      </w:r>
    </w:p>
    <w:p w14:paraId="0565A63A" w14:textId="77777777" w:rsidR="00D90383" w:rsidRPr="00343A27" w:rsidRDefault="00D90383" w:rsidP="00D90383">
      <w:pPr>
        <w:pStyle w:val="Heading4"/>
        <w:rPr>
          <w:rFonts w:cs="Arial"/>
        </w:rPr>
      </w:pPr>
      <w:r>
        <w:rPr>
          <w:rFonts w:cs="Arial"/>
        </w:rPr>
        <w:t xml:space="preserve">Volcano explosions cause </w:t>
      </w:r>
      <w:r>
        <w:rPr>
          <w:rFonts w:cs="Arial"/>
          <w:u w:val="single"/>
        </w:rPr>
        <w:t>Civilizational Collapse</w:t>
      </w:r>
      <w:r>
        <w:rPr>
          <w:rFonts w:cs="Arial"/>
        </w:rPr>
        <w:t xml:space="preserve"> – </w:t>
      </w:r>
      <w:r>
        <w:rPr>
          <w:rFonts w:cs="Arial"/>
          <w:u w:val="single"/>
        </w:rPr>
        <w:t>Extinction</w:t>
      </w:r>
      <w:r>
        <w:rPr>
          <w:rFonts w:cs="Arial"/>
        </w:rPr>
        <w:t xml:space="preserve"> – predicting and mitigating are </w:t>
      </w:r>
      <w:r>
        <w:rPr>
          <w:rFonts w:cs="Arial"/>
          <w:u w:val="single"/>
        </w:rPr>
        <w:t>key</w:t>
      </w:r>
      <w:r>
        <w:rPr>
          <w:rFonts w:cs="Arial"/>
        </w:rPr>
        <w:t>.</w:t>
      </w:r>
    </w:p>
    <w:p w14:paraId="27A6C4AE" w14:textId="77777777" w:rsidR="00D90383" w:rsidRPr="00903511" w:rsidRDefault="00D90383" w:rsidP="00D90383">
      <w:proofErr w:type="spellStart"/>
      <w:r w:rsidRPr="00903511">
        <w:rPr>
          <w:rStyle w:val="Style13ptBold"/>
        </w:rPr>
        <w:t>Pamlin</w:t>
      </w:r>
      <w:proofErr w:type="spellEnd"/>
      <w:r>
        <w:rPr>
          <w:rStyle w:val="Style13ptBold"/>
        </w:rPr>
        <w:t xml:space="preserve"> and Armstrong 15</w:t>
      </w:r>
      <w:r w:rsidRPr="00903511">
        <w:t>, Dennis, and Stuart Armstrong. "Global challenges: 12 risks that threaten human civilization." Global Challenges Foundation, Stockholm (2015).</w:t>
      </w:r>
      <w:r>
        <w:t xml:space="preserve"> (</w:t>
      </w:r>
      <w:r w:rsidRPr="002E0219">
        <w:t>Entrepreneur and Founder of 21st Century Frontiers, Senior Associate at Chinese Academy of Social Sciences, Visiting Research Fellow at the Research Center of Journalism and Social Development at Renmin University</w:t>
      </w:r>
      <w:r>
        <w:t xml:space="preserve">)//Elmer </w:t>
      </w:r>
    </w:p>
    <w:p w14:paraId="43D4173C" w14:textId="77777777" w:rsidR="00D90383" w:rsidRDefault="00D90383" w:rsidP="00D90383">
      <w:pPr>
        <w:rPr>
          <w:rStyle w:val="StyleUnderline"/>
        </w:rPr>
      </w:pPr>
      <w:r w:rsidRPr="00903511">
        <w:rPr>
          <w:sz w:val="16"/>
        </w:rPr>
        <w:t xml:space="preserve">3.2.2.1 Expected impact disaggregation 3.2.2.2 Probability The eruption which formed the Siberian Traps was one of the largest in history. It was immediately followed by the most severe wave of extinction in the planet’s history, 374 the Permian– Triassic extinction event, 375 where 96% of all marine species and 70% of terrestrial vertebrate species died out. Recent research has provided evidence of a causal link: that the eruption caused the mass extinction.376 There have been many other super-volcanic eruptions throughout history.377 The return period for the largest </w:t>
      </w:r>
      <w:proofErr w:type="spellStart"/>
      <w:r w:rsidRPr="00903511">
        <w:rPr>
          <w:sz w:val="16"/>
        </w:rPr>
        <w:t>supervolcanoes</w:t>
      </w:r>
      <w:proofErr w:type="spellEnd"/>
      <w:r w:rsidRPr="00903511">
        <w:rPr>
          <w:sz w:val="16"/>
        </w:rPr>
        <w:t xml:space="preserve"> (those with a Volcanic Explosivity Index378 of 8 or above) has been estimated from 30,000 years379 at the low end, to 45,000 or even 700,000 years380 at the high end. Many aspects of super-volcanic activity are not well understood as there have been no historical precedents, and such eruptions must be reconstructed from their deposits.381 </w:t>
      </w:r>
      <w:r w:rsidRPr="00903511">
        <w:rPr>
          <w:rStyle w:val="StyleUnderline"/>
        </w:rPr>
        <w:t xml:space="preserve">The </w:t>
      </w:r>
      <w:r w:rsidRPr="0088535C">
        <w:rPr>
          <w:rStyle w:val="Emphasis"/>
          <w:highlight w:val="green"/>
        </w:rPr>
        <w:t>danger from super-volcanoes is</w:t>
      </w:r>
      <w:r w:rsidRPr="0088535C">
        <w:rPr>
          <w:rStyle w:val="StyleUnderline"/>
          <w:highlight w:val="green"/>
        </w:rPr>
        <w:t xml:space="preserve"> </w:t>
      </w:r>
      <w:r w:rsidRPr="00903511">
        <w:rPr>
          <w:rStyle w:val="StyleUnderline"/>
        </w:rPr>
        <w:t xml:space="preserve">the </w:t>
      </w:r>
      <w:proofErr w:type="gramStart"/>
      <w:r w:rsidRPr="0088535C">
        <w:rPr>
          <w:rStyle w:val="Emphasis"/>
          <w:highlight w:val="green"/>
        </w:rPr>
        <w:t>amount</w:t>
      </w:r>
      <w:proofErr w:type="gramEnd"/>
      <w:r w:rsidRPr="0088535C">
        <w:rPr>
          <w:rStyle w:val="Emphasis"/>
          <w:highlight w:val="green"/>
        </w:rPr>
        <w:t xml:space="preserve"> of aerosols and dust projected</w:t>
      </w:r>
      <w:r w:rsidRPr="0088535C">
        <w:rPr>
          <w:rStyle w:val="StyleUnderline"/>
          <w:highlight w:val="green"/>
        </w:rPr>
        <w:t xml:space="preserve"> </w:t>
      </w:r>
      <w:r w:rsidRPr="00903511">
        <w:rPr>
          <w:rStyle w:val="StyleUnderline"/>
        </w:rPr>
        <w:t xml:space="preserve">into the upper atmosphere. This dust would absorb the Sun’s rays and </w:t>
      </w:r>
      <w:r w:rsidRPr="0088535C">
        <w:rPr>
          <w:rStyle w:val="Emphasis"/>
          <w:highlight w:val="green"/>
        </w:rPr>
        <w:t>cause a global volcanic winter</w:t>
      </w:r>
      <w:r w:rsidRPr="00903511">
        <w:rPr>
          <w:rStyle w:val="StyleUnderline"/>
        </w:rPr>
        <w:t xml:space="preserve">. The Mt Pinatubo eruption of 1991 caused an average global cooling of surface temperatures by 0.5°C over three years, while the Toba eruption around 70,000 years ago is </w:t>
      </w:r>
      <w:r w:rsidRPr="00903511">
        <w:rPr>
          <w:rStyle w:val="StyleUnderline"/>
        </w:rPr>
        <w:lastRenderedPageBreak/>
        <w:t xml:space="preserve">thought by some to have </w:t>
      </w:r>
      <w:r w:rsidRPr="00903511">
        <w:rPr>
          <w:rStyle w:val="Emphasis"/>
        </w:rPr>
        <w:t>cooled global temperatures for over two centuries</w:t>
      </w:r>
      <w:r w:rsidRPr="00903511">
        <w:rPr>
          <w:sz w:val="16"/>
        </w:rPr>
        <w:t>.382 The effect of these eruptions could be best compared with that of a nuclear war. The eruption would be more violent than the nuclear explosions,383 but would be less likely to ignite firestorms and other secondary effects. Unlike nuclear weapons, a super-volcano would not be targeted, leaving most of the world’s infrastructure intact. The extent of the impact would thus depend on the severity of the eruption - which might or might not be foreseen, depending on improvements in volcanic predictions384 - and the subsequent policy response. Another Siberian Trap-like eruption is extremely unlikely on human timescales, but</w:t>
      </w:r>
      <w:r w:rsidRPr="00903511">
        <w:rPr>
          <w:rStyle w:val="StyleUnderline"/>
        </w:rPr>
        <w:t xml:space="preserve"> the damage from </w:t>
      </w:r>
      <w:r w:rsidRPr="0088535C">
        <w:rPr>
          <w:rStyle w:val="Emphasis"/>
          <w:highlight w:val="green"/>
        </w:rPr>
        <w:t>even a smaller eruption could affect</w:t>
      </w:r>
      <w:r w:rsidRPr="0088535C">
        <w:rPr>
          <w:rStyle w:val="StyleUnderline"/>
          <w:highlight w:val="green"/>
        </w:rPr>
        <w:t xml:space="preserve"> </w:t>
      </w:r>
      <w:r w:rsidRPr="00903511">
        <w:rPr>
          <w:rStyle w:val="StyleUnderline"/>
        </w:rPr>
        <w:t xml:space="preserve">the </w:t>
      </w:r>
      <w:r w:rsidRPr="0088535C">
        <w:rPr>
          <w:rStyle w:val="Emphasis"/>
          <w:highlight w:val="green"/>
        </w:rPr>
        <w:t>climate</w:t>
      </w:r>
      <w:r w:rsidRPr="00903511">
        <w:rPr>
          <w:rStyle w:val="StyleUnderline"/>
        </w:rPr>
        <w:t xml:space="preserve">, </w:t>
      </w:r>
      <w:r w:rsidRPr="0088535C">
        <w:rPr>
          <w:rStyle w:val="Emphasis"/>
          <w:highlight w:val="green"/>
        </w:rPr>
        <w:t>damage</w:t>
      </w:r>
      <w:r w:rsidRPr="0088535C">
        <w:rPr>
          <w:rStyle w:val="StyleUnderline"/>
          <w:highlight w:val="green"/>
        </w:rPr>
        <w:t xml:space="preserve"> </w:t>
      </w:r>
      <w:r w:rsidRPr="00903511">
        <w:rPr>
          <w:rStyle w:val="StyleUnderline"/>
        </w:rPr>
        <w:t xml:space="preserve">the </w:t>
      </w:r>
      <w:r w:rsidRPr="0088535C">
        <w:rPr>
          <w:rStyle w:val="Emphasis"/>
          <w:highlight w:val="green"/>
        </w:rPr>
        <w:t>biosphere</w:t>
      </w:r>
      <w:r w:rsidRPr="00903511">
        <w:rPr>
          <w:rStyle w:val="StyleUnderline"/>
        </w:rPr>
        <w:t xml:space="preserve">, </w:t>
      </w:r>
      <w:r w:rsidRPr="0088535C">
        <w:rPr>
          <w:rStyle w:val="Emphasis"/>
          <w:highlight w:val="green"/>
        </w:rPr>
        <w:t>affect food supplies</w:t>
      </w:r>
      <w:r w:rsidRPr="0088535C">
        <w:rPr>
          <w:rStyle w:val="StyleUnderline"/>
          <w:highlight w:val="green"/>
        </w:rPr>
        <w:t xml:space="preserve"> </w:t>
      </w:r>
      <w:r w:rsidRPr="0088535C">
        <w:rPr>
          <w:rStyle w:val="Emphasis"/>
          <w:highlight w:val="green"/>
        </w:rPr>
        <w:t>and create political instability</w:t>
      </w:r>
      <w:r w:rsidRPr="00903511">
        <w:rPr>
          <w:rStyle w:val="StyleUnderline"/>
        </w:rPr>
        <w:t>. A report by a Geological Society of London working group notes: “</w:t>
      </w:r>
      <w:r w:rsidRPr="0088535C">
        <w:rPr>
          <w:rStyle w:val="Emphasis"/>
          <w:highlight w:val="green"/>
        </w:rPr>
        <w:t>Although</w:t>
      </w:r>
      <w:r w:rsidRPr="0088535C">
        <w:rPr>
          <w:rStyle w:val="StyleUnderline"/>
          <w:highlight w:val="green"/>
        </w:rPr>
        <w:t xml:space="preserve"> </w:t>
      </w:r>
      <w:r w:rsidRPr="00903511">
        <w:rPr>
          <w:rStyle w:val="StyleUnderline"/>
        </w:rPr>
        <w:t xml:space="preserve">at present </w:t>
      </w:r>
      <w:r w:rsidRPr="0088535C">
        <w:rPr>
          <w:rStyle w:val="Emphasis"/>
          <w:highlight w:val="green"/>
        </w:rPr>
        <w:t xml:space="preserve">there is no technical fix for averting </w:t>
      </w:r>
      <w:proofErr w:type="spellStart"/>
      <w:r w:rsidRPr="0088535C">
        <w:rPr>
          <w:rStyle w:val="Emphasis"/>
          <w:highlight w:val="green"/>
        </w:rPr>
        <w:t>supereruptions</w:t>
      </w:r>
      <w:proofErr w:type="spellEnd"/>
      <w:r w:rsidRPr="00903511">
        <w:rPr>
          <w:rStyle w:val="StyleUnderline"/>
        </w:rPr>
        <w:t xml:space="preserve">, </w:t>
      </w:r>
      <w:r w:rsidRPr="0088535C">
        <w:rPr>
          <w:rStyle w:val="Emphasis"/>
          <w:highlight w:val="green"/>
        </w:rPr>
        <w:t>improved monitoring</w:t>
      </w:r>
      <w:r w:rsidRPr="00903511">
        <w:rPr>
          <w:rStyle w:val="StyleUnderline"/>
        </w:rPr>
        <w:t xml:space="preserve">, awareness-raising and research-based planning </w:t>
      </w:r>
      <w:r w:rsidRPr="0088535C">
        <w:rPr>
          <w:rStyle w:val="Emphasis"/>
          <w:highlight w:val="green"/>
        </w:rPr>
        <w:t>would reduce the suffering of</w:t>
      </w:r>
      <w:r w:rsidRPr="0088535C">
        <w:rPr>
          <w:rStyle w:val="StyleUnderline"/>
          <w:highlight w:val="green"/>
        </w:rPr>
        <w:t xml:space="preserve"> </w:t>
      </w:r>
      <w:r w:rsidRPr="00903511">
        <w:rPr>
          <w:rStyle w:val="StyleUnderline"/>
        </w:rPr>
        <w:t xml:space="preserve">many </w:t>
      </w:r>
      <w:r w:rsidRPr="0088535C">
        <w:rPr>
          <w:rStyle w:val="Emphasis"/>
          <w:highlight w:val="green"/>
        </w:rPr>
        <w:t>millions</w:t>
      </w:r>
      <w:r w:rsidRPr="0088535C">
        <w:rPr>
          <w:rStyle w:val="StyleUnderline"/>
          <w:highlight w:val="green"/>
        </w:rPr>
        <w:t xml:space="preserve"> </w:t>
      </w:r>
      <w:r w:rsidRPr="00903511">
        <w:rPr>
          <w:rStyle w:val="StyleUnderline"/>
        </w:rPr>
        <w:t xml:space="preserve">of people.” 385 Though humanity currently produces enough food to feed everyone,386 this supply is distributed extremely unevenly, and starvation still exists. </w:t>
      </w:r>
      <w:proofErr w:type="gramStart"/>
      <w:r w:rsidRPr="00903511">
        <w:rPr>
          <w:rStyle w:val="StyleUnderline"/>
        </w:rPr>
        <w:t>Therefore</w:t>
      </w:r>
      <w:proofErr w:type="gramEnd"/>
      <w:r w:rsidRPr="00903511">
        <w:rPr>
          <w:rStyle w:val="StyleUnderline"/>
        </w:rPr>
        <w:t xml:space="preserve"> a disruption that is small in an absolute sense could still cause mass starvation. </w:t>
      </w:r>
      <w:r w:rsidRPr="0088535C">
        <w:rPr>
          <w:rStyle w:val="Emphasis"/>
          <w:highlight w:val="green"/>
        </w:rPr>
        <w:t>Mass starvation</w:t>
      </w:r>
      <w:r w:rsidRPr="00903511">
        <w:rPr>
          <w:rStyle w:val="StyleUnderline"/>
        </w:rPr>
        <w:t xml:space="preserve">, mass </w:t>
      </w:r>
      <w:r w:rsidRPr="0088535C">
        <w:rPr>
          <w:rStyle w:val="Emphasis"/>
          <w:highlight w:val="green"/>
        </w:rPr>
        <w:t>migration</w:t>
      </w:r>
      <w:r w:rsidRPr="00903511">
        <w:rPr>
          <w:rStyle w:val="StyleUnderline"/>
        </w:rPr>
        <w:t xml:space="preserve">, </w:t>
      </w:r>
      <w:r w:rsidRPr="0088535C">
        <w:rPr>
          <w:rStyle w:val="Emphasis"/>
          <w:highlight w:val="green"/>
        </w:rPr>
        <w:t>political instability and wars</w:t>
      </w:r>
      <w:r w:rsidRPr="0088535C">
        <w:rPr>
          <w:rStyle w:val="StyleUnderline"/>
          <w:highlight w:val="green"/>
        </w:rPr>
        <w:t xml:space="preserve"> </w:t>
      </w:r>
      <w:r w:rsidRPr="0088535C">
        <w:rPr>
          <w:rStyle w:val="Emphasis"/>
          <w:highlight w:val="green"/>
        </w:rPr>
        <w:t>could be triggered</w:t>
      </w:r>
      <w:r w:rsidRPr="00903511">
        <w:rPr>
          <w:rStyle w:val="StyleUnderline"/>
        </w:rPr>
        <w:t xml:space="preserve">, possibly </w:t>
      </w:r>
      <w:r w:rsidRPr="0088535C">
        <w:rPr>
          <w:rStyle w:val="Emphasis"/>
          <w:highlight w:val="green"/>
        </w:rPr>
        <w:t xml:space="preserve">leading to a </w:t>
      </w:r>
      <w:proofErr w:type="spellStart"/>
      <w:r w:rsidRPr="0088535C">
        <w:rPr>
          <w:rStyle w:val="Emphasis"/>
          <w:highlight w:val="green"/>
        </w:rPr>
        <w:t>civilisation</w:t>
      </w:r>
      <w:proofErr w:type="spellEnd"/>
      <w:r w:rsidRPr="0088535C">
        <w:rPr>
          <w:rStyle w:val="Emphasis"/>
          <w:highlight w:val="green"/>
        </w:rPr>
        <w:t xml:space="preserve"> collapse</w:t>
      </w:r>
      <w:r w:rsidRPr="00903511">
        <w:rPr>
          <w:rStyle w:val="StyleUnderline"/>
        </w:rPr>
        <w:t xml:space="preserve">. Unless the eruption is at the extreme end of the damage scale and makes the planet unviable, </w:t>
      </w:r>
      <w:r w:rsidRPr="0088535C">
        <w:rPr>
          <w:rStyle w:val="Emphasis"/>
          <w:highlight w:val="green"/>
          <w:bdr w:val="single" w:sz="18" w:space="0" w:color="auto"/>
        </w:rPr>
        <w:t>human extinction is possible</w:t>
      </w:r>
      <w:r w:rsidRPr="0088535C">
        <w:rPr>
          <w:rStyle w:val="StyleUnderline"/>
          <w:highlight w:val="green"/>
        </w:rPr>
        <w:t xml:space="preserve"> </w:t>
      </w:r>
      <w:r w:rsidRPr="00903511">
        <w:rPr>
          <w:rStyle w:val="StyleUnderline"/>
        </w:rPr>
        <w:t xml:space="preserve">only as a consequence of </w:t>
      </w:r>
      <w:proofErr w:type="spellStart"/>
      <w:r w:rsidRPr="00903511">
        <w:rPr>
          <w:rStyle w:val="StyleUnderline"/>
        </w:rPr>
        <w:t>civilisation</w:t>
      </w:r>
      <w:proofErr w:type="spellEnd"/>
      <w:r w:rsidRPr="00903511">
        <w:rPr>
          <w:rStyle w:val="StyleUnderline"/>
        </w:rPr>
        <w:t xml:space="preserve"> collapse and subsequent shocks.387</w:t>
      </w:r>
    </w:p>
    <w:p w14:paraId="3A8C3256" w14:textId="77777777" w:rsidR="00D90383" w:rsidRDefault="00D90383" w:rsidP="00D90383">
      <w:pPr>
        <w:pStyle w:val="Heading4"/>
      </w:pPr>
      <w:r>
        <w:t xml:space="preserve">Improved Atmospheric Science </w:t>
      </w:r>
      <w:r>
        <w:rPr>
          <w:u w:val="single"/>
        </w:rPr>
        <w:t>solves</w:t>
      </w:r>
      <w:r>
        <w:t xml:space="preserve"> Natural Disasters.</w:t>
      </w:r>
    </w:p>
    <w:p w14:paraId="2F73E968" w14:textId="77777777" w:rsidR="00D90383" w:rsidRPr="006F05AA" w:rsidRDefault="00D90383" w:rsidP="00D90383">
      <w:r w:rsidRPr="006F05AA">
        <w:rPr>
          <w:rStyle w:val="Style13ptBold"/>
        </w:rPr>
        <w:t>Fox et Al 18</w:t>
      </w:r>
      <w:r w:rsidRPr="006F05AA">
        <w:t xml:space="preserve"> H. Steptoe, S. Jones, and H. Fox 2-28-2018 "Can Atmospheric Science Improve Global Disaster Resilience?"</w:t>
      </w:r>
      <w:r>
        <w:t xml:space="preserve"> </w:t>
      </w:r>
      <w:hyperlink r:id="rId13" w:history="1">
        <w:r w:rsidRPr="002B7B5B">
          <w:rPr>
            <w:rStyle w:val="Hyperlink"/>
          </w:rPr>
          <w:t>https://eos.org/editors-vox/can-atmospheric-science-improve-global-disaster-resilience</w:t>
        </w:r>
      </w:hyperlink>
      <w:r>
        <w:t xml:space="preserve"> (Science Writer at EOS)//Elmer </w:t>
      </w:r>
    </w:p>
    <w:p w14:paraId="0CCDFE4C" w14:textId="77777777" w:rsidR="00D90383" w:rsidRPr="00100A74" w:rsidRDefault="00D90383" w:rsidP="00D90383">
      <w:pPr>
        <w:rPr>
          <w:sz w:val="16"/>
        </w:rPr>
      </w:pPr>
      <w:r w:rsidRPr="006F05AA">
        <w:rPr>
          <w:rStyle w:val="StyleUnderline"/>
        </w:rPr>
        <w:t xml:space="preserve">Many of the </w:t>
      </w:r>
      <w:r w:rsidRPr="0088535C">
        <w:rPr>
          <w:rStyle w:val="Emphasis"/>
          <w:highlight w:val="green"/>
        </w:rPr>
        <w:t>natural disasters</w:t>
      </w:r>
      <w:r w:rsidRPr="0088535C">
        <w:rPr>
          <w:rStyle w:val="StyleUnderline"/>
          <w:highlight w:val="green"/>
        </w:rPr>
        <w:t xml:space="preserve"> </w:t>
      </w:r>
      <w:r w:rsidRPr="006F05AA">
        <w:rPr>
          <w:rStyle w:val="StyleUnderline"/>
        </w:rPr>
        <w:t xml:space="preserve">that make the news headlines </w:t>
      </w:r>
      <w:r w:rsidRPr="0088535C">
        <w:rPr>
          <w:rStyle w:val="Emphasis"/>
          <w:highlight w:val="green"/>
        </w:rPr>
        <w:t>are related to</w:t>
      </w:r>
      <w:r w:rsidRPr="0088535C">
        <w:rPr>
          <w:rStyle w:val="StyleUnderline"/>
          <w:highlight w:val="green"/>
        </w:rPr>
        <w:t xml:space="preserve"> </w:t>
      </w:r>
      <w:r w:rsidRPr="006F05AA">
        <w:rPr>
          <w:rStyle w:val="StyleUnderline"/>
        </w:rPr>
        <w:t xml:space="preserve">extreme or </w:t>
      </w:r>
      <w:r w:rsidRPr="0088535C">
        <w:rPr>
          <w:rStyle w:val="Emphasis"/>
          <w:highlight w:val="green"/>
          <w:bdr w:val="single" w:sz="18" w:space="0" w:color="auto"/>
        </w:rPr>
        <w:t>unusual weather events.</w:t>
      </w:r>
      <w:r w:rsidRPr="00100A74">
        <w:rPr>
          <w:sz w:val="16"/>
        </w:rPr>
        <w:t xml:space="preserve"> In an open-access article recently published in Reviews in Geophysics, Steptoe et al. [2018] </w:t>
      </w:r>
      <w:r w:rsidRPr="0088535C">
        <w:rPr>
          <w:rStyle w:val="Emphasis"/>
          <w:highlight w:val="green"/>
        </w:rPr>
        <w:t>examine</w:t>
      </w:r>
      <w:r w:rsidRPr="0088535C">
        <w:rPr>
          <w:rStyle w:val="StyleUnderline"/>
          <w:highlight w:val="green"/>
        </w:rPr>
        <w:t xml:space="preserve"> </w:t>
      </w:r>
      <w:r w:rsidRPr="0088535C">
        <w:rPr>
          <w:rStyle w:val="Emphasis"/>
          <w:highlight w:val="green"/>
        </w:rPr>
        <w:t>extreme atmospheric hazards</w:t>
      </w:r>
      <w:r w:rsidRPr="0088535C">
        <w:rPr>
          <w:rStyle w:val="StyleUnderline"/>
          <w:highlight w:val="green"/>
        </w:rPr>
        <w:t xml:space="preserve"> </w:t>
      </w:r>
      <w:r w:rsidRPr="006F05AA">
        <w:rPr>
          <w:rStyle w:val="StyleUnderline"/>
        </w:rPr>
        <w:t xml:space="preserve">effecting different countries and regions around the world, </w:t>
      </w:r>
      <w:r w:rsidRPr="0088535C">
        <w:rPr>
          <w:rStyle w:val="Emphasis"/>
          <w:highlight w:val="green"/>
        </w:rPr>
        <w:t>and</w:t>
      </w:r>
      <w:r w:rsidRPr="0088535C">
        <w:rPr>
          <w:rStyle w:val="StyleUnderline"/>
          <w:highlight w:val="green"/>
        </w:rPr>
        <w:t xml:space="preserve"> </w:t>
      </w:r>
      <w:r w:rsidRPr="006F05AA">
        <w:rPr>
          <w:rStyle w:val="StyleUnderline"/>
        </w:rPr>
        <w:t xml:space="preserve">their </w:t>
      </w:r>
      <w:r w:rsidRPr="0088535C">
        <w:rPr>
          <w:rStyle w:val="Emphasis"/>
          <w:highlight w:val="green"/>
        </w:rPr>
        <w:t>connections with</w:t>
      </w:r>
      <w:r w:rsidRPr="0088535C">
        <w:rPr>
          <w:rStyle w:val="StyleUnderline"/>
          <w:highlight w:val="green"/>
        </w:rPr>
        <w:t xml:space="preserve"> </w:t>
      </w:r>
      <w:r w:rsidRPr="006F05AA">
        <w:rPr>
          <w:rStyle w:val="StyleUnderline"/>
        </w:rPr>
        <w:t xml:space="preserve">the </w:t>
      </w:r>
      <w:r w:rsidRPr="0088535C">
        <w:rPr>
          <w:rStyle w:val="Emphasis"/>
          <w:highlight w:val="green"/>
          <w:bdr w:val="single" w:sz="18" w:space="0" w:color="auto"/>
        </w:rPr>
        <w:t>global climate system</w:t>
      </w:r>
      <w:r w:rsidRPr="00100A74">
        <w:rPr>
          <w:sz w:val="16"/>
        </w:rPr>
        <w:t xml:space="preserve">. The editor asked the authors to explain more about these hazards and describe how scientific insights can be used by governments, communities and corporations involved in disaster risk reduction. </w:t>
      </w:r>
      <w:r w:rsidRPr="006F05AA">
        <w:rPr>
          <w:rStyle w:val="StyleUnderline"/>
        </w:rPr>
        <w:t xml:space="preserve">What do you mean by “extreme atmospheric hazards”? Extreme atmospheric hazards are high impact weather events, typically judged by human or financial losses, </w:t>
      </w:r>
      <w:r w:rsidRPr="0088535C">
        <w:rPr>
          <w:rStyle w:val="Emphasis"/>
          <w:highlight w:val="green"/>
        </w:rPr>
        <w:t>caused by</w:t>
      </w:r>
      <w:r w:rsidRPr="006F05AA">
        <w:rPr>
          <w:rStyle w:val="StyleUnderline"/>
        </w:rPr>
        <w:t xml:space="preserve"> </w:t>
      </w:r>
      <w:r w:rsidRPr="0088535C">
        <w:rPr>
          <w:rStyle w:val="Emphasis"/>
          <w:highlight w:val="green"/>
          <w:bdr w:val="single" w:sz="18" w:space="0" w:color="auto"/>
        </w:rPr>
        <w:t>processes occurring in the Earth’s atmosphere</w:t>
      </w:r>
      <w:r w:rsidRPr="006F05AA">
        <w:rPr>
          <w:rStyle w:val="StyleUnderline"/>
        </w:rPr>
        <w:t xml:space="preserve">. The atmospheric processes responsible for extreme events are themselves often </w:t>
      </w:r>
      <w:r w:rsidRPr="00100A74">
        <w:rPr>
          <w:rStyle w:val="Emphasis"/>
        </w:rPr>
        <w:t xml:space="preserve">influenced by some other </w:t>
      </w:r>
      <w:r w:rsidRPr="00100A74">
        <w:rPr>
          <w:rStyle w:val="Emphasis"/>
        </w:rPr>
        <w:lastRenderedPageBreak/>
        <w:t>large-scale component of the Earth’s atmosphere-ocean system, such as ocean-wide changes to sea-surface temperatures</w:t>
      </w:r>
      <w:r w:rsidRPr="00100A74">
        <w:rPr>
          <w:sz w:val="16"/>
        </w:rPr>
        <w:t xml:space="preserve">. </w:t>
      </w:r>
      <w:r w:rsidRPr="006F05AA">
        <w:rPr>
          <w:rStyle w:val="StyleUnderline"/>
        </w:rPr>
        <w:t xml:space="preserve">Why is it </w:t>
      </w:r>
      <w:r w:rsidRPr="0088535C">
        <w:rPr>
          <w:rStyle w:val="Emphasis"/>
          <w:highlight w:val="green"/>
        </w:rPr>
        <w:t>important to understand</w:t>
      </w:r>
      <w:r w:rsidRPr="0088535C">
        <w:rPr>
          <w:rStyle w:val="StyleUnderline"/>
          <w:highlight w:val="green"/>
        </w:rPr>
        <w:t xml:space="preserve"> </w:t>
      </w:r>
      <w:r w:rsidRPr="0088535C">
        <w:rPr>
          <w:rStyle w:val="Emphasis"/>
          <w:highlight w:val="green"/>
        </w:rPr>
        <w:t>regional</w:t>
      </w:r>
      <w:r w:rsidRPr="0088535C">
        <w:rPr>
          <w:rStyle w:val="StyleUnderline"/>
          <w:highlight w:val="green"/>
        </w:rPr>
        <w:t xml:space="preserve"> </w:t>
      </w:r>
      <w:r w:rsidRPr="006F05AA">
        <w:rPr>
          <w:rStyle w:val="StyleUnderline"/>
        </w:rPr>
        <w:t xml:space="preserve">extreme </w:t>
      </w:r>
      <w:r w:rsidRPr="0088535C">
        <w:rPr>
          <w:rStyle w:val="Emphasis"/>
          <w:highlight w:val="green"/>
        </w:rPr>
        <w:t>atmospheric events</w:t>
      </w:r>
      <w:r w:rsidRPr="0088535C">
        <w:rPr>
          <w:rStyle w:val="StyleUnderline"/>
          <w:highlight w:val="green"/>
        </w:rPr>
        <w:t xml:space="preserve"> </w:t>
      </w:r>
      <w:r w:rsidRPr="0088535C">
        <w:rPr>
          <w:rStyle w:val="Emphasis"/>
          <w:highlight w:val="green"/>
          <w:bdr w:val="single" w:sz="18" w:space="0" w:color="auto"/>
        </w:rPr>
        <w:t>in the wider context</w:t>
      </w:r>
      <w:r w:rsidRPr="0088535C">
        <w:rPr>
          <w:rStyle w:val="StyleUnderline"/>
          <w:highlight w:val="green"/>
        </w:rPr>
        <w:t xml:space="preserve"> </w:t>
      </w:r>
      <w:r w:rsidRPr="006F05AA">
        <w:rPr>
          <w:rStyle w:val="StyleUnderline"/>
        </w:rPr>
        <w:t xml:space="preserve">of </w:t>
      </w:r>
      <w:proofErr w:type="gramStart"/>
      <w:r w:rsidRPr="006F05AA">
        <w:rPr>
          <w:rStyle w:val="StyleUnderline"/>
        </w:rPr>
        <w:t>large scale</w:t>
      </w:r>
      <w:proofErr w:type="gramEnd"/>
      <w:r w:rsidRPr="006F05AA">
        <w:rPr>
          <w:rStyle w:val="StyleUnderline"/>
        </w:rPr>
        <w:t xml:space="preserve"> atmosphere-ocean processes? In atmospheric science, the links that connect large scale changes in the atmosphere or ocean (such as widespread changes in temperature or humidity in an ocean basin) with localized hazards relating to regional weather conditions (such as extremes of rainfall or temperature) are collectively referred to as teleconnections</w:t>
      </w:r>
      <w:r w:rsidRPr="00100A74">
        <w:rPr>
          <w:sz w:val="16"/>
        </w:rPr>
        <w:t xml:space="preserve">. </w:t>
      </w:r>
      <w:r w:rsidRPr="006F05AA">
        <w:rPr>
          <w:rStyle w:val="StyleUnderline"/>
        </w:rPr>
        <w:t xml:space="preserve">Most </w:t>
      </w:r>
      <w:r w:rsidRPr="0088535C">
        <w:rPr>
          <w:rStyle w:val="Emphasis"/>
          <w:highlight w:val="green"/>
        </w:rPr>
        <w:t>local extreme events</w:t>
      </w:r>
      <w:r w:rsidRPr="0088535C">
        <w:rPr>
          <w:rStyle w:val="StyleUnderline"/>
          <w:highlight w:val="green"/>
        </w:rPr>
        <w:t xml:space="preserve"> </w:t>
      </w:r>
      <w:r w:rsidRPr="006F05AA">
        <w:rPr>
          <w:rStyle w:val="StyleUnderline"/>
        </w:rPr>
        <w:t xml:space="preserve">may be </w:t>
      </w:r>
      <w:r w:rsidRPr="0088535C">
        <w:rPr>
          <w:rStyle w:val="Emphasis"/>
          <w:highlight w:val="green"/>
        </w:rPr>
        <w:t>related to temporal changes in</w:t>
      </w:r>
      <w:r w:rsidRPr="0088535C">
        <w:rPr>
          <w:rStyle w:val="StyleUnderline"/>
          <w:highlight w:val="green"/>
        </w:rPr>
        <w:t xml:space="preserve"> </w:t>
      </w:r>
      <w:r w:rsidRPr="006F05AA">
        <w:rPr>
          <w:rStyle w:val="StyleUnderline"/>
        </w:rPr>
        <w:t xml:space="preserve">the </w:t>
      </w:r>
      <w:proofErr w:type="gramStart"/>
      <w:r w:rsidRPr="0088535C">
        <w:rPr>
          <w:rStyle w:val="Emphasis"/>
          <w:highlight w:val="green"/>
        </w:rPr>
        <w:t>large</w:t>
      </w:r>
      <w:r w:rsidRPr="0088535C">
        <w:rPr>
          <w:rStyle w:val="StyleUnderline"/>
          <w:highlight w:val="green"/>
        </w:rPr>
        <w:t xml:space="preserve"> </w:t>
      </w:r>
      <w:r w:rsidRPr="006F05AA">
        <w:rPr>
          <w:rStyle w:val="StyleUnderline"/>
        </w:rPr>
        <w:t>scale</w:t>
      </w:r>
      <w:proofErr w:type="gramEnd"/>
      <w:r w:rsidRPr="006F05AA">
        <w:rPr>
          <w:rStyle w:val="StyleUnderline"/>
        </w:rPr>
        <w:t xml:space="preserve"> </w:t>
      </w:r>
      <w:r w:rsidRPr="0088535C">
        <w:rPr>
          <w:rStyle w:val="Emphasis"/>
          <w:highlight w:val="green"/>
        </w:rPr>
        <w:t>dynamics</w:t>
      </w:r>
      <w:r w:rsidRPr="0088535C">
        <w:rPr>
          <w:rStyle w:val="StyleUnderline"/>
          <w:highlight w:val="green"/>
        </w:rPr>
        <w:t xml:space="preserve"> </w:t>
      </w:r>
      <w:r w:rsidRPr="006F05AA">
        <w:rPr>
          <w:rStyle w:val="StyleUnderline"/>
        </w:rPr>
        <w:t>of the climate system.</w:t>
      </w:r>
      <w:r w:rsidRPr="00100A74">
        <w:rPr>
          <w:sz w:val="16"/>
        </w:rPr>
        <w:t xml:space="preserve"> </w:t>
      </w:r>
      <w:r w:rsidRPr="006F05AA">
        <w:rPr>
          <w:rStyle w:val="StyleUnderline"/>
        </w:rPr>
        <w:t>Large scale changes are predicted by weather and climate models more skillfully than local extremes so understanding the link is vital to understanding impacts</w:t>
      </w:r>
      <w:r w:rsidRPr="00100A74">
        <w:rPr>
          <w:sz w:val="16"/>
        </w:rPr>
        <w:t xml:space="preserve">. There are many different kinds of teleconnection, typically named after the geographic location in which they are observed. </w:t>
      </w:r>
      <w:r w:rsidRPr="00100A74">
        <w:rPr>
          <w:rStyle w:val="Emphasis"/>
        </w:rPr>
        <w:t>Because any one teleconnection may influence weather conditions in multiple remote locations, understanding the interplay between regional extremes and teleconnections helps us to understand how different extreme hazards occurring in widely separate locations can have a common origin</w:t>
      </w:r>
      <w:r w:rsidRPr="003C5201">
        <w:rPr>
          <w:rStyle w:val="StyleUnderline"/>
        </w:rPr>
        <w:t>.</w:t>
      </w:r>
      <w:r w:rsidRPr="00100A74">
        <w:rPr>
          <w:sz w:val="16"/>
        </w:rPr>
        <w:t xml:space="preserve"> In our review, we examined 16 different regional hazards and their interplay with eight different teleconnections. Can you give a specific example of a regional atmospheric hazard and its connection to global teleconnections? </w:t>
      </w:r>
      <w:r w:rsidRPr="003C5201">
        <w:rPr>
          <w:rStyle w:val="StyleUnderline"/>
        </w:rPr>
        <w:t>In our review, we find that rainfall over China shares the most connections with global drivers. We summarized academic papers that have identified links to six teleconnections including large scale atmosphere-ocean processes in both Northern and Southern Hemispheres</w:t>
      </w:r>
      <w:r w:rsidRPr="00100A74">
        <w:rPr>
          <w:sz w:val="16"/>
        </w:rPr>
        <w:t xml:space="preserve">. </w:t>
      </w:r>
      <w:r w:rsidRPr="003C5201">
        <w:rPr>
          <w:rStyle w:val="StyleUnderline"/>
        </w:rPr>
        <w:t>The regional hazard with the strongest single linkage to a teleconnection are windstorms over Europe, and their connection to the North Atlantic Oscillation (NAO). The NAO describes a varying pattern in surface pressure across the North Atlantic</w:t>
      </w:r>
      <w:r w:rsidRPr="00100A74">
        <w:rPr>
          <w:sz w:val="16"/>
        </w:rPr>
        <w:t xml:space="preserve">. For European windstorms, the NAO pattern has a strong steering effect on winds high in the atmosphere, which in turn influences the path stormy weather takes as it approaches Europe. Which is the most significant process that influences multiple hazards across different regions at the same time. Our investigation finds that El Niño–Southern Oscillation (ENSO) influence 15 regional hazards. ENSO describes variations in sea-surface temperatures in the equatorial Pacific. In some cases, this connection is relatively well understood (for example, the way it influences rainfall over South Africa) and in other cases work is still being carried out to better understand the connection (such as its influence on Mexican rainfall). How does a scientific understanding of these teleconnections help to understand the risks and prepare for extreme events? Extreme events are the occasions that pose the greatest risk to communities and livelihoods. Hence, understanding the sorts of climatic situations where extremes events are more likely to happen represents one important facet of disaster risk management. By understanding the teleconnections and their associated hazards, it becomes possible to develop mitigation methods tailored to, and in advance of, potential risks. For example, the relationship between rainfall in South and Southeast Asia is driven by connections with the Indian Ocean Dipole (IOD) and ENSO. </w:t>
      </w:r>
      <w:r w:rsidRPr="0088535C">
        <w:rPr>
          <w:rStyle w:val="Emphasis"/>
          <w:highlight w:val="green"/>
        </w:rPr>
        <w:t>Understanding</w:t>
      </w:r>
      <w:r w:rsidRPr="0088535C">
        <w:rPr>
          <w:rStyle w:val="StyleUnderline"/>
          <w:highlight w:val="green"/>
        </w:rPr>
        <w:t xml:space="preserve"> </w:t>
      </w:r>
      <w:r w:rsidRPr="003C5201">
        <w:rPr>
          <w:rStyle w:val="StyleUnderline"/>
        </w:rPr>
        <w:t xml:space="preserve">this complex relationship </w:t>
      </w:r>
      <w:r w:rsidRPr="0088535C">
        <w:rPr>
          <w:rStyle w:val="Emphasis"/>
          <w:highlight w:val="green"/>
        </w:rPr>
        <w:t>may offer</w:t>
      </w:r>
      <w:r w:rsidRPr="003C5201">
        <w:rPr>
          <w:rStyle w:val="StyleUnderline"/>
        </w:rPr>
        <w:t xml:space="preserve"> a </w:t>
      </w:r>
      <w:r w:rsidRPr="0088535C">
        <w:rPr>
          <w:rStyle w:val="Emphasis"/>
          <w:highlight w:val="green"/>
          <w:bdr w:val="single" w:sz="18" w:space="0" w:color="auto"/>
        </w:rPr>
        <w:t>predictive insight</w:t>
      </w:r>
      <w:r w:rsidRPr="0088535C">
        <w:rPr>
          <w:rStyle w:val="StyleUnderline"/>
          <w:highlight w:val="green"/>
        </w:rPr>
        <w:t xml:space="preserve"> </w:t>
      </w:r>
      <w:r w:rsidRPr="003C5201">
        <w:rPr>
          <w:rStyle w:val="StyleUnderline"/>
        </w:rPr>
        <w:t>into rainfall and potential hazards, such as flood or drought, for the coming season</w:t>
      </w:r>
      <w:r w:rsidRPr="00100A74">
        <w:rPr>
          <w:sz w:val="16"/>
        </w:rPr>
        <w:t xml:space="preserve">. </w:t>
      </w:r>
      <w:r w:rsidRPr="003C5201">
        <w:rPr>
          <w:rStyle w:val="StyleUnderline"/>
        </w:rPr>
        <w:t xml:space="preserve">This predictive insight in one aspect the scientific community can </w:t>
      </w:r>
      <w:r w:rsidRPr="0088535C">
        <w:rPr>
          <w:rStyle w:val="Emphasis"/>
          <w:highlight w:val="green"/>
        </w:rPr>
        <w:t>contribute to</w:t>
      </w:r>
      <w:r w:rsidRPr="0088535C">
        <w:rPr>
          <w:rStyle w:val="StyleUnderline"/>
          <w:highlight w:val="green"/>
        </w:rPr>
        <w:t xml:space="preserve"> </w:t>
      </w:r>
      <w:r w:rsidRPr="003C5201">
        <w:rPr>
          <w:rStyle w:val="StyleUnderline"/>
        </w:rPr>
        <w:t xml:space="preserve">in order to </w:t>
      </w:r>
      <w:r w:rsidRPr="0088535C">
        <w:rPr>
          <w:rStyle w:val="Emphasis"/>
          <w:highlight w:val="green"/>
          <w:bdr w:val="single" w:sz="18" w:space="0" w:color="auto"/>
        </w:rPr>
        <w:t>enable advanced planning</w:t>
      </w:r>
      <w:r w:rsidRPr="0088535C">
        <w:rPr>
          <w:rStyle w:val="StyleUnderline"/>
          <w:highlight w:val="green"/>
        </w:rPr>
        <w:t xml:space="preserve"> </w:t>
      </w:r>
      <w:r w:rsidRPr="003C5201">
        <w:rPr>
          <w:rStyle w:val="StyleUnderline"/>
        </w:rPr>
        <w:lastRenderedPageBreak/>
        <w:t>to mitigate against potential risks.</w:t>
      </w:r>
      <w:r w:rsidRPr="00100A74">
        <w:rPr>
          <w:sz w:val="16"/>
        </w:rPr>
        <w:t xml:space="preserve"> How may these insights influence organizations to better plan for, and respond to, multi-hazard risks? </w:t>
      </w:r>
      <w:r w:rsidRPr="003C5201">
        <w:rPr>
          <w:rStyle w:val="StyleUnderline"/>
        </w:rPr>
        <w:t>International policies reflect the growing understanding of atmospheric hazards and their interconnectivity</w:t>
      </w:r>
      <w:r w:rsidRPr="00100A74">
        <w:rPr>
          <w:sz w:val="16"/>
        </w:rPr>
        <w:t xml:space="preserve">. Throughout the UN Sendai Framework for Disaster Risk Reduction 2015 – 2030, multi-hazard resilience is a consistent theme, reflected in guidance towards “inclusive and risk-informed” decision making and in the context of managing disaster risk effectively. In practice, </w:t>
      </w:r>
      <w:r w:rsidRPr="003C5201">
        <w:rPr>
          <w:rStyle w:val="StyleUnderline"/>
        </w:rPr>
        <w:t>these insights have contributed to multi-hazard approaches being adopted in early warning systems across the globe</w:t>
      </w:r>
      <w:r w:rsidRPr="00100A74">
        <w:rPr>
          <w:sz w:val="16"/>
        </w:rPr>
        <w:t xml:space="preserve">. </w:t>
      </w:r>
      <w:r w:rsidRPr="003C5201">
        <w:rPr>
          <w:rStyle w:val="StyleUnderline"/>
        </w:rPr>
        <w:t>The Regional Integrated Multi-Hazard Early Warning System for Africa and Asia (RIMES) provides monitoring and data services to local tsunami centers and national meteorological services, as well partnering with research organizations on projects implementing early warning systems in-country, such as early flood warning in Bangladesh. For</w:t>
      </w:r>
      <w:r w:rsidRPr="00100A74">
        <w:rPr>
          <w:sz w:val="16"/>
        </w:rPr>
        <w:t xml:space="preserve"> private sector groups, such as the insurance industry, knowledge of the relationship between teleconnections and hazards can be vitally important when underwriting exposure, as it may increase their risk of multi-hazard losses across different regions.</w:t>
      </w:r>
    </w:p>
    <w:p w14:paraId="55A14FF9" w14:textId="77777777" w:rsidR="00D90383" w:rsidRDefault="00D90383" w:rsidP="00D90383">
      <w:pPr>
        <w:pStyle w:val="Heading4"/>
      </w:pPr>
      <w:r>
        <w:t xml:space="preserve">Natural Disasters are an </w:t>
      </w:r>
      <w:r>
        <w:rPr>
          <w:u w:val="single"/>
        </w:rPr>
        <w:t>Existential Event</w:t>
      </w:r>
      <w:r>
        <w:t xml:space="preserve"> – outweighs Nuclear War.</w:t>
      </w:r>
    </w:p>
    <w:p w14:paraId="2885DD4C" w14:textId="77777777" w:rsidR="00D90383" w:rsidRPr="00814F1A" w:rsidRDefault="00D90383" w:rsidP="00D90383">
      <w:r w:rsidRPr="00814F1A">
        <w:rPr>
          <w:rStyle w:val="Style13ptBold"/>
        </w:rPr>
        <w:t>Wright 18</w:t>
      </w:r>
      <w:r>
        <w:t xml:space="preserve"> </w:t>
      </w:r>
      <w:r w:rsidRPr="00814F1A">
        <w:t>Pam Wright 1-19-2018 "Extreme Weather Events Have Greatest Likelihood of Threatening Human Existence, Experts Say"</w:t>
      </w:r>
      <w:r>
        <w:t xml:space="preserve"> </w:t>
      </w:r>
      <w:hyperlink r:id="rId14" w:history="1">
        <w:r w:rsidRPr="0038339F">
          <w:rPr>
            <w:rStyle w:val="Hyperlink"/>
          </w:rPr>
          <w:t>https://weather.com/science/environment/news/2018-01-19-extreme-weather-threatens-human-existence</w:t>
        </w:r>
      </w:hyperlink>
      <w:r>
        <w:t xml:space="preserve"> (</w:t>
      </w:r>
      <w:r w:rsidRPr="00814F1A">
        <w:t>M.S. in Meteorology, editor for The Weather Channel</w:t>
      </w:r>
      <w:r>
        <w:t xml:space="preserve">)//Elmer </w:t>
      </w:r>
    </w:p>
    <w:p w14:paraId="32877E48" w14:textId="77777777" w:rsidR="00D90383" w:rsidRDefault="00D90383" w:rsidP="00D90383">
      <w:pPr>
        <w:rPr>
          <w:sz w:val="16"/>
        </w:rPr>
      </w:pPr>
      <w:r w:rsidRPr="0088535C">
        <w:rPr>
          <w:rStyle w:val="Emphasis"/>
          <w:highlight w:val="green"/>
        </w:rPr>
        <w:t>Extreme weather events</w:t>
      </w:r>
      <w:r w:rsidRPr="0088535C">
        <w:rPr>
          <w:rStyle w:val="StyleUnderline"/>
          <w:highlight w:val="green"/>
        </w:rPr>
        <w:t xml:space="preserve"> </w:t>
      </w:r>
      <w:r w:rsidRPr="005E3CB7">
        <w:rPr>
          <w:rStyle w:val="StyleUnderline"/>
        </w:rPr>
        <w:t xml:space="preserve">are the </w:t>
      </w:r>
      <w:r w:rsidRPr="0088535C">
        <w:rPr>
          <w:rStyle w:val="Emphasis"/>
          <w:highlight w:val="green"/>
          <w:bdr w:val="single" w:sz="18" w:space="0" w:color="auto"/>
        </w:rPr>
        <w:t>most likely threat to humanity</w:t>
      </w:r>
      <w:r w:rsidRPr="0088535C">
        <w:rPr>
          <w:rStyle w:val="StyleUnderline"/>
          <w:highlight w:val="green"/>
        </w:rPr>
        <w:t xml:space="preserve"> </w:t>
      </w:r>
      <w:r w:rsidRPr="0088535C">
        <w:rPr>
          <w:rStyle w:val="Emphasis"/>
          <w:highlight w:val="green"/>
        </w:rPr>
        <w:t>in the next 10 years</w:t>
      </w:r>
      <w:r w:rsidRPr="00B51893">
        <w:rPr>
          <w:rStyle w:val="Emphasis"/>
        </w:rPr>
        <w:t xml:space="preserve">, </w:t>
      </w:r>
      <w:r w:rsidRPr="005E3CB7">
        <w:rPr>
          <w:rStyle w:val="StyleUnderline"/>
        </w:rPr>
        <w:t>experts say. Each year, nearly 1,000 scientists and decision-makers from around the world take a survey to identify and analyze the most pressing risks facing the planet</w:t>
      </w:r>
      <w:r w:rsidRPr="00831A4A">
        <w:rPr>
          <w:sz w:val="16"/>
        </w:rPr>
        <w:t xml:space="preserve">. This year and for the second year in a row, the results of the 2018 Global Risks Report, </w:t>
      </w:r>
      <w:r w:rsidRPr="005E3CB7">
        <w:rPr>
          <w:rStyle w:val="StyleUnderline"/>
        </w:rPr>
        <w:t xml:space="preserve">released Wednesday at the World Economic Forms, revealed extreme weather as the most likely threat to the world over a 10-year period, </w:t>
      </w:r>
      <w:r w:rsidRPr="0088535C">
        <w:rPr>
          <w:rStyle w:val="Emphasis"/>
          <w:highlight w:val="green"/>
        </w:rPr>
        <w:t>topping</w:t>
      </w:r>
      <w:r w:rsidRPr="0088535C">
        <w:rPr>
          <w:rStyle w:val="StyleUnderline"/>
          <w:highlight w:val="green"/>
        </w:rPr>
        <w:t xml:space="preserve"> </w:t>
      </w:r>
      <w:r w:rsidRPr="0088535C">
        <w:rPr>
          <w:rStyle w:val="Emphasis"/>
          <w:highlight w:val="green"/>
        </w:rPr>
        <w:t>w</w:t>
      </w:r>
      <w:r w:rsidRPr="005E3CB7">
        <w:rPr>
          <w:rStyle w:val="StyleUnderline"/>
        </w:rPr>
        <w:t xml:space="preserve">eapons of </w:t>
      </w:r>
      <w:r w:rsidRPr="0088535C">
        <w:rPr>
          <w:rStyle w:val="Emphasis"/>
          <w:highlight w:val="green"/>
        </w:rPr>
        <w:t>m</w:t>
      </w:r>
      <w:r w:rsidRPr="005E3CB7">
        <w:rPr>
          <w:rStyle w:val="StyleUnderline"/>
        </w:rPr>
        <w:t xml:space="preserve">ass </w:t>
      </w:r>
      <w:r w:rsidRPr="0088535C">
        <w:rPr>
          <w:rStyle w:val="Emphasis"/>
          <w:highlight w:val="green"/>
        </w:rPr>
        <w:t>d</w:t>
      </w:r>
      <w:r w:rsidRPr="005E3CB7">
        <w:rPr>
          <w:rStyle w:val="StyleUnderline"/>
        </w:rPr>
        <w:t>estruction</w:t>
      </w:r>
      <w:r w:rsidRPr="00831A4A">
        <w:rPr>
          <w:sz w:val="16"/>
        </w:rPr>
        <w:t xml:space="preserve">. These were followed by </w:t>
      </w:r>
      <w:proofErr w:type="spellStart"/>
      <w:r w:rsidRPr="00831A4A">
        <w:rPr>
          <w:sz w:val="16"/>
        </w:rPr>
        <w:t>cyber attacks</w:t>
      </w:r>
      <w:proofErr w:type="spellEnd"/>
      <w:r w:rsidRPr="00831A4A">
        <w:rPr>
          <w:sz w:val="16"/>
        </w:rPr>
        <w:t>, data fraud or theft and failure of climate change mitigation and adaptation. “</w:t>
      </w:r>
      <w:r w:rsidRPr="005E3CB7">
        <w:rPr>
          <w:rStyle w:val="StyleUnderline"/>
        </w:rPr>
        <w:t xml:space="preserve">Extreme weather events were </w:t>
      </w:r>
      <w:r w:rsidRPr="0088535C">
        <w:rPr>
          <w:rStyle w:val="Emphasis"/>
          <w:highlight w:val="green"/>
        </w:rPr>
        <w:t>ranked</w:t>
      </w:r>
      <w:r w:rsidRPr="0088535C">
        <w:rPr>
          <w:rStyle w:val="StyleUnderline"/>
          <w:highlight w:val="green"/>
        </w:rPr>
        <w:t xml:space="preserve"> </w:t>
      </w:r>
      <w:r w:rsidRPr="005E3CB7">
        <w:rPr>
          <w:rStyle w:val="StyleUnderline"/>
        </w:rPr>
        <w:t xml:space="preserve">again as a top global risk </w:t>
      </w:r>
      <w:r w:rsidRPr="0088535C">
        <w:rPr>
          <w:rStyle w:val="Emphasis"/>
          <w:highlight w:val="green"/>
          <w:bdr w:val="single" w:sz="18" w:space="0" w:color="auto"/>
        </w:rPr>
        <w:t>by likelihood and impact</w:t>
      </w:r>
      <w:r w:rsidRPr="005E3CB7">
        <w:rPr>
          <w:rStyle w:val="StyleUnderline"/>
        </w:rPr>
        <w:t>. Environmental risks, together with a growing vulnerability to other risks, are now seriously threatening the foundation of most of our commons</w:t>
      </w:r>
      <w:r w:rsidRPr="00831A4A">
        <w:rPr>
          <w:sz w:val="16"/>
        </w:rPr>
        <w:t xml:space="preserve">," Alison Martin, group chief risk officer for the Zurich Insurance Group, said in a press release. </w:t>
      </w:r>
      <w:r w:rsidRPr="00831A4A">
        <w:rPr>
          <w:rStyle w:val="Emphasis"/>
        </w:rPr>
        <w:t>The survey looked at five environmental risk categories this year: extreme weather events and temperatures; accelerating biodiversity loss; pollution of air, soil and water; failures of climate change mitigation and adaptation; and risks linked to the transition to low carbon</w:t>
      </w:r>
      <w:r w:rsidRPr="006663D7">
        <w:rPr>
          <w:rStyle w:val="StyleUnderline"/>
        </w:rPr>
        <w:t xml:space="preserve">. All ranked high in terms of impact and likelihood. "This follows a </w:t>
      </w:r>
      <w:r w:rsidRPr="0088535C">
        <w:rPr>
          <w:rStyle w:val="Emphasis"/>
          <w:highlight w:val="green"/>
        </w:rPr>
        <w:t>year</w:t>
      </w:r>
      <w:r w:rsidRPr="0088535C">
        <w:rPr>
          <w:rStyle w:val="StyleUnderline"/>
          <w:highlight w:val="green"/>
        </w:rPr>
        <w:t xml:space="preserve"> </w:t>
      </w:r>
      <w:r w:rsidRPr="0088535C">
        <w:rPr>
          <w:rStyle w:val="Emphasis"/>
          <w:highlight w:val="green"/>
        </w:rPr>
        <w:t>characterized by</w:t>
      </w:r>
      <w:r w:rsidRPr="0088535C">
        <w:rPr>
          <w:rStyle w:val="StyleUnderline"/>
          <w:highlight w:val="green"/>
        </w:rPr>
        <w:t xml:space="preserve"> </w:t>
      </w:r>
      <w:r w:rsidRPr="0088535C">
        <w:rPr>
          <w:rStyle w:val="Emphasis"/>
          <w:highlight w:val="green"/>
        </w:rPr>
        <w:t>high-impact hurricanes</w:t>
      </w:r>
      <w:r w:rsidRPr="006663D7">
        <w:rPr>
          <w:rStyle w:val="StyleUnderline"/>
        </w:rPr>
        <w:t xml:space="preserve">, </w:t>
      </w:r>
      <w:r w:rsidRPr="0088535C">
        <w:rPr>
          <w:rStyle w:val="Emphasis"/>
          <w:highlight w:val="green"/>
        </w:rPr>
        <w:lastRenderedPageBreak/>
        <w:t>extreme temperatures</w:t>
      </w:r>
      <w:r w:rsidRPr="0088535C">
        <w:rPr>
          <w:rStyle w:val="StyleUnderline"/>
          <w:highlight w:val="green"/>
        </w:rPr>
        <w:t xml:space="preserve"> </w:t>
      </w:r>
      <w:r w:rsidRPr="006663D7">
        <w:rPr>
          <w:rStyle w:val="StyleUnderline"/>
        </w:rPr>
        <w:t>and the first rise in CO2 emissions for four years</w:t>
      </w:r>
      <w:r w:rsidRPr="00831A4A">
        <w:rPr>
          <w:sz w:val="16"/>
        </w:rPr>
        <w:t>," the authors wrote in the report. "</w:t>
      </w:r>
      <w:r w:rsidRPr="006663D7">
        <w:rPr>
          <w:rStyle w:val="StyleUnderline"/>
        </w:rPr>
        <w:t xml:space="preserve">We have been </w:t>
      </w:r>
      <w:r w:rsidRPr="0088535C">
        <w:rPr>
          <w:rStyle w:val="Emphasis"/>
          <w:highlight w:val="green"/>
          <w:bdr w:val="single" w:sz="18" w:space="0" w:color="auto"/>
        </w:rPr>
        <w:t>pushing our planet to the brink</w:t>
      </w:r>
      <w:r w:rsidRPr="00B51893">
        <w:rPr>
          <w:rStyle w:val="StyleUnderline"/>
        </w:rPr>
        <w:t xml:space="preserve"> </w:t>
      </w:r>
      <w:r w:rsidRPr="006663D7">
        <w:rPr>
          <w:rStyle w:val="StyleUnderline"/>
        </w:rPr>
        <w:t>and the damage is becoming increasingly clear."</w:t>
      </w:r>
      <w:r w:rsidRPr="00831A4A">
        <w:rPr>
          <w:sz w:val="16"/>
        </w:rPr>
        <w:t xml:space="preserve"> The report noted that the 2017 hurricane season</w:t>
      </w:r>
      <w:r w:rsidRPr="006663D7">
        <w:rPr>
          <w:rStyle w:val="StyleUnderline"/>
        </w:rPr>
        <w:t>, which included hurricanes Harvey, Irma and Maria, was the most expensive hurricane season on record. The</w:t>
      </w:r>
      <w:r w:rsidRPr="00831A4A">
        <w:rPr>
          <w:sz w:val="16"/>
        </w:rPr>
        <w:t xml:space="preserve"> authors noted that extreme rainfall "can be particularly damaging." "</w:t>
      </w:r>
      <w:r w:rsidRPr="006663D7">
        <w:rPr>
          <w:rStyle w:val="StyleUnderline"/>
        </w:rPr>
        <w:t xml:space="preserve">Of the 10 natural disasters that caused the most deaths in the first half of 2017, eight involved </w:t>
      </w:r>
      <w:r w:rsidRPr="0088535C">
        <w:rPr>
          <w:rStyle w:val="Emphasis"/>
          <w:highlight w:val="green"/>
        </w:rPr>
        <w:t>floods</w:t>
      </w:r>
      <w:r w:rsidRPr="0088535C">
        <w:rPr>
          <w:rStyle w:val="StyleUnderline"/>
          <w:highlight w:val="green"/>
        </w:rPr>
        <w:t xml:space="preserve"> </w:t>
      </w:r>
      <w:r w:rsidRPr="006663D7">
        <w:rPr>
          <w:rStyle w:val="StyleUnderline"/>
        </w:rPr>
        <w:t xml:space="preserve">or </w:t>
      </w:r>
      <w:r w:rsidRPr="0088535C">
        <w:rPr>
          <w:rStyle w:val="Emphasis"/>
          <w:highlight w:val="green"/>
        </w:rPr>
        <w:t>landslides</w:t>
      </w:r>
      <w:r w:rsidRPr="006663D7">
        <w:rPr>
          <w:rStyle w:val="StyleUnderline"/>
        </w:rPr>
        <w:t>," the authors added. "</w:t>
      </w:r>
      <w:r w:rsidRPr="0088535C">
        <w:rPr>
          <w:rStyle w:val="Emphasis"/>
          <w:highlight w:val="green"/>
        </w:rPr>
        <w:t>Storms</w:t>
      </w:r>
      <w:r w:rsidRPr="0088535C">
        <w:rPr>
          <w:rStyle w:val="StyleUnderline"/>
          <w:highlight w:val="green"/>
        </w:rPr>
        <w:t xml:space="preserve"> </w:t>
      </w:r>
      <w:r w:rsidRPr="006663D7">
        <w:rPr>
          <w:rStyle w:val="StyleUnderline"/>
        </w:rPr>
        <w:t>and other weather-related hazards are also a leading cause of displacement, with the latest data showing that 76 percent of the 31.1 million people displaced during 2016 were forced from their homes as a result of weather-related events.</w:t>
      </w:r>
      <w:r w:rsidRPr="00831A4A">
        <w:rPr>
          <w:sz w:val="16"/>
        </w:rPr>
        <w:t>" The report said extreme heat in California, Chile and Portugal resulted in some of the most extensive wildfires ever recorded in those areas. More than 100 deaths were attributed to wildfires in Portugal, according to the report</w:t>
      </w:r>
      <w:r w:rsidRPr="006663D7">
        <w:rPr>
          <w:rStyle w:val="StyleUnderline"/>
        </w:rPr>
        <w:t xml:space="preserve">. Extreme weather will also </w:t>
      </w:r>
      <w:r w:rsidRPr="0088535C">
        <w:rPr>
          <w:rStyle w:val="Emphasis"/>
          <w:highlight w:val="green"/>
          <w:bdr w:val="single" w:sz="18" w:space="0" w:color="auto"/>
        </w:rPr>
        <w:t>affect agriculture</w:t>
      </w:r>
      <w:r w:rsidRPr="00B51893">
        <w:rPr>
          <w:rStyle w:val="StyleUnderline"/>
        </w:rPr>
        <w:t xml:space="preserve"> </w:t>
      </w:r>
      <w:r w:rsidRPr="006663D7">
        <w:rPr>
          <w:rStyle w:val="StyleUnderline"/>
        </w:rPr>
        <w:t xml:space="preserve">around the world, which may </w:t>
      </w:r>
      <w:r w:rsidRPr="0088535C">
        <w:rPr>
          <w:rStyle w:val="Emphasis"/>
          <w:highlight w:val="green"/>
        </w:rPr>
        <w:t>lead to a food crisis</w:t>
      </w:r>
      <w:r w:rsidRPr="006663D7">
        <w:rPr>
          <w:rStyle w:val="StyleUnderline"/>
        </w:rPr>
        <w:t>,</w:t>
      </w:r>
      <w:r w:rsidRPr="00831A4A">
        <w:rPr>
          <w:sz w:val="16"/>
        </w:rPr>
        <w:t xml:space="preserve"> the report said, adding that the Food and Agriculture Organization of the United Nations says more than 75 percent of the world’s food comes from just 12 plants and five animal species. </w:t>
      </w:r>
      <w:r w:rsidRPr="006663D7">
        <w:rPr>
          <w:rStyle w:val="StyleUnderline"/>
        </w:rPr>
        <w:t xml:space="preserve">"It is estimated that there is now a one-in-twenty chance per decade that heat, drought, and flood events will cause a simultaneous failure of maize production in the world’s two main growers, China and the United States," the authors wrote. In addition, </w:t>
      </w:r>
      <w:r w:rsidRPr="0088535C">
        <w:rPr>
          <w:rStyle w:val="Emphasis"/>
          <w:highlight w:val="green"/>
          <w:bdr w:val="single" w:sz="18" w:space="0" w:color="auto"/>
        </w:rPr>
        <w:t>fears of “ecological Armageddon”</w:t>
      </w:r>
      <w:r w:rsidRPr="006663D7">
        <w:rPr>
          <w:rStyle w:val="StyleUnderline"/>
        </w:rPr>
        <w:t xml:space="preserve"> are "being raised by a collapse in populations of insects that are critical to food systems."</w:t>
      </w:r>
      <w:r w:rsidRPr="00831A4A">
        <w:rPr>
          <w:sz w:val="16"/>
        </w:rPr>
        <w:t xml:space="preserve"> In terms of the potential in having the greatest impact on humanity over the next 10 years, weapons of mass destruction ranked just above extreme weather, followed by natural disasters, failure of climate change mitigation and adaptation and water crisis. </w:t>
      </w:r>
      <w:r w:rsidRPr="00616DA2">
        <w:rPr>
          <w:sz w:val="16"/>
        </w:rPr>
        <w:t>The authors noted that the use of weapons of mass destruction would have catastrophic effects but is a relatively unlikely scenario.</w:t>
      </w:r>
      <w:r w:rsidRPr="00831A4A">
        <w:rPr>
          <w:sz w:val="16"/>
        </w:rPr>
        <w:t xml:space="preserve"> </w:t>
      </w:r>
      <w:r w:rsidRPr="00831A4A">
        <w:rPr>
          <w:rStyle w:val="StyleUnderline"/>
        </w:rPr>
        <w:t>Martin said in a World Economic Forum release that she fears the world "may squander the opportunity to move towards a more sustainable, equitable and inclusive future."</w:t>
      </w:r>
      <w:r w:rsidRPr="00831A4A">
        <w:rPr>
          <w:sz w:val="16"/>
        </w:rPr>
        <w:t xml:space="preserve"> "</w:t>
      </w:r>
      <w:proofErr w:type="gramStart"/>
      <w:r w:rsidRPr="00831A4A">
        <w:rPr>
          <w:sz w:val="16"/>
        </w:rPr>
        <w:t>Unfortunately</w:t>
      </w:r>
      <w:proofErr w:type="gramEnd"/>
      <w:r w:rsidRPr="00831A4A">
        <w:rPr>
          <w:sz w:val="16"/>
        </w:rPr>
        <w:t xml:space="preserve"> we currently observe a 'too-little-too-late' response by governments and organizations to key trends such as climate change," she added. "</w:t>
      </w:r>
      <w:r w:rsidRPr="00831A4A">
        <w:rPr>
          <w:rStyle w:val="StyleUnderline"/>
        </w:rPr>
        <w:t>It’s not yet too late to shape a more resilient tomorrow, but we need to act with a stronger sense of urgency in order to avoid potential system collapse."</w:t>
      </w:r>
    </w:p>
    <w:p w14:paraId="1304698C" w14:textId="77777777" w:rsidR="00D90383" w:rsidRDefault="00D90383" w:rsidP="00D90383">
      <w:pPr>
        <w:pStyle w:val="Heading4"/>
      </w:pPr>
      <w:r>
        <w:t>Lunar observatory solves warming mitigation.</w:t>
      </w:r>
    </w:p>
    <w:p w14:paraId="2B51EE16" w14:textId="77777777" w:rsidR="00D90383" w:rsidRPr="007B6F50" w:rsidRDefault="00D90383" w:rsidP="00D90383">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01278DC0" w14:textId="77777777" w:rsidR="00D90383" w:rsidRPr="006F05AA" w:rsidRDefault="00D90383" w:rsidP="00D90383">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w:t>
      </w:r>
      <w:r w:rsidRPr="006F05AA">
        <w:rPr>
          <w:sz w:val="14"/>
        </w:rPr>
        <w:lastRenderedPageBreak/>
        <w:t xml:space="preserve">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easier to predict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C-band and X-band, respectively. In order to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w:t>
      </w:r>
      <w:proofErr w:type="gramStart"/>
      <w:r w:rsidRPr="006F05AA">
        <w:rPr>
          <w:sz w:val="14"/>
        </w:rPr>
        <w:t>one month</w:t>
      </w:r>
      <w:proofErr w:type="gramEnd"/>
      <w:r w:rsidRPr="006F05AA">
        <w:rPr>
          <w:sz w:val="14"/>
        </w:rPr>
        <w:t xml:space="preserve">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88535C">
        <w:rPr>
          <w:b/>
          <w:bCs/>
          <w:highlight w:val="green"/>
          <w:u w:val="single"/>
        </w:rPr>
        <w:t>climate</w:t>
      </w:r>
      <w:r w:rsidRPr="0088535C">
        <w:rPr>
          <w:highlight w:val="green"/>
          <w:u w:val="single"/>
        </w:rPr>
        <w:t xml:space="preserve"> </w:t>
      </w:r>
      <w:r w:rsidRPr="0088535C">
        <w:rPr>
          <w:b/>
          <w:bCs/>
          <w:highlight w:val="green"/>
          <w:u w:val="single"/>
        </w:rPr>
        <w:t>change</w:t>
      </w:r>
      <w:r w:rsidRPr="006D170F">
        <w:rPr>
          <w:u w:val="single"/>
        </w:rPr>
        <w:t xml:space="preserve"> </w:t>
      </w:r>
      <w:r w:rsidRPr="0088535C">
        <w:rPr>
          <w:b/>
          <w:bCs/>
          <w:highlight w:val="green"/>
          <w:u w:val="single"/>
        </w:rPr>
        <w:t>depends</w:t>
      </w:r>
      <w:r w:rsidRPr="006D170F">
        <w:rPr>
          <w:u w:val="single"/>
        </w:rPr>
        <w:t xml:space="preserve"> </w:t>
      </w:r>
      <w:r w:rsidRPr="0088535C">
        <w:rPr>
          <w:b/>
          <w:bCs/>
          <w:highlight w:val="green"/>
          <w:u w:val="single"/>
        </w:rPr>
        <w:t>on</w:t>
      </w:r>
      <w:r w:rsidRPr="006D170F">
        <w:rPr>
          <w:u w:val="single"/>
        </w:rPr>
        <w:t xml:space="preserve"> </w:t>
      </w:r>
      <w:r w:rsidRPr="0088535C">
        <w:rPr>
          <w:highlight w:val="green"/>
          <w:u w:val="single"/>
        </w:rPr>
        <w:t>Earth’s</w:t>
      </w:r>
      <w:r w:rsidRPr="006D170F">
        <w:rPr>
          <w:u w:val="single"/>
        </w:rPr>
        <w:t xml:space="preserve"> </w:t>
      </w:r>
      <w:r w:rsidRPr="0088535C">
        <w:rPr>
          <w:b/>
          <w:bCs/>
          <w:highlight w:val="green"/>
          <w:u w:val="single"/>
          <w:bdr w:val="single" w:sz="18" w:space="0" w:color="auto"/>
        </w:rPr>
        <w:t>radiation</w:t>
      </w:r>
      <w:r w:rsidRPr="0088535C">
        <w:rPr>
          <w:highlight w:val="green"/>
          <w:u w:val="single"/>
          <w:bdr w:val="single" w:sz="18" w:space="0" w:color="auto"/>
        </w:rPr>
        <w:t xml:space="preserve"> </w:t>
      </w:r>
      <w:r w:rsidRPr="0088535C">
        <w:rPr>
          <w:b/>
          <w:bCs/>
          <w:highlight w:val="green"/>
          <w:u w:val="single"/>
          <w:bdr w:val="single" w:sz="18" w:space="0" w:color="auto"/>
        </w:rPr>
        <w:t>balance</w:t>
      </w:r>
      <w:r w:rsidRPr="006F05AA">
        <w:rPr>
          <w:sz w:val="14"/>
        </w:rPr>
        <w:t xml:space="preserve">. </w:t>
      </w:r>
      <w:r w:rsidRPr="0088535C">
        <w:rPr>
          <w:b/>
          <w:bCs/>
          <w:highlight w:val="green"/>
          <w:u w:val="single"/>
        </w:rPr>
        <w:t>Observation</w:t>
      </w:r>
      <w:r w:rsidRPr="006134B3">
        <w:rPr>
          <w:u w:val="single"/>
        </w:rPr>
        <w:t xml:space="preserve"> </w:t>
      </w:r>
      <w:r w:rsidRPr="0088535C">
        <w:rPr>
          <w:b/>
          <w:bCs/>
          <w:highlight w:val="green"/>
          <w:u w:val="single"/>
        </w:rPr>
        <w:t>of</w:t>
      </w:r>
      <w:r w:rsidRPr="006134B3">
        <w:rPr>
          <w:u w:val="single"/>
        </w:rPr>
        <w:t xml:space="preserve"> both the </w:t>
      </w:r>
      <w:r w:rsidRPr="0088535C">
        <w:rPr>
          <w:highlight w:val="green"/>
          <w:u w:val="single"/>
        </w:rPr>
        <w:t xml:space="preserve">solar </w:t>
      </w:r>
      <w:r w:rsidRPr="0088535C">
        <w:rPr>
          <w:b/>
          <w:bCs/>
          <w:highlight w:val="green"/>
          <w:u w:val="single"/>
        </w:rPr>
        <w:t>radiation</w:t>
      </w:r>
      <w:r w:rsidRPr="006134B3">
        <w:rPr>
          <w:u w:val="single"/>
        </w:rPr>
        <w:t xml:space="preserve"> </w:t>
      </w:r>
      <w:r w:rsidRPr="0088535C">
        <w:rPr>
          <w:b/>
          <w:bCs/>
          <w:highlight w:val="green"/>
          <w:u w:val="single"/>
        </w:rPr>
        <w:t>and</w:t>
      </w:r>
      <w:r w:rsidRPr="006134B3">
        <w:rPr>
          <w:u w:val="single"/>
        </w:rPr>
        <w:t xml:space="preserve"> </w:t>
      </w:r>
      <w:r w:rsidRPr="0088535C">
        <w:rPr>
          <w:highlight w:val="green"/>
          <w:u w:val="single"/>
        </w:rPr>
        <w:t xml:space="preserve">Earth’s </w:t>
      </w:r>
      <w:r w:rsidRPr="0088535C">
        <w:rPr>
          <w:b/>
          <w:bCs/>
          <w:highlight w:val="green"/>
          <w:u w:val="single"/>
        </w:rPr>
        <w:t>reflection</w:t>
      </w:r>
      <w:r w:rsidRPr="006F05AA">
        <w:rPr>
          <w:sz w:val="14"/>
        </w:rPr>
        <w:t xml:space="preserve"> </w:t>
      </w:r>
      <w:r w:rsidRPr="006134B3">
        <w:rPr>
          <w:u w:val="single"/>
        </w:rPr>
        <w:t>and</w:t>
      </w:r>
      <w:r w:rsidRPr="006F05AA">
        <w:rPr>
          <w:sz w:val="14"/>
        </w:rPr>
        <w:t xml:space="preserve"> </w:t>
      </w:r>
      <w:r w:rsidRPr="0088535C">
        <w:rPr>
          <w:highlight w:val="green"/>
          <w:u w:val="single"/>
        </w:rPr>
        <w:t>emission</w:t>
      </w:r>
      <w:r w:rsidRPr="006134B3">
        <w:rPr>
          <w:u w:val="single"/>
        </w:rPr>
        <w:t xml:space="preserve"> </w:t>
      </w:r>
      <w:r w:rsidRPr="0088535C">
        <w:rPr>
          <w:highlight w:val="green"/>
          <w:u w:val="single"/>
        </w:rPr>
        <w:t xml:space="preserve">will </w:t>
      </w:r>
      <w:r w:rsidRPr="0088535C">
        <w:rPr>
          <w:b/>
          <w:bCs/>
          <w:highlight w:val="green"/>
          <w:u w:val="single"/>
        </w:rPr>
        <w:t>depend</w:t>
      </w:r>
      <w:r w:rsidRPr="0088535C">
        <w:rPr>
          <w:highlight w:val="green"/>
          <w:u w:val="single"/>
        </w:rPr>
        <w:t xml:space="preserve"> </w:t>
      </w:r>
      <w:r w:rsidRPr="0088535C">
        <w:rPr>
          <w:b/>
          <w:bCs/>
          <w:highlight w:val="green"/>
          <w:u w:val="single"/>
        </w:rPr>
        <w:t>on</w:t>
      </w:r>
      <w:r w:rsidRPr="0088535C">
        <w:rPr>
          <w:highlight w:val="green"/>
          <w:u w:val="single"/>
        </w:rPr>
        <w:t xml:space="preserve"> </w:t>
      </w:r>
      <w:r w:rsidRPr="0088535C">
        <w:rPr>
          <w:b/>
          <w:bCs/>
          <w:highlight w:val="green"/>
          <w:u w:val="single"/>
        </w:rPr>
        <w:t>accurate</w:t>
      </w:r>
      <w:r w:rsidRPr="006134B3">
        <w:rPr>
          <w:u w:val="single"/>
        </w:rPr>
        <w:t xml:space="preserve"> </w:t>
      </w:r>
      <w:r w:rsidRPr="0088535C">
        <w:rPr>
          <w:b/>
          <w:bCs/>
          <w:highlight w:val="green"/>
          <w:u w:val="single"/>
        </w:rPr>
        <w:t>measurement</w:t>
      </w:r>
      <w:r w:rsidRPr="006134B3">
        <w:rPr>
          <w:u w:val="single"/>
        </w:rPr>
        <w:t xml:space="preserve"> </w:t>
      </w:r>
      <w:r w:rsidRPr="0088535C">
        <w:rPr>
          <w:rStyle w:val="Emphasis"/>
          <w:highlight w:val="green"/>
          <w:bdr w:val="single" w:sz="18" w:space="0" w:color="auto"/>
        </w:rPr>
        <w:t>with space technology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w:t>
      </w:r>
      <w:proofErr w:type="gramStart"/>
      <w:r w:rsidRPr="006F05AA">
        <w:rPr>
          <w:sz w:val="14"/>
        </w:rPr>
        <w:t>The Deep Space Climate Observatory (DSCOVR),</w:t>
      </w:r>
      <w:proofErr w:type="gramEnd"/>
      <w:r w:rsidRPr="006F05AA">
        <w:rPr>
          <w:sz w:val="14"/>
        </w:rPr>
        <w:t xml:space="preserve">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88535C">
        <w:rPr>
          <w:highlight w:val="green"/>
          <w:u w:val="single"/>
        </w:rPr>
        <w:t xml:space="preserve">outgoing </w:t>
      </w:r>
      <w:r w:rsidRPr="00FD54C2">
        <w:rPr>
          <w:u w:val="single"/>
        </w:rPr>
        <w:t>radiation</w:t>
      </w:r>
      <w:r w:rsidRPr="006F05AA">
        <w:rPr>
          <w:sz w:val="14"/>
        </w:rPr>
        <w:t xml:space="preserve">, the </w:t>
      </w:r>
      <w:r w:rsidRPr="0088535C">
        <w:rPr>
          <w:highlight w:val="green"/>
          <w:u w:val="single"/>
        </w:rPr>
        <w:t>reflected</w:t>
      </w:r>
      <w:r w:rsidRPr="006134B3">
        <w:rPr>
          <w:u w:val="single"/>
        </w:rPr>
        <w:t xml:space="preserve"> shortwave </w:t>
      </w:r>
      <w:r w:rsidRPr="0088535C">
        <w:rPr>
          <w:b/>
          <w:bCs/>
          <w:highlight w:val="green"/>
          <w:u w:val="single"/>
        </w:rPr>
        <w:t>radiation</w:t>
      </w:r>
      <w:r w:rsidRPr="006134B3">
        <w:rPr>
          <w:u w:val="single"/>
        </w:rPr>
        <w:t xml:space="preserve"> is </w:t>
      </w:r>
      <w:r w:rsidRPr="0088535C">
        <w:rPr>
          <w:b/>
          <w:bCs/>
          <w:highlight w:val="green"/>
          <w:u w:val="single"/>
        </w:rPr>
        <w:t>highly</w:t>
      </w:r>
      <w:r w:rsidRPr="0088535C">
        <w:rPr>
          <w:highlight w:val="green"/>
          <w:u w:val="single"/>
        </w:rPr>
        <w:t xml:space="preserve"> </w:t>
      </w:r>
      <w:r w:rsidRPr="0088535C">
        <w:rPr>
          <w:b/>
          <w:bCs/>
          <w:highlight w:val="green"/>
          <w:u w:val="single"/>
        </w:rPr>
        <w:t>affected</w:t>
      </w:r>
      <w:r w:rsidRPr="0088535C">
        <w:rPr>
          <w:highlight w:val="green"/>
          <w:u w:val="single"/>
        </w:rPr>
        <w:t xml:space="preserve"> </w:t>
      </w:r>
      <w:r w:rsidRPr="0088535C">
        <w:rPr>
          <w:b/>
          <w:bCs/>
          <w:highlight w:val="green"/>
          <w:u w:val="single"/>
        </w:rPr>
        <w:t>by</w:t>
      </w:r>
      <w:r w:rsidRPr="006134B3">
        <w:rPr>
          <w:u w:val="single"/>
        </w:rPr>
        <w:t xml:space="preserve"> </w:t>
      </w:r>
      <w:r w:rsidRPr="0088535C">
        <w:rPr>
          <w:b/>
          <w:bCs/>
          <w:highlight w:val="green"/>
          <w:u w:val="single"/>
        </w:rPr>
        <w:t>albedo</w:t>
      </w:r>
      <w:r w:rsidRPr="006134B3">
        <w:rPr>
          <w:u w:val="single"/>
        </w:rPr>
        <w:t xml:space="preserve"> </w:t>
      </w:r>
      <w:r w:rsidRPr="0088535C">
        <w:rPr>
          <w:b/>
          <w:bCs/>
          <w:highlight w:val="green"/>
          <w:u w:val="single"/>
        </w:rPr>
        <w:t>and</w:t>
      </w:r>
      <w:r w:rsidRPr="006134B3">
        <w:rPr>
          <w:u w:val="single"/>
        </w:rPr>
        <w:t xml:space="preserve"> </w:t>
      </w:r>
      <w:r w:rsidRPr="0088535C">
        <w:rPr>
          <w:b/>
          <w:bCs/>
          <w:highlight w:val="green"/>
          <w:u w:val="single"/>
        </w:rPr>
        <w:t>atmospheric</w:t>
      </w:r>
      <w:r w:rsidRPr="0088535C">
        <w:rPr>
          <w:highlight w:val="green"/>
          <w:u w:val="single"/>
        </w:rPr>
        <w:t xml:space="preserve"> </w:t>
      </w:r>
      <w:r w:rsidRPr="0088535C">
        <w:rPr>
          <w:b/>
          <w:bCs/>
          <w:highlight w:val="green"/>
          <w:u w:val="single"/>
        </w:rPr>
        <w:t>conditions</w:t>
      </w:r>
      <w:r w:rsidRPr="006F05AA">
        <w:rPr>
          <w:sz w:val="14"/>
        </w:rPr>
        <w:t xml:space="preserve">, </w:t>
      </w:r>
      <w:r w:rsidRPr="006134B3">
        <w:rPr>
          <w:u w:val="single"/>
        </w:rPr>
        <w:t>showing obvious anisotropy</w:t>
      </w:r>
      <w:r w:rsidRPr="006F05AA">
        <w:rPr>
          <w:sz w:val="14"/>
        </w:rPr>
        <w:t xml:space="preserve">. </w:t>
      </w:r>
      <w:r w:rsidRPr="0088535C">
        <w:rPr>
          <w:b/>
          <w:bCs/>
          <w:highlight w:val="green"/>
          <w:u w:val="single"/>
        </w:rPr>
        <w:t>Lack</w:t>
      </w:r>
      <w:r w:rsidRPr="0088535C">
        <w:rPr>
          <w:highlight w:val="green"/>
          <w:u w:val="single"/>
        </w:rPr>
        <w:t xml:space="preserve"> </w:t>
      </w:r>
      <w:r w:rsidRPr="0088535C">
        <w:rPr>
          <w:b/>
          <w:bCs/>
          <w:highlight w:val="green"/>
          <w:u w:val="single"/>
        </w:rPr>
        <w:t>of</w:t>
      </w:r>
      <w:r w:rsidRPr="0088535C">
        <w:rPr>
          <w:highlight w:val="green"/>
          <w:u w:val="single"/>
        </w:rPr>
        <w:t xml:space="preserve"> </w:t>
      </w:r>
      <w:r w:rsidRPr="0088535C">
        <w:rPr>
          <w:b/>
          <w:bCs/>
          <w:highlight w:val="green"/>
          <w:u w:val="single"/>
        </w:rPr>
        <w:t>sampling</w:t>
      </w:r>
      <w:r w:rsidRPr="006134B3">
        <w:rPr>
          <w:u w:val="single"/>
        </w:rPr>
        <w:t xml:space="preserve"> </w:t>
      </w:r>
      <w:r w:rsidRPr="0088535C">
        <w:rPr>
          <w:highlight w:val="green"/>
          <w:u w:val="single"/>
        </w:rPr>
        <w:t>in</w:t>
      </w:r>
      <w:r w:rsidRPr="006134B3">
        <w:rPr>
          <w:u w:val="single"/>
        </w:rPr>
        <w:t xml:space="preserve"> </w:t>
      </w:r>
      <w:r w:rsidRPr="0088535C">
        <w:rPr>
          <w:highlight w:val="green"/>
          <w:u w:val="single"/>
        </w:rPr>
        <w:t>space</w:t>
      </w:r>
      <w:r w:rsidRPr="006134B3">
        <w:rPr>
          <w:u w:val="single"/>
        </w:rPr>
        <w:t xml:space="preserve"> and time is </w:t>
      </w:r>
      <w:r w:rsidRPr="0088535C">
        <w:rPr>
          <w:b/>
          <w:bCs/>
          <w:highlight w:val="green"/>
          <w:u w:val="single"/>
        </w:rPr>
        <w:t>vulnerable</w:t>
      </w:r>
      <w:r w:rsidRPr="0088535C">
        <w:rPr>
          <w:highlight w:val="green"/>
          <w:u w:val="single"/>
        </w:rPr>
        <w:t xml:space="preserve"> </w:t>
      </w:r>
      <w:r w:rsidRPr="0088535C">
        <w:rPr>
          <w:b/>
          <w:bCs/>
          <w:highlight w:val="green"/>
          <w:u w:val="single"/>
        </w:rPr>
        <w:t>to</w:t>
      </w:r>
      <w:r w:rsidRPr="0088535C">
        <w:rPr>
          <w:highlight w:val="green"/>
          <w:u w:val="single"/>
        </w:rPr>
        <w:t xml:space="preserve"> </w:t>
      </w:r>
      <w:r w:rsidRPr="0088535C">
        <w:rPr>
          <w:b/>
          <w:bCs/>
          <w:highlight w:val="green"/>
          <w:u w:val="single"/>
        </w:rPr>
        <w:t>uncertainties</w:t>
      </w:r>
      <w:r w:rsidRPr="006F05AA">
        <w:rPr>
          <w:sz w:val="14"/>
        </w:rPr>
        <w:t xml:space="preserve">. The </w:t>
      </w:r>
      <w:r w:rsidRPr="0088535C">
        <w:rPr>
          <w:b/>
          <w:bCs/>
          <w:highlight w:val="green"/>
          <w:u w:val="single"/>
        </w:rPr>
        <w:t>lunar</w:t>
      </w:r>
      <w:r w:rsidRPr="0088535C">
        <w:rPr>
          <w:highlight w:val="green"/>
          <w:u w:val="single"/>
        </w:rPr>
        <w:t xml:space="preserve"> </w:t>
      </w:r>
      <w:r w:rsidRPr="0088535C">
        <w:rPr>
          <w:b/>
          <w:bCs/>
          <w:highlight w:val="green"/>
          <w:u w:val="single"/>
        </w:rPr>
        <w:t>observatory</w:t>
      </w:r>
      <w:r w:rsidRPr="006F05AA">
        <w:rPr>
          <w:sz w:val="14"/>
        </w:rPr>
        <w:t xml:space="preserve"> </w:t>
      </w:r>
      <w:r w:rsidRPr="0088535C">
        <w:rPr>
          <w:b/>
          <w:bCs/>
          <w:highlight w:val="green"/>
          <w:u w:val="single"/>
        </w:rPr>
        <w:t>provides</w:t>
      </w:r>
      <w:r w:rsidRPr="00397345">
        <w:rPr>
          <w:u w:val="single"/>
        </w:rPr>
        <w:t xml:space="preserve"> </w:t>
      </w:r>
      <w:r w:rsidRPr="0088535C">
        <w:rPr>
          <w:b/>
          <w:bCs/>
          <w:highlight w:val="green"/>
          <w:u w:val="single"/>
        </w:rPr>
        <w:t>large</w:t>
      </w:r>
      <w:r w:rsidRPr="00397345">
        <w:rPr>
          <w:u w:val="single"/>
        </w:rPr>
        <w:t>-</w:t>
      </w:r>
      <w:r w:rsidRPr="0088535C">
        <w:rPr>
          <w:b/>
          <w:bCs/>
          <w:highlight w:val="green"/>
          <w:u w:val="single"/>
        </w:rPr>
        <w:t>scale</w:t>
      </w:r>
      <w:r w:rsidRPr="00397345">
        <w:rPr>
          <w:u w:val="single"/>
        </w:rPr>
        <w:t xml:space="preserve"> </w:t>
      </w:r>
      <w:r w:rsidRPr="0088535C">
        <w:rPr>
          <w:b/>
          <w:bCs/>
          <w:highlight w:val="green"/>
          <w:u w:val="single"/>
        </w:rPr>
        <w:t>observation</w:t>
      </w:r>
      <w:r w:rsidRPr="00397345">
        <w:rPr>
          <w:u w:val="single"/>
        </w:rPr>
        <w:t xml:space="preserve"> </w:t>
      </w:r>
      <w:r w:rsidRPr="0088535C">
        <w:rPr>
          <w:b/>
          <w:bCs/>
          <w:highlight w:val="green"/>
          <w:u w:val="single"/>
        </w:rPr>
        <w:t>with</w:t>
      </w:r>
      <w:r w:rsidRPr="00397345">
        <w:rPr>
          <w:u w:val="single"/>
        </w:rPr>
        <w:t xml:space="preserve"> </w:t>
      </w:r>
      <w:r w:rsidRPr="0088535C">
        <w:rPr>
          <w:highlight w:val="green"/>
          <w:u w:val="single"/>
        </w:rPr>
        <w:t xml:space="preserve">continuously </w:t>
      </w:r>
      <w:r w:rsidRPr="0088535C">
        <w:rPr>
          <w:b/>
          <w:bCs/>
          <w:highlight w:val="green"/>
          <w:u w:val="single"/>
        </w:rPr>
        <w:t>changing</w:t>
      </w:r>
      <w:r w:rsidRPr="0088535C">
        <w:rPr>
          <w:highlight w:val="green"/>
          <w:u w:val="single"/>
        </w:rPr>
        <w:t xml:space="preserve"> </w:t>
      </w:r>
      <w:r w:rsidRPr="0088535C">
        <w:rPr>
          <w:b/>
          <w:bCs/>
          <w:highlight w:val="green"/>
          <w:u w:val="single"/>
        </w:rPr>
        <w:t>angles</w:t>
      </w:r>
      <w:r w:rsidRPr="006F05AA">
        <w:rPr>
          <w:sz w:val="14"/>
        </w:rPr>
        <w:t xml:space="preserve">, </w:t>
      </w:r>
      <w:r w:rsidRPr="0088535C">
        <w:rPr>
          <w:highlight w:val="green"/>
          <w:u w:val="single"/>
        </w:rPr>
        <w:t xml:space="preserve">enabling </w:t>
      </w:r>
      <w:r w:rsidRPr="00FD54C2">
        <w:rPr>
          <w:u w:val="single"/>
        </w:rPr>
        <w:t>it</w:t>
      </w:r>
      <w:r w:rsidRPr="00397345">
        <w:rPr>
          <w:u w:val="single"/>
        </w:rPr>
        <w:t xml:space="preserve"> </w:t>
      </w:r>
      <w:r w:rsidRPr="0088535C">
        <w:rPr>
          <w:highlight w:val="green"/>
          <w:u w:val="single"/>
        </w:rPr>
        <w:t>to</w:t>
      </w:r>
      <w:r w:rsidRPr="00397345">
        <w:rPr>
          <w:u w:val="single"/>
        </w:rPr>
        <w:t xml:space="preserve"> </w:t>
      </w:r>
      <w:r w:rsidRPr="0088535C">
        <w:rPr>
          <w:highlight w:val="green"/>
          <w:u w:val="single"/>
        </w:rPr>
        <w:t>calibrate</w:t>
      </w:r>
      <w:r w:rsidRPr="00397345">
        <w:rPr>
          <w:u w:val="single"/>
        </w:rPr>
        <w:t xml:space="preserve"> the </w:t>
      </w:r>
      <w:r w:rsidRPr="0088535C">
        <w:rPr>
          <w:b/>
          <w:bCs/>
          <w:highlight w:val="green"/>
          <w:u w:val="single"/>
        </w:rPr>
        <w:t>data</w:t>
      </w:r>
      <w:r w:rsidRPr="00397345">
        <w:rPr>
          <w:u w:val="single"/>
        </w:rPr>
        <w:t xml:space="preserve"> of satellites in different orbits at different </w:t>
      </w:r>
      <w:r w:rsidRPr="00397345">
        <w:rPr>
          <w:u w:val="single"/>
        </w:rPr>
        <w:lastRenderedPageBreak/>
        <w:t>times</w:t>
      </w:r>
      <w:r w:rsidRPr="006F05AA">
        <w:rPr>
          <w:sz w:val="14"/>
        </w:rPr>
        <w:t xml:space="preserve">. Its most important property is that it </w:t>
      </w:r>
      <w:r w:rsidRPr="00397345">
        <w:rPr>
          <w:u w:val="single"/>
        </w:rPr>
        <w:t xml:space="preserve">can </w:t>
      </w:r>
      <w:r w:rsidRPr="0088535C">
        <w:rPr>
          <w:highlight w:val="green"/>
          <w:u w:val="single"/>
        </w:rPr>
        <w:t>provide</w:t>
      </w:r>
      <w:r w:rsidRPr="00397345">
        <w:rPr>
          <w:u w:val="single"/>
        </w:rPr>
        <w:t xml:space="preserve"> a </w:t>
      </w:r>
      <w:r w:rsidRPr="0088535C">
        <w:rPr>
          <w:b/>
          <w:bCs/>
          <w:highlight w:val="green"/>
          <w:u w:val="single"/>
        </w:rPr>
        <w:t>very</w:t>
      </w:r>
      <w:r w:rsidRPr="0088535C">
        <w:rPr>
          <w:highlight w:val="green"/>
          <w:u w:val="single"/>
        </w:rPr>
        <w:t xml:space="preserve"> </w:t>
      </w:r>
      <w:r w:rsidRPr="0088535C">
        <w:rPr>
          <w:b/>
          <w:bCs/>
          <w:highlight w:val="green"/>
          <w:u w:val="single"/>
        </w:rPr>
        <w:t>long</w:t>
      </w:r>
      <w:r w:rsidRPr="0088535C">
        <w:rPr>
          <w:highlight w:val="green"/>
          <w:u w:val="single"/>
        </w:rPr>
        <w:t>-</w:t>
      </w:r>
      <w:r w:rsidRPr="0088535C">
        <w:rPr>
          <w:b/>
          <w:bCs/>
          <w:highlight w:val="green"/>
          <w:u w:val="single"/>
        </w:rPr>
        <w:t>term</w:t>
      </w:r>
      <w:r w:rsidRPr="00397345">
        <w:rPr>
          <w:u w:val="single"/>
        </w:rPr>
        <w:t xml:space="preserve"> </w:t>
      </w:r>
      <w:r w:rsidRPr="0088535C">
        <w:rPr>
          <w:highlight w:val="green"/>
          <w:u w:val="single"/>
        </w:rPr>
        <w:t>time series</w:t>
      </w:r>
      <w:r w:rsidRPr="00397345">
        <w:rPr>
          <w:u w:val="single"/>
        </w:rPr>
        <w:t xml:space="preserve"> </w:t>
      </w:r>
      <w:r w:rsidRPr="0088535C">
        <w:rPr>
          <w:highlight w:val="green"/>
          <w:u w:val="single"/>
        </w:rPr>
        <w:t>from</w:t>
      </w:r>
      <w:r w:rsidRPr="00397345">
        <w:rPr>
          <w:u w:val="single"/>
        </w:rPr>
        <w:t xml:space="preserve"> a </w:t>
      </w:r>
      <w:r w:rsidRPr="0088535C">
        <w:rPr>
          <w:highlight w:val="green"/>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88535C">
        <w:rPr>
          <w:highlight w:val="green"/>
          <w:u w:val="single"/>
        </w:rPr>
        <w:t>diversity</w:t>
      </w:r>
      <w:r w:rsidRPr="00397345">
        <w:rPr>
          <w:u w:val="single"/>
        </w:rPr>
        <w:t xml:space="preserve"> </w:t>
      </w:r>
      <w:r w:rsidRPr="0088535C">
        <w:rPr>
          <w:highlight w:val="green"/>
          <w:u w:val="single"/>
        </w:rPr>
        <w:t>of</w:t>
      </w:r>
      <w:r w:rsidRPr="00397345">
        <w:rPr>
          <w:u w:val="single"/>
        </w:rPr>
        <w:t xml:space="preserve"> the </w:t>
      </w:r>
      <w:r w:rsidRPr="0088535C">
        <w:rPr>
          <w:b/>
          <w:bCs/>
          <w:highlight w:val="green"/>
          <w:u w:val="single"/>
        </w:rPr>
        <w:t>surface</w:t>
      </w:r>
      <w:r w:rsidRPr="0088535C">
        <w:rPr>
          <w:highlight w:val="green"/>
          <w:u w:val="single"/>
        </w:rPr>
        <w:t>-</w:t>
      </w:r>
      <w:proofErr w:type="spellStart"/>
      <w:r w:rsidRPr="0088535C">
        <w:rPr>
          <w:b/>
          <w:bCs/>
          <w:highlight w:val="green"/>
          <w:u w:val="single"/>
        </w:rPr>
        <w:t>weatherphase</w:t>
      </w:r>
      <w:proofErr w:type="spellEnd"/>
      <w:r w:rsidRPr="00397345">
        <w:rPr>
          <w:u w:val="single"/>
        </w:rPr>
        <w:t xml:space="preserve"> combination is </w:t>
      </w:r>
      <w:r w:rsidRPr="0088535C">
        <w:rPr>
          <w:highlight w:val="green"/>
          <w:u w:val="single"/>
        </w:rPr>
        <w:t>beneficial</w:t>
      </w:r>
      <w:r w:rsidRPr="00397345">
        <w:rPr>
          <w:u w:val="single"/>
        </w:rPr>
        <w:t xml:space="preserve"> </w:t>
      </w:r>
      <w:r w:rsidRPr="0088535C">
        <w:rPr>
          <w:highlight w:val="green"/>
          <w:u w:val="single"/>
        </w:rPr>
        <w:t>to</w:t>
      </w:r>
      <w:r w:rsidRPr="00397345">
        <w:rPr>
          <w:u w:val="single"/>
        </w:rPr>
        <w:t xml:space="preserve"> </w:t>
      </w:r>
      <w:r w:rsidRPr="0088535C">
        <w:rPr>
          <w:highlight w:val="green"/>
          <w:u w:val="single"/>
        </w:rPr>
        <w:t>improving</w:t>
      </w:r>
      <w:r w:rsidRPr="006F05AA">
        <w:rPr>
          <w:sz w:val="14"/>
        </w:rPr>
        <w:t xml:space="preserve"> the </w:t>
      </w:r>
      <w:r w:rsidRPr="0088535C">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88535C">
        <w:rPr>
          <w:highlight w:val="green"/>
          <w:u w:val="single"/>
        </w:rPr>
        <w:t>Moon-based data</w:t>
      </w:r>
      <w:r w:rsidRPr="006F05AA">
        <w:rPr>
          <w:sz w:val="14"/>
        </w:rPr>
        <w:t xml:space="preserve"> </w:t>
      </w:r>
      <w:r w:rsidRPr="0088535C">
        <w:rPr>
          <w:highlight w:val="green"/>
          <w:u w:val="single"/>
        </w:rPr>
        <w:t>will</w:t>
      </w:r>
      <w:r w:rsidRPr="006F05AA">
        <w:rPr>
          <w:sz w:val="14"/>
        </w:rPr>
        <w:t xml:space="preserve"> also </w:t>
      </w:r>
      <w:r w:rsidRPr="0088535C">
        <w:rPr>
          <w:highlight w:val="green"/>
          <w:u w:val="single"/>
        </w:rPr>
        <w:t>provide</w:t>
      </w:r>
      <w:r w:rsidRPr="00397345">
        <w:rPr>
          <w:u w:val="single"/>
        </w:rPr>
        <w:t xml:space="preserve"> a </w:t>
      </w:r>
      <w:r w:rsidRPr="0088535C">
        <w:rPr>
          <w:highlight w:val="green"/>
          <w:u w:val="single"/>
        </w:rPr>
        <w:t>direct connection</w:t>
      </w:r>
      <w:r w:rsidRPr="00397345">
        <w:rPr>
          <w:u w:val="single"/>
        </w:rPr>
        <w:t xml:space="preserve"> </w:t>
      </w:r>
      <w:r w:rsidRPr="0088535C">
        <w:rPr>
          <w:highlight w:val="green"/>
          <w:u w:val="single"/>
        </w:rPr>
        <w:t>between</w:t>
      </w:r>
      <w:r w:rsidRPr="00397345">
        <w:rPr>
          <w:u w:val="single"/>
        </w:rPr>
        <w:t xml:space="preserve"> the </w:t>
      </w:r>
      <w:r w:rsidRPr="0088535C">
        <w:rPr>
          <w:highlight w:val="green"/>
          <w:u w:val="single"/>
        </w:rPr>
        <w:t>data</w:t>
      </w:r>
      <w:r w:rsidRPr="00397345">
        <w:rPr>
          <w:u w:val="single"/>
        </w:rPr>
        <w:t xml:space="preserve"> </w:t>
      </w:r>
      <w:r w:rsidRPr="0088535C">
        <w:rPr>
          <w:highlight w:val="green"/>
          <w:u w:val="single"/>
        </w:rPr>
        <w:t>from</w:t>
      </w:r>
      <w:r w:rsidRPr="00397345">
        <w:rPr>
          <w:u w:val="single"/>
        </w:rPr>
        <w:t xml:space="preserve"> </w:t>
      </w:r>
      <w:r w:rsidRPr="0088535C">
        <w:rPr>
          <w:highlight w:val="green"/>
          <w:u w:val="single"/>
        </w:rPr>
        <w:t>space tech</w:t>
      </w:r>
      <w:r w:rsidRPr="00397345">
        <w:rPr>
          <w:u w:val="single"/>
        </w:rPr>
        <w:t xml:space="preserve">nology </w:t>
      </w:r>
      <w:r w:rsidRPr="0088535C">
        <w:rPr>
          <w:highlight w:val="green"/>
          <w:u w:val="single"/>
        </w:rPr>
        <w:t>and</w:t>
      </w:r>
      <w:r w:rsidRPr="00397345">
        <w:rPr>
          <w:u w:val="single"/>
        </w:rPr>
        <w:t xml:space="preserve"> the data from </w:t>
      </w:r>
      <w:r w:rsidRPr="0088535C">
        <w:rPr>
          <w:highlight w:val="green"/>
          <w:u w:val="single"/>
        </w:rPr>
        <w:t>ground-based</w:t>
      </w:r>
      <w:r w:rsidRPr="00397345">
        <w:rPr>
          <w:u w:val="single"/>
        </w:rPr>
        <w:t xml:space="preserve"> earthshine </w:t>
      </w:r>
      <w:r w:rsidRPr="0088535C">
        <w:rPr>
          <w:highlight w:val="green"/>
          <w:u w:val="single"/>
        </w:rPr>
        <w:t>measurement</w:t>
      </w:r>
      <w:r w:rsidRPr="00397345">
        <w:rPr>
          <w:u w:val="single"/>
        </w:rPr>
        <w:t xml:space="preserve"> </w:t>
      </w:r>
      <w:r w:rsidRPr="006D170F">
        <w:rPr>
          <w:u w:val="single"/>
        </w:rPr>
        <w:t>series</w:t>
      </w:r>
      <w:r w:rsidRPr="006F05AA">
        <w:rPr>
          <w:sz w:val="14"/>
        </w:rPr>
        <w:t xml:space="preserve">, </w:t>
      </w:r>
      <w:r w:rsidRPr="00397345">
        <w:rPr>
          <w:u w:val="single"/>
        </w:rPr>
        <w:t xml:space="preserve">which </w:t>
      </w:r>
      <w:r w:rsidRPr="0088535C">
        <w:rPr>
          <w:rStyle w:val="Emphasis"/>
          <w:highlight w:val="green"/>
        </w:rPr>
        <w:t>span</w:t>
      </w:r>
      <w:r w:rsidRPr="00397345">
        <w:rPr>
          <w:u w:val="single"/>
        </w:rPr>
        <w:t xml:space="preserve"> almost </w:t>
      </w:r>
      <w:r w:rsidRPr="0088535C">
        <w:rPr>
          <w:highlight w:val="green"/>
          <w:u w:val="single"/>
        </w:rPr>
        <w:t xml:space="preserve">one </w:t>
      </w:r>
      <w:r w:rsidRPr="0088535C">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88535C">
        <w:rPr>
          <w:highlight w:val="green"/>
          <w:u w:val="single"/>
        </w:rPr>
        <w:t>Moon-based</w:t>
      </w:r>
      <w:r w:rsidRPr="00397345">
        <w:rPr>
          <w:u w:val="single"/>
        </w:rPr>
        <w:t xml:space="preserve"> </w:t>
      </w:r>
      <w:r w:rsidRPr="0088535C">
        <w:rPr>
          <w:highlight w:val="green"/>
          <w:u w:val="single"/>
        </w:rPr>
        <w:t>optical</w:t>
      </w:r>
      <w:r w:rsidRPr="00397345">
        <w:rPr>
          <w:u w:val="single"/>
        </w:rPr>
        <w:t xml:space="preserve"> </w:t>
      </w:r>
      <w:r w:rsidRPr="0088535C">
        <w:rPr>
          <w:highlight w:val="green"/>
          <w:u w:val="single"/>
        </w:rPr>
        <w:t>camera</w:t>
      </w:r>
      <w:r w:rsidRPr="006F05AA">
        <w:rPr>
          <w:sz w:val="14"/>
        </w:rPr>
        <w:t xml:space="preserve"> </w:t>
      </w:r>
      <w:r w:rsidRPr="00397345">
        <w:rPr>
          <w:u w:val="single"/>
        </w:rPr>
        <w:t xml:space="preserve">can </w:t>
      </w:r>
      <w:r w:rsidRPr="0088535C">
        <w:rPr>
          <w:highlight w:val="green"/>
          <w:u w:val="single"/>
        </w:rPr>
        <w:t>image</w:t>
      </w:r>
      <w:r w:rsidRPr="00397345">
        <w:rPr>
          <w:u w:val="single"/>
        </w:rPr>
        <w:t xml:space="preserve"> </w:t>
      </w:r>
      <w:r w:rsidRPr="0088535C">
        <w:rPr>
          <w:highlight w:val="green"/>
          <w:u w:val="single"/>
        </w:rPr>
        <w:t xml:space="preserve">global </w:t>
      </w:r>
      <w:r w:rsidRPr="0088535C">
        <w:rPr>
          <w:b/>
          <w:bCs/>
          <w:highlight w:val="green"/>
          <w:u w:val="single"/>
        </w:rPr>
        <w:t>vegetation</w:t>
      </w:r>
      <w:r w:rsidRPr="00397345">
        <w:rPr>
          <w:u w:val="single"/>
        </w:rPr>
        <w:t xml:space="preserve"> almost </w:t>
      </w:r>
      <w:r w:rsidRPr="0088535C">
        <w:rPr>
          <w:highlight w:val="green"/>
          <w:u w:val="single"/>
        </w:rPr>
        <w:t>every</w:t>
      </w:r>
      <w:r w:rsidRPr="00397345">
        <w:rPr>
          <w:u w:val="single"/>
        </w:rPr>
        <w:t xml:space="preserve"> </w:t>
      </w:r>
      <w:r w:rsidRPr="0088535C">
        <w:rPr>
          <w:highlight w:val="green"/>
          <w:u w:val="single"/>
        </w:rPr>
        <w:t>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r w:rsidRPr="003155A7">
        <w:rPr>
          <w:u w:val="single"/>
        </w:rPr>
        <w:t>SAR</w:t>
      </w:r>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88535C">
        <w:rPr>
          <w:highlight w:val="green"/>
          <w:u w:val="single"/>
        </w:rPr>
        <w:t>evaluate</w:t>
      </w:r>
      <w:r w:rsidRPr="00397345">
        <w:rPr>
          <w:u w:val="single"/>
        </w:rPr>
        <w:t xml:space="preserve"> the </w:t>
      </w:r>
      <w:r w:rsidRPr="0088535C">
        <w:rPr>
          <w:highlight w:val="green"/>
          <w:u w:val="single"/>
        </w:rPr>
        <w:t>cloud fraction</w:t>
      </w:r>
      <w:r w:rsidRPr="00397345">
        <w:rPr>
          <w:u w:val="single"/>
        </w:rPr>
        <w:t xml:space="preserve"> </w:t>
      </w:r>
      <w:r w:rsidRPr="0088535C">
        <w:rPr>
          <w:highlight w:val="green"/>
          <w:u w:val="single"/>
        </w:rPr>
        <w:t>in</w:t>
      </w:r>
      <w:r w:rsidRPr="00397345">
        <w:rPr>
          <w:u w:val="single"/>
        </w:rPr>
        <w:t xml:space="preserve"> an </w:t>
      </w:r>
      <w:r w:rsidRPr="0088535C">
        <w:rPr>
          <w:highlight w:val="green"/>
          <w:u w:val="single"/>
        </w:rPr>
        <w:t>unambiguous manner</w:t>
      </w:r>
      <w:r w:rsidRPr="006F05AA">
        <w:rPr>
          <w:sz w:val="14"/>
        </w:rPr>
        <w:t xml:space="preserve">, </w:t>
      </w:r>
      <w:r w:rsidRPr="0088535C">
        <w:rPr>
          <w:b/>
          <w:bCs/>
          <w:highlight w:val="green"/>
          <w:u w:val="single"/>
        </w:rPr>
        <w:t>determine</w:t>
      </w:r>
      <w:r w:rsidRPr="00397345">
        <w:rPr>
          <w:u w:val="single"/>
        </w:rPr>
        <w:t xml:space="preserve"> the </w:t>
      </w:r>
      <w:r w:rsidRPr="0088535C">
        <w:rPr>
          <w:b/>
          <w:bCs/>
          <w:highlight w:val="green"/>
          <w:u w:val="single"/>
        </w:rPr>
        <w:t>composition</w:t>
      </w:r>
      <w:r w:rsidRPr="00397345">
        <w:rPr>
          <w:u w:val="single"/>
        </w:rPr>
        <w:t xml:space="preserve"> in terms </w:t>
      </w:r>
      <w:r w:rsidRPr="0088535C">
        <w:rPr>
          <w:b/>
          <w:bCs/>
          <w:highlight w:val="green"/>
          <w:u w:val="single"/>
        </w:rPr>
        <w:t>of</w:t>
      </w:r>
      <w:r w:rsidRPr="00397345">
        <w:rPr>
          <w:u w:val="single"/>
        </w:rPr>
        <w:t xml:space="preserve"> the </w:t>
      </w:r>
      <w:r w:rsidRPr="0088535C">
        <w:rPr>
          <w:highlight w:val="green"/>
          <w:u w:val="single"/>
        </w:rPr>
        <w:t xml:space="preserve">major </w:t>
      </w:r>
      <w:r w:rsidRPr="0088535C">
        <w:rPr>
          <w:b/>
          <w:bCs/>
          <w:highlight w:val="green"/>
          <w:u w:val="single"/>
        </w:rPr>
        <w:t>trace</w:t>
      </w:r>
      <w:r w:rsidRPr="0088535C">
        <w:rPr>
          <w:highlight w:val="green"/>
          <w:u w:val="single"/>
        </w:rPr>
        <w:t xml:space="preserve"> </w:t>
      </w:r>
      <w:r w:rsidRPr="0088535C">
        <w:rPr>
          <w:b/>
          <w:bCs/>
          <w:highlight w:val="green"/>
          <w:u w:val="single"/>
        </w:rPr>
        <w:t>gas</w:t>
      </w:r>
      <w:r w:rsidRPr="00397345">
        <w:rPr>
          <w:u w:val="single"/>
        </w:rPr>
        <w:t xml:space="preserve"> and aerosols </w:t>
      </w:r>
      <w:r w:rsidRPr="006F05AA">
        <w:rPr>
          <w:sz w:val="14"/>
        </w:rPr>
        <w:t xml:space="preserve">(Hamill 2016), and </w:t>
      </w:r>
      <w:r w:rsidRPr="0088535C">
        <w:rPr>
          <w:highlight w:val="green"/>
          <w:u w:val="single"/>
        </w:rPr>
        <w:t>shed light</w:t>
      </w:r>
      <w:r w:rsidRPr="00397345">
        <w:rPr>
          <w:u w:val="single"/>
        </w:rPr>
        <w:t xml:space="preserve"> </w:t>
      </w:r>
      <w:r w:rsidRPr="0088535C">
        <w:rPr>
          <w:highlight w:val="green"/>
          <w:u w:val="single"/>
        </w:rPr>
        <w:t>on</w:t>
      </w:r>
      <w:r w:rsidRPr="00397345">
        <w:rPr>
          <w:u w:val="single"/>
        </w:rPr>
        <w:t xml:space="preserve"> the </w:t>
      </w:r>
      <w:r w:rsidRPr="0088535C">
        <w:rPr>
          <w:highlight w:val="green"/>
          <w:u w:val="single"/>
        </w:rPr>
        <w:t>relationship</w:t>
      </w:r>
      <w:r w:rsidRPr="00397345">
        <w:rPr>
          <w:u w:val="single"/>
        </w:rPr>
        <w:t xml:space="preserve"> </w:t>
      </w:r>
      <w:r w:rsidRPr="0088535C">
        <w:rPr>
          <w:highlight w:val="green"/>
          <w:u w:val="single"/>
        </w:rPr>
        <w:t>between</w:t>
      </w:r>
      <w:r w:rsidRPr="006F05AA">
        <w:rPr>
          <w:sz w:val="14"/>
        </w:rPr>
        <w:t xml:space="preserve"> </w:t>
      </w:r>
      <w:r w:rsidRPr="00397345">
        <w:rPr>
          <w:u w:val="single"/>
        </w:rPr>
        <w:t xml:space="preserve">lunar </w:t>
      </w:r>
      <w:r w:rsidRPr="0088535C">
        <w:rPr>
          <w:highlight w:val="green"/>
          <w:u w:val="single"/>
        </w:rPr>
        <w:t>phases</w:t>
      </w:r>
      <w:r w:rsidRPr="00397345">
        <w:rPr>
          <w:u w:val="single"/>
        </w:rPr>
        <w:t xml:space="preserve"> </w:t>
      </w:r>
      <w:r w:rsidRPr="0088535C">
        <w:rPr>
          <w:highlight w:val="green"/>
          <w:u w:val="single"/>
        </w:rPr>
        <w:t>and</w:t>
      </w:r>
      <w:r w:rsidRPr="00397345">
        <w:rPr>
          <w:u w:val="single"/>
        </w:rPr>
        <w:t xml:space="preserve"> </w:t>
      </w:r>
      <w:r w:rsidRPr="0088535C">
        <w:rPr>
          <w:b/>
          <w:bCs/>
          <w:highlight w:val="green"/>
          <w:u w:val="single"/>
        </w:rPr>
        <w:t>cloudiness</w:t>
      </w:r>
      <w:r w:rsidRPr="0088535C">
        <w:rPr>
          <w:highlight w:val="green"/>
          <w:u w:val="single"/>
        </w:rPr>
        <w:t xml:space="preserve"> or </w:t>
      </w:r>
      <w:r w:rsidRPr="0088535C">
        <w:rPr>
          <w:b/>
          <w:bCs/>
          <w:highlight w:val="green"/>
          <w:u w:val="single"/>
        </w:rPr>
        <w:t>precipitation</w:t>
      </w:r>
      <w:r w:rsidRPr="006F05AA">
        <w:rPr>
          <w:sz w:val="14"/>
        </w:rPr>
        <w:t xml:space="preserve">. Particularly, the </w:t>
      </w:r>
      <w:r w:rsidRPr="0088535C">
        <w:rPr>
          <w:highlight w:val="green"/>
          <w:u w:val="single"/>
        </w:rPr>
        <w:t>Moon</w:t>
      </w:r>
      <w:r w:rsidRPr="00397345">
        <w:rPr>
          <w:u w:val="single"/>
        </w:rPr>
        <w:t xml:space="preserve"> offers a </w:t>
      </w:r>
      <w:r w:rsidRPr="0088535C">
        <w:rPr>
          <w:highlight w:val="green"/>
          <w:u w:val="single"/>
        </w:rPr>
        <w:t>good place</w:t>
      </w:r>
      <w:r w:rsidRPr="00397345">
        <w:rPr>
          <w:u w:val="single"/>
        </w:rPr>
        <w:t xml:space="preserve"> </w:t>
      </w:r>
      <w:r w:rsidRPr="0088535C">
        <w:rPr>
          <w:highlight w:val="green"/>
          <w:u w:val="single"/>
        </w:rPr>
        <w:t>for</w:t>
      </w:r>
      <w:r w:rsidRPr="00397345">
        <w:rPr>
          <w:u w:val="single"/>
        </w:rPr>
        <w:t xml:space="preserve"> </w:t>
      </w:r>
      <w:r w:rsidRPr="0088535C">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observing the </w:t>
      </w:r>
      <w:r w:rsidRPr="0088535C">
        <w:rPr>
          <w:highlight w:val="green"/>
          <w:u w:val="single"/>
        </w:rPr>
        <w:t>light</w:t>
      </w:r>
      <w:r w:rsidRPr="00397345">
        <w:rPr>
          <w:u w:val="single"/>
        </w:rPr>
        <w:t xml:space="preserve"> or </w:t>
      </w:r>
      <w:r w:rsidRPr="0088535C">
        <w:rPr>
          <w:highlight w:val="green"/>
          <w:u w:val="single"/>
        </w:rPr>
        <w:t>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w:t>
      </w:r>
      <w:r w:rsidRPr="003155A7">
        <w:rPr>
          <w:sz w:val="14"/>
        </w:rPr>
        <w:lastRenderedPageBreak/>
        <w:t xml:space="preserve">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baseline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6575A45D" w14:textId="77777777" w:rsidR="00D90383" w:rsidRDefault="00D90383" w:rsidP="00D90383">
      <w:pPr>
        <w:pStyle w:val="Heading4"/>
      </w:pPr>
      <w:r w:rsidRPr="00DD5DA6">
        <w:t xml:space="preserve">Mitigation is the </w:t>
      </w:r>
      <w:r w:rsidRPr="00672307">
        <w:t>silver bullet</w:t>
      </w:r>
      <w:r>
        <w:t>.</w:t>
      </w:r>
    </w:p>
    <w:p w14:paraId="6D2F64AB" w14:textId="77777777" w:rsidR="00D90383" w:rsidRPr="0094248C" w:rsidRDefault="00D90383" w:rsidP="00D90383">
      <w:proofErr w:type="spellStart"/>
      <w:r w:rsidRPr="0094248C">
        <w:rPr>
          <w:rStyle w:val="Style13ptBold"/>
        </w:rPr>
        <w:t>Letzter</w:t>
      </w:r>
      <w:proofErr w:type="spellEnd"/>
      <w:r>
        <w:rPr>
          <w:rStyle w:val="Style13ptBold"/>
        </w:rPr>
        <w:t xml:space="preserve"> 19 </w:t>
      </w:r>
      <w:r w:rsidRPr="0094248C">
        <w:rPr>
          <w:rStyle w:val="Style13ptBold"/>
          <w:b w:val="0"/>
          <w:sz w:val="20"/>
          <w:szCs w:val="16"/>
        </w:rPr>
        <w:t>(</w:t>
      </w:r>
      <w:r w:rsidRPr="0094248C">
        <w:rPr>
          <w:sz w:val="20"/>
          <w:szCs w:val="20"/>
        </w:rPr>
        <w:t>, R., 2019. Are we really running out of time to stop climate change? LiveScience. Available at: https://www.livescience.com/12-years-to-stop-climate-change.html [Accessed January 23, 2022]. Rafi joined Live Science in 2017. He has a bachelor's degree in journalism from Northwestern University’s Medill School of journalism. You can find his past science reporting at Inverse, Business Insider and Popular Science, and his past photojournalism on the Flash90 wire service and in the pages of The Courier Post of southern New Jersey.)-</w:t>
      </w:r>
      <w:r>
        <w:rPr>
          <w:sz w:val="20"/>
          <w:szCs w:val="20"/>
        </w:rPr>
        <w:t xml:space="preserve">recut </w:t>
      </w:r>
      <w:proofErr w:type="spellStart"/>
      <w:r w:rsidRPr="0094248C">
        <w:rPr>
          <w:sz w:val="20"/>
          <w:szCs w:val="20"/>
        </w:rPr>
        <w:t>rahulpenu</w:t>
      </w:r>
      <w:proofErr w:type="spellEnd"/>
    </w:p>
    <w:p w14:paraId="4E35D41B" w14:textId="77777777" w:rsidR="00D90383" w:rsidRPr="00524489" w:rsidRDefault="00D90383" w:rsidP="00D90383">
      <w:pPr>
        <w:rPr>
          <w:color w:val="FF0000"/>
          <w:u w:val="single"/>
        </w:rPr>
      </w:pPr>
      <w:r w:rsidRPr="003155A7">
        <w:rPr>
          <w:sz w:val="14"/>
        </w:rPr>
        <w:t xml:space="preserve">But ultimately, </w:t>
      </w:r>
      <w:r w:rsidRPr="003155A7">
        <w:rPr>
          <w:rStyle w:val="StyleUnderline"/>
          <w:sz w:val="14"/>
          <w:u w:val="none"/>
        </w:rPr>
        <w:t>all</w:t>
      </w:r>
      <w:r w:rsidRPr="003155A7">
        <w:rPr>
          <w:sz w:val="14"/>
        </w:rPr>
        <w:t xml:space="preserve"> the </w:t>
      </w:r>
      <w:r w:rsidRPr="003155A7">
        <w:rPr>
          <w:rStyle w:val="StyleUnderline"/>
          <w:sz w:val="14"/>
          <w:u w:val="none"/>
        </w:rPr>
        <w:t>researchers</w:t>
      </w:r>
      <w:r w:rsidRPr="003155A7">
        <w:rPr>
          <w:sz w:val="14"/>
        </w:rPr>
        <w:t xml:space="preserve"> Live Science contacted </w:t>
      </w:r>
      <w:r w:rsidRPr="003155A7">
        <w:rPr>
          <w:rStyle w:val="StyleUnderline"/>
          <w:sz w:val="14"/>
          <w:u w:val="none"/>
        </w:rPr>
        <w:t xml:space="preserve">said these </w:t>
      </w:r>
      <w:r w:rsidRPr="0088535C">
        <w:rPr>
          <w:rStyle w:val="Emphasis"/>
          <w:b w:val="0"/>
          <w:bCs/>
          <w:highlight w:val="green"/>
        </w:rPr>
        <w:t>problems become less catastrophic with less warming</w:t>
      </w:r>
      <w:r w:rsidRPr="003155A7">
        <w:rPr>
          <w:sz w:val="14"/>
        </w:rPr>
        <w:t xml:space="preserve">. </w:t>
      </w:r>
      <w:r w:rsidRPr="005B4F0F">
        <w:rPr>
          <w:rStyle w:val="StyleUnderline"/>
        </w:rPr>
        <w:t>Holding the world to</w:t>
      </w:r>
      <w:r w:rsidRPr="003155A7">
        <w:rPr>
          <w:sz w:val="14"/>
        </w:rPr>
        <w:t xml:space="preserve"> a </w:t>
      </w:r>
      <w:r w:rsidRPr="005B4F0F">
        <w:rPr>
          <w:rStyle w:val="StyleUnderline"/>
        </w:rPr>
        <w:t>1.5-C</w:t>
      </w:r>
      <w:r w:rsidRPr="003155A7">
        <w:rPr>
          <w:sz w:val="14"/>
        </w:rPr>
        <w:t xml:space="preserve"> </w:t>
      </w:r>
      <w:r w:rsidRPr="005B4F0F">
        <w:rPr>
          <w:rStyle w:val="StyleUnderline"/>
        </w:rPr>
        <w:t xml:space="preserve">warming increase by the end of the century creates </w:t>
      </w:r>
      <w:r w:rsidRPr="003155A7">
        <w:rPr>
          <w:rStyle w:val="StyleUnderline"/>
          <w:sz w:val="14"/>
          <w:u w:val="none"/>
        </w:rPr>
        <w:t>much</w:t>
      </w:r>
      <w:r w:rsidRPr="005B4F0F">
        <w:rPr>
          <w:rStyle w:val="StyleUnderline"/>
        </w:rPr>
        <w:t xml:space="preserve"> more manageable short- and long-term problems than </w:t>
      </w:r>
      <w:r w:rsidRPr="003155A7">
        <w:rPr>
          <w:rStyle w:val="StyleUnderline"/>
          <w:sz w:val="14"/>
          <w:u w:val="none"/>
        </w:rPr>
        <w:t>holding it to</w:t>
      </w:r>
      <w:r w:rsidRPr="00672307">
        <w:rPr>
          <w:rStyle w:val="StyleUnderline"/>
        </w:rPr>
        <w:t xml:space="preserve"> 2 C</w:t>
      </w:r>
      <w:r w:rsidRPr="003155A7">
        <w:rPr>
          <w:sz w:val="14"/>
        </w:rPr>
        <w:t xml:space="preserve"> of warming, </w:t>
      </w:r>
      <w:r w:rsidRPr="00672307">
        <w:rPr>
          <w:rStyle w:val="StyleUnderline"/>
        </w:rPr>
        <w:t>which is much less harmful to Earth than 3 C, which is much more survivable than 4 C, which is still less catastrophic than 6 C … and so on</w:t>
      </w:r>
      <w:r w:rsidRPr="003155A7">
        <w:rPr>
          <w:sz w:val="14"/>
        </w:rPr>
        <w:t xml:space="preserve">. None of those possible futures necessarily leads to a charred, lifeless global desert in our lifetimes. But </w:t>
      </w:r>
      <w:r w:rsidRPr="0088535C">
        <w:rPr>
          <w:rStyle w:val="Emphasis"/>
          <w:b w:val="0"/>
          <w:bCs/>
          <w:highlight w:val="green"/>
        </w:rPr>
        <w:t>each increase is</w:t>
      </w:r>
      <w:r w:rsidRPr="003155A7">
        <w:rPr>
          <w:b/>
          <w:bCs/>
          <w:sz w:val="14"/>
        </w:rPr>
        <w:t xml:space="preserve"> </w:t>
      </w:r>
      <w:r w:rsidRPr="003155A7">
        <w:rPr>
          <w:sz w:val="14"/>
        </w:rPr>
        <w:t>almost</w:t>
      </w:r>
      <w:r w:rsidRPr="003155A7">
        <w:rPr>
          <w:b/>
          <w:bCs/>
          <w:sz w:val="14"/>
        </w:rPr>
        <w:t xml:space="preserve"> </w:t>
      </w:r>
      <w:r w:rsidRPr="0088535C">
        <w:rPr>
          <w:rStyle w:val="Emphasis"/>
          <w:b w:val="0"/>
          <w:bCs/>
          <w:highlight w:val="green"/>
        </w:rPr>
        <w:t>unimaginably more dire for life</w:t>
      </w:r>
      <w:r w:rsidRPr="005B4F0F">
        <w:rPr>
          <w:rStyle w:val="Emphasis"/>
          <w:b w:val="0"/>
          <w:bCs/>
        </w:rPr>
        <w:t xml:space="preserve"> on this planet </w:t>
      </w:r>
      <w:r w:rsidRPr="0088535C">
        <w:rPr>
          <w:rStyle w:val="Emphasis"/>
          <w:b w:val="0"/>
          <w:bCs/>
          <w:highlight w:val="green"/>
        </w:rPr>
        <w:t>than the one preceding it.</w:t>
      </w:r>
      <w:r>
        <w:rPr>
          <w:rStyle w:val="StyleUnderline"/>
          <w:bCs/>
        </w:rPr>
        <w:t xml:space="preserve"> </w:t>
      </w:r>
      <w:r w:rsidRPr="003155A7">
        <w:rPr>
          <w:sz w:val="14"/>
        </w:rPr>
        <w:t>"</w:t>
      </w:r>
      <w:r w:rsidRPr="00524489">
        <w:rPr>
          <w:rStyle w:val="Emphasis"/>
          <w:b w:val="0"/>
          <w:bCs/>
          <w:color w:val="FF0000"/>
        </w:rPr>
        <w:t>It's</w:t>
      </w:r>
      <w:r w:rsidRPr="00524489">
        <w:rPr>
          <w:rStyle w:val="Emphasis"/>
          <w:color w:val="FF0000"/>
        </w:rPr>
        <w:t xml:space="preserve"> </w:t>
      </w:r>
      <w:r w:rsidRPr="00524489">
        <w:rPr>
          <w:rStyle w:val="Emphasis"/>
          <w:b w:val="0"/>
          <w:bCs/>
          <w:color w:val="FF0000"/>
        </w:rPr>
        <w:t>always worth it to prevent more warming</w:t>
      </w:r>
      <w:r w:rsidRPr="00524489">
        <w:rPr>
          <w:rStyle w:val="Emphasis"/>
          <w:b w:val="0"/>
          <w:bCs/>
          <w:color w:val="FF0000"/>
          <w:sz w:val="14"/>
          <w:u w:val="none"/>
        </w:rPr>
        <w:t>,"</w:t>
      </w:r>
      <w:r w:rsidRPr="00524489">
        <w:rPr>
          <w:color w:val="FF0000"/>
          <w:sz w:val="14"/>
        </w:rPr>
        <w:t xml:space="preserve"> Mach said. </w:t>
      </w:r>
      <w:r w:rsidRPr="00524489">
        <w:rPr>
          <w:rStyle w:val="StyleUnderline"/>
          <w:color w:val="FF0000"/>
        </w:rPr>
        <w:t>With regard to</w:t>
      </w:r>
      <w:r w:rsidRPr="00524489">
        <w:rPr>
          <w:color w:val="FF0000"/>
          <w:sz w:val="14"/>
        </w:rPr>
        <w:t xml:space="preserve"> the spread of mosquito-borne </w:t>
      </w:r>
      <w:r w:rsidRPr="00524489">
        <w:rPr>
          <w:rStyle w:val="StyleUnderline"/>
          <w:color w:val="FF0000"/>
        </w:rPr>
        <w:t>diseases</w:t>
      </w:r>
      <w:r w:rsidRPr="00524489">
        <w:rPr>
          <w:color w:val="FF0000"/>
          <w:sz w:val="14"/>
        </w:rPr>
        <w:t>, Carlson said, "</w:t>
      </w:r>
      <w:r w:rsidRPr="00524489">
        <w:rPr>
          <w:rStyle w:val="Emphasis"/>
          <w:b w:val="0"/>
          <w:bCs/>
          <w:color w:val="FF0000"/>
        </w:rPr>
        <w:t>We</w:t>
      </w:r>
      <w:r w:rsidRPr="00524489">
        <w:rPr>
          <w:rStyle w:val="Emphasis"/>
          <w:color w:val="FF0000"/>
        </w:rPr>
        <w:t xml:space="preserve"> </w:t>
      </w:r>
      <w:r w:rsidRPr="00524489">
        <w:rPr>
          <w:rStyle w:val="Emphasis"/>
          <w:b w:val="0"/>
          <w:bCs/>
          <w:color w:val="FF0000"/>
        </w:rPr>
        <w:t>can</w:t>
      </w:r>
      <w:r w:rsidRPr="00524489">
        <w:rPr>
          <w:rStyle w:val="Emphasis"/>
          <w:color w:val="FF0000"/>
        </w:rPr>
        <w:t xml:space="preserve"> </w:t>
      </w:r>
      <w:r w:rsidRPr="00524489">
        <w:rPr>
          <w:rStyle w:val="Emphasis"/>
          <w:b w:val="0"/>
          <w:bCs/>
          <w:color w:val="FF0000"/>
        </w:rPr>
        <w:t>stop it.</w:t>
      </w:r>
      <w:r w:rsidRPr="00524489">
        <w:rPr>
          <w:color w:val="FF0000"/>
          <w:sz w:val="14"/>
        </w:rPr>
        <w:t xml:space="preserve"> </w:t>
      </w:r>
      <w:r w:rsidRPr="00524489">
        <w:rPr>
          <w:rStyle w:val="Emphasis"/>
          <w:color w:val="FF0000"/>
          <w:highlight w:val="green"/>
        </w:rPr>
        <w:t>Mitigating</w:t>
      </w:r>
      <w:r w:rsidRPr="00524489">
        <w:rPr>
          <w:rStyle w:val="Emphasis"/>
          <w:color w:val="FF0000"/>
        </w:rPr>
        <w:t xml:space="preserve"> </w:t>
      </w:r>
      <w:r w:rsidRPr="00524489">
        <w:rPr>
          <w:rStyle w:val="Emphasis"/>
          <w:color w:val="FF0000"/>
          <w:highlight w:val="green"/>
        </w:rPr>
        <w:t>climate change</w:t>
      </w:r>
      <w:r w:rsidRPr="00524489">
        <w:rPr>
          <w:rStyle w:val="Emphasis"/>
          <w:color w:val="FF0000"/>
        </w:rPr>
        <w:t xml:space="preserve"> </w:t>
      </w:r>
      <w:r w:rsidRPr="00524489">
        <w:rPr>
          <w:rStyle w:val="Emphasis"/>
          <w:color w:val="FF0000"/>
          <w:highlight w:val="green"/>
        </w:rPr>
        <w:t>is</w:t>
      </w:r>
      <w:r w:rsidRPr="00524489">
        <w:rPr>
          <w:rStyle w:val="Emphasis"/>
          <w:color w:val="FF0000"/>
        </w:rPr>
        <w:t xml:space="preserve"> truly </w:t>
      </w:r>
      <w:r w:rsidRPr="00524489">
        <w:rPr>
          <w:rStyle w:val="Emphasis"/>
          <w:color w:val="FF0000"/>
          <w:highlight w:val="green"/>
        </w:rPr>
        <w:t>the silver bullet</w:t>
      </w:r>
      <w:r w:rsidRPr="00524489">
        <w:rPr>
          <w:color w:val="FF0000"/>
          <w:sz w:val="14"/>
        </w:rPr>
        <w:t xml:space="preserve">. Sometimes it is as simple as, </w:t>
      </w:r>
      <w:r w:rsidRPr="00524489">
        <w:rPr>
          <w:rStyle w:val="StyleUnderline"/>
          <w:color w:val="FF0000"/>
        </w:rPr>
        <w:t xml:space="preserve">'If we stop climate change, </w:t>
      </w:r>
      <w:r w:rsidRPr="00524489">
        <w:rPr>
          <w:rStyle w:val="StyleUnderline"/>
          <w:color w:val="FF0000"/>
          <w:highlight w:val="green"/>
        </w:rPr>
        <w:t xml:space="preserve">we </w:t>
      </w:r>
      <w:r w:rsidRPr="00524489">
        <w:rPr>
          <w:rStyle w:val="StyleUnderline"/>
          <w:color w:val="FF0000"/>
        </w:rPr>
        <w:t xml:space="preserve">can </w:t>
      </w:r>
      <w:r w:rsidRPr="00524489">
        <w:rPr>
          <w:rStyle w:val="StyleUnderline"/>
          <w:color w:val="FF0000"/>
          <w:highlight w:val="green"/>
        </w:rPr>
        <w:t>stop a lot of the</w:t>
      </w:r>
      <w:r w:rsidRPr="00524489">
        <w:rPr>
          <w:rStyle w:val="StyleUnderline"/>
          <w:color w:val="FF0000"/>
        </w:rPr>
        <w:t xml:space="preserve"> bad health </w:t>
      </w:r>
      <w:r w:rsidRPr="00524489">
        <w:rPr>
          <w:rStyle w:val="StyleUnderline"/>
          <w:color w:val="FF0000"/>
          <w:highlight w:val="green"/>
        </w:rPr>
        <w:t>impacts</w:t>
      </w:r>
      <w:r w:rsidRPr="00524489">
        <w:rPr>
          <w:rStyle w:val="StyleUnderline"/>
          <w:color w:val="FF0000"/>
        </w:rPr>
        <w:t xml:space="preserve"> that are coming</w:t>
      </w:r>
      <w:r w:rsidRPr="00524489">
        <w:rPr>
          <w:color w:val="FF0000"/>
          <w:sz w:val="14"/>
        </w:rPr>
        <w:t xml:space="preserve">.'" (Though the devil is in the details, he added. </w:t>
      </w:r>
      <w:r w:rsidRPr="00524489">
        <w:rPr>
          <w:rStyle w:val="Emphasis"/>
          <w:b w:val="0"/>
          <w:bCs/>
          <w:color w:val="FF0000"/>
          <w:sz w:val="14"/>
          <w:u w:val="none"/>
        </w:rPr>
        <w:t xml:space="preserve">The level of disease reduction will </w:t>
      </w:r>
      <w:r w:rsidRPr="00524489">
        <w:rPr>
          <w:rStyle w:val="Emphasis"/>
          <w:b w:val="0"/>
          <w:bCs/>
          <w:color w:val="FF0000"/>
          <w:highlight w:val="green"/>
        </w:rPr>
        <w:t>depend on how fast</w:t>
      </w:r>
      <w:r w:rsidRPr="00524489">
        <w:rPr>
          <w:rStyle w:val="Emphasis"/>
          <w:b w:val="0"/>
          <w:bCs/>
          <w:color w:val="FF0000"/>
        </w:rPr>
        <w:t xml:space="preserve"> the carbon-</w:t>
      </w:r>
      <w:r w:rsidRPr="00524489">
        <w:rPr>
          <w:rStyle w:val="Emphasis"/>
          <w:b w:val="0"/>
          <w:bCs/>
          <w:color w:val="FF0000"/>
          <w:highlight w:val="green"/>
        </w:rPr>
        <w:t>mitigation</w:t>
      </w:r>
      <w:r w:rsidRPr="00524489">
        <w:rPr>
          <w:rStyle w:val="Emphasis"/>
          <w:b w:val="0"/>
          <w:bCs/>
          <w:color w:val="FF0000"/>
        </w:rPr>
        <w:t xml:space="preserve"> project </w:t>
      </w:r>
      <w:r w:rsidRPr="00524489">
        <w:rPr>
          <w:rStyle w:val="Emphasis"/>
          <w:b w:val="0"/>
          <w:bCs/>
          <w:color w:val="FF0000"/>
          <w:highlight w:val="green"/>
        </w:rPr>
        <w:t>moves</w:t>
      </w:r>
      <w:r w:rsidRPr="00524489">
        <w:rPr>
          <w:color w:val="FF0000"/>
          <w:sz w:val="14"/>
        </w:rPr>
        <w:t>, and its effects won't be felt immediately or equally everywhere.)</w:t>
      </w:r>
      <w:r w:rsidRPr="00524489">
        <w:rPr>
          <w:rStyle w:val="StyleUnderline"/>
          <w:color w:val="FF0000"/>
        </w:rPr>
        <w:t xml:space="preserve"> </w:t>
      </w:r>
      <w:r w:rsidRPr="00524489">
        <w:rPr>
          <w:color w:val="FF0000"/>
          <w:sz w:val="14"/>
        </w:rPr>
        <w:t xml:space="preserve">The science points relentlessly to one reality: </w:t>
      </w:r>
      <w:r w:rsidRPr="00524489">
        <w:rPr>
          <w:rStyle w:val="Emphasis"/>
          <w:b w:val="0"/>
          <w:bCs/>
          <w:color w:val="FF0000"/>
        </w:rPr>
        <w:t>The best way to deal with climate change is to start cutting emissions now</w:t>
      </w:r>
      <w:r w:rsidRPr="00524489">
        <w:rPr>
          <w:rStyle w:val="Emphasis"/>
          <w:color w:val="FF0000"/>
        </w:rPr>
        <w:t>.</w:t>
      </w:r>
      <w:r w:rsidRPr="00524489">
        <w:rPr>
          <w:color w:val="FF0000"/>
          <w:sz w:val="14"/>
        </w:rPr>
        <w:t xml:space="preserve"> </w:t>
      </w:r>
      <w:r w:rsidRPr="00524489">
        <w:rPr>
          <w:rStyle w:val="StyleUnderline"/>
          <w:color w:val="FF0000"/>
        </w:rPr>
        <w:t xml:space="preserve">It's easier to stop warming by keeping CO2 in the ground now than it is to pull carbon out of the air later. </w:t>
      </w:r>
      <w:r w:rsidRPr="00524489">
        <w:rPr>
          <w:rStyle w:val="Emphasis"/>
          <w:b w:val="0"/>
          <w:bCs/>
          <w:color w:val="FF0000"/>
        </w:rPr>
        <w:t>And</w:t>
      </w:r>
      <w:r w:rsidRPr="00524489">
        <w:rPr>
          <w:rStyle w:val="Emphasis"/>
          <w:color w:val="FF0000"/>
        </w:rPr>
        <w:t xml:space="preserve"> </w:t>
      </w:r>
      <w:r w:rsidRPr="00524489">
        <w:rPr>
          <w:rStyle w:val="Emphasis"/>
          <w:color w:val="FF0000"/>
          <w:highlight w:val="green"/>
        </w:rPr>
        <w:t xml:space="preserve">mitigation makes adaptation </w:t>
      </w:r>
      <w:r w:rsidRPr="00524489">
        <w:rPr>
          <w:rStyle w:val="Emphasis"/>
          <w:b w:val="0"/>
          <w:bCs/>
          <w:color w:val="FF0000"/>
          <w:highlight w:val="green"/>
        </w:rPr>
        <w:t>much</w:t>
      </w:r>
      <w:r w:rsidRPr="00524489">
        <w:rPr>
          <w:rStyle w:val="Emphasis"/>
          <w:color w:val="FF0000"/>
          <w:highlight w:val="green"/>
        </w:rPr>
        <w:t xml:space="preserve"> more effective</w:t>
      </w:r>
      <w:r w:rsidRPr="00524489">
        <w:rPr>
          <w:rStyle w:val="Emphasis"/>
          <w:color w:val="FF0000"/>
        </w:rPr>
        <w:t>.</w:t>
      </w:r>
      <w:r w:rsidRPr="00524489">
        <w:rPr>
          <w:rStyle w:val="StyleUnderline"/>
          <w:color w:val="FF0000"/>
        </w:rPr>
        <w:t xml:space="preserve"> </w:t>
      </w:r>
    </w:p>
    <w:p w14:paraId="0216DD83" w14:textId="77777777" w:rsidR="00D90383" w:rsidRPr="00524489" w:rsidRDefault="00D90383" w:rsidP="00D90383">
      <w:pPr>
        <w:pStyle w:val="Heading4"/>
        <w:rPr>
          <w:color w:val="FF0000"/>
        </w:rPr>
      </w:pPr>
      <w:r w:rsidRPr="00524489">
        <w:rPr>
          <w:color w:val="FF0000"/>
        </w:rPr>
        <w:t xml:space="preserve">Prevents </w:t>
      </w:r>
      <w:r w:rsidRPr="00524489">
        <w:rPr>
          <w:color w:val="FF0000"/>
          <w:u w:val="single"/>
        </w:rPr>
        <w:t>extinction</w:t>
      </w:r>
      <w:r w:rsidRPr="00524489">
        <w:rPr>
          <w:color w:val="FF0000"/>
        </w:rPr>
        <w:t>.</w:t>
      </w:r>
    </w:p>
    <w:p w14:paraId="423CABED" w14:textId="77777777" w:rsidR="00D90383" w:rsidRPr="00524489" w:rsidRDefault="00D90383" w:rsidP="00D90383">
      <w:pPr>
        <w:rPr>
          <w:color w:val="FF0000"/>
        </w:rPr>
      </w:pPr>
      <w:r w:rsidRPr="00524489">
        <w:rPr>
          <w:rStyle w:val="Style13ptBold"/>
          <w:color w:val="FF0000"/>
        </w:rPr>
        <w:t xml:space="preserve">Sears 21 </w:t>
      </w:r>
      <w:r w:rsidRPr="00524489">
        <w:rPr>
          <w:rStyle w:val="Style13ptBold"/>
          <w:b w:val="0"/>
          <w:color w:val="FF0000"/>
          <w:sz w:val="20"/>
          <w:szCs w:val="16"/>
        </w:rPr>
        <w:t>(</w:t>
      </w:r>
      <w:r w:rsidRPr="00524489">
        <w:rPr>
          <w:color w:val="FF0000"/>
          <w:sz w:val="20"/>
          <w:szCs w:val="20"/>
        </w:rPr>
        <w:t xml:space="preserve">, N., 2021. Great Powers, Polarity, and Existential Threats to Humanity: An Analysis of the Distribution of the Forces of Total Destruction in International Security. [online] ResearchGate. Available </w:t>
      </w:r>
      <w:r w:rsidRPr="00524489">
        <w:rPr>
          <w:color w:val="FF0000"/>
          <w:sz w:val="20"/>
          <w:szCs w:val="20"/>
        </w:rPr>
        <w:lastRenderedPageBreak/>
        <w:t xml:space="preserve">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524489">
        <w:rPr>
          <w:color w:val="FF0000"/>
          <w:sz w:val="20"/>
          <w:szCs w:val="20"/>
        </w:rPr>
        <w:t>Américas</w:t>
      </w:r>
      <w:proofErr w:type="spellEnd"/>
      <w:r w:rsidRPr="00524489">
        <w:rPr>
          <w:color w:val="FF0000"/>
          <w:sz w:val="20"/>
          <w:szCs w:val="20"/>
        </w:rPr>
        <w:t xml:space="preserve">, Quito. His research focuses on international security and the existential threats to humanity posed by nuclear weapons, climate change, biotechnology, and artificial intelligence. His PhD dissertation is entitled, “International Politics in the Age of Existential Threats”)-re-cut </w:t>
      </w:r>
      <w:proofErr w:type="spellStart"/>
      <w:r w:rsidRPr="00524489">
        <w:rPr>
          <w:color w:val="FF0000"/>
          <w:sz w:val="20"/>
          <w:szCs w:val="20"/>
        </w:rPr>
        <w:t>rahulpenu</w:t>
      </w:r>
      <w:proofErr w:type="spellEnd"/>
    </w:p>
    <w:p w14:paraId="2C9C8BED" w14:textId="77777777" w:rsidR="00D90383" w:rsidRPr="00524489" w:rsidRDefault="00D90383" w:rsidP="00D90383">
      <w:pPr>
        <w:rPr>
          <w:color w:val="FF0000"/>
          <w:sz w:val="16"/>
        </w:rPr>
      </w:pPr>
      <w:r w:rsidRPr="00524489">
        <w:rPr>
          <w:color w:val="FF0000"/>
          <w:sz w:val="16"/>
        </w:rPr>
        <w:t>Climate Change 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524489">
        <w:rPr>
          <w:color w:val="FF0000"/>
          <w:sz w:val="16"/>
        </w:rPr>
        <w:t>Rockstrom</w:t>
      </w:r>
      <w:proofErr w:type="spellEnd"/>
      <w:r w:rsidRPr="00524489">
        <w:rPr>
          <w:color w:val="FF0000"/>
          <w:sz w:val="16"/>
        </w:rPr>
        <w:t xml:space="preserve"> et al. 2009). </w:t>
      </w:r>
      <w:r w:rsidRPr="00524489">
        <w:rPr>
          <w:rStyle w:val="StyleUnderline"/>
          <w:color w:val="FF0000"/>
        </w:rPr>
        <w:t>Humanity has become one of the driving forces behind Earth’s climate system</w:t>
      </w:r>
      <w:r w:rsidRPr="00524489">
        <w:rPr>
          <w:color w:val="FF0000"/>
          <w:sz w:val="16"/>
        </w:rPr>
        <w:t xml:space="preserve"> (</w:t>
      </w:r>
      <w:proofErr w:type="spellStart"/>
      <w:r w:rsidRPr="00524489">
        <w:rPr>
          <w:color w:val="FF0000"/>
          <w:sz w:val="16"/>
        </w:rPr>
        <w:t>Crutzen</w:t>
      </w:r>
      <w:proofErr w:type="spellEnd"/>
      <w:r w:rsidRPr="00524489">
        <w:rPr>
          <w:color w:val="FF0000"/>
          <w:sz w:val="16"/>
        </w:rPr>
        <w:t xml:space="preserve"> 2002). </w:t>
      </w:r>
      <w:r w:rsidRPr="00524489">
        <w:rPr>
          <w:rStyle w:val="StyleUnderline"/>
          <w:color w:val="FF0000"/>
        </w:rPr>
        <w:t>The major anthropogenic drivers of climate change are the burning of fossil fuels</w:t>
      </w:r>
      <w:r w:rsidRPr="00524489">
        <w:rPr>
          <w:color w:val="FF0000"/>
          <w:sz w:val="16"/>
        </w:rPr>
        <w:t xml:space="preserve"> (e.g., coal, oil, and gas), </w:t>
      </w:r>
      <w:r w:rsidRPr="00524489">
        <w:rPr>
          <w:rStyle w:val="StyleUnderline"/>
          <w:color w:val="FF0000"/>
        </w:rPr>
        <w:t>combined with the degradation of Earth’s natural systems for absorbing carbon dioxide, such as deforestation for agriculture</w:t>
      </w:r>
      <w:r w:rsidRPr="00524489">
        <w:rPr>
          <w:color w:val="FF0000"/>
          <w:sz w:val="16"/>
        </w:rPr>
        <w:t xml:space="preserve"> (e.g., livestock and monocultures) </w:t>
      </w:r>
      <w:r w:rsidRPr="00524489">
        <w:rPr>
          <w:rStyle w:val="StyleUnderline"/>
          <w:color w:val="FF0000"/>
        </w:rPr>
        <w:t>and resource extraction</w:t>
      </w:r>
      <w:r w:rsidRPr="00524489">
        <w:rPr>
          <w:color w:val="FF0000"/>
          <w:sz w:val="16"/>
        </w:rPr>
        <w:t xml:space="preserve"> (e.g., mining and oil), </w:t>
      </w:r>
      <w:r w:rsidRPr="00524489">
        <w:rPr>
          <w:rStyle w:val="StyleUnderline"/>
          <w:color w:val="FF0000"/>
        </w:rPr>
        <w:t>and the warming of the oceans</w:t>
      </w:r>
      <w:r w:rsidRPr="00524489">
        <w:rPr>
          <w:color w:val="FF0000"/>
          <w:sz w:val="16"/>
        </w:rPr>
        <w:t xml:space="preserve"> (</w:t>
      </w:r>
      <w:proofErr w:type="spellStart"/>
      <w:r w:rsidRPr="00524489">
        <w:rPr>
          <w:color w:val="FF0000"/>
          <w:sz w:val="16"/>
        </w:rPr>
        <w:t>Kump</w:t>
      </w:r>
      <w:proofErr w:type="spellEnd"/>
      <w:r w:rsidRPr="00524489">
        <w:rPr>
          <w:color w:val="FF0000"/>
          <w:sz w:val="16"/>
        </w:rPr>
        <w:t xml:space="preserve"> et al. 2003). While humanity has influenced Earth’s climate since at least the Industrial Revolution, </w:t>
      </w:r>
      <w:r w:rsidRPr="00524489">
        <w:rPr>
          <w:rStyle w:val="StyleUnderline"/>
          <w:color w:val="FF0000"/>
        </w:rPr>
        <w:t>the dramatic increase in greenhouse gas emissions</w:t>
      </w:r>
      <w:r w:rsidRPr="00524489">
        <w:rPr>
          <w:color w:val="FF0000"/>
          <w:sz w:val="16"/>
        </w:rPr>
        <w:t xml:space="preserve"> since the mid-twentieth century—the “Great Acceleration” (Steffen et al. 2007; 2015; McNeill &amp; </w:t>
      </w:r>
      <w:proofErr w:type="spellStart"/>
      <w:r w:rsidRPr="00524489">
        <w:rPr>
          <w:color w:val="FF0000"/>
          <w:sz w:val="16"/>
        </w:rPr>
        <w:t>Engelke</w:t>
      </w:r>
      <w:proofErr w:type="spellEnd"/>
      <w:r w:rsidRPr="00524489">
        <w:rPr>
          <w:color w:val="FF0000"/>
          <w:sz w:val="16"/>
        </w:rPr>
        <w:t xml:space="preserve"> 2016)— </w:t>
      </w:r>
      <w:r w:rsidRPr="00524489">
        <w:rPr>
          <w:rStyle w:val="StyleUnderline"/>
          <w:color w:val="FF0000"/>
        </w:rPr>
        <w:t>is responsible for contemporary climate change</w:t>
      </w:r>
      <w:r w:rsidRPr="00524489">
        <w:rPr>
          <w:color w:val="FF0000"/>
          <w:sz w:val="16"/>
        </w:rPr>
        <w:t xml:space="preserve">, which has reached approximately 1°C above preindustrial levels (IPCC 2018). </w:t>
      </w:r>
      <w:r w:rsidRPr="00524489">
        <w:rPr>
          <w:rStyle w:val="StyleUnderline"/>
          <w:color w:val="FF0000"/>
          <w:highlight w:val="green"/>
        </w:rPr>
        <w:t>Climate</w:t>
      </w:r>
      <w:r w:rsidRPr="00524489">
        <w:rPr>
          <w:rStyle w:val="StyleUnderline"/>
          <w:color w:val="FF0000"/>
        </w:rPr>
        <w:t xml:space="preserve"> change </w:t>
      </w:r>
      <w:r w:rsidRPr="00524489">
        <w:rPr>
          <w:rStyle w:val="StyleUnderline"/>
          <w:color w:val="FF0000"/>
          <w:highlight w:val="green"/>
        </w:rPr>
        <w:t xml:space="preserve">could </w:t>
      </w:r>
      <w:r w:rsidRPr="00524489">
        <w:rPr>
          <w:rStyle w:val="Emphasis"/>
          <w:color w:val="FF0000"/>
          <w:highlight w:val="green"/>
        </w:rPr>
        <w:t>be</w:t>
      </w:r>
      <w:r w:rsidRPr="00524489">
        <w:rPr>
          <w:rStyle w:val="StyleUnderline"/>
          <w:color w:val="FF0000"/>
        </w:rPr>
        <w:t xml:space="preserve">come an </w:t>
      </w:r>
      <w:r w:rsidRPr="00524489">
        <w:rPr>
          <w:rStyle w:val="Emphasis"/>
          <w:color w:val="FF0000"/>
          <w:highlight w:val="green"/>
        </w:rPr>
        <w:t>existential</w:t>
      </w:r>
      <w:r w:rsidRPr="00524489">
        <w:rPr>
          <w:rStyle w:val="Emphasis"/>
          <w:color w:val="FF0000"/>
        </w:rPr>
        <w:t xml:space="preserve"> threat</w:t>
      </w:r>
      <w:r w:rsidRPr="00524489">
        <w:rPr>
          <w:rStyle w:val="StyleUnderline"/>
          <w:color w:val="FF0000"/>
        </w:rPr>
        <w:t xml:space="preserve"> to humanity </w:t>
      </w:r>
      <w:r w:rsidRPr="00524489">
        <w:rPr>
          <w:rStyle w:val="StyleUnderline"/>
          <w:color w:val="FF0000"/>
          <w:highlight w:val="green"/>
        </w:rPr>
        <w:t xml:space="preserve">if the </w:t>
      </w:r>
      <w:r w:rsidRPr="00524489">
        <w:rPr>
          <w:rStyle w:val="Emphasis"/>
          <w:b w:val="0"/>
          <w:bCs/>
          <w:color w:val="FF0000"/>
          <w:highlight w:val="green"/>
        </w:rPr>
        <w:t>planet</w:t>
      </w:r>
      <w:r w:rsidRPr="00524489">
        <w:rPr>
          <w:rStyle w:val="StyleUnderline"/>
          <w:bCs/>
          <w:color w:val="FF0000"/>
        </w:rPr>
        <w:t>’s</w:t>
      </w:r>
      <w:r w:rsidRPr="00524489">
        <w:rPr>
          <w:rStyle w:val="StyleUnderline"/>
          <w:color w:val="FF0000"/>
        </w:rPr>
        <w:t xml:space="preserve"> climate </w:t>
      </w:r>
      <w:r w:rsidRPr="00524489">
        <w:rPr>
          <w:rStyle w:val="StyleUnderline"/>
          <w:color w:val="FF0000"/>
          <w:highlight w:val="green"/>
        </w:rPr>
        <w:t xml:space="preserve">reaches a </w:t>
      </w:r>
      <w:r w:rsidRPr="00524489">
        <w:rPr>
          <w:rStyle w:val="Emphasis"/>
          <w:b w:val="0"/>
          <w:bCs/>
          <w:color w:val="FF0000"/>
          <w:highlight w:val="green"/>
        </w:rPr>
        <w:t>“Hothouse Earth”</w:t>
      </w:r>
      <w:r w:rsidRPr="00524489">
        <w:rPr>
          <w:rStyle w:val="StyleUnderline"/>
          <w:color w:val="FF0000"/>
        </w:rPr>
        <w:t xml:space="preserve"> state</w:t>
      </w:r>
      <w:r w:rsidRPr="00524489">
        <w:rPr>
          <w:color w:val="FF0000"/>
          <w:sz w:val="16"/>
        </w:rPr>
        <w:t xml:space="preserve"> (Ripple et al. 2020). What are the dangers? </w:t>
      </w:r>
      <w:r w:rsidRPr="00524489">
        <w:rPr>
          <w:rStyle w:val="StyleUnderline"/>
          <w:color w:val="FF0000"/>
        </w:rPr>
        <w:t xml:space="preserve">There are two mechanisms of climate change that threaten humankind. The direct threat is </w:t>
      </w:r>
      <w:r w:rsidRPr="00524489">
        <w:rPr>
          <w:rStyle w:val="Emphasis"/>
          <w:b w:val="0"/>
          <w:bCs/>
          <w:color w:val="FF0000"/>
          <w:highlight w:val="green"/>
        </w:rPr>
        <w:t>extreme heat</w:t>
      </w:r>
      <w:r w:rsidRPr="00524489">
        <w:rPr>
          <w:rStyle w:val="StyleUnderline"/>
          <w:color w:val="FF0000"/>
        </w:rPr>
        <w:t xml:space="preserve">. While human societies </w:t>
      </w:r>
      <w:proofErr w:type="gramStart"/>
      <w:r w:rsidRPr="00524489">
        <w:rPr>
          <w:rStyle w:val="StyleUnderline"/>
          <w:color w:val="FF0000"/>
        </w:rPr>
        <w:t>possesses</w:t>
      </w:r>
      <w:proofErr w:type="gramEnd"/>
      <w:r w:rsidRPr="00524489">
        <w:rPr>
          <w:rStyle w:val="StyleUnderline"/>
          <w:color w:val="FF0000"/>
        </w:rPr>
        <w:t xml:space="preserve"> </w:t>
      </w:r>
      <w:r w:rsidRPr="00524489">
        <w:rPr>
          <w:rStyle w:val="Emphasis"/>
          <w:b w:val="0"/>
          <w:bCs/>
          <w:color w:val="FF0000"/>
        </w:rPr>
        <w:t>some</w:t>
      </w:r>
      <w:r w:rsidRPr="00524489">
        <w:rPr>
          <w:rStyle w:val="StyleUnderline"/>
          <w:color w:val="FF0000"/>
        </w:rPr>
        <w:t xml:space="preserve"> capacity for </w:t>
      </w:r>
      <w:r w:rsidRPr="00524489">
        <w:rPr>
          <w:rStyle w:val="Emphasis"/>
          <w:b w:val="0"/>
          <w:bCs/>
          <w:color w:val="FF0000"/>
        </w:rPr>
        <w:t>adaptation</w:t>
      </w:r>
      <w:r w:rsidRPr="00524489">
        <w:rPr>
          <w:rStyle w:val="StyleUnderline"/>
          <w:color w:val="FF0000"/>
        </w:rPr>
        <w:t xml:space="preserve"> and </w:t>
      </w:r>
      <w:r w:rsidRPr="00524489">
        <w:rPr>
          <w:rStyle w:val="Emphasis"/>
          <w:b w:val="0"/>
          <w:bCs/>
          <w:color w:val="FF0000"/>
        </w:rPr>
        <w:t>resilience</w:t>
      </w:r>
      <w:r w:rsidRPr="00524489">
        <w:rPr>
          <w:color w:val="FF0000"/>
          <w:sz w:val="16"/>
        </w:rPr>
        <w:t xml:space="preserve"> to climate change, th</w:t>
      </w:r>
      <w:r w:rsidRPr="00524489">
        <w:rPr>
          <w:rStyle w:val="StyleUnderline"/>
          <w:color w:val="FF0000"/>
        </w:rPr>
        <w:t xml:space="preserve">e physiological response of humans to heat stress imposes </w:t>
      </w:r>
      <w:r w:rsidRPr="00524489">
        <w:rPr>
          <w:rStyle w:val="Emphasis"/>
          <w:color w:val="FF0000"/>
        </w:rPr>
        <w:t>physical limits</w:t>
      </w:r>
      <w:r w:rsidRPr="00524489">
        <w:rPr>
          <w:color w:val="FF0000"/>
          <w:sz w:val="16"/>
        </w:rPr>
        <w:t xml:space="preserve">—with a hard limit at roughly 35°C wet-bulb temperature (Sherwood et al. 2010). A rise in global average temperatures by 3–4°C would increase the risk of heat stress, while 7°C could render some regions uninhabitable, and </w:t>
      </w:r>
      <w:r w:rsidRPr="00524489">
        <w:rPr>
          <w:rStyle w:val="StyleUnderline"/>
          <w:color w:val="FF0000"/>
        </w:rPr>
        <w:t>11–</w:t>
      </w:r>
      <w:r w:rsidRPr="00524489">
        <w:rPr>
          <w:rStyle w:val="Emphasis"/>
          <w:color w:val="FF0000"/>
          <w:highlight w:val="green"/>
        </w:rPr>
        <w:t>12°</w:t>
      </w:r>
      <w:r w:rsidRPr="00524489">
        <w:rPr>
          <w:rStyle w:val="StyleUnderline"/>
          <w:color w:val="FF0000"/>
        </w:rPr>
        <w:t xml:space="preserve">C </w:t>
      </w:r>
      <w:r w:rsidRPr="00524489">
        <w:rPr>
          <w:rStyle w:val="StyleUnderline"/>
          <w:color w:val="FF0000"/>
          <w:highlight w:val="green"/>
        </w:rPr>
        <w:t>would leave</w:t>
      </w:r>
      <w:r w:rsidRPr="00524489">
        <w:rPr>
          <w:rStyle w:val="StyleUnderline"/>
          <w:color w:val="FF0000"/>
        </w:rPr>
        <w:t xml:space="preserve"> much of </w:t>
      </w:r>
      <w:r w:rsidRPr="00524489">
        <w:rPr>
          <w:rStyle w:val="StyleUnderline"/>
          <w:color w:val="FF0000"/>
          <w:highlight w:val="green"/>
        </w:rPr>
        <w:t xml:space="preserve">the planet </w:t>
      </w:r>
      <w:r w:rsidRPr="00524489">
        <w:rPr>
          <w:rStyle w:val="Emphasis"/>
          <w:color w:val="FF0000"/>
          <w:highlight w:val="green"/>
        </w:rPr>
        <w:t>too hot for</w:t>
      </w:r>
      <w:r w:rsidRPr="00524489">
        <w:rPr>
          <w:rStyle w:val="Emphasis"/>
          <w:color w:val="FF0000"/>
        </w:rPr>
        <w:t xml:space="preserve"> human </w:t>
      </w:r>
      <w:r w:rsidRPr="00524489">
        <w:rPr>
          <w:rStyle w:val="Emphasis"/>
          <w:color w:val="FF0000"/>
          <w:highlight w:val="green"/>
        </w:rPr>
        <w:t>habitation</w:t>
      </w:r>
      <w:r w:rsidRPr="00524489">
        <w:rPr>
          <w:color w:val="FF0000"/>
          <w:sz w:val="16"/>
        </w:rPr>
        <w:t xml:space="preserve"> (Sherwood et al. 2010). </w:t>
      </w:r>
      <w:r w:rsidRPr="00524489">
        <w:rPr>
          <w:rStyle w:val="StyleUnderline"/>
          <w:color w:val="FF0000"/>
        </w:rPr>
        <w:t xml:space="preserve">The </w:t>
      </w:r>
      <w:r w:rsidRPr="00524489">
        <w:rPr>
          <w:rStyle w:val="Emphasis"/>
          <w:color w:val="FF0000"/>
          <w:highlight w:val="green"/>
        </w:rPr>
        <w:t>indirect</w:t>
      </w:r>
      <w:r w:rsidRPr="00524489">
        <w:rPr>
          <w:rStyle w:val="StyleUnderline"/>
          <w:color w:val="FF0000"/>
          <w:highlight w:val="green"/>
        </w:rPr>
        <w:t xml:space="preserve"> effects</w:t>
      </w:r>
      <w:r w:rsidRPr="00524489">
        <w:rPr>
          <w:rStyle w:val="StyleUnderline"/>
          <w:color w:val="FF0000"/>
        </w:rPr>
        <w:t xml:space="preserve"> of climate change could </w:t>
      </w:r>
      <w:r w:rsidRPr="00524489">
        <w:rPr>
          <w:rStyle w:val="StyleUnderline"/>
          <w:color w:val="FF0000"/>
          <w:highlight w:val="green"/>
        </w:rPr>
        <w:t>include</w:t>
      </w:r>
      <w:r w:rsidRPr="00524489">
        <w:rPr>
          <w:color w:val="FF0000"/>
          <w:sz w:val="16"/>
        </w:rPr>
        <w:t xml:space="preserve">, inter alia, </w:t>
      </w:r>
      <w:r w:rsidRPr="00524489">
        <w:rPr>
          <w:rStyle w:val="StyleUnderline"/>
          <w:color w:val="FF0000"/>
        </w:rPr>
        <w:t xml:space="preserve">rising </w:t>
      </w:r>
      <w:r w:rsidRPr="00524489">
        <w:rPr>
          <w:rStyle w:val="Emphasis"/>
          <w:color w:val="FF0000"/>
        </w:rPr>
        <w:t>sea levels</w:t>
      </w:r>
      <w:r w:rsidRPr="00524489">
        <w:rPr>
          <w:color w:val="FF0000"/>
          <w:sz w:val="16"/>
        </w:rPr>
        <w:t xml:space="preserve"> affecting coastal regions (e.g., Miami and Shanghai), or even swallowing entire countries (e.g., Bangladesh and the Maldives); </w:t>
      </w:r>
      <w:r w:rsidRPr="00524489">
        <w:rPr>
          <w:rStyle w:val="StyleUnderline"/>
          <w:color w:val="FF0000"/>
        </w:rPr>
        <w:t>extreme</w:t>
      </w:r>
      <w:r w:rsidRPr="00524489">
        <w:rPr>
          <w:color w:val="FF0000"/>
          <w:sz w:val="16"/>
        </w:rPr>
        <w:t xml:space="preserve"> and unpredictable </w:t>
      </w:r>
      <w:r w:rsidRPr="00524489">
        <w:rPr>
          <w:rStyle w:val="Emphasis"/>
          <w:color w:val="FF0000"/>
        </w:rPr>
        <w:t>weather</w:t>
      </w:r>
      <w:r w:rsidRPr="00524489">
        <w:rPr>
          <w:rStyle w:val="StyleUnderline"/>
          <w:color w:val="FF0000"/>
        </w:rPr>
        <w:t xml:space="preserve"> and </w:t>
      </w:r>
      <w:r w:rsidRPr="00524489">
        <w:rPr>
          <w:rStyle w:val="Emphasis"/>
          <w:color w:val="FF0000"/>
        </w:rPr>
        <w:t xml:space="preserve">natural </w:t>
      </w:r>
      <w:r w:rsidRPr="00524489">
        <w:rPr>
          <w:rStyle w:val="Emphasis"/>
          <w:color w:val="FF0000"/>
          <w:highlight w:val="green"/>
        </w:rPr>
        <w:t>disasters</w:t>
      </w:r>
      <w:r w:rsidRPr="00524489">
        <w:rPr>
          <w:color w:val="FF0000"/>
          <w:sz w:val="16"/>
        </w:rPr>
        <w:t xml:space="preserve"> (e.g., hurricanes and forest fires); </w:t>
      </w:r>
      <w:r w:rsidRPr="00524489">
        <w:rPr>
          <w:rStyle w:val="StyleUnderline"/>
          <w:color w:val="FF0000"/>
        </w:rPr>
        <w:t xml:space="preserve">environmental </w:t>
      </w:r>
      <w:r w:rsidRPr="00524489">
        <w:rPr>
          <w:rStyle w:val="StyleUnderline"/>
          <w:color w:val="FF0000"/>
          <w:highlight w:val="green"/>
        </w:rPr>
        <w:t xml:space="preserve">pressures on </w:t>
      </w:r>
      <w:r w:rsidRPr="00524489">
        <w:rPr>
          <w:rStyle w:val="Emphasis"/>
          <w:color w:val="FF0000"/>
          <w:highlight w:val="green"/>
        </w:rPr>
        <w:t>water</w:t>
      </w:r>
      <w:r w:rsidRPr="00524489">
        <w:rPr>
          <w:rStyle w:val="StyleUnderline"/>
          <w:color w:val="FF0000"/>
          <w:highlight w:val="green"/>
        </w:rPr>
        <w:t xml:space="preserve"> and </w:t>
      </w:r>
      <w:r w:rsidRPr="00524489">
        <w:rPr>
          <w:rStyle w:val="Emphasis"/>
          <w:color w:val="FF0000"/>
          <w:highlight w:val="green"/>
        </w:rPr>
        <w:t>food</w:t>
      </w:r>
      <w:r w:rsidRPr="00524489">
        <w:rPr>
          <w:rStyle w:val="Emphasis"/>
          <w:color w:val="FF0000"/>
        </w:rPr>
        <w:t xml:space="preserve"> scarcity</w:t>
      </w:r>
      <w:r w:rsidRPr="00524489">
        <w:rPr>
          <w:color w:val="FF0000"/>
          <w:sz w:val="16"/>
        </w:rPr>
        <w:t xml:space="preserve"> (e.g., droughts from less-dispersed rainfall, and lower wheat-yields at higher temperatures); the possible </w:t>
      </w:r>
      <w:r w:rsidRPr="00524489">
        <w:rPr>
          <w:rStyle w:val="StyleUnderline"/>
          <w:color w:val="FF0000"/>
        </w:rPr>
        <w:t xml:space="preserve">inception of new </w:t>
      </w:r>
      <w:r w:rsidRPr="00524489">
        <w:rPr>
          <w:rStyle w:val="Emphasis"/>
          <w:color w:val="FF0000"/>
        </w:rPr>
        <w:t>bacteria</w:t>
      </w:r>
      <w:r w:rsidRPr="00524489">
        <w:rPr>
          <w:rStyle w:val="StyleUnderline"/>
          <w:color w:val="FF0000"/>
        </w:rPr>
        <w:t xml:space="preserve"> and </w:t>
      </w:r>
      <w:r w:rsidRPr="00524489">
        <w:rPr>
          <w:rStyle w:val="Emphasis"/>
          <w:color w:val="FF0000"/>
          <w:highlight w:val="green"/>
        </w:rPr>
        <w:t>viruses</w:t>
      </w:r>
      <w:r w:rsidRPr="00524489">
        <w:rPr>
          <w:rStyle w:val="StyleUnderline"/>
          <w:color w:val="FF0000"/>
        </w:rPr>
        <w:t xml:space="preserve">; </w:t>
      </w:r>
      <w:r w:rsidRPr="00524489">
        <w:rPr>
          <w:rStyle w:val="StyleUnderline"/>
          <w:color w:val="FF0000"/>
          <w:highlight w:val="green"/>
        </w:rPr>
        <w:t>and</w:t>
      </w:r>
      <w:r w:rsidRPr="00524489">
        <w:rPr>
          <w:color w:val="FF0000"/>
        </w:rPr>
        <w:t>,</w:t>
      </w:r>
      <w:r w:rsidRPr="00524489">
        <w:rPr>
          <w:color w:val="FF0000"/>
          <w:sz w:val="16"/>
        </w:rPr>
        <w:t xml:space="preserve"> of course, </w:t>
      </w:r>
      <w:r w:rsidRPr="00524489">
        <w:rPr>
          <w:rStyle w:val="StyleUnderline"/>
          <w:color w:val="FF0000"/>
        </w:rPr>
        <w:t xml:space="preserve">large-scale human </w:t>
      </w:r>
      <w:r w:rsidRPr="00524489">
        <w:rPr>
          <w:rStyle w:val="Emphasis"/>
          <w:color w:val="FF0000"/>
          <w:highlight w:val="green"/>
        </w:rPr>
        <w:t>migration</w:t>
      </w:r>
      <w:r w:rsidRPr="00524489">
        <w:rPr>
          <w:color w:val="FF0000"/>
          <w:sz w:val="16"/>
        </w:rPr>
        <w:t xml:space="preserve"> (World Bank 2012; Wallace-Well 2019; Richards, Lupton &amp; </w:t>
      </w:r>
      <w:proofErr w:type="spellStart"/>
      <w:r w:rsidRPr="00524489">
        <w:rPr>
          <w:color w:val="FF0000"/>
          <w:sz w:val="16"/>
        </w:rPr>
        <w:t>Allywood</w:t>
      </w:r>
      <w:proofErr w:type="spellEnd"/>
      <w:r w:rsidRPr="00524489">
        <w:rPr>
          <w:color w:val="FF0000"/>
          <w:sz w:val="16"/>
        </w:rPr>
        <w:t xml:space="preserve"> 2001). While it is difficult to determine the existential implications of extreme environmental conditions, </w:t>
      </w:r>
      <w:r w:rsidRPr="00524489">
        <w:rPr>
          <w:rStyle w:val="StyleUnderline"/>
          <w:color w:val="FF0000"/>
        </w:rPr>
        <w:t xml:space="preserve">there are historic precedents for the </w:t>
      </w:r>
      <w:r w:rsidRPr="00524489">
        <w:rPr>
          <w:rStyle w:val="Emphasis"/>
          <w:color w:val="FF0000"/>
          <w:highlight w:val="green"/>
        </w:rPr>
        <w:t>collapse of</w:t>
      </w:r>
      <w:r w:rsidRPr="00524489">
        <w:rPr>
          <w:rStyle w:val="Emphasis"/>
          <w:color w:val="FF0000"/>
        </w:rPr>
        <w:t xml:space="preserve"> human </w:t>
      </w:r>
      <w:r w:rsidRPr="00524489">
        <w:rPr>
          <w:rStyle w:val="Emphasis"/>
          <w:color w:val="FF0000"/>
          <w:highlight w:val="green"/>
        </w:rPr>
        <w:t>societies</w:t>
      </w:r>
      <w:r w:rsidRPr="00524489">
        <w:rPr>
          <w:rStyle w:val="StyleUnderline"/>
          <w:color w:val="FF0000"/>
        </w:rPr>
        <w:t xml:space="preserve"> under environmental pressures</w:t>
      </w:r>
      <w:r w:rsidRPr="00524489">
        <w:rPr>
          <w:color w:val="FF0000"/>
          <w:sz w:val="16"/>
        </w:rPr>
        <w:t xml:space="preserve"> (Diamond 2005). </w:t>
      </w:r>
      <w:r w:rsidRPr="00524489">
        <w:rPr>
          <w:rStyle w:val="StyleUnderline"/>
          <w:color w:val="FF0000"/>
        </w:rPr>
        <w:t xml:space="preserve">Earth’s </w:t>
      </w:r>
      <w:r w:rsidRPr="00524489">
        <w:rPr>
          <w:rStyle w:val="Emphasis"/>
          <w:color w:val="FF0000"/>
        </w:rPr>
        <w:t>“big five” mass extinction events</w:t>
      </w:r>
      <w:r w:rsidRPr="00524489">
        <w:rPr>
          <w:rStyle w:val="StyleUnderline"/>
          <w:color w:val="FF0000"/>
        </w:rPr>
        <w:t xml:space="preserve"> have been </w:t>
      </w:r>
      <w:r w:rsidRPr="00524489">
        <w:rPr>
          <w:rStyle w:val="Emphasis"/>
          <w:color w:val="FF0000"/>
          <w:highlight w:val="green"/>
        </w:rPr>
        <w:t>link</w:t>
      </w:r>
      <w:r w:rsidRPr="00524489">
        <w:rPr>
          <w:rStyle w:val="StyleUnderline"/>
          <w:color w:val="FF0000"/>
        </w:rPr>
        <w:t xml:space="preserve">ed </w:t>
      </w:r>
      <w:r w:rsidRPr="00524489">
        <w:rPr>
          <w:rStyle w:val="StyleUnderline"/>
          <w:color w:val="FF0000"/>
          <w:highlight w:val="green"/>
        </w:rPr>
        <w:t>to</w:t>
      </w:r>
      <w:r w:rsidRPr="00524489">
        <w:rPr>
          <w:rStyle w:val="StyleUnderline"/>
          <w:color w:val="FF0000"/>
        </w:rPr>
        <w:t xml:space="preserve"> dramatic shifts in Earth’s </w:t>
      </w:r>
      <w:r w:rsidRPr="00524489">
        <w:rPr>
          <w:rStyle w:val="Emphasis"/>
          <w:color w:val="FF0000"/>
          <w:highlight w:val="green"/>
        </w:rPr>
        <w:t>climate</w:t>
      </w:r>
      <w:r w:rsidRPr="00524489">
        <w:rPr>
          <w:color w:val="FF0000"/>
          <w:sz w:val="16"/>
        </w:rPr>
        <w:t xml:space="preserve"> (Ward 2008; Payne &amp; </w:t>
      </w:r>
      <w:proofErr w:type="spellStart"/>
      <w:r w:rsidRPr="00524489">
        <w:rPr>
          <w:color w:val="FF0000"/>
          <w:sz w:val="16"/>
        </w:rPr>
        <w:t>Clapham</w:t>
      </w:r>
      <w:proofErr w:type="spellEnd"/>
      <w:r w:rsidRPr="00524489">
        <w:rPr>
          <w:color w:val="FF0000"/>
          <w:sz w:val="16"/>
        </w:rPr>
        <w:t xml:space="preserve"> 2012; Kolbert 2014; Brannen 2017), </w:t>
      </w:r>
      <w:r w:rsidRPr="00524489">
        <w:rPr>
          <w:rStyle w:val="StyleUnderline"/>
          <w:color w:val="FF0000"/>
        </w:rPr>
        <w:t xml:space="preserve">and a </w:t>
      </w:r>
      <w:r w:rsidRPr="00524489">
        <w:rPr>
          <w:rStyle w:val="StyleUnderline"/>
          <w:color w:val="FF0000"/>
        </w:rPr>
        <w:lastRenderedPageBreak/>
        <w:t xml:space="preserve">Hothouse Earth climate would represent </w:t>
      </w:r>
      <w:r w:rsidRPr="00524489">
        <w:rPr>
          <w:rStyle w:val="Emphasis"/>
          <w:color w:val="FF0000"/>
        </w:rPr>
        <w:t>terra incognita for humanity</w:t>
      </w:r>
      <w:r w:rsidRPr="00524489">
        <w:rPr>
          <w:color w:val="FF0000"/>
          <w:sz w:val="16"/>
        </w:rPr>
        <w:t xml:space="preserve">. Thus, the assumption here is that </w:t>
      </w:r>
      <w:r w:rsidRPr="00524489">
        <w:rPr>
          <w:rStyle w:val="StyleUnderline"/>
          <w:color w:val="FF0000"/>
        </w:rPr>
        <w:t xml:space="preserve">a Hothouse Earth climate could pose an </w:t>
      </w:r>
      <w:r w:rsidRPr="00524489">
        <w:rPr>
          <w:rStyle w:val="Emphasis"/>
          <w:color w:val="FF0000"/>
        </w:rPr>
        <w:t>existential threat</w:t>
      </w:r>
      <w:r w:rsidRPr="00524489">
        <w:rPr>
          <w:rStyle w:val="StyleUnderline"/>
          <w:color w:val="FF0000"/>
        </w:rPr>
        <w:t xml:space="preserve"> to the habitability of the planet for humanity</w:t>
      </w:r>
      <w:r w:rsidRPr="00524489">
        <w:rPr>
          <w:color w:val="FF0000"/>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524489">
        <w:rPr>
          <w:color w:val="FF0000"/>
          <w:sz w:val="16"/>
        </w:rPr>
        <w:t>Rockstrom</w:t>
      </w:r>
      <w:proofErr w:type="spellEnd"/>
      <w:r w:rsidRPr="00524489">
        <w:rPr>
          <w:color w:val="FF0000"/>
          <w:sz w:val="16"/>
        </w:rPr>
        <w:t xml:space="preserve"> et al. 2009</w:t>
      </w:r>
      <w:proofErr w:type="gramStart"/>
      <w:r w:rsidRPr="00524489">
        <w:rPr>
          <w:color w:val="FF0000"/>
          <w:sz w:val="16"/>
        </w:rPr>
        <w:t>; )</w:t>
      </w:r>
      <w:proofErr w:type="gramEnd"/>
      <w:r w:rsidRPr="00524489">
        <w:rPr>
          <w:color w:val="FF0000"/>
          <w:sz w:val="16"/>
        </w:rPr>
        <w:t xml:space="preserve">. However, </w:t>
      </w:r>
      <w:r w:rsidRPr="00524489">
        <w:rPr>
          <w:rStyle w:val="StyleUnderline"/>
          <w:color w:val="FF0000"/>
        </w:rPr>
        <w:t>much of the concern</w:t>
      </w:r>
      <w:r w:rsidRPr="00524489">
        <w:rPr>
          <w:color w:val="FF0000"/>
          <w:sz w:val="16"/>
        </w:rPr>
        <w:t xml:space="preserve"> about climate change </w:t>
      </w:r>
      <w:r w:rsidRPr="00524489">
        <w:rPr>
          <w:rStyle w:val="StyleUnderline"/>
          <w:color w:val="FF0000"/>
        </w:rPr>
        <w:t xml:space="preserve">is over the danger of crossing </w:t>
      </w:r>
      <w:r w:rsidRPr="00524489">
        <w:rPr>
          <w:rStyle w:val="Emphasis"/>
          <w:color w:val="FF0000"/>
        </w:rPr>
        <w:t>“tipping points,”</w:t>
      </w:r>
      <w:r w:rsidRPr="00524489">
        <w:rPr>
          <w:rStyle w:val="StyleUnderline"/>
          <w:color w:val="FF0000"/>
        </w:rPr>
        <w:t xml:space="preserve"> whereby </w:t>
      </w:r>
      <w:r w:rsidRPr="00524489">
        <w:rPr>
          <w:rStyle w:val="Emphasis"/>
          <w:color w:val="FF0000"/>
          <w:highlight w:val="green"/>
        </w:rPr>
        <w:t>positive</w:t>
      </w:r>
      <w:r w:rsidRPr="00524489">
        <w:rPr>
          <w:rStyle w:val="Emphasis"/>
          <w:color w:val="FF0000"/>
        </w:rPr>
        <w:t xml:space="preserve"> feedback </w:t>
      </w:r>
      <w:r w:rsidRPr="00524489">
        <w:rPr>
          <w:rStyle w:val="Emphasis"/>
          <w:color w:val="FF0000"/>
          <w:highlight w:val="green"/>
        </w:rPr>
        <w:t>loops</w:t>
      </w:r>
      <w:r w:rsidRPr="00524489">
        <w:rPr>
          <w:color w:val="FF0000"/>
          <w:sz w:val="16"/>
        </w:rPr>
        <w:t xml:space="preserve"> in Earth’s climate system </w:t>
      </w:r>
      <w:r w:rsidRPr="00524489">
        <w:rPr>
          <w:rStyle w:val="StyleUnderline"/>
          <w:color w:val="FF0000"/>
        </w:rPr>
        <w:t xml:space="preserve">could </w:t>
      </w:r>
      <w:r w:rsidRPr="00524489">
        <w:rPr>
          <w:rStyle w:val="StyleUnderline"/>
          <w:color w:val="FF0000"/>
          <w:highlight w:val="green"/>
        </w:rPr>
        <w:t>lead to</w:t>
      </w:r>
      <w:r w:rsidRPr="00524489">
        <w:rPr>
          <w:color w:val="FF0000"/>
          <w:sz w:val="16"/>
        </w:rPr>
        <w:t xml:space="preserve"> potentially </w:t>
      </w:r>
      <w:r w:rsidRPr="00524489">
        <w:rPr>
          <w:rStyle w:val="Emphasis"/>
          <w:color w:val="FF0000"/>
          <w:highlight w:val="green"/>
        </w:rPr>
        <w:t>irreversible</w:t>
      </w:r>
      <w:r w:rsidRPr="00524489">
        <w:rPr>
          <w:rStyle w:val="StyleUnderline"/>
          <w:color w:val="FF0000"/>
        </w:rPr>
        <w:t xml:space="preserve"> and </w:t>
      </w:r>
      <w:r w:rsidRPr="00524489">
        <w:rPr>
          <w:rStyle w:val="Emphasis"/>
          <w:color w:val="FF0000"/>
        </w:rPr>
        <w:t>self-reinforcing</w:t>
      </w:r>
      <w:r w:rsidRPr="00524489">
        <w:rPr>
          <w:rStyle w:val="StyleUnderline"/>
          <w:color w:val="FF0000"/>
        </w:rPr>
        <w:t xml:space="preserve"> </w:t>
      </w:r>
      <w:r w:rsidRPr="00524489">
        <w:rPr>
          <w:rStyle w:val="Emphasis"/>
          <w:color w:val="FF0000"/>
          <w:highlight w:val="green"/>
        </w:rPr>
        <w:t>“runaway”</w:t>
      </w:r>
      <w:r w:rsidRPr="00524489">
        <w:rPr>
          <w:rStyle w:val="StyleUnderline"/>
          <w:color w:val="FF0000"/>
        </w:rPr>
        <w:t xml:space="preserve"> climate </w:t>
      </w:r>
      <w:r w:rsidRPr="00524489">
        <w:rPr>
          <w:rStyle w:val="StyleUnderline"/>
          <w:color w:val="FF0000"/>
          <w:highlight w:val="green"/>
        </w:rPr>
        <w:t>change</w:t>
      </w:r>
      <w:r w:rsidRPr="00524489">
        <w:rPr>
          <w:color w:val="FF0000"/>
          <w:sz w:val="16"/>
        </w:rPr>
        <w:t xml:space="preserve">. For example, </w:t>
      </w:r>
      <w:r w:rsidRPr="00524489">
        <w:rPr>
          <w:rStyle w:val="StyleUnderline"/>
          <w:color w:val="FF0000"/>
        </w:rPr>
        <w:t xml:space="preserve">the melting of </w:t>
      </w:r>
      <w:r w:rsidRPr="00524489">
        <w:rPr>
          <w:rStyle w:val="Emphasis"/>
          <w:color w:val="FF0000"/>
        </w:rPr>
        <w:t>Arctic “permafrost”</w:t>
      </w:r>
      <w:r w:rsidRPr="00524489">
        <w:rPr>
          <w:rStyle w:val="StyleUnderline"/>
          <w:color w:val="FF0000"/>
        </w:rPr>
        <w:t xml:space="preserve"> could produce additional warming</w:t>
      </w:r>
      <w:r w:rsidRPr="00524489">
        <w:rPr>
          <w:color w:val="FF0000"/>
          <w:sz w:val="16"/>
        </w:rPr>
        <w:t xml:space="preserve">, as glacial retreat reduces the refractory effect of the ice and releases huge quantities of methane currently trapped beneath it. A recent study suggests that </w:t>
      </w:r>
      <w:r w:rsidRPr="00524489">
        <w:rPr>
          <w:rStyle w:val="StyleUnderline"/>
          <w:color w:val="FF0000"/>
          <w:highlight w:val="green"/>
        </w:rPr>
        <w:t>a</w:t>
      </w:r>
      <w:r w:rsidRPr="00524489">
        <w:rPr>
          <w:rStyle w:val="StyleUnderline"/>
          <w:color w:val="FF0000"/>
        </w:rPr>
        <w:t xml:space="preserve"> “planetary </w:t>
      </w:r>
      <w:r w:rsidRPr="00524489">
        <w:rPr>
          <w:rStyle w:val="Emphasis"/>
          <w:color w:val="FF0000"/>
          <w:highlight w:val="green"/>
        </w:rPr>
        <w:t>threshold</w:t>
      </w:r>
      <w:r w:rsidRPr="00524489">
        <w:rPr>
          <w:rStyle w:val="StyleUnderline"/>
          <w:color w:val="FF0000"/>
        </w:rPr>
        <w:t xml:space="preserve">” could </w:t>
      </w:r>
      <w:r w:rsidRPr="00524489">
        <w:rPr>
          <w:rStyle w:val="StyleUnderline"/>
          <w:color w:val="FF0000"/>
          <w:highlight w:val="green"/>
        </w:rPr>
        <w:t>exist at</w:t>
      </w:r>
      <w:r w:rsidRPr="00524489">
        <w:rPr>
          <w:color w:val="FF0000"/>
          <w:sz w:val="16"/>
        </w:rPr>
        <w:t xml:space="preserve"> global average </w:t>
      </w:r>
      <w:r w:rsidRPr="00524489">
        <w:rPr>
          <w:rStyle w:val="StyleUnderline"/>
          <w:color w:val="FF0000"/>
        </w:rPr>
        <w:t xml:space="preserve">temperature of </w:t>
      </w:r>
      <w:r w:rsidRPr="00524489">
        <w:rPr>
          <w:rStyle w:val="Emphasis"/>
          <w:color w:val="FF0000"/>
          <w:highlight w:val="green"/>
        </w:rPr>
        <w:t>2°</w:t>
      </w:r>
      <w:r w:rsidRPr="00524489">
        <w:rPr>
          <w:rStyle w:val="StyleUnderline"/>
          <w:color w:val="FF0000"/>
        </w:rPr>
        <w:t>C</w:t>
      </w:r>
      <w:r w:rsidRPr="00524489">
        <w:rPr>
          <w:color w:val="FF0000"/>
        </w:rPr>
        <w:t xml:space="preserve"> </w:t>
      </w:r>
      <w:r w:rsidRPr="00524489">
        <w:rPr>
          <w:color w:val="FF0000"/>
          <w:sz w:val="16"/>
        </w:rPr>
        <w:t xml:space="preserve">above preindustrial levels (Steffen et al. 2018; </w:t>
      </w:r>
      <w:proofErr w:type="gramStart"/>
      <w:r w:rsidRPr="00524489">
        <w:rPr>
          <w:color w:val="FF0000"/>
          <w:sz w:val="16"/>
        </w:rPr>
        <w:t>also</w:t>
      </w:r>
      <w:proofErr w:type="gramEnd"/>
      <w:r w:rsidRPr="00524489">
        <w:rPr>
          <w:color w:val="FF0000"/>
          <w:sz w:val="16"/>
        </w:rPr>
        <w:t xml:space="preserve"> IPCC 2018). Therefore, the analysis here takes the 2°C rise in global average temperatures as representing </w:t>
      </w:r>
      <w:r w:rsidRPr="00524489">
        <w:rPr>
          <w:rStyle w:val="StyleUnderline"/>
          <w:color w:val="FF0000"/>
        </w:rPr>
        <w:t xml:space="preserve">the </w:t>
      </w:r>
      <w:proofErr w:type="gramStart"/>
      <w:r w:rsidRPr="00524489">
        <w:rPr>
          <w:rStyle w:val="Emphasis"/>
          <w:color w:val="FF0000"/>
        </w:rPr>
        <w:t>lower-boundary</w:t>
      </w:r>
      <w:proofErr w:type="gramEnd"/>
      <w:r w:rsidRPr="00524489">
        <w:rPr>
          <w:rStyle w:val="StyleUnderline"/>
          <w:color w:val="FF0000"/>
        </w:rPr>
        <w:t xml:space="preserve"> of</w:t>
      </w:r>
      <w:r w:rsidRPr="00524489">
        <w:rPr>
          <w:color w:val="FF0000"/>
          <w:sz w:val="16"/>
        </w:rPr>
        <w:t xml:space="preserve"> an </w:t>
      </w:r>
      <w:r w:rsidRPr="00524489">
        <w:rPr>
          <w:rStyle w:val="StyleUnderline"/>
          <w:color w:val="FF0000"/>
        </w:rPr>
        <w:t>existential threat</w:t>
      </w:r>
      <w:r w:rsidRPr="00524489">
        <w:rPr>
          <w:color w:val="FF0000"/>
          <w:sz w:val="16"/>
        </w:rPr>
        <w:t xml:space="preserve"> to humanity, </w:t>
      </w:r>
      <w:r w:rsidRPr="00524489">
        <w:rPr>
          <w:rStyle w:val="StyleUnderline"/>
          <w:color w:val="FF0000"/>
        </w:rPr>
        <w:t xml:space="preserve">with </w:t>
      </w:r>
      <w:r w:rsidRPr="00524489">
        <w:rPr>
          <w:rStyle w:val="Emphasis"/>
          <w:color w:val="FF0000"/>
        </w:rPr>
        <w:t>higher temperatures</w:t>
      </w:r>
      <w:r w:rsidRPr="00524489">
        <w:rPr>
          <w:rStyle w:val="StyleUnderline"/>
          <w:color w:val="FF0000"/>
        </w:rPr>
        <w:t xml:space="preserve"> increasing the risk of </w:t>
      </w:r>
      <w:r w:rsidRPr="00524489">
        <w:rPr>
          <w:rStyle w:val="Emphasis"/>
          <w:color w:val="FF0000"/>
        </w:rPr>
        <w:t>runaway</w:t>
      </w:r>
      <w:r w:rsidRPr="00524489">
        <w:rPr>
          <w:rStyle w:val="StyleUnderline"/>
          <w:color w:val="FF0000"/>
        </w:rPr>
        <w:t xml:space="preserve"> climate change leading to a Hothouse Earth</w:t>
      </w:r>
      <w:r w:rsidRPr="00524489">
        <w:rPr>
          <w:color w:val="FF0000"/>
          <w:sz w:val="16"/>
        </w:rPr>
        <w:t xml:space="preserve">. The </w:t>
      </w:r>
      <w:r w:rsidRPr="00524489">
        <w:rPr>
          <w:rStyle w:val="StyleUnderline"/>
          <w:color w:val="FF0000"/>
        </w:rPr>
        <w:t>Paris</w:t>
      </w:r>
      <w:r w:rsidRPr="00524489">
        <w:rPr>
          <w:color w:val="FF0000"/>
          <w:sz w:val="16"/>
        </w:rPr>
        <w:t xml:space="preserve"> Agreement on Climate Change </w:t>
      </w:r>
      <w:r w:rsidRPr="00524489">
        <w:rPr>
          <w:rStyle w:val="StyleUnderline"/>
          <w:color w:val="FF0000"/>
        </w:rPr>
        <w:t>set the goal of limiting the increase</w:t>
      </w:r>
      <w:r w:rsidRPr="00524489">
        <w:rPr>
          <w:color w:val="FF0000"/>
          <w:sz w:val="16"/>
        </w:rPr>
        <w:t xml:space="preserve"> in global average temperatures </w:t>
      </w:r>
      <w:r w:rsidRPr="00524489">
        <w:rPr>
          <w:rStyle w:val="StyleUnderline"/>
          <w:color w:val="FF0000"/>
        </w:rPr>
        <w:t>to “well below” 2°C</w:t>
      </w:r>
      <w:r w:rsidRPr="00524489">
        <w:rPr>
          <w:color w:val="FF0000"/>
          <w:sz w:val="16"/>
        </w:rPr>
        <w:t xml:space="preserve"> and to pursue efforts to limit the increase to 1.5°C. </w:t>
      </w:r>
      <w:r w:rsidRPr="00524489">
        <w:rPr>
          <w:rStyle w:val="StyleUnderline"/>
          <w:color w:val="FF0000"/>
        </w:rPr>
        <w:t>If</w:t>
      </w:r>
      <w:r w:rsidRPr="00524489">
        <w:rPr>
          <w:color w:val="FF0000"/>
          <w:sz w:val="16"/>
        </w:rPr>
        <w:t xml:space="preserve"> the </w:t>
      </w:r>
      <w:r w:rsidRPr="00524489">
        <w:rPr>
          <w:rStyle w:val="StyleUnderline"/>
          <w:color w:val="FF0000"/>
        </w:rPr>
        <w:t>Paris</w:t>
      </w:r>
      <w:r w:rsidRPr="00524489">
        <w:rPr>
          <w:color w:val="FF0000"/>
          <w:sz w:val="16"/>
        </w:rPr>
        <w:t xml:space="preserve"> Agreement </w:t>
      </w:r>
      <w:r w:rsidRPr="00524489">
        <w:rPr>
          <w:rStyle w:val="StyleUnderline"/>
          <w:color w:val="FF0000"/>
        </w:rPr>
        <w:t>goals are met</w:t>
      </w:r>
      <w:r w:rsidRPr="00524489">
        <w:rPr>
          <w:color w:val="FF0000"/>
          <w:sz w:val="16"/>
        </w:rPr>
        <w:t xml:space="preserve">, then </w:t>
      </w:r>
      <w:r w:rsidRPr="00524489">
        <w:rPr>
          <w:rStyle w:val="StyleUnderline"/>
          <w:color w:val="FF0000"/>
        </w:rPr>
        <w:t>nations would</w:t>
      </w:r>
      <w:r w:rsidRPr="00524489">
        <w:rPr>
          <w:color w:val="FF0000"/>
          <w:sz w:val="16"/>
        </w:rPr>
        <w:t xml:space="preserve"> likely </w:t>
      </w:r>
      <w:r w:rsidRPr="00524489">
        <w:rPr>
          <w:rStyle w:val="StyleUnderline"/>
          <w:color w:val="FF0000"/>
        </w:rPr>
        <w:t xml:space="preserve">keep climate change </w:t>
      </w:r>
      <w:r w:rsidRPr="00524489">
        <w:rPr>
          <w:rStyle w:val="Emphasis"/>
          <w:color w:val="FF0000"/>
        </w:rPr>
        <w:t>below the threshold</w:t>
      </w:r>
      <w:r w:rsidRPr="00524489">
        <w:rPr>
          <w:rStyle w:val="StyleUnderline"/>
          <w:color w:val="FF0000"/>
        </w:rPr>
        <w:t xml:space="preserve"> of an </w:t>
      </w:r>
      <w:r w:rsidRPr="00524489">
        <w:rPr>
          <w:rStyle w:val="Emphasis"/>
          <w:color w:val="FF0000"/>
        </w:rPr>
        <w:t>existential threat</w:t>
      </w:r>
      <w:r w:rsidRPr="00524489">
        <w:rPr>
          <w:rStyle w:val="StyleUnderline"/>
          <w:color w:val="FF0000"/>
        </w:rPr>
        <w:t xml:space="preserve"> to humanity</w:t>
      </w:r>
      <w:r w:rsidRPr="00524489">
        <w:rPr>
          <w:color w:val="FF0000"/>
          <w:sz w:val="16"/>
        </w:rPr>
        <w:t xml:space="preserve">.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 Paris Agreements sets a goal 6 that would reduce the existential risk of climate change, the actual policies of states could easily cross the threshold that would constitute an existential threat to humanity (CAT 2020). </w:t>
      </w:r>
    </w:p>
    <w:p w14:paraId="65263139" w14:textId="77777777" w:rsidR="00E42E4C" w:rsidRPr="00524489" w:rsidRDefault="00E42E4C" w:rsidP="00F601E6">
      <w:pPr>
        <w:rPr>
          <w:color w:val="FF0000"/>
        </w:rPr>
      </w:pPr>
    </w:p>
    <w:sectPr w:rsidR="00E42E4C" w:rsidRPr="0052448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06C6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5715"/>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5F6"/>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350F"/>
    <w:rsid w:val="003E5302"/>
    <w:rsid w:val="003E5BF1"/>
    <w:rsid w:val="003F2452"/>
    <w:rsid w:val="003F41EA"/>
    <w:rsid w:val="003F7DF0"/>
    <w:rsid w:val="004039AF"/>
    <w:rsid w:val="00407AFF"/>
    <w:rsid w:val="0041155D"/>
    <w:rsid w:val="004170BF"/>
    <w:rsid w:val="004270E3"/>
    <w:rsid w:val="004348DC"/>
    <w:rsid w:val="00434921"/>
    <w:rsid w:val="0043689D"/>
    <w:rsid w:val="00442018"/>
    <w:rsid w:val="00446567"/>
    <w:rsid w:val="00447B10"/>
    <w:rsid w:val="00452EE4"/>
    <w:rsid w:val="00452F0B"/>
    <w:rsid w:val="004536D6"/>
    <w:rsid w:val="00457224"/>
    <w:rsid w:val="0047482C"/>
    <w:rsid w:val="00475436"/>
    <w:rsid w:val="0048047E"/>
    <w:rsid w:val="00482AF9"/>
    <w:rsid w:val="00496BB2"/>
    <w:rsid w:val="004B2E14"/>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4489"/>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95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16F"/>
    <w:rsid w:val="00D713A1"/>
    <w:rsid w:val="00D77956"/>
    <w:rsid w:val="00D80F0C"/>
    <w:rsid w:val="00D90383"/>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6C6C"/>
    <w:rsid w:val="00E0717B"/>
    <w:rsid w:val="00E15598"/>
    <w:rsid w:val="00E20D65"/>
    <w:rsid w:val="00E353A2"/>
    <w:rsid w:val="00E36881"/>
    <w:rsid w:val="00E42E4C"/>
    <w:rsid w:val="00E47013"/>
    <w:rsid w:val="00E541F9"/>
    <w:rsid w:val="00E57B79"/>
    <w:rsid w:val="00E63419"/>
    <w:rsid w:val="00E64496"/>
    <w:rsid w:val="00E72115"/>
    <w:rsid w:val="00E8322E"/>
    <w:rsid w:val="00E873D3"/>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BF9C8E"/>
  <w14:defaultImageDpi w14:val="300"/>
  <w15:docId w15:val="{BF945DC0-E014-2745-A995-A5F0AB980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90383"/>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E06C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06C6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06C6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E06C6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06C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6C6C"/>
  </w:style>
  <w:style w:type="character" w:customStyle="1" w:styleId="Heading1Char">
    <w:name w:val="Heading 1 Char"/>
    <w:aliases w:val="Pocket Char"/>
    <w:basedOn w:val="DefaultParagraphFont"/>
    <w:link w:val="Heading1"/>
    <w:uiPriority w:val="9"/>
    <w:rsid w:val="00E06C6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06C6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06C6C"/>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E06C6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E06C6C"/>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E06C6C"/>
    <w:rPr>
      <w:b/>
      <w:sz w:val="26"/>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E06C6C"/>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E06C6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E06C6C"/>
    <w:rPr>
      <w:color w:val="auto"/>
      <w:u w:val="none"/>
    </w:rPr>
  </w:style>
  <w:style w:type="paragraph" w:styleId="DocumentMap">
    <w:name w:val="Document Map"/>
    <w:basedOn w:val="Normal"/>
    <w:link w:val="DocumentMapChar"/>
    <w:uiPriority w:val="99"/>
    <w:semiHidden/>
    <w:unhideWhenUsed/>
    <w:rsid w:val="00E06C6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06C6C"/>
    <w:rPr>
      <w:rFonts w:ascii="Lucida Grande" w:hAnsi="Lucida Grande" w:cs="Lucida Grande"/>
    </w:rPr>
  </w:style>
  <w:style w:type="paragraph" w:customStyle="1" w:styleId="Emphasis1">
    <w:name w:val="Emphasis1"/>
    <w:basedOn w:val="Normal"/>
    <w:link w:val="Emphasis"/>
    <w:autoRedefine/>
    <w:uiPriority w:val="20"/>
    <w:qFormat/>
    <w:rsid w:val="00D90383"/>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character" w:styleId="UnresolvedMention">
    <w:name w:val="Unresolved Mention"/>
    <w:basedOn w:val="DefaultParagraphFont"/>
    <w:uiPriority w:val="99"/>
    <w:semiHidden/>
    <w:unhideWhenUsed/>
    <w:rsid w:val="00D90383"/>
    <w:rPr>
      <w:color w:val="605E5C"/>
      <w:shd w:val="clear" w:color="auto" w:fill="E1DFDD"/>
    </w:rPr>
  </w:style>
  <w:style w:type="paragraph" w:customStyle="1" w:styleId="textbold">
    <w:name w:val="text bold"/>
    <w:basedOn w:val="Normal"/>
    <w:autoRedefine/>
    <w:uiPriority w:val="7"/>
    <w:qFormat/>
    <w:rsid w:val="00D90383"/>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D9038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D90383"/>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D9038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6"/>
    <w:qFormat/>
    <w:rsid w:val="00D90383"/>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D90383"/>
    <w:rPr>
      <w:rFonts w:ascii="Calibri" w:hAnsi="Calibri" w:cs="Calibri"/>
      <w:sz w:val="26"/>
      <w:u w:val="single"/>
    </w:rPr>
  </w:style>
  <w:style w:type="paragraph" w:styleId="NoSpacing">
    <w:name w:val="No Spacing"/>
    <w:aliases w:val="Small Text,Card Format,Note Level 21,ClearFormatting,Clear,DDI Tag,Tag Title,No Spacing51,No Spacing11211"/>
    <w:basedOn w:val="Heading1"/>
    <w:autoRedefine/>
    <w:uiPriority w:val="99"/>
    <w:qFormat/>
    <w:rsid w:val="00D9038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D90383"/>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os.org/editors-vox/can-atmospheric-science-improve-global-disaster-resilien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bc.net.au/news/science/2019-07-19/apollo-11-moon-landing-heritage-preservation-outer-space-treaty/11055458"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aily.jstor.org/should-the-moon-landing-site-be-a-national-historic-landmar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space.com/nasa-private-companies-moon-race.html" TargetMode="External"/><Relationship Id="rId4" Type="http://schemas.openxmlformats.org/officeDocument/2006/relationships/customXml" Target="../customXml/item4.xml"/><Relationship Id="rId9" Type="http://schemas.openxmlformats.org/officeDocument/2006/relationships/hyperlink" Target="https://www.theguardian.com/science/2019/jul/19/apollo-11-site-heritage-status-space-agency-moon" TargetMode="External"/><Relationship Id="rId14" Type="http://schemas.openxmlformats.org/officeDocument/2006/relationships/hyperlink" Target="https://weather.com/science/environment/news/2018-01-19-extreme-weather-threatens-human-exist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y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23</Pages>
  <Words>12847</Words>
  <Characters>73233</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85909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Abraham</cp:lastModifiedBy>
  <cp:revision>5</cp:revision>
  <dcterms:created xsi:type="dcterms:W3CDTF">2022-02-12T18:59:00Z</dcterms:created>
  <dcterms:modified xsi:type="dcterms:W3CDTF">2022-02-12T19:55:00Z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