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C6423" w14:textId="77777777" w:rsidR="003B1B13" w:rsidRPr="00594ADE" w:rsidRDefault="003B1B13" w:rsidP="003B1B13">
      <w:pPr>
        <w:pStyle w:val="Heading2"/>
      </w:pPr>
      <w:r w:rsidRPr="00594ADE">
        <w:t>1AC---Cancer</w:t>
      </w:r>
    </w:p>
    <w:p w14:paraId="392A4837" w14:textId="77777777" w:rsidR="003B1B13" w:rsidRPr="00594ADE" w:rsidRDefault="003B1B13" w:rsidP="003B1B13">
      <w:r w:rsidRPr="00594ADE">
        <w:rPr>
          <w:b/>
          <w:bCs/>
          <w:u w:val="single"/>
        </w:rPr>
        <w:t>LMICs</w:t>
      </w:r>
      <w:r w:rsidRPr="00594ADE">
        <w:t xml:space="preserve"> stands for </w:t>
      </w:r>
      <w:r w:rsidRPr="00594ADE">
        <w:rPr>
          <w:b/>
          <w:bCs/>
          <w:u w:val="single"/>
        </w:rPr>
        <w:t>Low and Middle-Income Countries</w:t>
      </w:r>
      <w:r w:rsidRPr="00594ADE">
        <w:t>.</w:t>
      </w:r>
    </w:p>
    <w:p w14:paraId="262133FC" w14:textId="6F547431" w:rsidR="003B1B13" w:rsidRPr="00594ADE" w:rsidRDefault="009A1AFB" w:rsidP="003B1B13">
      <w:pPr>
        <w:pStyle w:val="Heading4"/>
      </w:pPr>
      <w:r>
        <w:t>Plan Text</w:t>
      </w:r>
      <w:r w:rsidR="00484948">
        <w:t xml:space="preserve">: </w:t>
      </w:r>
      <w:r w:rsidR="003B1B13" w:rsidRPr="00594ADE">
        <w:t>Member nations of the World Trade Organization ought to reduce intellectual property protections for cancer medications.</w:t>
      </w:r>
    </w:p>
    <w:p w14:paraId="62D40165" w14:textId="77777777" w:rsidR="003B1B13" w:rsidRPr="00594ADE" w:rsidRDefault="003B1B13" w:rsidP="003B1B13">
      <w:pPr>
        <w:pStyle w:val="Heading2"/>
      </w:pPr>
      <w:r w:rsidRPr="00594ADE">
        <w:t>1AC---Advantage</w:t>
      </w:r>
    </w:p>
    <w:p w14:paraId="7A465807" w14:textId="56476DED" w:rsidR="003B1B13" w:rsidRPr="00594ADE" w:rsidRDefault="003B1B13" w:rsidP="003B1B13">
      <w:pPr>
        <w:pStyle w:val="Heading4"/>
      </w:pPr>
      <w:r w:rsidRPr="00594ADE">
        <w:t xml:space="preserve">Lack of access to </w:t>
      </w:r>
      <w:r w:rsidRPr="00594ADE">
        <w:rPr>
          <w:u w:val="single"/>
        </w:rPr>
        <w:t>essential medicines</w:t>
      </w:r>
      <w:r w:rsidRPr="00594ADE">
        <w:t xml:space="preserve"> ensures cancer will </w:t>
      </w:r>
      <w:r w:rsidRPr="00594ADE">
        <w:rPr>
          <w:u w:val="single"/>
        </w:rPr>
        <w:t>ravage</w:t>
      </w:r>
      <w:r w:rsidRPr="00594ADE">
        <w:t xml:space="preserve"> </w:t>
      </w:r>
      <w:r w:rsidRPr="00594ADE">
        <w:rPr>
          <w:u w:val="single"/>
        </w:rPr>
        <w:t>developing countries</w:t>
      </w:r>
      <w:r w:rsidRPr="00594ADE">
        <w:t xml:space="preserve">---imperiling economic </w:t>
      </w:r>
      <w:r w:rsidRPr="00594ADE">
        <w:rPr>
          <w:u w:val="single"/>
        </w:rPr>
        <w:t>development</w:t>
      </w:r>
      <w:r w:rsidRPr="00594ADE">
        <w:t xml:space="preserve"> AND burdening </w:t>
      </w:r>
      <w:r w:rsidRPr="00594ADE">
        <w:rPr>
          <w:u w:val="single"/>
        </w:rPr>
        <w:t>public health</w:t>
      </w:r>
      <w:r w:rsidRPr="00594ADE">
        <w:t xml:space="preserve"> resources. The plan solves by </w:t>
      </w:r>
      <w:r w:rsidRPr="00594ADE">
        <w:rPr>
          <w:u w:val="single"/>
        </w:rPr>
        <w:t>compelling</w:t>
      </w:r>
      <w:r w:rsidRPr="00594ADE">
        <w:t xml:space="preserve"> licensing of cancer medicines via TRIPs. </w:t>
      </w:r>
    </w:p>
    <w:p w14:paraId="77AC0AA9" w14:textId="77777777" w:rsidR="003B1B13" w:rsidRPr="00594ADE" w:rsidRDefault="003B1B13" w:rsidP="003B1B13">
      <w:proofErr w:type="spellStart"/>
      <w:r w:rsidRPr="00594ADE">
        <w:rPr>
          <w:rStyle w:val="Style13ptBold"/>
        </w:rPr>
        <w:t>Ragavan</w:t>
      </w:r>
      <w:proofErr w:type="spellEnd"/>
      <w:r w:rsidRPr="00594ADE">
        <w:rPr>
          <w:rStyle w:val="Style13ptBold"/>
        </w:rPr>
        <w:t xml:space="preserve"> and </w:t>
      </w:r>
      <w:hyperlink r:id="rId9" w:history="1">
        <w:r w:rsidRPr="00594ADE">
          <w:rPr>
            <w:rStyle w:val="Style13ptBold"/>
          </w:rPr>
          <w:t>Vanni</w:t>
        </w:r>
      </w:hyperlink>
      <w:r w:rsidRPr="00594ADE">
        <w:rPr>
          <w:rStyle w:val="Style13ptBold"/>
        </w:rPr>
        <w:t xml:space="preserve"> 20</w:t>
      </w:r>
      <w:r w:rsidRPr="00594ADE">
        <w:t xml:space="preserve">. *Srividya </w:t>
      </w:r>
      <w:proofErr w:type="spellStart"/>
      <w:r w:rsidRPr="00594ADE">
        <w:t>Ragavan</w:t>
      </w:r>
      <w:proofErr w:type="spellEnd"/>
      <w:r w:rsidRPr="00594ADE">
        <w:t xml:space="preserve"> is a professor of Law at the University of Oklahoma, College of Law with a focus on intellectual property, trade, and development. **Dr. Amika </w:t>
      </w:r>
      <w:proofErr w:type="spellStart"/>
      <w:r w:rsidRPr="00594ADE">
        <w:t>Vanni</w:t>
      </w:r>
      <w:proofErr w:type="spellEnd"/>
      <w:r w:rsidRPr="00594ADE">
        <w:t xml:space="preserve"> is a lecturer in Law at the University of Leeds, where she is affiliated with the </w:t>
      </w:r>
      <w:hyperlink r:id="rId10" w:tgtFrame="_blank" w:tooltip="Centre for Business Law and Practice (CBLP)" w:history="1">
        <w:r w:rsidRPr="00594ADE">
          <w:rPr>
            <w:rStyle w:val="Hyperlink"/>
          </w:rPr>
          <w:t>Centre for Business Law and Practice (CBLP)</w:t>
        </w:r>
      </w:hyperlink>
      <w:r w:rsidRPr="00594ADE">
        <w:t>, and </w:t>
      </w:r>
      <w:hyperlink r:id="rId11" w:tgtFrame="_blank" w:tooltip="Centre for Law and Social Justice" w:history="1">
        <w:r w:rsidRPr="00594ADE">
          <w:rPr>
            <w:rStyle w:val="Hyperlink"/>
          </w:rPr>
          <w:t>Centre for Law and Social Justice</w:t>
        </w:r>
      </w:hyperlink>
      <w:r w:rsidRPr="00594ADE">
        <w:t xml:space="preserve">. Her work lies at the intersection of international economic law, development, and global governance. Her research and teaching are on intellectual property law, international trade law, </w:t>
      </w:r>
      <w:proofErr w:type="spellStart"/>
      <w:r w:rsidRPr="00594ADE">
        <w:t>philianthropy</w:t>
      </w:r>
      <w:proofErr w:type="spellEnd"/>
      <w:r w:rsidRPr="00594ADE">
        <w:t>, critical legal theory and history. February 2020. “Can International Patent Law Help Mitigate Cancer Inequity in LMICs?” https://pubmed.ncbi.nlm.nih.gov/32048580/.</w:t>
      </w:r>
    </w:p>
    <w:p w14:paraId="1E21FAFE" w14:textId="77777777" w:rsidR="003B1B13" w:rsidRPr="00594ADE" w:rsidRDefault="003B1B13" w:rsidP="003B1B13">
      <w:pPr>
        <w:rPr>
          <w:sz w:val="16"/>
        </w:rPr>
      </w:pPr>
      <w:r w:rsidRPr="00371EA9">
        <w:rPr>
          <w:highlight w:val="cyan"/>
          <w:u w:val="single"/>
        </w:rPr>
        <w:t>Although</w:t>
      </w:r>
      <w:r w:rsidRPr="00594ADE">
        <w:rPr>
          <w:u w:val="single"/>
        </w:rPr>
        <w:t xml:space="preserve"> </w:t>
      </w:r>
      <w:r w:rsidRPr="00371EA9">
        <w:rPr>
          <w:rStyle w:val="Emphasis"/>
          <w:highlight w:val="cyan"/>
        </w:rPr>
        <w:t>low</w:t>
      </w:r>
      <w:r w:rsidRPr="00594ADE">
        <w:rPr>
          <w:u w:val="single"/>
        </w:rPr>
        <w:t xml:space="preserve">- and </w:t>
      </w:r>
      <w:r w:rsidRPr="00594ADE">
        <w:rPr>
          <w:rStyle w:val="Emphasis"/>
        </w:rPr>
        <w:t>middle-</w:t>
      </w:r>
      <w:r w:rsidRPr="00371EA9">
        <w:rPr>
          <w:rStyle w:val="Emphasis"/>
          <w:highlight w:val="cyan"/>
        </w:rPr>
        <w:t>income</w:t>
      </w:r>
      <w:r w:rsidRPr="00371EA9">
        <w:rPr>
          <w:highlight w:val="cyan"/>
          <w:u w:val="single"/>
        </w:rPr>
        <w:t xml:space="preserve"> </w:t>
      </w:r>
      <w:r w:rsidRPr="00371EA9">
        <w:rPr>
          <w:rStyle w:val="Emphasis"/>
          <w:highlight w:val="cyan"/>
        </w:rPr>
        <w:t>countries</w:t>
      </w:r>
      <w:r w:rsidRPr="00594ADE">
        <w:rPr>
          <w:sz w:val="16"/>
        </w:rPr>
        <w:t xml:space="preserve"> (LMICs) </w:t>
      </w:r>
      <w:r w:rsidRPr="00371EA9">
        <w:rPr>
          <w:highlight w:val="cyan"/>
          <w:u w:val="single"/>
        </w:rPr>
        <w:t xml:space="preserve">bear </w:t>
      </w:r>
      <w:r w:rsidRPr="00371EA9">
        <w:rPr>
          <w:rStyle w:val="Emphasis"/>
          <w:highlight w:val="cyan"/>
        </w:rPr>
        <w:t>75%</w:t>
      </w:r>
      <w:r w:rsidRPr="00371EA9">
        <w:rPr>
          <w:highlight w:val="cyan"/>
          <w:u w:val="single"/>
        </w:rPr>
        <w:t xml:space="preserve"> of the</w:t>
      </w:r>
      <w:r w:rsidRPr="00594ADE">
        <w:rPr>
          <w:u w:val="single"/>
        </w:rPr>
        <w:t xml:space="preserve"> </w:t>
      </w:r>
      <w:r w:rsidRPr="00371EA9">
        <w:rPr>
          <w:rStyle w:val="Emphasis"/>
          <w:highlight w:val="cyan"/>
        </w:rPr>
        <w:t>cancer burden globally</w:t>
      </w:r>
      <w:r w:rsidRPr="00594ADE">
        <w:rPr>
          <w:sz w:val="16"/>
        </w:rPr>
        <w:t xml:space="preserve">, </w:t>
      </w:r>
      <w:r w:rsidRPr="00371EA9">
        <w:rPr>
          <w:highlight w:val="cyan"/>
          <w:u w:val="single"/>
        </w:rPr>
        <w:t>their</w:t>
      </w:r>
      <w:r w:rsidRPr="00594ADE">
        <w:rPr>
          <w:u w:val="single"/>
        </w:rPr>
        <w:t xml:space="preserve"> </w:t>
      </w:r>
      <w:r w:rsidRPr="00371EA9">
        <w:rPr>
          <w:highlight w:val="cyan"/>
          <w:u w:val="single"/>
        </w:rPr>
        <w:t>available resources to treat cancer constitute less than 5% of</w:t>
      </w:r>
      <w:r w:rsidRPr="00594ADE">
        <w:rPr>
          <w:u w:val="single"/>
        </w:rPr>
        <w:t xml:space="preserve"> global </w:t>
      </w:r>
      <w:r w:rsidRPr="00371EA9">
        <w:rPr>
          <w:highlight w:val="cyan"/>
          <w:u w:val="single"/>
        </w:rPr>
        <w:t>health resources</w:t>
      </w:r>
      <w:r w:rsidRPr="00594ADE">
        <w:rPr>
          <w:sz w:val="16"/>
        </w:rPr>
        <w:t xml:space="preserve">. </w:t>
      </w:r>
      <w:r w:rsidRPr="00371EA9">
        <w:rPr>
          <w:highlight w:val="cyan"/>
          <w:u w:val="single"/>
        </w:rPr>
        <w:t xml:space="preserve">This inequity makes it imperative </w:t>
      </w:r>
      <w:r w:rsidRPr="00594ADE">
        <w:rPr>
          <w:u w:val="single"/>
        </w:rPr>
        <w:t xml:space="preserve">to take appropriate measures </w:t>
      </w:r>
      <w:r w:rsidRPr="00371EA9">
        <w:rPr>
          <w:highlight w:val="cyan"/>
          <w:u w:val="single"/>
        </w:rPr>
        <w:t>to treat</w:t>
      </w:r>
      <w:r w:rsidRPr="00594ADE">
        <w:rPr>
          <w:u w:val="single"/>
        </w:rPr>
        <w:t xml:space="preserve"> and prevent </w:t>
      </w:r>
      <w:r w:rsidRPr="00371EA9">
        <w:rPr>
          <w:highlight w:val="cyan"/>
          <w:u w:val="single"/>
        </w:rPr>
        <w:t>cancer in LMICs</w:t>
      </w:r>
      <w:r w:rsidRPr="00594ADE">
        <w:rPr>
          <w:u w:val="single"/>
        </w:rPr>
        <w:t xml:space="preserve">, </w:t>
      </w:r>
      <w:r w:rsidRPr="00371EA9">
        <w:rPr>
          <w:highlight w:val="cyan"/>
          <w:u w:val="single"/>
        </w:rPr>
        <w:t>which should include</w:t>
      </w:r>
      <w:r w:rsidRPr="00594ADE">
        <w:rPr>
          <w:u w:val="single"/>
        </w:rPr>
        <w:t xml:space="preserve"> consideration of trade and </w:t>
      </w:r>
      <w:r w:rsidRPr="00371EA9">
        <w:rPr>
          <w:highlight w:val="cyan"/>
          <w:u w:val="single"/>
        </w:rPr>
        <w:t>patent policies</w:t>
      </w:r>
      <w:r w:rsidRPr="00594ADE">
        <w:rPr>
          <w:sz w:val="16"/>
        </w:rPr>
        <w:t>. This article highlights some impediments to effective use of existing policies to promote access to treatment and prevention measures in LMICs and offers recommendations about next steps.</w:t>
      </w:r>
    </w:p>
    <w:p w14:paraId="18A6B705" w14:textId="77777777" w:rsidR="003B1B13" w:rsidRPr="00594ADE" w:rsidRDefault="003B1B13" w:rsidP="003B1B13">
      <w:pPr>
        <w:rPr>
          <w:sz w:val="16"/>
        </w:rPr>
      </w:pPr>
      <w:r w:rsidRPr="00594ADE">
        <w:rPr>
          <w:sz w:val="16"/>
        </w:rPr>
        <w:t>Introduction</w:t>
      </w:r>
    </w:p>
    <w:p w14:paraId="4EC7FF00" w14:textId="77777777" w:rsidR="003B1B13" w:rsidRPr="00594ADE" w:rsidRDefault="003B1B13" w:rsidP="003B1B13">
      <w:pPr>
        <w:rPr>
          <w:sz w:val="16"/>
        </w:rPr>
      </w:pPr>
      <w:r w:rsidRPr="00371EA9">
        <w:rPr>
          <w:highlight w:val="cyan"/>
          <w:u w:val="single"/>
        </w:rPr>
        <w:t>Cancer</w:t>
      </w:r>
      <w:r w:rsidRPr="00594ADE">
        <w:rPr>
          <w:u w:val="single"/>
        </w:rPr>
        <w:t xml:space="preserve"> incidence </w:t>
      </w:r>
      <w:r w:rsidRPr="00371EA9">
        <w:rPr>
          <w:highlight w:val="cyan"/>
          <w:u w:val="single"/>
        </w:rPr>
        <w:t xml:space="preserve">is </w:t>
      </w:r>
      <w:r w:rsidRPr="00371EA9">
        <w:rPr>
          <w:rStyle w:val="Emphasis"/>
          <w:highlight w:val="cyan"/>
        </w:rPr>
        <w:t>rising globally</w:t>
      </w:r>
      <w:r w:rsidRPr="00594ADE">
        <w:rPr>
          <w:sz w:val="16"/>
        </w:rPr>
        <w:t xml:space="preserve">, </w:t>
      </w:r>
      <w:r w:rsidRPr="00371EA9">
        <w:rPr>
          <w:highlight w:val="cyan"/>
          <w:u w:val="single"/>
        </w:rPr>
        <w:t xml:space="preserve">resulting in </w:t>
      </w:r>
      <w:r w:rsidRPr="00371EA9">
        <w:rPr>
          <w:rStyle w:val="Emphasis"/>
          <w:highlight w:val="cyan"/>
        </w:rPr>
        <w:t>financial</w:t>
      </w:r>
      <w:r w:rsidRPr="00594ADE">
        <w:rPr>
          <w:u w:val="single"/>
        </w:rPr>
        <w:t xml:space="preserve">, </w:t>
      </w:r>
      <w:r w:rsidRPr="00594ADE">
        <w:rPr>
          <w:rStyle w:val="Emphasis"/>
        </w:rPr>
        <w:t>physical</w:t>
      </w:r>
      <w:r w:rsidRPr="00594ADE">
        <w:rPr>
          <w:u w:val="single"/>
        </w:rPr>
        <w:t xml:space="preserve">, and </w:t>
      </w:r>
      <w:r w:rsidRPr="00594ADE">
        <w:rPr>
          <w:rStyle w:val="Emphasis"/>
        </w:rPr>
        <w:t>emotional</w:t>
      </w:r>
      <w:r w:rsidRPr="00594ADE">
        <w:rPr>
          <w:u w:val="single"/>
        </w:rPr>
        <w:t xml:space="preserve"> </w:t>
      </w:r>
      <w:r w:rsidRPr="00371EA9">
        <w:rPr>
          <w:rStyle w:val="Emphasis"/>
          <w:highlight w:val="cyan"/>
        </w:rPr>
        <w:t>distress</w:t>
      </w:r>
      <w:r w:rsidRPr="00594ADE">
        <w:rPr>
          <w:u w:val="single"/>
        </w:rPr>
        <w:t xml:space="preserve"> to families </w:t>
      </w:r>
      <w:r w:rsidRPr="00371EA9">
        <w:rPr>
          <w:highlight w:val="cyan"/>
          <w:u w:val="single"/>
        </w:rPr>
        <w:t xml:space="preserve">and </w:t>
      </w:r>
      <w:r w:rsidRPr="00371EA9">
        <w:rPr>
          <w:rStyle w:val="Emphasis"/>
          <w:highlight w:val="cyan"/>
        </w:rPr>
        <w:t>burdening</w:t>
      </w:r>
      <w:r w:rsidRPr="00371EA9">
        <w:rPr>
          <w:sz w:val="16"/>
          <w:highlight w:val="cyan"/>
        </w:rPr>
        <w:t xml:space="preserve"> </w:t>
      </w:r>
      <w:r w:rsidRPr="00371EA9">
        <w:rPr>
          <w:rStyle w:val="Emphasis"/>
          <w:highlight w:val="cyan"/>
        </w:rPr>
        <w:t>public health services</w:t>
      </w:r>
      <w:r w:rsidRPr="00371EA9">
        <w:rPr>
          <w:sz w:val="16"/>
          <w:highlight w:val="cyan"/>
        </w:rPr>
        <w:t>.</w:t>
      </w:r>
      <w:r w:rsidRPr="00594ADE">
        <w:rPr>
          <w:sz w:val="16"/>
        </w:rPr>
        <w:t xml:space="preserve"> </w:t>
      </w:r>
      <w:r w:rsidRPr="00594ADE">
        <w:rPr>
          <w:u w:val="single"/>
        </w:rPr>
        <w:t xml:space="preserve">According to the </w:t>
      </w:r>
      <w:r w:rsidRPr="00594ADE">
        <w:rPr>
          <w:sz w:val="16"/>
        </w:rPr>
        <w:t>World Health Organization (</w:t>
      </w:r>
      <w:r w:rsidRPr="00594ADE">
        <w:rPr>
          <w:rStyle w:val="Emphasis"/>
        </w:rPr>
        <w:t>WHO</w:t>
      </w:r>
      <w:r w:rsidRPr="00594ADE">
        <w:rPr>
          <w:sz w:val="16"/>
        </w:rPr>
        <w:t xml:space="preserve">), </w:t>
      </w:r>
      <w:r w:rsidRPr="00594ADE">
        <w:rPr>
          <w:u w:val="single"/>
        </w:rPr>
        <w:t xml:space="preserve">the global cancer burden was estimated to have risen from </w:t>
      </w:r>
      <w:r w:rsidRPr="00594ADE">
        <w:rPr>
          <w:rStyle w:val="Emphasis"/>
        </w:rPr>
        <w:t>14.1 million</w:t>
      </w:r>
      <w:r w:rsidRPr="00594ADE">
        <w:rPr>
          <w:u w:val="single"/>
        </w:rPr>
        <w:t xml:space="preserve"> new</w:t>
      </w:r>
      <w:r w:rsidRPr="00594ADE">
        <w:rPr>
          <w:sz w:val="16"/>
        </w:rPr>
        <w:t xml:space="preserve"> </w:t>
      </w:r>
      <w:r w:rsidRPr="00594ADE">
        <w:rPr>
          <w:u w:val="single"/>
        </w:rPr>
        <w:t xml:space="preserve">cases in 2012 to </w:t>
      </w:r>
      <w:r w:rsidRPr="00594ADE">
        <w:rPr>
          <w:rStyle w:val="Emphasis"/>
        </w:rPr>
        <w:t>18.1 million new cas</w:t>
      </w:r>
      <w:r w:rsidRPr="00594ADE">
        <w:rPr>
          <w:u w:val="single"/>
        </w:rPr>
        <w:t>es in 2018 and from 8.2 million deaths in 2012 to 9.6 million deaths in 2018.</w:t>
      </w:r>
      <w:r w:rsidRPr="00594ADE">
        <w:rPr>
          <w:sz w:val="16"/>
        </w:rPr>
        <w:t>1 </w:t>
      </w:r>
      <w:r w:rsidRPr="00594ADE">
        <w:rPr>
          <w:rStyle w:val="Emphasis"/>
        </w:rPr>
        <w:t>Low</w:t>
      </w:r>
      <w:r w:rsidRPr="00594ADE">
        <w:rPr>
          <w:u w:val="single"/>
        </w:rPr>
        <w:t xml:space="preserve">- and </w:t>
      </w:r>
      <w:r w:rsidRPr="00594ADE">
        <w:rPr>
          <w:rStyle w:val="Emphasis"/>
        </w:rPr>
        <w:t>middle</w:t>
      </w:r>
      <w:r w:rsidRPr="00594ADE">
        <w:rPr>
          <w:u w:val="single"/>
        </w:rPr>
        <w:t>-income countries</w:t>
      </w:r>
      <w:r w:rsidRPr="00594ADE">
        <w:rPr>
          <w:sz w:val="16"/>
        </w:rPr>
        <w:t xml:space="preserve"> (LMICs) </w:t>
      </w:r>
      <w:r w:rsidRPr="00594ADE">
        <w:rPr>
          <w:u w:val="single"/>
        </w:rPr>
        <w:t xml:space="preserve">bear </w:t>
      </w:r>
      <w:r w:rsidRPr="00594ADE">
        <w:rPr>
          <w:rStyle w:val="Emphasis"/>
        </w:rPr>
        <w:t>75%</w:t>
      </w:r>
      <w:r w:rsidRPr="00594ADE">
        <w:rPr>
          <w:u w:val="single"/>
        </w:rPr>
        <w:t xml:space="preserve"> of cancer deaths</w:t>
      </w:r>
      <w:r w:rsidRPr="00594ADE">
        <w:rPr>
          <w:sz w:val="16"/>
        </w:rPr>
        <w:t>.</w:t>
      </w:r>
      <w:r w:rsidRPr="00594ADE">
        <w:rPr>
          <w:u w:val="single"/>
        </w:rPr>
        <w:t>2 </w:t>
      </w:r>
      <w:r w:rsidRPr="00371EA9">
        <w:rPr>
          <w:rStyle w:val="Emphasis"/>
          <w:highlight w:val="cyan"/>
        </w:rPr>
        <w:t>Asia</w:t>
      </w:r>
      <w:r w:rsidRPr="00371EA9">
        <w:rPr>
          <w:highlight w:val="cyan"/>
          <w:u w:val="single"/>
        </w:rPr>
        <w:t xml:space="preserve"> and </w:t>
      </w:r>
      <w:r w:rsidRPr="00371EA9">
        <w:rPr>
          <w:rStyle w:val="Emphasis"/>
          <w:highlight w:val="cyan"/>
        </w:rPr>
        <w:t>Africa</w:t>
      </w:r>
      <w:r w:rsidRPr="00594ADE">
        <w:rPr>
          <w:u w:val="single"/>
        </w:rPr>
        <w:t xml:space="preserve">, for example, </w:t>
      </w:r>
      <w:r w:rsidRPr="00371EA9">
        <w:rPr>
          <w:highlight w:val="cyan"/>
          <w:u w:val="single"/>
        </w:rPr>
        <w:t xml:space="preserve">have a </w:t>
      </w:r>
      <w:r w:rsidRPr="00371EA9">
        <w:rPr>
          <w:rStyle w:val="Emphasis"/>
          <w:highlight w:val="cyan"/>
        </w:rPr>
        <w:t>higher proportion</w:t>
      </w:r>
      <w:r w:rsidRPr="00594ADE">
        <w:rPr>
          <w:u w:val="single"/>
        </w:rPr>
        <w:t xml:space="preserve"> of </w:t>
      </w:r>
      <w:r w:rsidRPr="00594ADE">
        <w:rPr>
          <w:rStyle w:val="Emphasis"/>
        </w:rPr>
        <w:t>cancer deaths</w:t>
      </w:r>
      <w:r w:rsidRPr="00594ADE">
        <w:rPr>
          <w:sz w:val="16"/>
        </w:rPr>
        <w:t xml:space="preserve"> (7.3% and </w:t>
      </w:r>
      <w:r w:rsidRPr="00371EA9">
        <w:rPr>
          <w:rStyle w:val="StyleUnderline"/>
          <w:highlight w:val="cyan"/>
        </w:rPr>
        <w:t>57.3%,</w:t>
      </w:r>
      <w:r w:rsidRPr="00594ADE">
        <w:rPr>
          <w:rStyle w:val="StyleUnderline"/>
        </w:rPr>
        <w:t xml:space="preserve"> respectively</w:t>
      </w:r>
      <w:r w:rsidRPr="00594ADE">
        <w:rPr>
          <w:sz w:val="16"/>
        </w:rPr>
        <w:t xml:space="preserve">) compared to their incidence (5.8% and 48.4%, respectively) than other countries </w:t>
      </w:r>
      <w:r w:rsidRPr="00371EA9">
        <w:rPr>
          <w:rStyle w:val="Emphasis"/>
          <w:highlight w:val="cyan"/>
        </w:rPr>
        <w:t>due</w:t>
      </w:r>
      <w:r w:rsidRPr="00594ADE">
        <w:rPr>
          <w:sz w:val="16"/>
        </w:rPr>
        <w:t xml:space="preserve">, in part, </w:t>
      </w:r>
      <w:r w:rsidRPr="00371EA9">
        <w:rPr>
          <w:rStyle w:val="StyleUnderline"/>
          <w:highlight w:val="cyan"/>
        </w:rPr>
        <w:t xml:space="preserve">to </w:t>
      </w:r>
      <w:r w:rsidRPr="00371EA9">
        <w:rPr>
          <w:rStyle w:val="Emphasis"/>
          <w:highlight w:val="cyan"/>
        </w:rPr>
        <w:t>enormous inequities</w:t>
      </w:r>
      <w:r w:rsidRPr="00371EA9">
        <w:rPr>
          <w:rStyle w:val="StyleUnderline"/>
          <w:highlight w:val="cyan"/>
        </w:rPr>
        <w:t xml:space="preserve"> in </w:t>
      </w:r>
      <w:r w:rsidRPr="00371EA9">
        <w:rPr>
          <w:rStyle w:val="Emphasis"/>
          <w:highlight w:val="cyan"/>
        </w:rPr>
        <w:t>cancer treatment</w:t>
      </w:r>
      <w:r w:rsidRPr="00594ADE">
        <w:rPr>
          <w:sz w:val="16"/>
        </w:rPr>
        <w:t>.3 Indeed, the available resources to treat cancer in LMICs compose less than 5% of the global share of resources for cancer control.4 Correspondingly, only 10% of children diagnosed with cancer in LMICs are cured compared with more than 80% of such children in high-income countries.4 A WHO finding that less than 30% of low-income countries report having treatment services available compared to more than 90% of high-income countries underscores the enormous </w:t>
      </w:r>
      <w:hyperlink r:id="rId12" w:history="1">
        <w:r w:rsidRPr="00594ADE">
          <w:rPr>
            <w:rStyle w:val="Hyperlink"/>
            <w:sz w:val="16"/>
          </w:rPr>
          <w:t>inequities in cancer treatment</w:t>
        </w:r>
      </w:hyperlink>
      <w:r w:rsidRPr="00594ADE">
        <w:rPr>
          <w:sz w:val="16"/>
        </w:rPr>
        <w:t> and access to cancer medications.5 These disparities make it critical to focus cancer control efforts on LMICs.</w:t>
      </w:r>
    </w:p>
    <w:p w14:paraId="698E8813" w14:textId="77777777" w:rsidR="003B1B13" w:rsidRPr="00594ADE" w:rsidRDefault="003B1B13" w:rsidP="003B1B13">
      <w:pPr>
        <w:rPr>
          <w:rStyle w:val="Emphasis"/>
        </w:rPr>
      </w:pPr>
      <w:r w:rsidRPr="00594ADE">
        <w:rPr>
          <w:u w:val="single"/>
        </w:rPr>
        <w:t>In these countries,</w:t>
      </w:r>
      <w:r w:rsidRPr="00594ADE">
        <w:rPr>
          <w:sz w:val="16"/>
        </w:rPr>
        <w:t xml:space="preserve"> </w:t>
      </w:r>
      <w:r w:rsidRPr="00594ADE">
        <w:rPr>
          <w:u w:val="single"/>
        </w:rPr>
        <w:t xml:space="preserve">many </w:t>
      </w:r>
      <w:r w:rsidRPr="00371EA9">
        <w:rPr>
          <w:highlight w:val="cyan"/>
          <w:u w:val="single"/>
        </w:rPr>
        <w:t xml:space="preserve">new cancer medications are </w:t>
      </w:r>
      <w:r w:rsidRPr="00371EA9">
        <w:rPr>
          <w:rStyle w:val="Emphasis"/>
          <w:highlight w:val="cyan"/>
        </w:rPr>
        <w:t>exorbitantly expensive</w:t>
      </w:r>
      <w:r w:rsidRPr="00594ADE">
        <w:rPr>
          <w:u w:val="single"/>
        </w:rPr>
        <w:t xml:space="preserve"> relative to individual income</w:t>
      </w:r>
      <w:r w:rsidRPr="00594ADE">
        <w:rPr>
          <w:sz w:val="16"/>
        </w:rPr>
        <w:t xml:space="preserve">. For example, </w:t>
      </w:r>
      <w:r w:rsidRPr="00594ADE">
        <w:rPr>
          <w:u w:val="single"/>
        </w:rPr>
        <w:t xml:space="preserve">one </w:t>
      </w:r>
      <w:r w:rsidRPr="00371EA9">
        <w:rPr>
          <w:highlight w:val="cyan"/>
          <w:u w:val="single"/>
        </w:rPr>
        <w:t xml:space="preserve">company’s </w:t>
      </w:r>
      <w:r w:rsidRPr="00371EA9">
        <w:rPr>
          <w:rStyle w:val="Emphasis"/>
          <w:highlight w:val="cyan"/>
        </w:rPr>
        <w:t>egregious</w:t>
      </w:r>
      <w:r w:rsidRPr="00371EA9">
        <w:rPr>
          <w:highlight w:val="cyan"/>
          <w:u w:val="single"/>
        </w:rPr>
        <w:t xml:space="preserve"> original </w:t>
      </w:r>
      <w:r w:rsidRPr="00371EA9">
        <w:rPr>
          <w:rStyle w:val="Emphasis"/>
          <w:highlight w:val="cyan"/>
        </w:rPr>
        <w:t>price tag</w:t>
      </w:r>
      <w:r w:rsidRPr="00371EA9">
        <w:rPr>
          <w:sz w:val="16"/>
          <w:highlight w:val="cyan"/>
        </w:rPr>
        <w:t xml:space="preserve"> </w:t>
      </w:r>
      <w:r w:rsidRPr="00594ADE">
        <w:rPr>
          <w:sz w:val="16"/>
        </w:rPr>
        <w:t xml:space="preserve">of Rs 280 428 per month (about $5000 at that time) </w:t>
      </w:r>
      <w:r w:rsidRPr="00371EA9">
        <w:rPr>
          <w:highlight w:val="cyan"/>
          <w:u w:val="single"/>
        </w:rPr>
        <w:t>for</w:t>
      </w:r>
      <w:r w:rsidRPr="00594ADE">
        <w:rPr>
          <w:sz w:val="16"/>
        </w:rPr>
        <w:t xml:space="preserve"> </w:t>
      </w:r>
      <w:r w:rsidRPr="00594ADE">
        <w:rPr>
          <w:u w:val="single"/>
        </w:rPr>
        <w:t xml:space="preserve">sorafenib </w:t>
      </w:r>
      <w:proofErr w:type="spellStart"/>
      <w:r w:rsidRPr="00594ADE">
        <w:rPr>
          <w:u w:val="single"/>
        </w:rPr>
        <w:t>tosylate</w:t>
      </w:r>
      <w:proofErr w:type="spellEnd"/>
      <w:r w:rsidRPr="00594ADE">
        <w:rPr>
          <w:u w:val="single"/>
        </w:rPr>
        <w:t xml:space="preserve">, </w:t>
      </w:r>
      <w:r w:rsidRPr="00371EA9">
        <w:rPr>
          <w:highlight w:val="cyan"/>
          <w:u w:val="single"/>
        </w:rPr>
        <w:t>a drug for treating</w:t>
      </w:r>
      <w:r w:rsidRPr="00594ADE">
        <w:rPr>
          <w:u w:val="single"/>
        </w:rPr>
        <w:t xml:space="preserve"> primary </w:t>
      </w:r>
      <w:r w:rsidRPr="00371EA9">
        <w:rPr>
          <w:rStyle w:val="Emphasis"/>
          <w:highlight w:val="cyan"/>
        </w:rPr>
        <w:t>kidney cancer</w:t>
      </w:r>
      <w:r w:rsidRPr="00594ADE">
        <w:rPr>
          <w:u w:val="single"/>
        </w:rPr>
        <w:t xml:space="preserve"> and advanced liver cancer</w:t>
      </w:r>
      <w:r w:rsidRPr="00594ADE">
        <w:rPr>
          <w:sz w:val="16"/>
        </w:rPr>
        <w:t xml:space="preserve">, </w:t>
      </w:r>
      <w:r w:rsidRPr="00371EA9">
        <w:rPr>
          <w:highlight w:val="cyan"/>
          <w:u w:val="single"/>
        </w:rPr>
        <w:t xml:space="preserve">was nearly </w:t>
      </w:r>
      <w:r w:rsidRPr="00371EA9">
        <w:rPr>
          <w:rStyle w:val="Emphasis"/>
          <w:highlight w:val="cyan"/>
        </w:rPr>
        <w:t>5 times higher</w:t>
      </w:r>
      <w:r w:rsidRPr="00371EA9">
        <w:rPr>
          <w:highlight w:val="cyan"/>
          <w:u w:val="single"/>
        </w:rPr>
        <w:t xml:space="preserve"> than the </w:t>
      </w:r>
      <w:r w:rsidRPr="00371EA9">
        <w:rPr>
          <w:rStyle w:val="Emphasis"/>
          <w:highlight w:val="cyan"/>
        </w:rPr>
        <w:t>median annual income</w:t>
      </w:r>
      <w:r w:rsidRPr="00371EA9">
        <w:rPr>
          <w:highlight w:val="cyan"/>
          <w:u w:val="single"/>
        </w:rPr>
        <w:t xml:space="preserve"> in </w:t>
      </w:r>
      <w:r w:rsidRPr="00371EA9">
        <w:rPr>
          <w:rStyle w:val="Emphasis"/>
          <w:highlight w:val="cyan"/>
        </w:rPr>
        <w:t>India</w:t>
      </w:r>
      <w:r w:rsidRPr="00594ADE">
        <w:rPr>
          <w:sz w:val="16"/>
        </w:rPr>
        <w:t>.6 </w:t>
      </w:r>
      <w:r w:rsidRPr="00594ADE">
        <w:rPr>
          <w:u w:val="single"/>
        </w:rPr>
        <w:t>Like this drug</w:t>
      </w:r>
      <w:r w:rsidRPr="00594ADE">
        <w:rPr>
          <w:sz w:val="16"/>
        </w:rPr>
        <w:t xml:space="preserve">, </w:t>
      </w:r>
      <w:r w:rsidRPr="00371EA9">
        <w:rPr>
          <w:highlight w:val="cyan"/>
          <w:u w:val="single"/>
        </w:rPr>
        <w:t xml:space="preserve">many cancer drugs are </w:t>
      </w:r>
      <w:r w:rsidRPr="00371EA9">
        <w:rPr>
          <w:rStyle w:val="Emphasis"/>
          <w:highlight w:val="cyan"/>
        </w:rPr>
        <w:t>unaffordable</w:t>
      </w:r>
      <w:r w:rsidRPr="00371EA9">
        <w:rPr>
          <w:highlight w:val="cyan"/>
          <w:u w:val="single"/>
        </w:rPr>
        <w:t xml:space="preserve"> for </w:t>
      </w:r>
      <w:r w:rsidRPr="00371EA9">
        <w:rPr>
          <w:rStyle w:val="Emphasis"/>
          <w:highlight w:val="cyan"/>
        </w:rPr>
        <w:t>large number</w:t>
      </w:r>
      <w:r w:rsidRPr="00371EA9">
        <w:rPr>
          <w:highlight w:val="cyan"/>
          <w:u w:val="single"/>
        </w:rPr>
        <w:t xml:space="preserve"> of patients diagnosed with cancer in </w:t>
      </w:r>
      <w:r w:rsidRPr="00371EA9">
        <w:rPr>
          <w:rStyle w:val="Emphasis"/>
          <w:highlight w:val="cyan"/>
        </w:rPr>
        <w:t>poorer nations.</w:t>
      </w:r>
    </w:p>
    <w:p w14:paraId="1C074262" w14:textId="77777777" w:rsidR="003B1B13" w:rsidRPr="00594ADE" w:rsidRDefault="003B1B13" w:rsidP="003B1B13">
      <w:pPr>
        <w:rPr>
          <w:sz w:val="16"/>
        </w:rPr>
      </w:pPr>
      <w:r w:rsidRPr="00371EA9">
        <w:rPr>
          <w:highlight w:val="cyan"/>
          <w:u w:val="single"/>
        </w:rPr>
        <w:t xml:space="preserve">Efforts to effectively </w:t>
      </w:r>
      <w:r w:rsidRPr="00371EA9">
        <w:rPr>
          <w:rStyle w:val="Emphasis"/>
          <w:highlight w:val="cyan"/>
        </w:rPr>
        <w:t>improve access</w:t>
      </w:r>
      <w:r w:rsidRPr="00594ADE">
        <w:rPr>
          <w:u w:val="single"/>
        </w:rPr>
        <w:t xml:space="preserve"> to medicines by reducing costs of cancer medications </w:t>
      </w:r>
      <w:r w:rsidRPr="00371EA9">
        <w:rPr>
          <w:highlight w:val="cyan"/>
          <w:u w:val="single"/>
        </w:rPr>
        <w:t>should look to</w:t>
      </w:r>
      <w:r w:rsidRPr="00594ADE">
        <w:rPr>
          <w:u w:val="single"/>
        </w:rPr>
        <w:t xml:space="preserve"> </w:t>
      </w:r>
      <w:r w:rsidRPr="00594ADE">
        <w:rPr>
          <w:rStyle w:val="Emphasis"/>
        </w:rPr>
        <w:t>international trade agreements</w:t>
      </w:r>
      <w:r w:rsidRPr="00594ADE">
        <w:rPr>
          <w:sz w:val="16"/>
        </w:rPr>
        <w:t xml:space="preserve"> and, particularly, </w:t>
      </w:r>
      <w:r w:rsidRPr="00371EA9">
        <w:rPr>
          <w:rStyle w:val="Emphasis"/>
          <w:highlight w:val="cyan"/>
        </w:rPr>
        <w:t>TRIPS flexibilities</w:t>
      </w:r>
      <w:r w:rsidRPr="00371EA9">
        <w:rPr>
          <w:highlight w:val="cyan"/>
          <w:u w:val="single"/>
        </w:rPr>
        <w:t xml:space="preserve"> for </w:t>
      </w:r>
      <w:r w:rsidRPr="00371EA9">
        <w:rPr>
          <w:rStyle w:val="Emphasis"/>
          <w:highlight w:val="cyan"/>
        </w:rPr>
        <w:t>compulsory license</w:t>
      </w:r>
      <w:r w:rsidRPr="00594ADE">
        <w:rPr>
          <w:sz w:val="16"/>
        </w:rPr>
        <w:t xml:space="preserve"> (explained below), </w:t>
      </w:r>
      <w:r w:rsidRPr="00371EA9">
        <w:rPr>
          <w:highlight w:val="cyan"/>
          <w:u w:val="single"/>
        </w:rPr>
        <w:t xml:space="preserve">which </w:t>
      </w:r>
      <w:r w:rsidRPr="00371EA9">
        <w:rPr>
          <w:rStyle w:val="Emphasis"/>
          <w:highlight w:val="cyan"/>
        </w:rPr>
        <w:t>can</w:t>
      </w:r>
      <w:r w:rsidRPr="00594ADE">
        <w:rPr>
          <w:u w:val="single"/>
        </w:rPr>
        <w:t xml:space="preserve"> (</w:t>
      </w:r>
      <w:r w:rsidRPr="00371EA9">
        <w:rPr>
          <w:highlight w:val="cyan"/>
          <w:u w:val="single"/>
        </w:rPr>
        <w:t xml:space="preserve">and </w:t>
      </w:r>
      <w:r w:rsidRPr="00371EA9">
        <w:rPr>
          <w:rStyle w:val="Emphasis"/>
          <w:highlight w:val="cyan"/>
        </w:rPr>
        <w:t>should</w:t>
      </w:r>
      <w:r w:rsidRPr="00594ADE">
        <w:rPr>
          <w:sz w:val="16"/>
        </w:rPr>
        <w:t xml:space="preserve">) </w:t>
      </w:r>
      <w:r w:rsidRPr="00594ADE">
        <w:rPr>
          <w:u w:val="single"/>
        </w:rPr>
        <w:t xml:space="preserve">be used to </w:t>
      </w:r>
      <w:r w:rsidRPr="00371EA9">
        <w:rPr>
          <w:highlight w:val="cyan"/>
          <w:u w:val="single"/>
        </w:rPr>
        <w:t xml:space="preserve">address </w:t>
      </w:r>
      <w:r w:rsidRPr="00371EA9">
        <w:rPr>
          <w:rStyle w:val="Emphasis"/>
          <w:highlight w:val="cyan"/>
        </w:rPr>
        <w:t>health burdens</w:t>
      </w:r>
      <w:r w:rsidRPr="00594ADE">
        <w:rPr>
          <w:sz w:val="16"/>
        </w:rPr>
        <w:t xml:space="preserve">, such as the HIV/AIDS epidemic. Just as in the case of an epidemic, efforts to address cancer should be mindful of the labor and economic loss that ensue when productive individuals are lost to disease. In order to be involved effectively in such efforts, the medical community must appreciate how international trade and patent prescriptions intersect with efforts to improve access to cancer medication, especially in LMICs where such access remains inadequate. The focus of this essay, therefore, is on how </w:t>
      </w:r>
      <w:r w:rsidRPr="00371EA9">
        <w:rPr>
          <w:rStyle w:val="Emphasis"/>
          <w:highlight w:val="cyan"/>
        </w:rPr>
        <w:t>international patent law</w:t>
      </w:r>
      <w:r w:rsidRPr="00371EA9">
        <w:rPr>
          <w:highlight w:val="cyan"/>
          <w:u w:val="single"/>
        </w:rPr>
        <w:t xml:space="preserve"> can </w:t>
      </w:r>
      <w:r w:rsidRPr="00594ADE">
        <w:rPr>
          <w:u w:val="single"/>
        </w:rPr>
        <w:t xml:space="preserve">help </w:t>
      </w:r>
      <w:r w:rsidRPr="00371EA9">
        <w:rPr>
          <w:rStyle w:val="Emphasis"/>
          <w:highlight w:val="cyan"/>
        </w:rPr>
        <w:t>mitigate</w:t>
      </w:r>
      <w:r w:rsidRPr="00371EA9">
        <w:rPr>
          <w:highlight w:val="cyan"/>
          <w:u w:val="single"/>
        </w:rPr>
        <w:t xml:space="preserve"> the </w:t>
      </w:r>
      <w:r w:rsidRPr="00371EA9">
        <w:rPr>
          <w:rStyle w:val="Emphasis"/>
          <w:highlight w:val="cyan"/>
        </w:rPr>
        <w:t>cancer burden</w:t>
      </w:r>
      <w:r w:rsidRPr="00371EA9">
        <w:rPr>
          <w:highlight w:val="cyan"/>
          <w:u w:val="single"/>
        </w:rPr>
        <w:t xml:space="preserve"> in </w:t>
      </w:r>
      <w:r w:rsidRPr="00371EA9">
        <w:rPr>
          <w:rStyle w:val="Emphasis"/>
          <w:highlight w:val="cyan"/>
        </w:rPr>
        <w:t>LMICs</w:t>
      </w:r>
      <w:r w:rsidRPr="00594ADE">
        <w:rPr>
          <w:sz w:val="16"/>
        </w:rPr>
        <w:t>.</w:t>
      </w:r>
    </w:p>
    <w:p w14:paraId="5D8A5848" w14:textId="77777777" w:rsidR="003B1B13" w:rsidRPr="00594ADE" w:rsidRDefault="003B1B13" w:rsidP="003B1B13">
      <w:r w:rsidRPr="00594ADE">
        <w:t>Global Trade Policies and Cancer</w:t>
      </w:r>
    </w:p>
    <w:p w14:paraId="1F69A237" w14:textId="77777777" w:rsidR="003B1B13" w:rsidRPr="00594ADE" w:rsidRDefault="003B1B13" w:rsidP="003B1B13">
      <w:pPr>
        <w:rPr>
          <w:rStyle w:val="Emphasis"/>
        </w:rPr>
      </w:pPr>
      <w:r w:rsidRPr="00371EA9">
        <w:rPr>
          <w:rStyle w:val="StyleUnderline"/>
          <w:highlight w:val="cyan"/>
        </w:rPr>
        <w:t>The</w:t>
      </w:r>
      <w:r w:rsidRPr="00371EA9">
        <w:rPr>
          <w:highlight w:val="cyan"/>
          <w:u w:val="single"/>
        </w:rPr>
        <w:t xml:space="preserve"> </w:t>
      </w:r>
      <w:r w:rsidRPr="00371EA9">
        <w:rPr>
          <w:rStyle w:val="Emphasis"/>
          <w:highlight w:val="cyan"/>
        </w:rPr>
        <w:t>inclusion</w:t>
      </w:r>
      <w:r w:rsidRPr="00594ADE">
        <w:rPr>
          <w:u w:val="single"/>
        </w:rPr>
        <w:t xml:space="preserve"> of intellectual property (hereafter, </w:t>
      </w:r>
      <w:r w:rsidRPr="00371EA9">
        <w:rPr>
          <w:rStyle w:val="Emphasis"/>
          <w:highlight w:val="cyan"/>
        </w:rPr>
        <w:t>IP</w:t>
      </w:r>
      <w:r w:rsidRPr="00371EA9">
        <w:rPr>
          <w:highlight w:val="cyan"/>
          <w:u w:val="single"/>
        </w:rPr>
        <w:t xml:space="preserve">) within the </w:t>
      </w:r>
      <w:r w:rsidRPr="00371EA9">
        <w:rPr>
          <w:rStyle w:val="Emphasis"/>
          <w:highlight w:val="cyan"/>
        </w:rPr>
        <w:t>global trade framework</w:t>
      </w:r>
      <w:r w:rsidRPr="00594ADE">
        <w:rPr>
          <w:rStyle w:val="StyleUnderline"/>
        </w:rPr>
        <w:t>7</w:t>
      </w:r>
      <w:r w:rsidRPr="00594ADE">
        <w:rPr>
          <w:u w:val="single"/>
        </w:rPr>
        <w:t xml:space="preserve"> was </w:t>
      </w:r>
      <w:r w:rsidRPr="00371EA9">
        <w:rPr>
          <w:highlight w:val="cyan"/>
          <w:u w:val="single"/>
        </w:rPr>
        <w:t xml:space="preserve">a </w:t>
      </w:r>
      <w:r w:rsidRPr="00371EA9">
        <w:rPr>
          <w:rStyle w:val="Emphasis"/>
          <w:highlight w:val="cyan"/>
        </w:rPr>
        <w:t>defining moment</w:t>
      </w:r>
      <w:r w:rsidRPr="00371EA9">
        <w:rPr>
          <w:highlight w:val="cyan"/>
          <w:u w:val="single"/>
        </w:rPr>
        <w:t xml:space="preserve"> for </w:t>
      </w:r>
      <w:hyperlink r:id="rId13" w:history="1">
        <w:r w:rsidRPr="00371EA9">
          <w:rPr>
            <w:rStyle w:val="Hyperlink"/>
            <w:highlight w:val="cyan"/>
            <w:u w:val="single"/>
          </w:rPr>
          <w:t>global access to medication</w:t>
        </w:r>
      </w:hyperlink>
      <w:r w:rsidRPr="00594ADE">
        <w:rPr>
          <w:sz w:val="16"/>
        </w:rPr>
        <w:t>. In broad terms, IP rights are legal tools designed to result in public benefit by promoting private rights. Thus, IP rights recognize innovations by awarding monopoly rights to the creator as a means to incentivize creativity. In 1995, when the Agreement on Trade-Related Aspects of Intellectual Property Rights (</w:t>
      </w:r>
      <w:r w:rsidRPr="00371EA9">
        <w:rPr>
          <w:highlight w:val="cyan"/>
          <w:u w:val="single"/>
        </w:rPr>
        <w:t>TRIPS</w:t>
      </w:r>
      <w:r w:rsidRPr="00594ADE">
        <w:rPr>
          <w:sz w:val="16"/>
        </w:rPr>
        <w:t xml:space="preserve"> agreement),8 </w:t>
      </w:r>
      <w:r w:rsidRPr="00371EA9">
        <w:rPr>
          <w:highlight w:val="cyan"/>
          <w:u w:val="single"/>
        </w:rPr>
        <w:t>which forms a part of the large</w:t>
      </w:r>
      <w:r w:rsidRPr="00594ADE">
        <w:rPr>
          <w:u w:val="single"/>
        </w:rPr>
        <w:t>r</w:t>
      </w:r>
      <w:r w:rsidRPr="00594ADE">
        <w:rPr>
          <w:sz w:val="16"/>
        </w:rPr>
        <w:t xml:space="preserve"> World Trade Organization (</w:t>
      </w:r>
      <w:r w:rsidRPr="00371EA9">
        <w:rPr>
          <w:rStyle w:val="Emphasis"/>
          <w:highlight w:val="cyan"/>
        </w:rPr>
        <w:t>WTO</w:t>
      </w:r>
      <w:r w:rsidRPr="00594ADE">
        <w:rPr>
          <w:sz w:val="16"/>
        </w:rPr>
        <w:t xml:space="preserve">),9 became effective, it required all member states to provide a 20-year term of protection for all pharmaceutical innovations. </w:t>
      </w:r>
      <w:r w:rsidRPr="00594ADE">
        <w:rPr>
          <w:u w:val="single"/>
        </w:rPr>
        <w:t>The </w:t>
      </w:r>
      <w:hyperlink r:id="rId14" w:history="1">
        <w:r w:rsidRPr="00594ADE">
          <w:rPr>
            <w:rStyle w:val="Hyperlink"/>
            <w:u w:val="single"/>
          </w:rPr>
          <w:t>TRIPS agreement</w:t>
        </w:r>
      </w:hyperlink>
      <w:r w:rsidRPr="00594ADE">
        <w:rPr>
          <w:u w:val="single"/>
        </w:rPr>
        <w:t> </w:t>
      </w:r>
      <w:r w:rsidRPr="00371EA9">
        <w:rPr>
          <w:highlight w:val="cyan"/>
          <w:u w:val="single"/>
        </w:rPr>
        <w:t xml:space="preserve">provided limited flexibilities for countries to weigh IP rights against </w:t>
      </w:r>
      <w:r w:rsidRPr="00371EA9">
        <w:rPr>
          <w:rStyle w:val="Emphasis"/>
          <w:highlight w:val="cyan"/>
        </w:rPr>
        <w:t>public health</w:t>
      </w:r>
      <w:r w:rsidRPr="00371EA9">
        <w:rPr>
          <w:highlight w:val="cyan"/>
          <w:u w:val="single"/>
        </w:rPr>
        <w:t xml:space="preserve"> and </w:t>
      </w:r>
      <w:r w:rsidRPr="00371EA9">
        <w:rPr>
          <w:rStyle w:val="Emphasis"/>
          <w:highlight w:val="cyan"/>
        </w:rPr>
        <w:t>developmental needs</w:t>
      </w:r>
      <w:r w:rsidRPr="00594ADE">
        <w:rPr>
          <w:sz w:val="16"/>
        </w:rPr>
        <w:t>.8 </w:t>
      </w:r>
      <w:r w:rsidRPr="00594ADE">
        <w:rPr>
          <w:u w:val="single"/>
        </w:rPr>
        <w:t xml:space="preserve">Specifically, </w:t>
      </w:r>
      <w:r w:rsidRPr="00540BC5">
        <w:rPr>
          <w:u w:val="single"/>
        </w:rPr>
        <w:t>Article 31</w:t>
      </w:r>
      <w:r w:rsidRPr="00594ADE">
        <w:rPr>
          <w:sz w:val="16"/>
        </w:rPr>
        <w:t xml:space="preserve"> of the TRIPS agreement </w:t>
      </w:r>
      <w:r w:rsidRPr="00540BC5">
        <w:rPr>
          <w:u w:val="single"/>
        </w:rPr>
        <w:t xml:space="preserve">allows for </w:t>
      </w:r>
      <w:r w:rsidRPr="00371EA9">
        <w:rPr>
          <w:rStyle w:val="Emphasis"/>
          <w:highlight w:val="cyan"/>
        </w:rPr>
        <w:t>compulsory license</w:t>
      </w:r>
      <w:r w:rsidRPr="00594ADE">
        <w:rPr>
          <w:u w:val="single"/>
        </w:rPr>
        <w:t xml:space="preserve">, a mechanism </w:t>
      </w:r>
      <w:r w:rsidRPr="00726084">
        <w:rPr>
          <w:u w:val="single"/>
        </w:rPr>
        <w:t xml:space="preserve">that permits a third party to produce a patented product or process </w:t>
      </w:r>
      <w:r w:rsidRPr="00726084">
        <w:rPr>
          <w:rStyle w:val="Emphasis"/>
        </w:rPr>
        <w:t>without the consent</w:t>
      </w:r>
      <w:r w:rsidRPr="00726084">
        <w:rPr>
          <w:u w:val="single"/>
        </w:rPr>
        <w:t xml:space="preserve"> of the </w:t>
      </w:r>
      <w:r w:rsidRPr="00726084">
        <w:rPr>
          <w:rStyle w:val="Emphasis"/>
        </w:rPr>
        <w:t>patent owner</w:t>
      </w:r>
      <w:r w:rsidRPr="00594ADE">
        <w:rPr>
          <w:sz w:val="16"/>
        </w:rPr>
        <w:t xml:space="preserve">. The patent owner still retains the right to the patent and receives royalties for the products made under the compulsory </w:t>
      </w:r>
      <w:proofErr w:type="spellStart"/>
      <w:r w:rsidRPr="00594ADE">
        <w:rPr>
          <w:sz w:val="16"/>
        </w:rPr>
        <w:t>licence</w:t>
      </w:r>
      <w:proofErr w:type="spellEnd"/>
      <w:r w:rsidRPr="00594ADE">
        <w:rPr>
          <w:sz w:val="16"/>
        </w:rPr>
        <w:t xml:space="preserve">. </w:t>
      </w:r>
      <w:r w:rsidRPr="00594ADE">
        <w:rPr>
          <w:u w:val="single"/>
        </w:rPr>
        <w:t xml:space="preserve">However, this </w:t>
      </w:r>
      <w:r w:rsidRPr="00726084">
        <w:rPr>
          <w:u w:val="single"/>
        </w:rPr>
        <w:t xml:space="preserve">provision allows a </w:t>
      </w:r>
      <w:r w:rsidRPr="00726084">
        <w:rPr>
          <w:rStyle w:val="Emphasis"/>
        </w:rPr>
        <w:t>sovereign government</w:t>
      </w:r>
      <w:r w:rsidRPr="00726084">
        <w:rPr>
          <w:u w:val="single"/>
        </w:rPr>
        <w:t xml:space="preserve"> to authorize</w:t>
      </w:r>
      <w:r w:rsidRPr="00594ADE">
        <w:rPr>
          <w:u w:val="single"/>
        </w:rPr>
        <w:t xml:space="preserve"> the licensing of a patent to produce a generic version of the drug, </w:t>
      </w:r>
      <w:r w:rsidRPr="00726084">
        <w:rPr>
          <w:highlight w:val="cyan"/>
          <w:u w:val="single"/>
        </w:rPr>
        <w:t>enabling</w:t>
      </w:r>
      <w:r w:rsidRPr="00594ADE">
        <w:rPr>
          <w:u w:val="single"/>
        </w:rPr>
        <w:t xml:space="preserve"> </w:t>
      </w:r>
      <w:r w:rsidRPr="00371EA9">
        <w:rPr>
          <w:rStyle w:val="Emphasis"/>
          <w:highlight w:val="cyan"/>
        </w:rPr>
        <w:t>greater access</w:t>
      </w:r>
      <w:r w:rsidRPr="00371EA9">
        <w:rPr>
          <w:highlight w:val="cyan"/>
          <w:u w:val="single"/>
        </w:rPr>
        <w:t xml:space="preserve"> to it during a </w:t>
      </w:r>
      <w:r w:rsidRPr="00371EA9">
        <w:rPr>
          <w:rStyle w:val="Emphasis"/>
          <w:highlight w:val="cyan"/>
        </w:rPr>
        <w:t>public health crisis.</w:t>
      </w:r>
    </w:p>
    <w:p w14:paraId="3280EC93" w14:textId="77777777" w:rsidR="003B1B13" w:rsidRPr="00594ADE" w:rsidRDefault="003B1B13" w:rsidP="003B1B13">
      <w:pPr>
        <w:rPr>
          <w:rStyle w:val="Emphasis"/>
        </w:rPr>
      </w:pPr>
      <w:r w:rsidRPr="00540BC5">
        <w:rPr>
          <w:u w:val="single"/>
        </w:rPr>
        <w:t xml:space="preserve">US 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increase </w:t>
      </w:r>
      <w:r w:rsidRPr="00540BC5">
        <w:rPr>
          <w:rStyle w:val="Emphasis"/>
        </w:rPr>
        <w:t>access</w:t>
      </w:r>
      <w:r w:rsidRPr="00540BC5">
        <w:rPr>
          <w:u w:val="single"/>
        </w:rPr>
        <w:t xml:space="preserve"> to and lower the cost of </w:t>
      </w:r>
      <w:r w:rsidRPr="00540BC5">
        <w:rPr>
          <w:rStyle w:val="Emphasis"/>
        </w:rPr>
        <w:t>cancer medications.</w:t>
      </w:r>
      <w:r w:rsidRPr="00594ADE">
        <w:rPr>
          <w:rStyle w:val="Emphasis"/>
        </w:rPr>
        <w:t> </w:t>
      </w:r>
    </w:p>
    <w:p w14:paraId="1700A004" w14:textId="77777777" w:rsidR="003B1B13" w:rsidRPr="00594ADE" w:rsidRDefault="003B1B13" w:rsidP="003B1B13">
      <w:pPr>
        <w:rPr>
          <w:sz w:val="16"/>
        </w:rPr>
      </w:pPr>
      <w:r w:rsidRPr="00540BC5">
        <w:rPr>
          <w:u w:val="single"/>
        </w:rPr>
        <w:t>Nevertheless</w:t>
      </w:r>
      <w:r w:rsidRPr="00594ADE">
        <w:rPr>
          <w:u w:val="single"/>
        </w:rPr>
        <w:t xml:space="preserve">, </w:t>
      </w:r>
      <w:r w:rsidRPr="00371EA9">
        <w:rPr>
          <w:highlight w:val="cyan"/>
          <w:u w:val="single"/>
        </w:rPr>
        <w:t xml:space="preserve">the </w:t>
      </w:r>
      <w:r w:rsidRPr="00371EA9">
        <w:rPr>
          <w:rStyle w:val="Emphasis"/>
          <w:highlight w:val="cyan"/>
        </w:rPr>
        <w:t>inadequacies</w:t>
      </w:r>
      <w:r w:rsidRPr="00371EA9">
        <w:rPr>
          <w:highlight w:val="cyan"/>
          <w:u w:val="single"/>
        </w:rPr>
        <w:t xml:space="preserve"> of the </w:t>
      </w:r>
      <w:r w:rsidRPr="00371EA9">
        <w:rPr>
          <w:rStyle w:val="Emphasis"/>
          <w:highlight w:val="cyan"/>
        </w:rPr>
        <w:t>compulsory license</w:t>
      </w:r>
      <w:r w:rsidRPr="00371EA9">
        <w:rPr>
          <w:highlight w:val="cyan"/>
          <w:u w:val="single"/>
        </w:rPr>
        <w:t xml:space="preserve"> during global </w:t>
      </w:r>
      <w:r w:rsidRPr="00371EA9">
        <w:rPr>
          <w:rStyle w:val="Emphasis"/>
          <w:highlight w:val="cyan"/>
        </w:rPr>
        <w:t>public health crises</w:t>
      </w:r>
      <w:r w:rsidRPr="00594ADE">
        <w:rPr>
          <w:sz w:val="16"/>
        </w:rPr>
        <w:t>—</w:t>
      </w:r>
      <w:r w:rsidRPr="00594ADE">
        <w:rPr>
          <w:u w:val="single"/>
        </w:rPr>
        <w:t>particularly the HIV/AIDS crisis</w:t>
      </w:r>
      <w:r w:rsidRPr="00594ADE">
        <w:rPr>
          <w:sz w:val="16"/>
        </w:rPr>
        <w:t>—</w:t>
      </w:r>
      <w:r w:rsidRPr="00371EA9">
        <w:rPr>
          <w:highlight w:val="cyan"/>
          <w:u w:val="single"/>
        </w:rPr>
        <w:t>forced member states to adopt</w:t>
      </w:r>
      <w:r w:rsidRPr="00371EA9">
        <w:rPr>
          <w:sz w:val="16"/>
          <w:highlight w:val="cyan"/>
        </w:rPr>
        <w:t>,</w:t>
      </w:r>
      <w:r w:rsidRPr="00594ADE">
        <w:rPr>
          <w:sz w:val="16"/>
        </w:rPr>
        <w:t xml:space="preserve"> </w:t>
      </w:r>
      <w:r w:rsidRPr="00594ADE">
        <w:rPr>
          <w:u w:val="single"/>
        </w:rPr>
        <w:t xml:space="preserve">in 2001, the </w:t>
      </w:r>
      <w:r w:rsidRPr="00371EA9">
        <w:rPr>
          <w:rStyle w:val="Emphasis"/>
          <w:highlight w:val="cyan"/>
        </w:rPr>
        <w:t>Doha</w:t>
      </w:r>
      <w:r w:rsidRPr="00594ADE">
        <w:rPr>
          <w:u w:val="single"/>
        </w:rPr>
        <w:t xml:space="preserve"> Declaration</w:t>
      </w:r>
      <w:r w:rsidRPr="00594ADE">
        <w:rPr>
          <w:sz w:val="16"/>
        </w:rPr>
        <w:t xml:space="preserve"> </w:t>
      </w:r>
      <w:r w:rsidRPr="00594ADE">
        <w:rPr>
          <w:u w:val="single"/>
        </w:rPr>
        <w:t>on the TRIPS Agreement and Public Health.</w:t>
      </w:r>
      <w:r w:rsidRPr="00594ADE">
        <w:rPr>
          <w:sz w:val="16"/>
        </w:rPr>
        <w:t xml:space="preserve"> The </w:t>
      </w:r>
      <w:r w:rsidRPr="00371EA9">
        <w:rPr>
          <w:highlight w:val="cyan"/>
          <w:u w:val="single"/>
        </w:rPr>
        <w:t>Doha</w:t>
      </w:r>
      <w:r w:rsidRPr="00594ADE">
        <w:rPr>
          <w:u w:val="single"/>
        </w:rPr>
        <w:t xml:space="preserve"> Declaration </w:t>
      </w:r>
      <w:r w:rsidRPr="00371EA9">
        <w:rPr>
          <w:highlight w:val="cyan"/>
          <w:u w:val="single"/>
        </w:rPr>
        <w:t>affirms the right of member states to implement policies to enable access to medicines to address a</w:t>
      </w:r>
      <w:r w:rsidRPr="00594ADE">
        <w:rPr>
          <w:u w:val="single"/>
        </w:rPr>
        <w:t xml:space="preserve"> national </w:t>
      </w:r>
      <w:r w:rsidRPr="00371EA9">
        <w:rPr>
          <w:highlight w:val="cyan"/>
          <w:u w:val="single"/>
        </w:rPr>
        <w:t>public health crisis</w:t>
      </w:r>
      <w:r w:rsidRPr="00594ADE">
        <w:rPr>
          <w:sz w:val="16"/>
        </w:rPr>
        <w:t xml:space="preserve">.10 Thus, </w:t>
      </w:r>
      <w:r w:rsidRPr="00594ADE">
        <w:rPr>
          <w:u w:val="single"/>
        </w:rPr>
        <w:t xml:space="preserve">Article 31 of the </w:t>
      </w:r>
      <w:r w:rsidRPr="00371EA9">
        <w:rPr>
          <w:highlight w:val="cyan"/>
          <w:u w:val="single"/>
        </w:rPr>
        <w:t>TRIPS</w:t>
      </w:r>
      <w:r w:rsidRPr="00594ADE">
        <w:rPr>
          <w:u w:val="single"/>
        </w:rPr>
        <w:t xml:space="preserve"> agreement </w:t>
      </w:r>
      <w:r w:rsidRPr="00371EA9">
        <w:rPr>
          <w:highlight w:val="cyan"/>
          <w:u w:val="single"/>
        </w:rPr>
        <w:t>in conjunction with</w:t>
      </w:r>
      <w:r w:rsidRPr="00594ADE">
        <w:rPr>
          <w:u w:val="single"/>
        </w:rPr>
        <w:t xml:space="preserve"> the </w:t>
      </w:r>
      <w:r w:rsidRPr="00371EA9">
        <w:rPr>
          <w:highlight w:val="cyan"/>
          <w:u w:val="single"/>
        </w:rPr>
        <w:t>Doha</w:t>
      </w:r>
      <w:r w:rsidRPr="00594ADE">
        <w:rPr>
          <w:u w:val="single"/>
        </w:rPr>
        <w:t xml:space="preserve"> Declaration reaffirms the rights of sovereign nations to</w:t>
      </w:r>
      <w:r w:rsidRPr="00594ADE">
        <w:rPr>
          <w:sz w:val="16"/>
        </w:rPr>
        <w:t xml:space="preserve"> “</w:t>
      </w:r>
      <w:r w:rsidRPr="00594ADE">
        <w:rPr>
          <w:u w:val="single"/>
        </w:rPr>
        <w:t>protect public health and enhance access to medicines</w:t>
      </w:r>
      <w:r w:rsidRPr="00594ADE">
        <w:rPr>
          <w:sz w:val="16"/>
        </w:rPr>
        <w:t xml:space="preserve">.”11 Importantly, while the Doha Declaration </w:t>
      </w:r>
      <w:r w:rsidRPr="00371EA9">
        <w:rPr>
          <w:highlight w:val="cyan"/>
          <w:u w:val="single"/>
        </w:rPr>
        <w:t>reaffirmed</w:t>
      </w:r>
      <w:r w:rsidRPr="00594ADE">
        <w:rPr>
          <w:u w:val="single"/>
        </w:rPr>
        <w:t xml:space="preserve"> member </w:t>
      </w:r>
      <w:r w:rsidRPr="00371EA9">
        <w:rPr>
          <w:highlight w:val="cyan"/>
          <w:u w:val="single"/>
        </w:rPr>
        <w:t xml:space="preserve">countries’ ability to </w:t>
      </w:r>
      <w:r w:rsidRPr="00371EA9">
        <w:rPr>
          <w:rStyle w:val="Emphasis"/>
          <w:highlight w:val="cyan"/>
        </w:rPr>
        <w:t>compulsorily license</w:t>
      </w:r>
      <w:r w:rsidRPr="00371EA9">
        <w:rPr>
          <w:highlight w:val="cyan"/>
          <w:u w:val="single"/>
        </w:rPr>
        <w:t xml:space="preserve"> a </w:t>
      </w:r>
      <w:r w:rsidRPr="00371EA9">
        <w:rPr>
          <w:rStyle w:val="Emphasis"/>
          <w:highlight w:val="cyan"/>
        </w:rPr>
        <w:t>patent</w:t>
      </w:r>
      <w:r w:rsidRPr="00594ADE">
        <w:rPr>
          <w:u w:val="single"/>
        </w:rPr>
        <w:t xml:space="preserve"> for the production of generic drugs</w:t>
      </w:r>
      <w:r w:rsidRPr="00594ADE">
        <w:rPr>
          <w:sz w:val="16"/>
        </w:rPr>
        <w:t xml:space="preserve"> </w:t>
      </w:r>
      <w:r w:rsidRPr="00594ADE">
        <w:rPr>
          <w:u w:val="single"/>
        </w:rPr>
        <w:t>to address a public health crisis</w:t>
      </w:r>
      <w:r w:rsidRPr="00594ADE">
        <w:rPr>
          <w:sz w:val="16"/>
        </w:rPr>
        <w:t xml:space="preserve">, </w:t>
      </w:r>
      <w:r w:rsidRPr="00594ADE">
        <w:rPr>
          <w:u w:val="single"/>
        </w:rPr>
        <w:t>it underscored the existence of member countries that are unable to take advantage of the compulsory license because they lack the manufacturing capabilities to even produce generic medications.</w:t>
      </w:r>
      <w:r w:rsidRPr="00594ADE">
        <w:rPr>
          <w:sz w:val="16"/>
        </w:rPr>
        <w:t xml:space="preserve"> </w:t>
      </w:r>
      <w:r w:rsidRPr="00594ADE">
        <w:rPr>
          <w:u w:val="single"/>
        </w:rPr>
        <w:t>Hence</w:t>
      </w:r>
      <w:r w:rsidRPr="00594ADE">
        <w:rPr>
          <w:sz w:val="16"/>
        </w:rPr>
        <w:t xml:space="preserve">, </w:t>
      </w:r>
      <w:r w:rsidRPr="00594ADE">
        <w:rPr>
          <w:u w:val="single"/>
        </w:rPr>
        <w:t>the WTO General Council</w:t>
      </w:r>
      <w:r w:rsidRPr="00594ADE">
        <w:rPr>
          <w:sz w:val="16"/>
        </w:rPr>
        <w:t xml:space="preserve">, </w:t>
      </w:r>
      <w:r w:rsidRPr="00594ADE">
        <w:rPr>
          <w:u w:val="single"/>
        </w:rPr>
        <w:t>in 2005, adopted Article 31(</w:t>
      </w:r>
      <w:r w:rsidRPr="00594ADE">
        <w:rPr>
          <w:sz w:val="16"/>
        </w:rPr>
        <w:t>bis),12 </w:t>
      </w:r>
      <w:r w:rsidRPr="00594ADE">
        <w:rPr>
          <w:u w:val="single"/>
        </w:rPr>
        <w:t>which allows for export of generic drugs from member countries that can produce licensed medication to member countries that lack manufacturing facilities but need the medication</w:t>
      </w:r>
      <w:r w:rsidRPr="00594ADE">
        <w:rPr>
          <w:sz w:val="16"/>
        </w:rPr>
        <w:t xml:space="preserve">. </w:t>
      </w:r>
      <w:r w:rsidRPr="00594ADE">
        <w:rPr>
          <w:u w:val="single"/>
        </w:rPr>
        <w:t>Through this provision, the TRIPS agreement allows nations to act either individually or as a regional group in granting compulsory licenses to export pharmaceutical products to member countries with insufficient or no manufacturing capacities</w:t>
      </w:r>
      <w:r w:rsidRPr="00594ADE">
        <w:rPr>
          <w:sz w:val="16"/>
        </w:rPr>
        <w:t>. However, the definition of what constitutes a national public health crisis has remained contentious.13</w:t>
      </w:r>
    </w:p>
    <w:p w14:paraId="0E07806A" w14:textId="77777777" w:rsidR="003B1B13" w:rsidRPr="00594ADE" w:rsidRDefault="003B1B13" w:rsidP="003B1B13">
      <w:pPr>
        <w:rPr>
          <w:sz w:val="16"/>
        </w:rPr>
      </w:pPr>
      <w:r w:rsidRPr="00540BC5">
        <w:rPr>
          <w:u w:val="single"/>
        </w:rPr>
        <w:t xml:space="preserve">To date, </w:t>
      </w:r>
      <w:r w:rsidRPr="00540BC5">
        <w:rPr>
          <w:highlight w:val="cyan"/>
          <w:u w:val="single"/>
        </w:rPr>
        <w:t xml:space="preserve">there has been </w:t>
      </w:r>
      <w:r w:rsidRPr="00540BC5">
        <w:rPr>
          <w:rStyle w:val="Emphasis"/>
          <w:highlight w:val="cyan"/>
        </w:rPr>
        <w:t>limited use</w:t>
      </w:r>
      <w:r w:rsidRPr="00540BC5">
        <w:rPr>
          <w:highlight w:val="cyan"/>
          <w:u w:val="single"/>
        </w:rPr>
        <w:t xml:space="preserve"> of </w:t>
      </w:r>
      <w:r w:rsidRPr="00540BC5">
        <w:rPr>
          <w:rStyle w:val="Emphasis"/>
          <w:highlight w:val="cyan"/>
        </w:rPr>
        <w:t>compulsory licenses</w:t>
      </w:r>
      <w:r w:rsidRPr="00540BC5">
        <w:rPr>
          <w:highlight w:val="cyan"/>
          <w:u w:val="single"/>
        </w:rPr>
        <w:t xml:space="preserve"> for </w:t>
      </w:r>
      <w:r w:rsidRPr="00540BC5">
        <w:rPr>
          <w:rStyle w:val="Emphasis"/>
          <w:highlight w:val="cyan"/>
        </w:rPr>
        <w:t>cancer drugs</w:t>
      </w:r>
      <w:r w:rsidRPr="00540BC5">
        <w:rPr>
          <w:u w:val="single"/>
        </w:rPr>
        <w:t xml:space="preserve">. In fact, </w:t>
      </w:r>
      <w:r w:rsidRPr="00540BC5">
        <w:rPr>
          <w:rStyle w:val="Emphasis"/>
          <w:highlight w:val="cyan"/>
        </w:rPr>
        <w:t>only 2</w:t>
      </w:r>
      <w:r w:rsidRPr="00540BC5">
        <w:rPr>
          <w:highlight w:val="cyan"/>
          <w:u w:val="single"/>
        </w:rPr>
        <w:t xml:space="preserve"> countries have issued </w:t>
      </w:r>
      <w:r w:rsidRPr="00540BC5">
        <w:rPr>
          <w:rStyle w:val="Emphasis"/>
          <w:highlight w:val="cyan"/>
        </w:rPr>
        <w:t>compulsory licenses</w:t>
      </w:r>
      <w:r w:rsidRPr="00540BC5">
        <w:rPr>
          <w:highlight w:val="cyan"/>
          <w:u w:val="single"/>
        </w:rPr>
        <w:t xml:space="preserve"> for cancer treatment to reduce the </w:t>
      </w:r>
      <w:r w:rsidRPr="00540BC5">
        <w:rPr>
          <w:rStyle w:val="Emphasis"/>
          <w:highlight w:val="cyan"/>
        </w:rPr>
        <w:t>cost of medication</w:t>
      </w:r>
      <w:r w:rsidRPr="00594ADE">
        <w:rPr>
          <w:sz w:val="16"/>
        </w:rPr>
        <w:t>. India’s first (and so far only) compulsory license was for sorafenib, a drug to treat kidney cancer,14 and Thailand granted compulsory licenses over 3 cancer medications: erlotinib (for small cell lung cancer), letrozole (for early breast cancer) and docetaxel (for breast cancer).15 Both countries cited the high cost of the patented drugs as the reason for issuing compulsory licenses to improve access to these medicines in their patient population.16</w:t>
      </w:r>
    </w:p>
    <w:p w14:paraId="50D61682" w14:textId="77777777" w:rsidR="003B1B13" w:rsidRPr="00594ADE" w:rsidRDefault="003B1B13" w:rsidP="003B1B13">
      <w:pPr>
        <w:rPr>
          <w:sz w:val="16"/>
        </w:rPr>
      </w:pPr>
      <w:r w:rsidRPr="00594ADE">
        <w:rPr>
          <w:sz w:val="16"/>
        </w:rPr>
        <w:t xml:space="preserve">Despite their limited use, compulsory licenses in these countries were hugely contentious.17 Specifically, both countries were unilaterally targeted by the United States through the Special 301 process, which identifies nations whose domestic IP laws and policies are perceived as creating market access barriers to US business interests. As a result, India and Thailand have featured in the Priority Watch Lists compiled annually by the Office of the US Trade Representative under Section 301 of the Trade Act of 1974 for having instituted legitimate health safeguards.18 Unilateral US actions have been on shaky legal grounds because the trade regime only provides for multilateral dispute settlement. That the United States, as a rule, unilaterally forces trade concessions from countries using negotiated flexibilities to alleviate a public health crisis has resulted in interventions by the WHO and the United Nations19 in favor of countries that lack the same bargaining power as the United States. Nevertheless, </w:t>
      </w:r>
      <w:r w:rsidRPr="00540BC5">
        <w:rPr>
          <w:sz w:val="16"/>
        </w:rPr>
        <w:t xml:space="preserve">US </w:t>
      </w:r>
      <w:r w:rsidRPr="00540BC5">
        <w:rPr>
          <w:u w:val="single"/>
        </w:rPr>
        <w:t xml:space="preserve">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w:t>
      </w:r>
      <w:r w:rsidRPr="00540BC5">
        <w:rPr>
          <w:rStyle w:val="Emphasis"/>
        </w:rPr>
        <w:t>increase access</w:t>
      </w:r>
      <w:r w:rsidRPr="00540BC5">
        <w:rPr>
          <w:u w:val="single"/>
        </w:rPr>
        <w:t xml:space="preserve"> by </w:t>
      </w:r>
      <w:r w:rsidRPr="00540BC5">
        <w:rPr>
          <w:rStyle w:val="Emphasis"/>
        </w:rPr>
        <w:t>lowering the cost</w:t>
      </w:r>
      <w:r w:rsidRPr="00540BC5">
        <w:rPr>
          <w:u w:val="single"/>
        </w:rPr>
        <w:t xml:space="preserve"> of </w:t>
      </w:r>
      <w:r w:rsidRPr="00540BC5">
        <w:rPr>
          <w:rStyle w:val="Emphasis"/>
        </w:rPr>
        <w:t>cancer medications</w:t>
      </w:r>
      <w:r w:rsidRPr="00540BC5">
        <w:rPr>
          <w:sz w:val="16"/>
        </w:rPr>
        <w:t>.20</w:t>
      </w:r>
    </w:p>
    <w:p w14:paraId="402A5550" w14:textId="77777777" w:rsidR="003B1B13" w:rsidRPr="00594ADE" w:rsidRDefault="003B1B13" w:rsidP="003B1B13"/>
    <w:p w14:paraId="3317C0F8" w14:textId="6AEF038C" w:rsidR="003B1B13" w:rsidRDefault="003B1B13" w:rsidP="003B1B13">
      <w:pPr>
        <w:pStyle w:val="Heading4"/>
      </w:pPr>
      <w:r w:rsidRPr="00594ADE">
        <w:t xml:space="preserve">Cancer medications are </w:t>
      </w:r>
      <w:r w:rsidRPr="00594ADE">
        <w:rPr>
          <w:u w:val="single"/>
        </w:rPr>
        <w:t>uniquely expensive</w:t>
      </w:r>
      <w:r w:rsidRPr="00594ADE">
        <w:t xml:space="preserve">. That either </w:t>
      </w:r>
      <w:r w:rsidRPr="00594ADE">
        <w:rPr>
          <w:u w:val="single"/>
        </w:rPr>
        <w:t>drains</w:t>
      </w:r>
      <w:r w:rsidRPr="00594ADE">
        <w:t xml:space="preserve"> developing countries public health resources OR forces them to </w:t>
      </w:r>
      <w:r w:rsidRPr="00594ADE">
        <w:rPr>
          <w:u w:val="single"/>
        </w:rPr>
        <w:t>forego treatment</w:t>
      </w:r>
      <w:r w:rsidRPr="00594ADE">
        <w:t xml:space="preserve"> altogether.</w:t>
      </w:r>
    </w:p>
    <w:p w14:paraId="3152BAF1"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https://ascopubs.org/doi/full/10.1200/jgo.2016.005363</w:t>
      </w:r>
      <w:r>
        <w:t>.</w:t>
      </w:r>
    </w:p>
    <w:p w14:paraId="4DDA8904" w14:textId="77777777" w:rsidR="003B1B13" w:rsidRPr="00594ADE" w:rsidRDefault="003B1B13" w:rsidP="003B1B13">
      <w:pPr>
        <w:rPr>
          <w:u w:val="single"/>
        </w:rPr>
      </w:pPr>
      <w:r w:rsidRPr="00594ADE">
        <w:rPr>
          <w:sz w:val="16"/>
        </w:rPr>
        <w:t>There is also the argument that the price of patented medications is not the main barrier to medication access in LMICs and, in fact, that lack of manufacturing capacity or poor health care systems are larger contributors that impact access.</w:t>
      </w:r>
      <w:hyperlink r:id="rId15" w:history="1">
        <w:r w:rsidRPr="00594ADE">
          <w:rPr>
            <w:rStyle w:val="Hyperlink"/>
            <w:sz w:val="16"/>
            <w:vertAlign w:val="superscript"/>
          </w:rPr>
          <w:t>10</w:t>
        </w:r>
      </w:hyperlink>
      <w:r w:rsidRPr="00594ADE">
        <w:rPr>
          <w:sz w:val="16"/>
          <w:vertAlign w:val="superscript"/>
        </w:rPr>
        <w:t>,</w:t>
      </w:r>
      <w:hyperlink r:id="rId16" w:history="1">
        <w:r w:rsidRPr="00594ADE">
          <w:rPr>
            <w:rStyle w:val="Hyperlink"/>
            <w:sz w:val="16"/>
            <w:vertAlign w:val="superscript"/>
          </w:rPr>
          <w:t>15</w:t>
        </w:r>
      </w:hyperlink>
      <w:r w:rsidRPr="00594ADE">
        <w:rPr>
          <w:sz w:val="16"/>
        </w:rPr>
        <w:t xml:space="preserve"> Counter arguments to this point are simple: </w:t>
      </w:r>
      <w:r w:rsidRPr="00371EA9">
        <w:rPr>
          <w:highlight w:val="cyan"/>
          <w:u w:val="single"/>
        </w:rPr>
        <w:t xml:space="preserve">if </w:t>
      </w:r>
      <w:r w:rsidRPr="00371EA9">
        <w:rPr>
          <w:rStyle w:val="Emphasis"/>
          <w:highlight w:val="cyan"/>
        </w:rPr>
        <w:t>LMICs</w:t>
      </w:r>
      <w:r w:rsidRPr="00371EA9">
        <w:rPr>
          <w:highlight w:val="cyan"/>
          <w:u w:val="single"/>
        </w:rPr>
        <w:t xml:space="preserve"> </w:t>
      </w:r>
      <w:r w:rsidRPr="00371EA9">
        <w:rPr>
          <w:rStyle w:val="Emphasis"/>
          <w:highlight w:val="cyan"/>
        </w:rPr>
        <w:t>save money</w:t>
      </w:r>
      <w:r w:rsidRPr="00371EA9">
        <w:rPr>
          <w:highlight w:val="cyan"/>
          <w:u w:val="single"/>
        </w:rPr>
        <w:t xml:space="preserve"> on </w:t>
      </w:r>
      <w:r w:rsidRPr="00371EA9">
        <w:rPr>
          <w:rStyle w:val="Emphasis"/>
          <w:highlight w:val="cyan"/>
        </w:rPr>
        <w:t>medication expense</w:t>
      </w:r>
      <w:r w:rsidRPr="00594ADE">
        <w:rPr>
          <w:sz w:val="16"/>
        </w:rPr>
        <w:t xml:space="preserve">, </w:t>
      </w:r>
      <w:r w:rsidRPr="00594ADE">
        <w:rPr>
          <w:u w:val="single"/>
        </w:rPr>
        <w:t xml:space="preserve">then </w:t>
      </w:r>
      <w:r w:rsidRPr="00371EA9">
        <w:rPr>
          <w:highlight w:val="cyan"/>
          <w:u w:val="single"/>
        </w:rPr>
        <w:t>these</w:t>
      </w:r>
      <w:r w:rsidRPr="00594ADE">
        <w:rPr>
          <w:u w:val="single"/>
        </w:rPr>
        <w:t xml:space="preserve"> savings </w:t>
      </w:r>
      <w:r w:rsidRPr="00371EA9">
        <w:rPr>
          <w:highlight w:val="cyan"/>
          <w:u w:val="single"/>
        </w:rPr>
        <w:t xml:space="preserve">can be invested in </w:t>
      </w:r>
      <w:r w:rsidRPr="00371EA9">
        <w:rPr>
          <w:rStyle w:val="Emphasis"/>
          <w:highlight w:val="cyan"/>
        </w:rPr>
        <w:t>improvement</w:t>
      </w:r>
      <w:r w:rsidRPr="00371EA9">
        <w:rPr>
          <w:highlight w:val="cyan"/>
          <w:u w:val="single"/>
        </w:rPr>
        <w:t xml:space="preserve"> of their own </w:t>
      </w:r>
      <w:r w:rsidRPr="00371EA9">
        <w:rPr>
          <w:rStyle w:val="Emphasis"/>
          <w:highlight w:val="cyan"/>
        </w:rPr>
        <w:t>drug manufacturing</w:t>
      </w:r>
      <w:r w:rsidRPr="00594ADE">
        <w:rPr>
          <w:u w:val="single"/>
        </w:rPr>
        <w:t xml:space="preserve"> capacity </w:t>
      </w:r>
      <w:r w:rsidRPr="00371EA9">
        <w:rPr>
          <w:highlight w:val="cyan"/>
          <w:u w:val="single"/>
        </w:rPr>
        <w:t>and</w:t>
      </w:r>
      <w:r w:rsidRPr="00594ADE">
        <w:rPr>
          <w:u w:val="single"/>
        </w:rPr>
        <w:t xml:space="preserve"> </w:t>
      </w:r>
      <w:r w:rsidRPr="00371EA9">
        <w:rPr>
          <w:rStyle w:val="Emphasis"/>
          <w:highlight w:val="cyan"/>
        </w:rPr>
        <w:t>health</w:t>
      </w:r>
      <w:r w:rsidRPr="00594ADE">
        <w:rPr>
          <w:rStyle w:val="Emphasis"/>
        </w:rPr>
        <w:t xml:space="preserve"> systems</w:t>
      </w:r>
      <w:r w:rsidRPr="00594ADE">
        <w:rPr>
          <w:sz w:val="16"/>
        </w:rPr>
        <w:t xml:space="preserve">. </w:t>
      </w:r>
      <w:r w:rsidRPr="00594ADE">
        <w:rPr>
          <w:u w:val="single"/>
        </w:rPr>
        <w:t xml:space="preserve">In Thailand, </w:t>
      </w:r>
      <w:r w:rsidRPr="00371EA9">
        <w:rPr>
          <w:highlight w:val="cyan"/>
          <w:u w:val="single"/>
        </w:rPr>
        <w:t>a study found that if relevant</w:t>
      </w:r>
      <w:r w:rsidRPr="00594ADE">
        <w:rPr>
          <w:u w:val="single"/>
        </w:rPr>
        <w:t xml:space="preserve"> HIV/</w:t>
      </w:r>
      <w:r w:rsidRPr="00371EA9">
        <w:rPr>
          <w:rStyle w:val="Emphasis"/>
          <w:highlight w:val="cyan"/>
        </w:rPr>
        <w:t>AIDs</w:t>
      </w:r>
      <w:r w:rsidRPr="00594ADE">
        <w:rPr>
          <w:u w:val="single"/>
        </w:rPr>
        <w:t xml:space="preserve"> </w:t>
      </w:r>
      <w:r w:rsidRPr="00371EA9">
        <w:rPr>
          <w:highlight w:val="cyan"/>
          <w:u w:val="single"/>
        </w:rPr>
        <w:t>drugs were not patented</w:t>
      </w:r>
      <w:r w:rsidRPr="00594ADE">
        <w:rPr>
          <w:sz w:val="16"/>
        </w:rPr>
        <w:t xml:space="preserve">, </w:t>
      </w:r>
      <w:r w:rsidRPr="00594ADE">
        <w:rPr>
          <w:u w:val="single"/>
        </w:rPr>
        <w:t>an additional 10,000 prescriptions could be made</w:t>
      </w:r>
      <w:r w:rsidRPr="00594ADE">
        <w:rPr>
          <w:sz w:val="16"/>
        </w:rPr>
        <w:t xml:space="preserve">, </w:t>
      </w:r>
      <w:r w:rsidRPr="00594ADE">
        <w:rPr>
          <w:u w:val="single"/>
        </w:rPr>
        <w:t xml:space="preserve">which </w:t>
      </w:r>
      <w:r w:rsidRPr="00371EA9">
        <w:rPr>
          <w:highlight w:val="cyan"/>
          <w:u w:val="single"/>
        </w:rPr>
        <w:t xml:space="preserve">would increase </w:t>
      </w:r>
      <w:r w:rsidRPr="00371EA9">
        <w:rPr>
          <w:rStyle w:val="Emphasis"/>
          <w:highlight w:val="cyan"/>
        </w:rPr>
        <w:t>access by 50%.</w:t>
      </w:r>
      <w:hyperlink r:id="rId17" w:history="1">
        <w:r w:rsidRPr="00594ADE">
          <w:rPr>
            <w:rStyle w:val="Hyperlink"/>
            <w:sz w:val="16"/>
            <w:vertAlign w:val="superscript"/>
          </w:rPr>
          <w:t>10</w:t>
        </w:r>
      </w:hyperlink>
    </w:p>
    <w:p w14:paraId="53C733A5" w14:textId="77777777" w:rsidR="003B1B13" w:rsidRPr="00594ADE" w:rsidRDefault="003B1B13" w:rsidP="003B1B13">
      <w:pPr>
        <w:rPr>
          <w:sz w:val="16"/>
        </w:rPr>
      </w:pPr>
      <w:r w:rsidRPr="00371EA9">
        <w:rPr>
          <w:highlight w:val="cyan"/>
          <w:u w:val="single"/>
        </w:rPr>
        <w:t xml:space="preserve">The </w:t>
      </w:r>
      <w:r w:rsidRPr="00371EA9">
        <w:rPr>
          <w:rStyle w:val="Emphasis"/>
          <w:highlight w:val="cyan"/>
        </w:rPr>
        <w:t>high costs</w:t>
      </w:r>
      <w:r w:rsidRPr="00371EA9">
        <w:rPr>
          <w:highlight w:val="cyan"/>
          <w:u w:val="single"/>
        </w:rPr>
        <w:t xml:space="preserve"> of </w:t>
      </w:r>
      <w:r w:rsidRPr="00371EA9">
        <w:rPr>
          <w:rStyle w:val="Emphasis"/>
          <w:highlight w:val="cyan"/>
        </w:rPr>
        <w:t>cancer drugs</w:t>
      </w:r>
      <w:r w:rsidRPr="00594ADE">
        <w:rPr>
          <w:u w:val="single"/>
        </w:rPr>
        <w:t xml:space="preserve"> </w:t>
      </w:r>
      <w:r w:rsidRPr="00371EA9">
        <w:rPr>
          <w:rStyle w:val="Emphasis"/>
          <w:highlight w:val="cyan"/>
        </w:rPr>
        <w:t>threaten</w:t>
      </w:r>
      <w:r w:rsidRPr="00594ADE">
        <w:rPr>
          <w:u w:val="single"/>
        </w:rPr>
        <w:t xml:space="preserve"> </w:t>
      </w:r>
      <w:r w:rsidRPr="00371EA9">
        <w:rPr>
          <w:highlight w:val="cyan"/>
          <w:u w:val="single"/>
        </w:rPr>
        <w:t xml:space="preserve">access to cancer treatment even in </w:t>
      </w:r>
      <w:r w:rsidRPr="00371EA9">
        <w:rPr>
          <w:rStyle w:val="Emphasis"/>
          <w:highlight w:val="cyan"/>
        </w:rPr>
        <w:t>high-income countries</w:t>
      </w:r>
      <w:r w:rsidRPr="00594ADE">
        <w:rPr>
          <w:sz w:val="16"/>
        </w:rPr>
        <w:t xml:space="preserve">. </w:t>
      </w:r>
      <w:r w:rsidRPr="00371EA9">
        <w:rPr>
          <w:highlight w:val="cyan"/>
          <w:u w:val="single"/>
        </w:rPr>
        <w:t>As a result of its</w:t>
      </w:r>
      <w:r w:rsidRPr="00594ADE">
        <w:rPr>
          <w:u w:val="single"/>
        </w:rPr>
        <w:t xml:space="preserve"> </w:t>
      </w:r>
      <w:r w:rsidRPr="00594ADE">
        <w:rPr>
          <w:rStyle w:val="Emphasis"/>
        </w:rPr>
        <w:t xml:space="preserve">extremely high </w:t>
      </w:r>
      <w:r w:rsidRPr="00371EA9">
        <w:rPr>
          <w:rStyle w:val="Emphasis"/>
          <w:highlight w:val="cyan"/>
        </w:rPr>
        <w:t>cost</w:t>
      </w:r>
      <w:r w:rsidRPr="00594ADE">
        <w:rPr>
          <w:sz w:val="16"/>
        </w:rPr>
        <w:t xml:space="preserve">, trastuzumab </w:t>
      </w:r>
      <w:proofErr w:type="spellStart"/>
      <w:r w:rsidRPr="00594ADE">
        <w:rPr>
          <w:sz w:val="16"/>
        </w:rPr>
        <w:t>emtanzine</w:t>
      </w:r>
      <w:proofErr w:type="spellEnd"/>
      <w:r w:rsidRPr="00594ADE">
        <w:rPr>
          <w:sz w:val="16"/>
        </w:rPr>
        <w:t xml:space="preserve"> (</w:t>
      </w:r>
      <w:r w:rsidRPr="00371EA9">
        <w:rPr>
          <w:rStyle w:val="Emphasis"/>
          <w:highlight w:val="cyan"/>
        </w:rPr>
        <w:t>T-DM1</w:t>
      </w:r>
      <w:r w:rsidRPr="00594ADE">
        <w:rPr>
          <w:sz w:val="16"/>
        </w:rPr>
        <w:t xml:space="preserve">), a drug used to treat metastatic HER2-positive breast cancer, </w:t>
      </w:r>
      <w:r w:rsidRPr="00371EA9">
        <w:rPr>
          <w:highlight w:val="cyan"/>
          <w:u w:val="single"/>
        </w:rPr>
        <w:t xml:space="preserve">has </w:t>
      </w:r>
      <w:r w:rsidRPr="00371EA9">
        <w:rPr>
          <w:rStyle w:val="Emphasis"/>
          <w:highlight w:val="cyan"/>
        </w:rPr>
        <w:t>not been made available</w:t>
      </w:r>
      <w:r w:rsidRPr="00594ADE">
        <w:rPr>
          <w:u w:val="single"/>
        </w:rPr>
        <w:t xml:space="preserve"> to patients treated </w:t>
      </w:r>
      <w:r w:rsidRPr="00371EA9">
        <w:rPr>
          <w:highlight w:val="cyan"/>
          <w:u w:val="single"/>
        </w:rPr>
        <w:t>in the</w:t>
      </w:r>
      <w:r w:rsidRPr="00594ADE">
        <w:rPr>
          <w:sz w:val="16"/>
        </w:rPr>
        <w:t xml:space="preserve"> national health system in the </w:t>
      </w:r>
      <w:r w:rsidRPr="00371EA9">
        <w:rPr>
          <w:rStyle w:val="Emphasis"/>
          <w:highlight w:val="cyan"/>
        </w:rPr>
        <w:t>U</w:t>
      </w:r>
      <w:r w:rsidRPr="00594ADE">
        <w:rPr>
          <w:sz w:val="16"/>
        </w:rPr>
        <w:t xml:space="preserve">nited </w:t>
      </w:r>
      <w:r w:rsidRPr="00371EA9">
        <w:rPr>
          <w:rStyle w:val="Emphasis"/>
          <w:highlight w:val="cyan"/>
        </w:rPr>
        <w:t>K</w:t>
      </w:r>
      <w:r w:rsidRPr="00594ADE">
        <w:rPr>
          <w:sz w:val="16"/>
        </w:rPr>
        <w:t>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w:t>
      </w:r>
      <w:hyperlink r:id="rId18" w:history="1">
        <w:r w:rsidRPr="00594ADE">
          <w:rPr>
            <w:rStyle w:val="Hyperlink"/>
            <w:sz w:val="16"/>
            <w:vertAlign w:val="superscript"/>
          </w:rPr>
          <w:t>43</w:t>
        </w:r>
      </w:hyperlink>
      <w:r w:rsidRPr="00594ADE">
        <w:rPr>
          <w:sz w:val="16"/>
          <w:vertAlign w:val="superscript"/>
        </w:rPr>
        <w:t>,</w:t>
      </w:r>
      <w:hyperlink r:id="rId19" w:history="1">
        <w:r w:rsidRPr="00594ADE">
          <w:rPr>
            <w:rStyle w:val="Hyperlink"/>
            <w:sz w:val="16"/>
            <w:vertAlign w:val="superscript"/>
          </w:rPr>
          <w:t>44</w:t>
        </w:r>
      </w:hyperlink>
      <w:r w:rsidRPr="00594ADE">
        <w:rPr>
          <w:sz w:val="16"/>
        </w:rPr>
        <w:t> Compared with lapatinib plus capecitabine therapy in this setting, T-DM1 costs £166,400 per quality-adjusted life year (QALY) gained,</w:t>
      </w:r>
      <w:hyperlink r:id="rId20" w:history="1">
        <w:r w:rsidRPr="00594ADE">
          <w:rPr>
            <w:rStyle w:val="Hyperlink"/>
            <w:sz w:val="16"/>
            <w:vertAlign w:val="superscript"/>
          </w:rPr>
          <w:t>45</w:t>
        </w:r>
      </w:hyperlink>
      <w:r w:rsidRPr="00594ADE">
        <w:rPr>
          <w:sz w:val="16"/>
        </w:rPr>
        <w:t> which is significantly higher than the cost-effectiveness threshold in the United Kingdom of £30,000/QALY gained.</w:t>
      </w:r>
      <w:hyperlink r:id="rId21" w:history="1">
        <w:r w:rsidRPr="00594ADE">
          <w:rPr>
            <w:rStyle w:val="Hyperlink"/>
            <w:sz w:val="16"/>
            <w:vertAlign w:val="superscript"/>
          </w:rPr>
          <w:t>46</w:t>
        </w:r>
      </w:hyperlink>
      <w:r w:rsidRPr="00594ADE">
        <w:rPr>
          <w:sz w:val="16"/>
        </w:rPr>
        <w:t>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w:t>
      </w:r>
    </w:p>
    <w:p w14:paraId="1C152EF0" w14:textId="77777777" w:rsidR="003B1B13" w:rsidRPr="00594ADE" w:rsidRDefault="003B1B13" w:rsidP="003B1B13">
      <w:pPr>
        <w:rPr>
          <w:sz w:val="16"/>
        </w:rPr>
      </w:pPr>
      <w:r w:rsidRPr="00594ADE">
        <w:rPr>
          <w:u w:val="single"/>
        </w:rPr>
        <w:t>Out of concern of the access barrier to T-DM1 therapy</w:t>
      </w:r>
      <w:r w:rsidRPr="00594ADE">
        <w:rPr>
          <w:sz w:val="16"/>
        </w:rPr>
        <w:t xml:space="preserve">, </w:t>
      </w:r>
      <w:r w:rsidRPr="00594ADE">
        <w:rPr>
          <w:u w:val="single"/>
        </w:rPr>
        <w:t>the Coalition for Affordable T-DM1</w:t>
      </w:r>
      <w:r w:rsidRPr="00594ADE">
        <w:rPr>
          <w:sz w:val="16"/>
        </w:rPr>
        <w:t xml:space="preserve">, a civil organization, </w:t>
      </w:r>
      <w:r w:rsidRPr="00594ADE">
        <w:rPr>
          <w:u w:val="single"/>
        </w:rPr>
        <w:t>sent a formal letter to</w:t>
      </w:r>
      <w:r w:rsidRPr="00594ADE">
        <w:rPr>
          <w:sz w:val="16"/>
        </w:rPr>
        <w:t xml:space="preserve"> United Kingdom </w:t>
      </w:r>
      <w:r w:rsidRPr="00594ADE">
        <w:rPr>
          <w:u w:val="single"/>
        </w:rPr>
        <w:t>secretary of state for health to ask that the government use provisions in</w:t>
      </w:r>
      <w:r w:rsidRPr="00594ADE">
        <w:rPr>
          <w:sz w:val="16"/>
        </w:rPr>
        <w:t xml:space="preserve"> </w:t>
      </w:r>
      <w:r w:rsidRPr="00594ADE">
        <w:rPr>
          <w:rStyle w:val="Emphasis"/>
        </w:rPr>
        <w:t>U</w:t>
      </w:r>
      <w:r w:rsidRPr="00594ADE">
        <w:rPr>
          <w:sz w:val="16"/>
        </w:rPr>
        <w:t xml:space="preserve">nited </w:t>
      </w:r>
      <w:r w:rsidRPr="00594ADE">
        <w:rPr>
          <w:rStyle w:val="Emphasis"/>
        </w:rPr>
        <w:t>Kingdom</w:t>
      </w:r>
      <w:r w:rsidRPr="00594ADE">
        <w:rPr>
          <w:sz w:val="16"/>
        </w:rPr>
        <w:t xml:space="preserve"> </w:t>
      </w:r>
      <w:r w:rsidRPr="00594ADE">
        <w:rPr>
          <w:u w:val="single"/>
        </w:rPr>
        <w:t>patent laws to authorize the manufacture or importation of generic versions of T-DM1 without the permission of Roche</w:t>
      </w:r>
      <w:r w:rsidRPr="00594ADE">
        <w:rPr>
          <w:sz w:val="16"/>
        </w:rPr>
        <w:t>.</w:t>
      </w:r>
      <w:hyperlink r:id="rId22" w:history="1">
        <w:r w:rsidRPr="00594ADE">
          <w:rPr>
            <w:rStyle w:val="Hyperlink"/>
            <w:sz w:val="16"/>
            <w:vertAlign w:val="superscript"/>
          </w:rPr>
          <w:t>43</w:t>
        </w:r>
      </w:hyperlink>
      <w:r w:rsidRPr="00594ADE">
        <w:rPr>
          <w:sz w:val="16"/>
          <w:vertAlign w:val="superscript"/>
        </w:rPr>
        <w:t>,</w:t>
      </w:r>
      <w:hyperlink r:id="rId23" w:history="1">
        <w:r w:rsidRPr="00594ADE">
          <w:rPr>
            <w:rStyle w:val="Hyperlink"/>
            <w:sz w:val="16"/>
            <w:vertAlign w:val="superscript"/>
          </w:rPr>
          <w:t>44</w:t>
        </w:r>
      </w:hyperlink>
      <w:r w:rsidRPr="00594ADE">
        <w:rPr>
          <w:sz w:val="16"/>
        </w:rPr>
        <w:t> </w:t>
      </w:r>
      <w:r w:rsidRPr="00371EA9">
        <w:rPr>
          <w:highlight w:val="cyan"/>
          <w:u w:val="single"/>
        </w:rPr>
        <w:t>This case</w:t>
      </w:r>
      <w:r w:rsidRPr="00594ADE">
        <w:rPr>
          <w:u w:val="single"/>
        </w:rPr>
        <w:t xml:space="preserve"> </w:t>
      </w:r>
      <w:r w:rsidRPr="00594ADE">
        <w:rPr>
          <w:rStyle w:val="Emphasis"/>
        </w:rPr>
        <w:t xml:space="preserve">simply </w:t>
      </w:r>
      <w:r w:rsidRPr="00371EA9">
        <w:rPr>
          <w:rStyle w:val="Emphasis"/>
          <w:highlight w:val="cyan"/>
        </w:rPr>
        <w:t>exemplifies</w:t>
      </w:r>
      <w:r w:rsidRPr="00594ADE">
        <w:rPr>
          <w:u w:val="single"/>
        </w:rPr>
        <w:t xml:space="preserve"> </w:t>
      </w:r>
      <w:r w:rsidRPr="00371EA9">
        <w:rPr>
          <w:highlight w:val="cyan"/>
          <w:u w:val="single"/>
        </w:rPr>
        <w:t xml:space="preserve">the </w:t>
      </w:r>
      <w:r w:rsidRPr="00371EA9">
        <w:rPr>
          <w:rStyle w:val="Emphasis"/>
          <w:highlight w:val="cyan"/>
        </w:rPr>
        <w:t>exorbitantly</w:t>
      </w:r>
      <w:r w:rsidRPr="00371EA9">
        <w:rPr>
          <w:highlight w:val="cyan"/>
          <w:u w:val="single"/>
        </w:rPr>
        <w:t xml:space="preserve"> </w:t>
      </w:r>
      <w:r w:rsidRPr="00371EA9">
        <w:rPr>
          <w:rStyle w:val="Emphasis"/>
          <w:highlight w:val="cyan"/>
        </w:rPr>
        <w:t>high</w:t>
      </w:r>
      <w:r w:rsidRPr="00594ADE">
        <w:rPr>
          <w:rStyle w:val="Emphasis"/>
        </w:rPr>
        <w:t xml:space="preserve"> </w:t>
      </w:r>
      <w:r w:rsidRPr="00371EA9">
        <w:rPr>
          <w:rStyle w:val="Emphasis"/>
          <w:highlight w:val="cyan"/>
        </w:rPr>
        <w:t>price</w:t>
      </w:r>
      <w:r w:rsidRPr="00594ADE">
        <w:rPr>
          <w:u w:val="single"/>
        </w:rPr>
        <w:t xml:space="preserve"> </w:t>
      </w:r>
      <w:r w:rsidRPr="00371EA9">
        <w:rPr>
          <w:highlight w:val="cyan"/>
          <w:u w:val="single"/>
        </w:rPr>
        <w:t xml:space="preserve">of cancer medications and the </w:t>
      </w:r>
      <w:r w:rsidRPr="00371EA9">
        <w:rPr>
          <w:rStyle w:val="Emphasis"/>
          <w:highlight w:val="cyan"/>
        </w:rPr>
        <w:t>urgent need</w:t>
      </w:r>
      <w:r w:rsidRPr="00371EA9">
        <w:rPr>
          <w:highlight w:val="cyan"/>
          <w:u w:val="single"/>
        </w:rPr>
        <w:t xml:space="preserve"> to find </w:t>
      </w:r>
      <w:r w:rsidRPr="00371EA9">
        <w:rPr>
          <w:rStyle w:val="Emphasis"/>
          <w:highlight w:val="cyan"/>
        </w:rPr>
        <w:t>solutions</w:t>
      </w:r>
      <w:r w:rsidRPr="00371EA9">
        <w:rPr>
          <w:highlight w:val="cyan"/>
          <w:u w:val="single"/>
        </w:rPr>
        <w:t xml:space="preserve"> to this problem</w:t>
      </w:r>
      <w:r w:rsidRPr="00594ADE">
        <w:rPr>
          <w:sz w:val="16"/>
        </w:rPr>
        <w:t xml:space="preserve">, </w:t>
      </w:r>
      <w:r w:rsidRPr="00371EA9">
        <w:rPr>
          <w:highlight w:val="cyan"/>
          <w:u w:val="single"/>
        </w:rPr>
        <w:t xml:space="preserve">especially in </w:t>
      </w:r>
      <w:r w:rsidRPr="00371EA9">
        <w:rPr>
          <w:rStyle w:val="Emphasis"/>
          <w:highlight w:val="cyan"/>
        </w:rPr>
        <w:t>resource-conscious</w:t>
      </w:r>
      <w:r w:rsidRPr="00371EA9">
        <w:rPr>
          <w:highlight w:val="cyan"/>
          <w:u w:val="single"/>
        </w:rPr>
        <w:t xml:space="preserve"> or</w:t>
      </w:r>
      <w:r w:rsidRPr="00594ADE">
        <w:rPr>
          <w:u w:val="single"/>
        </w:rPr>
        <w:t xml:space="preserve"> </w:t>
      </w:r>
      <w:r w:rsidRPr="00371EA9">
        <w:rPr>
          <w:rStyle w:val="Emphasis"/>
          <w:highlight w:val="cyan"/>
        </w:rPr>
        <w:t>resource-constrained</w:t>
      </w:r>
      <w:r w:rsidRPr="00371EA9">
        <w:rPr>
          <w:highlight w:val="cyan"/>
          <w:u w:val="single"/>
        </w:rPr>
        <w:t xml:space="preserve"> settings</w:t>
      </w:r>
      <w:r w:rsidRPr="00371EA9">
        <w:rPr>
          <w:sz w:val="16"/>
          <w:highlight w:val="cyan"/>
        </w:rPr>
        <w:t>.</w:t>
      </w:r>
    </w:p>
    <w:p w14:paraId="73B67989" w14:textId="0638E138" w:rsidR="003B1B13" w:rsidRDefault="003B1B13" w:rsidP="003B1B13">
      <w:pPr>
        <w:pStyle w:val="Heading4"/>
      </w:pPr>
      <w:r w:rsidRPr="00594ADE">
        <w:rPr>
          <w:u w:val="single"/>
        </w:rPr>
        <w:t>Numerous</w:t>
      </w:r>
      <w:r w:rsidRPr="00594ADE">
        <w:t xml:space="preserve"> case studies evince solvency.</w:t>
      </w:r>
    </w:p>
    <w:p w14:paraId="3A61807F"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https://ascopubs.org/doi/full/10.1200/jgo.2016.005363</w:t>
      </w:r>
      <w:r>
        <w:t>.</w:t>
      </w:r>
    </w:p>
    <w:p w14:paraId="498B4833" w14:textId="77777777" w:rsidR="003B1B13" w:rsidRPr="00594ADE" w:rsidRDefault="003B1B13" w:rsidP="003B1B13">
      <w:pPr>
        <w:rPr>
          <w:sz w:val="16"/>
        </w:rPr>
      </w:pPr>
      <w:r w:rsidRPr="00371EA9">
        <w:rPr>
          <w:highlight w:val="cyan"/>
          <w:u w:val="single"/>
        </w:rPr>
        <w:t>To date</w:t>
      </w:r>
      <w:r w:rsidRPr="00594ADE">
        <w:rPr>
          <w:sz w:val="16"/>
        </w:rPr>
        <w:t xml:space="preserve">, </w:t>
      </w:r>
      <w:r w:rsidRPr="00371EA9">
        <w:rPr>
          <w:rStyle w:val="Emphasis"/>
          <w:highlight w:val="cyan"/>
        </w:rPr>
        <w:t>compulsory licenses</w:t>
      </w:r>
      <w:r w:rsidRPr="00371EA9">
        <w:rPr>
          <w:highlight w:val="cyan"/>
          <w:u w:val="single"/>
        </w:rPr>
        <w:t xml:space="preserve"> have </w:t>
      </w:r>
      <w:r w:rsidRPr="00371EA9">
        <w:rPr>
          <w:rStyle w:val="Emphasis"/>
          <w:highlight w:val="cyan"/>
        </w:rPr>
        <w:t>not been</w:t>
      </w:r>
      <w:r w:rsidRPr="00594ADE">
        <w:rPr>
          <w:rStyle w:val="Emphasis"/>
        </w:rPr>
        <w:t xml:space="preserve"> </w:t>
      </w:r>
      <w:r w:rsidRPr="00371EA9">
        <w:rPr>
          <w:rStyle w:val="Emphasis"/>
          <w:highlight w:val="cyan"/>
        </w:rPr>
        <w:t>widely used</w:t>
      </w:r>
      <w:r w:rsidRPr="00371EA9">
        <w:rPr>
          <w:highlight w:val="cyan"/>
          <w:u w:val="single"/>
        </w:rPr>
        <w:t xml:space="preserve"> in LMICs to increase access to </w:t>
      </w:r>
      <w:r w:rsidRPr="00371EA9">
        <w:rPr>
          <w:rStyle w:val="Emphasis"/>
          <w:highlight w:val="cyan"/>
        </w:rPr>
        <w:t>essential medicines</w:t>
      </w:r>
      <w:r w:rsidRPr="00371EA9">
        <w:rPr>
          <w:highlight w:val="cyan"/>
          <w:u w:val="single"/>
        </w:rPr>
        <w:t xml:space="preserve"> for</w:t>
      </w:r>
      <w:r w:rsidRPr="00594ADE">
        <w:rPr>
          <w:u w:val="single"/>
        </w:rPr>
        <w:t xml:space="preserve"> patients with </w:t>
      </w:r>
      <w:r w:rsidRPr="00371EA9">
        <w:rPr>
          <w:highlight w:val="cyan"/>
          <w:u w:val="single"/>
        </w:rPr>
        <w:t>cancer</w:t>
      </w:r>
      <w:r w:rsidRPr="00594ADE">
        <w:rPr>
          <w:sz w:val="16"/>
        </w:rPr>
        <w:t xml:space="preserve"> (</w:t>
      </w:r>
      <w:hyperlink r:id="rId24" w:history="1">
        <w:r w:rsidRPr="00594ADE">
          <w:rPr>
            <w:rStyle w:val="Hyperlink"/>
            <w:sz w:val="16"/>
          </w:rPr>
          <w:t>Table 1</w:t>
        </w:r>
      </w:hyperlink>
      <w:r w:rsidRPr="00594ADE">
        <w:rPr>
          <w:sz w:val="16"/>
        </w:rPr>
        <w:t xml:space="preserve">); </w:t>
      </w:r>
      <w:r w:rsidRPr="00594ADE">
        <w:rPr>
          <w:u w:val="single"/>
        </w:rPr>
        <w:t>however</w:t>
      </w:r>
      <w:r w:rsidRPr="00594ADE">
        <w:rPr>
          <w:sz w:val="16"/>
        </w:rPr>
        <w:t xml:space="preserve">, </w:t>
      </w:r>
      <w:r w:rsidRPr="00371EA9">
        <w:rPr>
          <w:highlight w:val="cyan"/>
          <w:u w:val="single"/>
        </w:rPr>
        <w:t>there are</w:t>
      </w:r>
      <w:r w:rsidRPr="00594ADE">
        <w:rPr>
          <w:u w:val="single"/>
        </w:rPr>
        <w:t xml:space="preserve"> </w:t>
      </w:r>
      <w:r w:rsidRPr="00371EA9">
        <w:rPr>
          <w:rStyle w:val="Emphasis"/>
          <w:highlight w:val="cyan"/>
        </w:rPr>
        <w:t>two important examples</w:t>
      </w:r>
      <w:r w:rsidRPr="00594ADE">
        <w:rPr>
          <w:u w:val="single"/>
        </w:rPr>
        <w:t xml:space="preserve"> in which compulsory licenses were used for </w:t>
      </w:r>
      <w:r w:rsidRPr="00594ADE">
        <w:rPr>
          <w:rStyle w:val="Emphasis"/>
        </w:rPr>
        <w:t>cancer drugs</w:t>
      </w:r>
      <w:r w:rsidRPr="00594ADE">
        <w:rPr>
          <w:u w:val="single"/>
        </w:rPr>
        <w:t xml:space="preserve"> in Thailand and India</w:t>
      </w:r>
      <w:r w:rsidRPr="00594ADE">
        <w:rPr>
          <w:sz w:val="16"/>
        </w:rPr>
        <w:t xml:space="preserve">. </w:t>
      </w:r>
    </w:p>
    <w:p w14:paraId="7F5DB1FA" w14:textId="77777777" w:rsidR="003B1B13" w:rsidRPr="00594ADE" w:rsidRDefault="003B1B13" w:rsidP="003B1B13">
      <w:pPr>
        <w:rPr>
          <w:b/>
          <w:bCs/>
        </w:rPr>
      </w:pPr>
      <w:r w:rsidRPr="00594ADE">
        <w:rPr>
          <w:b/>
          <w:bCs/>
        </w:rPr>
        <w:t>[TABLE OMITTED]</w:t>
      </w:r>
    </w:p>
    <w:p w14:paraId="4881C1C6" w14:textId="77777777" w:rsidR="003B1B13" w:rsidRPr="00594ADE" w:rsidRDefault="003B1B13" w:rsidP="003B1B13">
      <w:pPr>
        <w:rPr>
          <w:u w:val="single"/>
        </w:rPr>
      </w:pPr>
      <w:r w:rsidRPr="00594ADE">
        <w:rPr>
          <w:sz w:val="16"/>
        </w:rPr>
        <w:t xml:space="preserve">In 2008, </w:t>
      </w:r>
      <w:r w:rsidRPr="00371EA9">
        <w:rPr>
          <w:highlight w:val="cyan"/>
          <w:u w:val="single"/>
        </w:rPr>
        <w:t xml:space="preserve">the Thai government issued </w:t>
      </w:r>
      <w:r w:rsidRPr="00371EA9">
        <w:rPr>
          <w:rStyle w:val="Emphasis"/>
          <w:highlight w:val="cyan"/>
        </w:rPr>
        <w:t>compulsory licenses</w:t>
      </w:r>
      <w:r w:rsidRPr="00594ADE">
        <w:rPr>
          <w:u w:val="single"/>
        </w:rPr>
        <w:t xml:space="preserve"> for </w:t>
      </w:r>
      <w:r w:rsidRPr="00594ADE">
        <w:rPr>
          <w:rStyle w:val="Emphasis"/>
        </w:rPr>
        <w:t>erlotinib</w:t>
      </w:r>
      <w:r w:rsidRPr="00594ADE">
        <w:rPr>
          <w:u w:val="single"/>
        </w:rPr>
        <w:t xml:space="preserve">, </w:t>
      </w:r>
      <w:r w:rsidRPr="00594ADE">
        <w:rPr>
          <w:rStyle w:val="Emphasis"/>
        </w:rPr>
        <w:t>letrozole</w:t>
      </w:r>
      <w:r w:rsidRPr="00594ADE">
        <w:rPr>
          <w:u w:val="single"/>
        </w:rPr>
        <w:t xml:space="preserve">, and </w:t>
      </w:r>
      <w:r w:rsidRPr="00594ADE">
        <w:rPr>
          <w:rStyle w:val="Emphasis"/>
        </w:rPr>
        <w:t>docetaxel</w:t>
      </w:r>
      <w:r w:rsidRPr="00594ADE">
        <w:rPr>
          <w:sz w:val="16"/>
        </w:rPr>
        <w:t xml:space="preserve">, </w:t>
      </w:r>
      <w:r w:rsidRPr="00594ADE">
        <w:rPr>
          <w:u w:val="single"/>
        </w:rPr>
        <w:t xml:space="preserve">and was one of the first countries to grant a compulsory license for a </w:t>
      </w:r>
      <w:r w:rsidRPr="00594ADE">
        <w:rPr>
          <w:rStyle w:val="Emphasis"/>
        </w:rPr>
        <w:t>noncommunicable disease.</w:t>
      </w:r>
      <w:hyperlink r:id="rId25" w:history="1">
        <w:r w:rsidRPr="00594ADE">
          <w:rPr>
            <w:rStyle w:val="Hyperlink"/>
            <w:sz w:val="16"/>
          </w:rPr>
          <w:t>19</w:t>
        </w:r>
      </w:hyperlink>
      <w:r w:rsidRPr="00594ADE">
        <w:rPr>
          <w:sz w:val="16"/>
        </w:rPr>
        <w:t> </w:t>
      </w:r>
      <w:r w:rsidRPr="00371EA9">
        <w:rPr>
          <w:highlight w:val="cyan"/>
          <w:u w:val="single"/>
        </w:rPr>
        <w:t>Introduction</w:t>
      </w:r>
      <w:r w:rsidRPr="00594ADE">
        <w:rPr>
          <w:u w:val="single"/>
        </w:rPr>
        <w:t xml:space="preserve"> of a generic version of </w:t>
      </w:r>
      <w:r w:rsidRPr="00594ADE">
        <w:rPr>
          <w:rStyle w:val="Emphasis"/>
        </w:rPr>
        <w:t>letrozole</w:t>
      </w:r>
      <w:r w:rsidRPr="00594ADE">
        <w:rPr>
          <w:u w:val="single"/>
        </w:rPr>
        <w:t xml:space="preserve"> </w:t>
      </w:r>
      <w:r w:rsidRPr="00371EA9">
        <w:rPr>
          <w:highlight w:val="cyan"/>
          <w:u w:val="single"/>
        </w:rPr>
        <w:t>was estimated to save</w:t>
      </w:r>
      <w:r w:rsidRPr="00594ADE">
        <w:rPr>
          <w:sz w:val="16"/>
        </w:rPr>
        <w:t xml:space="preserve"> US$88 to US$</w:t>
      </w:r>
      <w:r w:rsidRPr="00371EA9">
        <w:rPr>
          <w:rStyle w:val="Emphasis"/>
          <w:highlight w:val="cyan"/>
        </w:rPr>
        <w:t>102 million</w:t>
      </w:r>
      <w:r w:rsidRPr="00594ADE">
        <w:rPr>
          <w:u w:val="single"/>
        </w:rPr>
        <w:t xml:space="preserve"> per year</w:t>
      </w:r>
      <w:r w:rsidRPr="00594ADE">
        <w:rPr>
          <w:sz w:val="16"/>
        </w:rPr>
        <w:t xml:space="preserve">, </w:t>
      </w:r>
      <w:r w:rsidRPr="00594ADE">
        <w:rPr>
          <w:u w:val="single"/>
        </w:rPr>
        <w:t>docetaxel</w:t>
      </w:r>
      <w:r w:rsidRPr="00594ADE">
        <w:rPr>
          <w:sz w:val="16"/>
        </w:rPr>
        <w:t xml:space="preserve"> US$46 to US</w:t>
      </w:r>
      <w:r w:rsidRPr="00594ADE">
        <w:rPr>
          <w:u w:val="single"/>
        </w:rPr>
        <w:t>$</w:t>
      </w:r>
      <w:r w:rsidRPr="00371EA9">
        <w:rPr>
          <w:rStyle w:val="Emphasis"/>
          <w:highlight w:val="cyan"/>
        </w:rPr>
        <w:t>53</w:t>
      </w:r>
      <w:r w:rsidRPr="00594ADE">
        <w:rPr>
          <w:rStyle w:val="Emphasis"/>
        </w:rPr>
        <w:t xml:space="preserve"> </w:t>
      </w:r>
      <w:r w:rsidRPr="00371EA9">
        <w:rPr>
          <w:rStyle w:val="Emphasis"/>
          <w:highlight w:val="cyan"/>
        </w:rPr>
        <w:t>million</w:t>
      </w:r>
      <w:r w:rsidRPr="00594ADE">
        <w:rPr>
          <w:u w:val="single"/>
        </w:rPr>
        <w:t xml:space="preserve"> per year</w:t>
      </w:r>
      <w:r w:rsidRPr="00594ADE">
        <w:rPr>
          <w:sz w:val="16"/>
        </w:rPr>
        <w:t xml:space="preserve">, </w:t>
      </w:r>
      <w:r w:rsidRPr="00371EA9">
        <w:rPr>
          <w:highlight w:val="cyan"/>
          <w:u w:val="single"/>
        </w:rPr>
        <w:t>and</w:t>
      </w:r>
      <w:r w:rsidRPr="00594ADE">
        <w:rPr>
          <w:u w:val="single"/>
        </w:rPr>
        <w:t xml:space="preserve"> erlotinib</w:t>
      </w:r>
      <w:r w:rsidRPr="00594ADE">
        <w:rPr>
          <w:sz w:val="16"/>
        </w:rPr>
        <w:t xml:space="preserve"> US$6 to US</w:t>
      </w:r>
      <w:r w:rsidRPr="00594ADE">
        <w:rPr>
          <w:u w:val="single"/>
        </w:rPr>
        <w:t>$</w:t>
      </w:r>
      <w:r w:rsidRPr="00371EA9">
        <w:rPr>
          <w:rStyle w:val="Emphasis"/>
          <w:highlight w:val="cyan"/>
        </w:rPr>
        <w:t>8</w:t>
      </w:r>
      <w:r w:rsidRPr="00594ADE">
        <w:rPr>
          <w:rStyle w:val="Emphasis"/>
        </w:rPr>
        <w:t xml:space="preserve"> </w:t>
      </w:r>
      <w:r w:rsidRPr="00371EA9">
        <w:rPr>
          <w:rStyle w:val="Emphasis"/>
          <w:highlight w:val="cyan"/>
        </w:rPr>
        <w:t>million</w:t>
      </w:r>
      <w:r w:rsidRPr="00371EA9">
        <w:rPr>
          <w:highlight w:val="cyan"/>
          <w:u w:val="single"/>
        </w:rPr>
        <w:t xml:space="preserve"> </w:t>
      </w:r>
      <w:r w:rsidRPr="00371EA9">
        <w:rPr>
          <w:rStyle w:val="Emphasis"/>
          <w:highlight w:val="cyan"/>
        </w:rPr>
        <w:t>per year</w:t>
      </w:r>
      <w:r w:rsidRPr="00594ADE">
        <w:rPr>
          <w:sz w:val="16"/>
        </w:rPr>
        <w:t>.</w:t>
      </w:r>
      <w:hyperlink r:id="rId26" w:history="1">
        <w:r w:rsidRPr="00594ADE">
          <w:rPr>
            <w:rStyle w:val="Hyperlink"/>
            <w:sz w:val="16"/>
          </w:rPr>
          <w:t>32</w:t>
        </w:r>
      </w:hyperlink>
      <w:r w:rsidRPr="00594ADE">
        <w:rPr>
          <w:sz w:val="16"/>
        </w:rPr>
        <w:t> A compulsory license for imatinib was initially pursued, but then canceled after negotiations with Novartis proceeded—Novartis has now made imatinib available to all patients who receive care in the public health system as part of their funded International Patient Assistance Program.</w:t>
      </w:r>
      <w:hyperlink r:id="rId27" w:history="1">
        <w:r w:rsidRPr="00594ADE">
          <w:rPr>
            <w:rStyle w:val="Hyperlink"/>
            <w:sz w:val="16"/>
          </w:rPr>
          <w:t>6</w:t>
        </w:r>
      </w:hyperlink>
      <w:r w:rsidRPr="00594ADE">
        <w:rPr>
          <w:sz w:val="16"/>
        </w:rPr>
        <w:t>,</w:t>
      </w:r>
      <w:hyperlink r:id="rId28" w:history="1">
        <w:r w:rsidRPr="00594ADE">
          <w:rPr>
            <w:rStyle w:val="Hyperlink"/>
            <w:sz w:val="16"/>
          </w:rPr>
          <w:t>33</w:t>
        </w:r>
      </w:hyperlink>
      <w:r w:rsidRPr="00594ADE">
        <w:rPr>
          <w:sz w:val="16"/>
        </w:rPr>
        <w:t> The Thai government decision to issue compulsory licenses for oncology drugs coincided with other cost-containment measures and efforts to expand public health coverage.</w:t>
      </w:r>
    </w:p>
    <w:p w14:paraId="34F3AFCF" w14:textId="77777777" w:rsidR="003B1B13" w:rsidRPr="00594ADE" w:rsidRDefault="003B1B13" w:rsidP="003B1B13">
      <w:pPr>
        <w:rPr>
          <w:sz w:val="16"/>
        </w:rPr>
      </w:pPr>
      <w:r w:rsidRPr="00594ADE">
        <w:rPr>
          <w:u w:val="single"/>
        </w:rPr>
        <w:t>After compulsory licenses were pursued</w:t>
      </w:r>
      <w:r w:rsidRPr="00594ADE">
        <w:rPr>
          <w:sz w:val="16"/>
        </w:rPr>
        <w:t xml:space="preserve"> </w:t>
      </w:r>
      <w:r w:rsidRPr="00594ADE">
        <w:rPr>
          <w:u w:val="single"/>
        </w:rPr>
        <w:t>for</w:t>
      </w:r>
      <w:r w:rsidRPr="00594ADE">
        <w:rPr>
          <w:sz w:val="16"/>
        </w:rPr>
        <w:t xml:space="preserve"> </w:t>
      </w:r>
      <w:r w:rsidRPr="00594ADE">
        <w:rPr>
          <w:rStyle w:val="Emphasis"/>
        </w:rPr>
        <w:t>erlotinib</w:t>
      </w:r>
      <w:r w:rsidRPr="00594ADE">
        <w:rPr>
          <w:sz w:val="16"/>
        </w:rPr>
        <w:t xml:space="preserve">, </w:t>
      </w:r>
      <w:r w:rsidRPr="00594ADE">
        <w:rPr>
          <w:rStyle w:val="Emphasis"/>
        </w:rPr>
        <w:t>letrozole</w:t>
      </w:r>
      <w:r w:rsidRPr="00594ADE">
        <w:rPr>
          <w:sz w:val="16"/>
        </w:rPr>
        <w:t xml:space="preserve">, </w:t>
      </w:r>
      <w:r w:rsidRPr="00594ADE">
        <w:rPr>
          <w:rStyle w:val="StyleUnderline"/>
        </w:rPr>
        <w:t>and</w:t>
      </w:r>
      <w:r w:rsidRPr="00594ADE">
        <w:rPr>
          <w:sz w:val="16"/>
        </w:rPr>
        <w:t xml:space="preserve"> </w:t>
      </w:r>
      <w:proofErr w:type="spellStart"/>
      <w:r w:rsidRPr="00594ADE">
        <w:rPr>
          <w:rStyle w:val="Emphasis"/>
        </w:rPr>
        <w:t>doxcetaxel</w:t>
      </w:r>
      <w:proofErr w:type="spellEnd"/>
      <w:r w:rsidRPr="00594ADE">
        <w:rPr>
          <w:sz w:val="16"/>
        </w:rPr>
        <w:t xml:space="preserve"> </w:t>
      </w:r>
      <w:r w:rsidRPr="00594ADE">
        <w:rPr>
          <w:u w:val="single"/>
        </w:rPr>
        <w:t>in Thailand</w:t>
      </w:r>
      <w:r w:rsidRPr="00594ADE">
        <w:rPr>
          <w:sz w:val="16"/>
        </w:rPr>
        <w:t xml:space="preserve">, </w:t>
      </w:r>
      <w:r w:rsidRPr="00371EA9">
        <w:rPr>
          <w:highlight w:val="cyan"/>
          <w:u w:val="single"/>
        </w:rPr>
        <w:t xml:space="preserve">there were </w:t>
      </w:r>
      <w:r w:rsidRPr="00371EA9">
        <w:rPr>
          <w:rStyle w:val="Emphasis"/>
          <w:highlight w:val="cyan"/>
        </w:rPr>
        <w:t>clear benefits</w:t>
      </w:r>
      <w:r w:rsidRPr="00371EA9">
        <w:rPr>
          <w:highlight w:val="cyan"/>
          <w:u w:val="single"/>
        </w:rPr>
        <w:t xml:space="preserve"> in</w:t>
      </w:r>
      <w:r w:rsidRPr="00594ADE">
        <w:rPr>
          <w:u w:val="single"/>
        </w:rPr>
        <w:t xml:space="preserve"> terms of </w:t>
      </w:r>
      <w:r w:rsidRPr="00371EA9">
        <w:rPr>
          <w:highlight w:val="cyan"/>
          <w:u w:val="single"/>
        </w:rPr>
        <w:t>reducing</w:t>
      </w:r>
      <w:r w:rsidRPr="00594ADE">
        <w:rPr>
          <w:u w:val="single"/>
        </w:rPr>
        <w:t xml:space="preserve"> drug </w:t>
      </w:r>
      <w:r w:rsidRPr="00371EA9">
        <w:rPr>
          <w:highlight w:val="cyan"/>
          <w:u w:val="single"/>
        </w:rPr>
        <w:t xml:space="preserve">costs and </w:t>
      </w:r>
      <w:r w:rsidRPr="00371EA9">
        <w:rPr>
          <w:rStyle w:val="Emphasis"/>
          <w:highlight w:val="cyan"/>
        </w:rPr>
        <w:t>improving access</w:t>
      </w:r>
      <w:r w:rsidRPr="00371EA9">
        <w:rPr>
          <w:highlight w:val="cyan"/>
          <w:u w:val="single"/>
        </w:rPr>
        <w:t xml:space="preserve"> to treatments for</w:t>
      </w:r>
      <w:r w:rsidRPr="00594ADE">
        <w:rPr>
          <w:u w:val="single"/>
        </w:rPr>
        <w:t xml:space="preserve"> patients with </w:t>
      </w:r>
      <w:r w:rsidRPr="00371EA9">
        <w:rPr>
          <w:rStyle w:val="Emphasis"/>
          <w:highlight w:val="cyan"/>
        </w:rPr>
        <w:t>cancer</w:t>
      </w:r>
      <w:r w:rsidRPr="00594ADE">
        <w:rPr>
          <w:sz w:val="16"/>
        </w:rPr>
        <w:t>.</w:t>
      </w:r>
      <w:hyperlink r:id="rId29" w:history="1">
        <w:r w:rsidRPr="00594ADE">
          <w:rPr>
            <w:rStyle w:val="Hyperlink"/>
            <w:sz w:val="16"/>
          </w:rPr>
          <w:t>6</w:t>
        </w:r>
      </w:hyperlink>
      <w:r w:rsidRPr="00594ADE">
        <w:rPr>
          <w:sz w:val="16"/>
        </w:rPr>
        <w:t xml:space="preserve"> For letrozole, </w:t>
      </w:r>
      <w:r w:rsidRPr="00371EA9">
        <w:rPr>
          <w:highlight w:val="cyan"/>
          <w:u w:val="single"/>
        </w:rPr>
        <w:t>the compulsory license</w:t>
      </w:r>
      <w:r w:rsidRPr="00594ADE">
        <w:rPr>
          <w:u w:val="single"/>
        </w:rPr>
        <w:t xml:space="preserve"> </w:t>
      </w:r>
      <w:r w:rsidRPr="00371EA9">
        <w:rPr>
          <w:highlight w:val="cyan"/>
          <w:u w:val="single"/>
        </w:rPr>
        <w:t>reduced the cost per pill from</w:t>
      </w:r>
      <w:r w:rsidRPr="00594ADE">
        <w:rPr>
          <w:sz w:val="16"/>
        </w:rPr>
        <w:t xml:space="preserve"> US</w:t>
      </w:r>
      <w:r w:rsidRPr="00371EA9">
        <w:rPr>
          <w:rStyle w:val="Emphasis"/>
          <w:highlight w:val="cyan"/>
        </w:rPr>
        <w:t>$7.35</w:t>
      </w:r>
      <w:r w:rsidRPr="00594ADE">
        <w:rPr>
          <w:sz w:val="16"/>
        </w:rPr>
        <w:t xml:space="preserve"> </w:t>
      </w:r>
      <w:r w:rsidRPr="00371EA9">
        <w:rPr>
          <w:highlight w:val="cyan"/>
          <w:u w:val="single"/>
        </w:rPr>
        <w:t>to</w:t>
      </w:r>
      <w:r w:rsidRPr="00594ADE">
        <w:rPr>
          <w:sz w:val="16"/>
        </w:rPr>
        <w:t xml:space="preserve"> US</w:t>
      </w:r>
      <w:r w:rsidRPr="00371EA9">
        <w:rPr>
          <w:rStyle w:val="Emphasis"/>
          <w:highlight w:val="cyan"/>
        </w:rPr>
        <w:t>$0.19</w:t>
      </w:r>
      <w:r w:rsidRPr="00594ADE">
        <w:rPr>
          <w:sz w:val="16"/>
        </w:rPr>
        <w:t xml:space="preserve"> to US$0.22 per pill, </w:t>
      </w:r>
      <w:r w:rsidRPr="00594ADE">
        <w:rPr>
          <w:u w:val="single"/>
        </w:rPr>
        <w:t>which represents a 30-fold difference in price</w:t>
      </w:r>
      <w:r w:rsidRPr="00594ADE">
        <w:rPr>
          <w:sz w:val="16"/>
        </w:rPr>
        <w:t>.</w:t>
      </w:r>
      <w:hyperlink r:id="rId30" w:history="1">
        <w:r w:rsidRPr="00594ADE">
          <w:rPr>
            <w:rStyle w:val="Hyperlink"/>
            <w:sz w:val="16"/>
          </w:rPr>
          <w:t>6</w:t>
        </w:r>
      </w:hyperlink>
      <w:r w:rsidRPr="00594ADE">
        <w:rPr>
          <w:sz w:val="16"/>
        </w:rPr>
        <w:t> Within 5 years of offering letrozole, docetaxel, imatinib, and erlotinib in the public health system, an additional 8,916 patients received letrozole, 10,813 were treated with docetaxel, 1,846 with imatinib, and 256 with erlotinib.</w:t>
      </w:r>
      <w:hyperlink r:id="rId31" w:history="1">
        <w:r w:rsidRPr="00594ADE">
          <w:rPr>
            <w:rStyle w:val="Hyperlink"/>
            <w:sz w:val="16"/>
          </w:rPr>
          <w:t>6</w:t>
        </w:r>
      </w:hyperlink>
    </w:p>
    <w:p w14:paraId="03AC5ABD" w14:textId="77777777" w:rsidR="003B1B13" w:rsidRPr="00594ADE" w:rsidRDefault="003B1B13" w:rsidP="003B1B13">
      <w:pPr>
        <w:rPr>
          <w:sz w:val="16"/>
        </w:rPr>
      </w:pPr>
      <w:r w:rsidRPr="00594ADE">
        <w:rPr>
          <w:u w:val="single"/>
        </w:rPr>
        <w:t xml:space="preserve">The first compulsory license for an oncology drug </w:t>
      </w:r>
      <w:r w:rsidRPr="00371EA9">
        <w:rPr>
          <w:highlight w:val="cyan"/>
          <w:u w:val="single"/>
        </w:rPr>
        <w:t>in India</w:t>
      </w:r>
      <w:r w:rsidRPr="00594ADE">
        <w:rPr>
          <w:u w:val="single"/>
        </w:rPr>
        <w:t xml:space="preserve"> was issued in 2012 for sorafenib</w:t>
      </w:r>
      <w:r w:rsidRPr="00594ADE">
        <w:rPr>
          <w:sz w:val="16"/>
        </w:rPr>
        <w:t xml:space="preserve">. At that time, Bayer’s sorafenib was used primarily for advanced liver and renal cancer and improved outcomes only by a few months; however, </w:t>
      </w:r>
      <w:r w:rsidRPr="00371EA9">
        <w:rPr>
          <w:highlight w:val="cyan"/>
          <w:u w:val="single"/>
        </w:rPr>
        <w:t xml:space="preserve">a </w:t>
      </w:r>
      <w:r w:rsidRPr="00371EA9">
        <w:rPr>
          <w:rStyle w:val="Emphasis"/>
          <w:highlight w:val="cyan"/>
        </w:rPr>
        <w:t>year</w:t>
      </w:r>
      <w:r w:rsidRPr="00371EA9">
        <w:rPr>
          <w:highlight w:val="cyan"/>
          <w:u w:val="single"/>
        </w:rPr>
        <w:t xml:space="preserve"> of </w:t>
      </w:r>
      <w:r w:rsidRPr="00371EA9">
        <w:rPr>
          <w:rStyle w:val="Emphasis"/>
          <w:highlight w:val="cyan"/>
        </w:rPr>
        <w:t>treatment cost</w:t>
      </w:r>
      <w:r w:rsidRPr="00594ADE">
        <w:rPr>
          <w:u w:val="single"/>
        </w:rPr>
        <w:t xml:space="preserve"> US</w:t>
      </w:r>
      <w:r w:rsidRPr="00371EA9">
        <w:rPr>
          <w:highlight w:val="cyan"/>
          <w:u w:val="single"/>
        </w:rPr>
        <w:t>$96,000</w:t>
      </w:r>
      <w:r w:rsidRPr="00594ADE">
        <w:rPr>
          <w:u w:val="single"/>
        </w:rPr>
        <w:t>.</w:t>
      </w:r>
      <w:hyperlink r:id="rId32" w:history="1">
        <w:r w:rsidRPr="00594ADE">
          <w:rPr>
            <w:rStyle w:val="Hyperlink"/>
            <w:u w:val="single"/>
          </w:rPr>
          <w:t>6</w:t>
        </w:r>
      </w:hyperlink>
      <w:r w:rsidRPr="00594ADE">
        <w:rPr>
          <w:u w:val="single"/>
        </w:rPr>
        <w:t> By</w:t>
      </w:r>
      <w:r w:rsidRPr="00594ADE">
        <w:rPr>
          <w:sz w:val="16"/>
        </w:rPr>
        <w:t xml:space="preserve"> </w:t>
      </w:r>
      <w:r w:rsidRPr="00371EA9">
        <w:rPr>
          <w:highlight w:val="cyan"/>
          <w:u w:val="single"/>
        </w:rPr>
        <w:t xml:space="preserve">pursuing a </w:t>
      </w:r>
      <w:r w:rsidRPr="00371EA9">
        <w:rPr>
          <w:rStyle w:val="Emphasis"/>
          <w:highlight w:val="cyan"/>
        </w:rPr>
        <w:t>compulsory license</w:t>
      </w:r>
      <w:r w:rsidRPr="00594ADE">
        <w:rPr>
          <w:u w:val="single"/>
        </w:rPr>
        <w:t>, generic manufacturing of sorafenib was started in India</w:t>
      </w:r>
      <w:r w:rsidRPr="00594ADE">
        <w:rPr>
          <w:sz w:val="16"/>
        </w:rPr>
        <w:t xml:space="preserve">, </w:t>
      </w:r>
      <w:r w:rsidRPr="00594ADE">
        <w:rPr>
          <w:u w:val="single"/>
        </w:rPr>
        <w:t xml:space="preserve">which </w:t>
      </w:r>
      <w:r w:rsidRPr="00371EA9">
        <w:rPr>
          <w:rStyle w:val="Emphasis"/>
          <w:highlight w:val="cyan"/>
        </w:rPr>
        <w:t>reduced the cost</w:t>
      </w:r>
      <w:r w:rsidRPr="00594ADE">
        <w:rPr>
          <w:u w:val="single"/>
        </w:rPr>
        <w:t xml:space="preserve"> of treatment </w:t>
      </w:r>
      <w:r w:rsidRPr="00371EA9">
        <w:rPr>
          <w:highlight w:val="cyan"/>
          <w:u w:val="single"/>
        </w:rPr>
        <w:t>to</w:t>
      </w:r>
      <w:r w:rsidRPr="00594ADE">
        <w:rPr>
          <w:u w:val="single"/>
        </w:rPr>
        <w:t xml:space="preserve"> US</w:t>
      </w:r>
      <w:r w:rsidRPr="00371EA9">
        <w:rPr>
          <w:highlight w:val="cyan"/>
          <w:u w:val="single"/>
        </w:rPr>
        <w:t>$2,124</w:t>
      </w:r>
      <w:r w:rsidRPr="00594ADE">
        <w:rPr>
          <w:u w:val="single"/>
        </w:rPr>
        <w:t xml:space="preserve"> </w:t>
      </w:r>
      <w:r w:rsidRPr="00371EA9">
        <w:rPr>
          <w:highlight w:val="cyan"/>
          <w:u w:val="single"/>
        </w:rPr>
        <w:t>for 1 year</w:t>
      </w:r>
      <w:r w:rsidRPr="00594ADE">
        <w:rPr>
          <w:sz w:val="16"/>
        </w:rPr>
        <w:t>—US</w:t>
      </w:r>
      <w:r w:rsidRPr="00594ADE">
        <w:rPr>
          <w:u w:val="single"/>
        </w:rPr>
        <w:t xml:space="preserve">$177 per month </w:t>
      </w:r>
      <w:r w:rsidRPr="00594ADE">
        <w:rPr>
          <w:sz w:val="16"/>
        </w:rPr>
        <w:t>from US$8,000 per month.</w:t>
      </w:r>
      <w:hyperlink r:id="rId33" w:history="1">
        <w:r w:rsidRPr="00594ADE">
          <w:rPr>
            <w:rStyle w:val="Hyperlink"/>
            <w:sz w:val="16"/>
          </w:rPr>
          <w:t>6</w:t>
        </w:r>
      </w:hyperlink>
    </w:p>
    <w:p w14:paraId="0621C387" w14:textId="77777777" w:rsidR="003B1B13" w:rsidRPr="00594ADE" w:rsidRDefault="003B1B13" w:rsidP="003B1B13">
      <w:pPr>
        <w:rPr>
          <w:sz w:val="16"/>
        </w:rPr>
      </w:pPr>
      <w:r w:rsidRPr="00594ADE">
        <w:rPr>
          <w:sz w:val="16"/>
        </w:rPr>
        <w:t xml:space="preserve">Since 2013, the government of India has pursued compulsory licenses for trastuzumab, </w:t>
      </w:r>
      <w:proofErr w:type="spellStart"/>
      <w:r w:rsidRPr="00594ADE">
        <w:rPr>
          <w:sz w:val="16"/>
        </w:rPr>
        <w:t>dasatinib</w:t>
      </w:r>
      <w:proofErr w:type="spellEnd"/>
      <w:r w:rsidRPr="00594ADE">
        <w:rPr>
          <w:sz w:val="16"/>
        </w:rPr>
        <w:t>, and ixabepilone. As a result, Roche abandoned its patent claims for trastuzumab, and the Indian high court approved a local drug company, Biocon, to produce a biosimilar</w:t>
      </w:r>
      <w:hyperlink r:id="rId34" w:history="1">
        <w:r w:rsidRPr="00594ADE">
          <w:rPr>
            <w:rStyle w:val="Hyperlink"/>
            <w:sz w:val="16"/>
          </w:rPr>
          <w:t>34</w:t>
        </w:r>
      </w:hyperlink>
      <w:r w:rsidRPr="00594ADE">
        <w:rPr>
          <w:sz w:val="16"/>
        </w:rPr>
        <w:t>; however, Roche subsequently sued the Indian drug regulatory agency for approving Biocon-Mylan’s trastuzumab as a biosimilar without carrying out clinical trials.</w:t>
      </w:r>
      <w:hyperlink r:id="rId35" w:history="1">
        <w:r w:rsidRPr="00594ADE">
          <w:rPr>
            <w:rStyle w:val="Hyperlink"/>
            <w:sz w:val="16"/>
          </w:rPr>
          <w:t>35</w:t>
        </w:r>
      </w:hyperlink>
      <w:r w:rsidRPr="00594ADE">
        <w:rPr>
          <w:sz w:val="16"/>
        </w:rPr>
        <w:t> Currently, Biocon has entered phase III trials with trastuzumab to demonstrate that their biosimilar version of trastuzumab has efficacy against human epidermal growth factor receptor 2 (HER2) –positive breast cancer.</w:t>
      </w:r>
      <w:hyperlink r:id="rId36" w:history="1">
        <w:r w:rsidRPr="00594ADE">
          <w:rPr>
            <w:rStyle w:val="Hyperlink"/>
            <w:sz w:val="16"/>
          </w:rPr>
          <w:t>36</w:t>
        </w:r>
      </w:hyperlink>
      <w:r w:rsidRPr="00594ADE">
        <w:rPr>
          <w:sz w:val="16"/>
        </w:rPr>
        <w:t> In our opinion, trastuzumab is a good choice for a compulsory license as it has excellent efficacy against HER2-positive breast cancer in both the metastatic and early disease settings. However, as the case from India shows, the process for obtaining a compulsory license and identifying a manufacturer to support the drug’s development can take years and delay access to important medications.</w:t>
      </w:r>
    </w:p>
    <w:p w14:paraId="5856D4BA" w14:textId="77777777" w:rsidR="003B1B13" w:rsidRPr="00594ADE" w:rsidRDefault="003B1B13" w:rsidP="003B1B13">
      <w:pPr>
        <w:rPr>
          <w:sz w:val="16"/>
        </w:rPr>
      </w:pPr>
      <w:r w:rsidRPr="00594ADE">
        <w:rPr>
          <w:sz w:val="16"/>
        </w:rPr>
        <w:t xml:space="preserve">For </w:t>
      </w:r>
      <w:proofErr w:type="spellStart"/>
      <w:r w:rsidRPr="00594ADE">
        <w:rPr>
          <w:sz w:val="16"/>
        </w:rPr>
        <w:t>dasatinib</w:t>
      </w:r>
      <w:proofErr w:type="spellEnd"/>
      <w:r w:rsidRPr="00594ADE">
        <w:rPr>
          <w:sz w:val="16"/>
        </w:rPr>
        <w:t>, the Indian patent office rejected the request for a compulsory license, saying that the government failed to explore the proper channels to obtain a voluntary license from the patent holder.</w:t>
      </w:r>
      <w:hyperlink r:id="rId37" w:history="1">
        <w:r w:rsidRPr="00594ADE">
          <w:rPr>
            <w:rStyle w:val="Hyperlink"/>
            <w:sz w:val="16"/>
          </w:rPr>
          <w:t>37</w:t>
        </w:r>
      </w:hyperlink>
      <w:r w:rsidRPr="00594ADE">
        <w:rPr>
          <w:sz w:val="16"/>
        </w:rPr>
        <w:t>,</w:t>
      </w:r>
      <w:hyperlink r:id="rId38" w:history="1">
        <w:r w:rsidRPr="00594ADE">
          <w:rPr>
            <w:rStyle w:val="Hyperlink"/>
            <w:sz w:val="16"/>
          </w:rPr>
          <w:t>38</w:t>
        </w:r>
      </w:hyperlink>
      <w:r w:rsidRPr="00594ADE">
        <w:rPr>
          <w:sz w:val="16"/>
        </w:rPr>
        <w:t> A request for a subsequent compulsory license was pursued in 2015 and the Delhi High Court rejected the request and upheld the patent held by Bristol-Myers Squibb.</w:t>
      </w:r>
      <w:hyperlink r:id="rId39" w:history="1">
        <w:r w:rsidRPr="00594ADE">
          <w:rPr>
            <w:rStyle w:val="Hyperlink"/>
            <w:sz w:val="16"/>
          </w:rPr>
          <w:t>37</w:t>
        </w:r>
      </w:hyperlink>
      <w:r w:rsidRPr="00594ADE">
        <w:rPr>
          <w:sz w:val="16"/>
        </w:rPr>
        <w:t>,</w:t>
      </w:r>
      <w:hyperlink r:id="rId40" w:history="1">
        <w:r w:rsidRPr="00594ADE">
          <w:rPr>
            <w:rStyle w:val="Hyperlink"/>
            <w:sz w:val="16"/>
          </w:rPr>
          <w:t>38</w:t>
        </w:r>
      </w:hyperlink>
      <w:r w:rsidRPr="00594ADE">
        <w:rPr>
          <w:sz w:val="16"/>
        </w:rPr>
        <w:t> The compulsory license request for ixabepilone was withdrawn as a result of toxicity concerns related to the drug.</w:t>
      </w:r>
      <w:hyperlink r:id="rId41" w:history="1">
        <w:r w:rsidRPr="00594ADE">
          <w:rPr>
            <w:rStyle w:val="Hyperlink"/>
            <w:sz w:val="16"/>
          </w:rPr>
          <w:t>39</w:t>
        </w:r>
      </w:hyperlink>
    </w:p>
    <w:p w14:paraId="162BD6BD" w14:textId="77777777" w:rsidR="003B1B13" w:rsidRPr="00594ADE" w:rsidRDefault="003B1B13" w:rsidP="003B1B13">
      <w:pPr>
        <w:rPr>
          <w:sz w:val="16"/>
        </w:rPr>
      </w:pPr>
      <w:r w:rsidRPr="00594ADE">
        <w:rPr>
          <w:u w:val="single"/>
        </w:rPr>
        <w:t>From an economic perspective</w:t>
      </w:r>
      <w:r w:rsidRPr="00594ADE">
        <w:rPr>
          <w:sz w:val="16"/>
        </w:rPr>
        <w:t xml:space="preserve">, </w:t>
      </w:r>
      <w:r w:rsidRPr="00371EA9">
        <w:rPr>
          <w:rStyle w:val="Emphasis"/>
          <w:highlight w:val="cyan"/>
        </w:rPr>
        <w:t>substitution</w:t>
      </w:r>
      <w:r w:rsidRPr="00371EA9">
        <w:rPr>
          <w:highlight w:val="cyan"/>
          <w:u w:val="single"/>
        </w:rPr>
        <w:t xml:space="preserve"> of </w:t>
      </w:r>
      <w:r w:rsidRPr="00371EA9">
        <w:rPr>
          <w:rStyle w:val="Emphasis"/>
          <w:highlight w:val="cyan"/>
        </w:rPr>
        <w:t>patented drugs</w:t>
      </w:r>
      <w:r w:rsidRPr="00594ADE">
        <w:rPr>
          <w:u w:val="single"/>
        </w:rPr>
        <w:t xml:space="preserve"> with generic versions </w:t>
      </w:r>
      <w:r w:rsidRPr="00371EA9">
        <w:rPr>
          <w:highlight w:val="cyan"/>
          <w:u w:val="single"/>
        </w:rPr>
        <w:t>is</w:t>
      </w:r>
      <w:r w:rsidRPr="00594ADE">
        <w:rPr>
          <w:u w:val="single"/>
        </w:rPr>
        <w:t xml:space="preserve"> </w:t>
      </w:r>
      <w:r w:rsidRPr="00371EA9">
        <w:rPr>
          <w:highlight w:val="cyan"/>
          <w:u w:val="single"/>
        </w:rPr>
        <w:t>cost saving</w:t>
      </w:r>
      <w:r w:rsidRPr="00594ADE">
        <w:rPr>
          <w:sz w:val="16"/>
        </w:rPr>
        <w:t xml:space="preserve">, </w:t>
      </w:r>
      <w:r w:rsidRPr="00371EA9">
        <w:rPr>
          <w:highlight w:val="cyan"/>
          <w:u w:val="single"/>
        </w:rPr>
        <w:t xml:space="preserve">and from a </w:t>
      </w:r>
      <w:r w:rsidRPr="00371EA9">
        <w:rPr>
          <w:rStyle w:val="Emphasis"/>
          <w:highlight w:val="cyan"/>
        </w:rPr>
        <w:t>public health standpoint</w:t>
      </w:r>
      <w:r w:rsidRPr="00594ADE">
        <w:rPr>
          <w:sz w:val="16"/>
        </w:rPr>
        <w:t xml:space="preserve">, </w:t>
      </w:r>
      <w:r w:rsidRPr="00594ADE">
        <w:rPr>
          <w:u w:val="single"/>
        </w:rPr>
        <w:t xml:space="preserve">not only permitting but also encouraging generic drug production and </w:t>
      </w:r>
      <w:r w:rsidRPr="00371EA9">
        <w:rPr>
          <w:highlight w:val="cyan"/>
          <w:u w:val="single"/>
        </w:rPr>
        <w:t xml:space="preserve">use </w:t>
      </w:r>
      <w:r w:rsidRPr="00371EA9">
        <w:rPr>
          <w:rStyle w:val="Emphasis"/>
          <w:highlight w:val="cyan"/>
        </w:rPr>
        <w:t>increases access</w:t>
      </w:r>
      <w:r w:rsidRPr="00371EA9">
        <w:rPr>
          <w:highlight w:val="cyan"/>
          <w:u w:val="single"/>
        </w:rPr>
        <w:t xml:space="preserve"> to </w:t>
      </w:r>
      <w:r w:rsidRPr="00371EA9">
        <w:rPr>
          <w:rStyle w:val="Emphasis"/>
          <w:highlight w:val="cyan"/>
        </w:rPr>
        <w:t>essential</w:t>
      </w:r>
      <w:r w:rsidRPr="00371EA9">
        <w:rPr>
          <w:highlight w:val="cyan"/>
          <w:u w:val="single"/>
        </w:rPr>
        <w:t xml:space="preserve"> cancer </w:t>
      </w:r>
      <w:r w:rsidRPr="00371EA9">
        <w:rPr>
          <w:rStyle w:val="Emphasis"/>
          <w:highlight w:val="cyan"/>
        </w:rPr>
        <w:t>medications in LMICs</w:t>
      </w:r>
      <w:r w:rsidRPr="00594ADE">
        <w:rPr>
          <w:sz w:val="16"/>
        </w:rPr>
        <w:t xml:space="preserve">. For example, in India, if generic versions of paclitaxel, docetaxel, gemcitabine, oxaliplatin, and irinotecan—five commonly used chemotherapeutic agents—were introduced, </w:t>
      </w:r>
      <w:r w:rsidRPr="00594ADE">
        <w:rPr>
          <w:rStyle w:val="StyleUnderline"/>
        </w:rPr>
        <w:t>the potential annual savings for the health care system is nearly</w:t>
      </w:r>
      <w:r w:rsidRPr="00594ADE">
        <w:rPr>
          <w:sz w:val="16"/>
        </w:rPr>
        <w:t xml:space="preserve"> US</w:t>
      </w:r>
      <w:r w:rsidRPr="00594ADE">
        <w:rPr>
          <w:u w:val="single"/>
        </w:rPr>
        <w:t>$</w:t>
      </w:r>
      <w:r w:rsidRPr="00594ADE">
        <w:rPr>
          <w:rStyle w:val="Emphasis"/>
        </w:rPr>
        <w:t xml:space="preserve">843 million </w:t>
      </w:r>
      <w:r w:rsidRPr="00594ADE">
        <w:rPr>
          <w:sz w:val="16"/>
        </w:rPr>
        <w:t>(or €670 million).</w:t>
      </w:r>
      <w:hyperlink r:id="rId42" w:history="1">
        <w:r w:rsidRPr="00594ADE">
          <w:rPr>
            <w:rStyle w:val="Hyperlink"/>
            <w:sz w:val="16"/>
          </w:rPr>
          <w:t>40</w:t>
        </w:r>
      </w:hyperlink>
      <w:r w:rsidRPr="00594ADE">
        <w:rPr>
          <w:sz w:val="16"/>
        </w:rPr>
        <w:t> In fact, generic versions of these drugs are already available and cost 8.9% to 36% less than the equivalent branded drug, and there is only a need to permit their use in the Indian market.</w:t>
      </w:r>
      <w:hyperlink r:id="rId43" w:history="1">
        <w:r w:rsidRPr="00594ADE">
          <w:rPr>
            <w:rStyle w:val="Hyperlink"/>
            <w:sz w:val="16"/>
          </w:rPr>
          <w:t>40</w:t>
        </w:r>
      </w:hyperlink>
    </w:p>
    <w:p w14:paraId="2AD9CB1B" w14:textId="77777777" w:rsidR="003B1B13" w:rsidRPr="00594ADE" w:rsidRDefault="003B1B13" w:rsidP="003B1B13"/>
    <w:p w14:paraId="0051985D" w14:textId="1BA0D6C2" w:rsidR="003B1B13" w:rsidRDefault="003B1B13" w:rsidP="003B1B13">
      <w:pPr>
        <w:pStyle w:val="Heading4"/>
      </w:pPr>
      <w:r w:rsidRPr="00594ADE">
        <w:t xml:space="preserve">Unchecked, cancer </w:t>
      </w:r>
      <w:r w:rsidRPr="00594ADE">
        <w:rPr>
          <w:u w:val="single"/>
        </w:rPr>
        <w:t>decimates</w:t>
      </w:r>
      <w:r w:rsidRPr="00594ADE">
        <w:t xml:space="preserve"> achievement of sustainable development goals </w:t>
      </w:r>
      <w:r w:rsidRPr="00594ADE">
        <w:rPr>
          <w:u w:val="single"/>
        </w:rPr>
        <w:t>across the board</w:t>
      </w:r>
      <w:r w:rsidRPr="00594ADE">
        <w:t xml:space="preserve">---even if not now, cancer in </w:t>
      </w:r>
      <w:r w:rsidRPr="00594ADE">
        <w:rPr>
          <w:u w:val="single"/>
        </w:rPr>
        <w:t>developing states</w:t>
      </w:r>
      <w:r w:rsidRPr="00594ADE">
        <w:t xml:space="preserve"> will </w:t>
      </w:r>
      <w:r w:rsidRPr="00594ADE">
        <w:rPr>
          <w:u w:val="single"/>
        </w:rPr>
        <w:t>accelerate</w:t>
      </w:r>
      <w:r w:rsidRPr="00594ADE">
        <w:t xml:space="preserve">. Cost-effective treatment is key---otherwise, cancer </w:t>
      </w:r>
      <w:r w:rsidRPr="00594ADE">
        <w:rPr>
          <w:u w:val="single"/>
        </w:rPr>
        <w:t>drains</w:t>
      </w:r>
      <w:r w:rsidRPr="00594ADE">
        <w:t xml:space="preserve"> </w:t>
      </w:r>
      <w:r w:rsidRPr="00594ADE">
        <w:rPr>
          <w:u w:val="single"/>
        </w:rPr>
        <w:t>disease response</w:t>
      </w:r>
      <w:r w:rsidRPr="00594ADE">
        <w:t xml:space="preserve"> resources across the board.</w:t>
      </w:r>
    </w:p>
    <w:p w14:paraId="554EDB2F" w14:textId="77777777" w:rsidR="003B1B13" w:rsidRPr="00371EA9" w:rsidRDefault="003B1B13" w:rsidP="003B1B13">
      <w:r w:rsidRPr="00371EA9">
        <w:rPr>
          <w:rStyle w:val="Style13ptBold"/>
        </w:rPr>
        <w:t>UICC 17</w:t>
      </w:r>
      <w:r>
        <w:t xml:space="preserve">. The Union for International Cancer Control. 2017. International NGO in every country </w:t>
      </w:r>
      <w:r w:rsidRPr="00371EA9">
        <w:t>founded in the 1930w. “Cancer and SDGs</w:t>
      </w:r>
      <w:r>
        <w:t xml:space="preserve">.” </w:t>
      </w:r>
      <w:r w:rsidRPr="00371EA9">
        <w:t>https://www.uicc.org/what-we-do/advocacy/global-commitment/cancer-and-sdgs</w:t>
      </w:r>
      <w:r>
        <w:t>.</w:t>
      </w:r>
    </w:p>
    <w:p w14:paraId="4D3B8B24" w14:textId="77777777" w:rsidR="003B1B13" w:rsidRPr="00594ADE" w:rsidRDefault="003B1B13" w:rsidP="003B1B13">
      <w:pPr>
        <w:rPr>
          <w:u w:val="single"/>
        </w:rPr>
      </w:pPr>
      <w:r w:rsidRPr="00371EA9">
        <w:rPr>
          <w:highlight w:val="cyan"/>
          <w:u w:val="single"/>
        </w:rPr>
        <w:t xml:space="preserve">WHO estimates that </w:t>
      </w:r>
      <w:r w:rsidRPr="00371EA9">
        <w:rPr>
          <w:rStyle w:val="Emphasis"/>
          <w:highlight w:val="cyan"/>
        </w:rPr>
        <w:t>70%</w:t>
      </w:r>
      <w:r w:rsidRPr="00371EA9">
        <w:rPr>
          <w:highlight w:val="cyan"/>
          <w:u w:val="single"/>
        </w:rPr>
        <w:t xml:space="preserve"> of cancer deaths occur in </w:t>
      </w:r>
      <w:r w:rsidRPr="00371EA9">
        <w:rPr>
          <w:rStyle w:val="Emphasis"/>
          <w:highlight w:val="cyan"/>
        </w:rPr>
        <w:t>low</w:t>
      </w:r>
      <w:r w:rsidRPr="00594ADE">
        <w:rPr>
          <w:u w:val="single"/>
        </w:rPr>
        <w:t>-</w:t>
      </w:r>
      <w:r w:rsidRPr="00594ADE">
        <w:t xml:space="preserve"> </w:t>
      </w:r>
      <w:r w:rsidRPr="00594ADE">
        <w:rPr>
          <w:u w:val="single"/>
        </w:rPr>
        <w:t xml:space="preserve">and </w:t>
      </w:r>
      <w:r w:rsidRPr="00594ADE">
        <w:rPr>
          <w:rStyle w:val="Emphasis"/>
        </w:rPr>
        <w:t>middle</w:t>
      </w:r>
      <w:r w:rsidRPr="00594ADE">
        <w:rPr>
          <w:u w:val="single"/>
        </w:rPr>
        <w:t xml:space="preserve">- </w:t>
      </w:r>
      <w:r w:rsidRPr="00371EA9">
        <w:rPr>
          <w:rStyle w:val="Emphasis"/>
          <w:highlight w:val="cyan"/>
        </w:rPr>
        <w:t>income countries</w:t>
      </w:r>
      <w:r w:rsidRPr="00594ADE">
        <w:t xml:space="preserve"> (LMICs) </w:t>
      </w:r>
      <w:r w:rsidRPr="00594ADE">
        <w:rPr>
          <w:u w:val="single"/>
        </w:rPr>
        <w:t xml:space="preserve">and, </w:t>
      </w:r>
      <w:r w:rsidRPr="00371EA9">
        <w:rPr>
          <w:highlight w:val="cyan"/>
          <w:u w:val="single"/>
        </w:rPr>
        <w:t xml:space="preserve">by </w:t>
      </w:r>
      <w:r w:rsidRPr="00371EA9">
        <w:rPr>
          <w:rStyle w:val="Emphasis"/>
          <w:highlight w:val="cyan"/>
        </w:rPr>
        <w:t>2030</w:t>
      </w:r>
      <w:r w:rsidRPr="00371EA9">
        <w:rPr>
          <w:highlight w:val="cyan"/>
          <w:u w:val="single"/>
        </w:rPr>
        <w:t xml:space="preserve">, LMICs are expected to </w:t>
      </w:r>
      <w:r w:rsidRPr="00371EA9">
        <w:rPr>
          <w:rStyle w:val="Emphasis"/>
          <w:highlight w:val="cyan"/>
        </w:rPr>
        <w:t>bear</w:t>
      </w:r>
      <w:r w:rsidRPr="00594ADE">
        <w:rPr>
          <w:rStyle w:val="Emphasis"/>
        </w:rPr>
        <w:t xml:space="preserve"> the brunt</w:t>
      </w:r>
      <w:r w:rsidRPr="00594ADE">
        <w:rPr>
          <w:sz w:val="16"/>
          <w:szCs w:val="16"/>
        </w:rPr>
        <w:t xml:space="preserve"> </w:t>
      </w:r>
      <w:r w:rsidRPr="00594ADE">
        <w:rPr>
          <w:u w:val="single"/>
        </w:rPr>
        <w:t xml:space="preserve">of the expected </w:t>
      </w:r>
      <w:r w:rsidRPr="00371EA9">
        <w:rPr>
          <w:rStyle w:val="Emphasis"/>
          <w:highlight w:val="cyan"/>
        </w:rPr>
        <w:t>24</w:t>
      </w:r>
      <w:r w:rsidRPr="00594ADE">
        <w:rPr>
          <w:rStyle w:val="Emphasis"/>
        </w:rPr>
        <w:t>.1 </w:t>
      </w:r>
      <w:r w:rsidRPr="00371EA9">
        <w:rPr>
          <w:rStyle w:val="Emphasis"/>
          <w:highlight w:val="cyan"/>
        </w:rPr>
        <w:t>million</w:t>
      </w:r>
      <w:r w:rsidRPr="00594ADE">
        <w:rPr>
          <w:u w:val="single"/>
        </w:rPr>
        <w:t xml:space="preserve"> </w:t>
      </w:r>
      <w:r w:rsidRPr="00371EA9">
        <w:rPr>
          <w:rStyle w:val="Emphasis"/>
          <w:highlight w:val="cyan"/>
        </w:rPr>
        <w:t>new cancer</w:t>
      </w:r>
      <w:r w:rsidRPr="00371EA9">
        <w:rPr>
          <w:highlight w:val="cyan"/>
          <w:u w:val="single"/>
        </w:rPr>
        <w:t xml:space="preserve"> cases </w:t>
      </w:r>
      <w:r w:rsidRPr="00371EA9">
        <w:rPr>
          <w:rStyle w:val="Emphasis"/>
          <w:szCs w:val="26"/>
          <w:highlight w:val="cyan"/>
        </w:rPr>
        <w:t>per year</w:t>
      </w:r>
      <w:r w:rsidRPr="00594ADE">
        <w:rPr>
          <w:sz w:val="16"/>
        </w:rPr>
        <w:t xml:space="preserve">. </w:t>
      </w:r>
      <w:r w:rsidRPr="00371EA9">
        <w:rPr>
          <w:highlight w:val="cyan"/>
          <w:u w:val="single"/>
        </w:rPr>
        <w:t xml:space="preserve">Given the </w:t>
      </w:r>
      <w:r w:rsidRPr="00371EA9">
        <w:rPr>
          <w:rStyle w:val="Emphasis"/>
          <w:highlight w:val="cyan"/>
        </w:rPr>
        <w:t>social</w:t>
      </w:r>
      <w:r w:rsidRPr="00371EA9">
        <w:rPr>
          <w:highlight w:val="cyan"/>
          <w:u w:val="single"/>
        </w:rPr>
        <w:t xml:space="preserve"> and </w:t>
      </w:r>
      <w:r w:rsidRPr="00371EA9">
        <w:rPr>
          <w:rStyle w:val="Emphasis"/>
          <w:highlight w:val="cyan"/>
        </w:rPr>
        <w:t>economic burden</w:t>
      </w:r>
      <w:r w:rsidRPr="00371EA9">
        <w:rPr>
          <w:highlight w:val="cyan"/>
          <w:u w:val="single"/>
        </w:rPr>
        <w:t xml:space="preserve"> of cancer</w:t>
      </w:r>
      <w:r w:rsidRPr="00594ADE">
        <w:rPr>
          <w:u w:val="single"/>
        </w:rPr>
        <w:t xml:space="preserve"> </w:t>
      </w:r>
      <w:r w:rsidRPr="00371EA9">
        <w:rPr>
          <w:highlight w:val="cyan"/>
          <w:u w:val="single"/>
        </w:rPr>
        <w:t>in</w:t>
      </w:r>
      <w:r w:rsidRPr="00594ADE">
        <w:rPr>
          <w:u w:val="single"/>
        </w:rPr>
        <w:t xml:space="preserve"> many </w:t>
      </w:r>
      <w:r w:rsidRPr="00371EA9">
        <w:rPr>
          <w:highlight w:val="cyan"/>
          <w:u w:val="single"/>
        </w:rPr>
        <w:t>LMICs</w:t>
      </w:r>
      <w:r w:rsidRPr="00594ADE">
        <w:rPr>
          <w:sz w:val="16"/>
        </w:rPr>
        <w:t xml:space="preserve">, </w:t>
      </w:r>
      <w:r w:rsidRPr="00371EA9">
        <w:rPr>
          <w:highlight w:val="cyan"/>
          <w:u w:val="single"/>
        </w:rPr>
        <w:t>reducing the</w:t>
      </w:r>
      <w:r w:rsidRPr="00594ADE">
        <w:rPr>
          <w:u w:val="single"/>
        </w:rPr>
        <w:t xml:space="preserve"> </w:t>
      </w:r>
      <w:r w:rsidRPr="00594ADE">
        <w:rPr>
          <w:rStyle w:val="Emphasis"/>
        </w:rPr>
        <w:t>global cancer</w:t>
      </w:r>
      <w:r w:rsidRPr="00594ADE">
        <w:rPr>
          <w:u w:val="single"/>
        </w:rPr>
        <w:t xml:space="preserve"> and NCD </w:t>
      </w:r>
      <w:r w:rsidRPr="00371EA9">
        <w:rPr>
          <w:highlight w:val="cyan"/>
          <w:u w:val="single"/>
        </w:rPr>
        <w:t xml:space="preserve">burden is a </w:t>
      </w:r>
      <w:r w:rsidRPr="00371EA9">
        <w:rPr>
          <w:rStyle w:val="Emphasis"/>
          <w:highlight w:val="cyan"/>
        </w:rPr>
        <w:t>prerequisite</w:t>
      </w:r>
      <w:r w:rsidRPr="00371EA9">
        <w:rPr>
          <w:highlight w:val="cyan"/>
          <w:u w:val="single"/>
        </w:rPr>
        <w:t xml:space="preserve"> for addressing </w:t>
      </w:r>
      <w:r w:rsidRPr="00371EA9">
        <w:rPr>
          <w:rStyle w:val="Emphasis"/>
          <w:highlight w:val="cyan"/>
        </w:rPr>
        <w:t>social</w:t>
      </w:r>
      <w:r w:rsidRPr="00594ADE">
        <w:rPr>
          <w:u w:val="single"/>
        </w:rPr>
        <w:t xml:space="preserve"> </w:t>
      </w:r>
      <w:r w:rsidRPr="00371EA9">
        <w:rPr>
          <w:highlight w:val="cyan"/>
          <w:u w:val="single"/>
        </w:rPr>
        <w:t xml:space="preserve">and </w:t>
      </w:r>
      <w:r w:rsidRPr="00371EA9">
        <w:rPr>
          <w:rStyle w:val="Emphasis"/>
          <w:highlight w:val="cyan"/>
        </w:rPr>
        <w:t>economic inequity</w:t>
      </w:r>
      <w:r w:rsidRPr="00594ADE">
        <w:rPr>
          <w:sz w:val="16"/>
        </w:rPr>
        <w:t xml:space="preserve">, </w:t>
      </w:r>
      <w:r w:rsidRPr="00371EA9">
        <w:rPr>
          <w:highlight w:val="cyan"/>
          <w:u w:val="single"/>
        </w:rPr>
        <w:t xml:space="preserve">stimulating </w:t>
      </w:r>
      <w:r w:rsidRPr="00371EA9">
        <w:rPr>
          <w:rStyle w:val="Emphasis"/>
          <w:highlight w:val="cyan"/>
        </w:rPr>
        <w:t>economic growth</w:t>
      </w:r>
      <w:r w:rsidRPr="00594ADE">
        <w:rPr>
          <w:sz w:val="16"/>
        </w:rPr>
        <w:t xml:space="preserve"> </w:t>
      </w:r>
      <w:r w:rsidRPr="00371EA9">
        <w:rPr>
          <w:highlight w:val="cyan"/>
          <w:u w:val="single"/>
        </w:rPr>
        <w:t>and</w:t>
      </w:r>
      <w:r w:rsidRPr="00594ADE">
        <w:rPr>
          <w:sz w:val="16"/>
        </w:rPr>
        <w:t xml:space="preserve"> </w:t>
      </w:r>
      <w:r w:rsidRPr="00371EA9">
        <w:rPr>
          <w:rStyle w:val="Emphasis"/>
          <w:highlight w:val="cyan"/>
        </w:rPr>
        <w:t>accelerating</w:t>
      </w:r>
      <w:r w:rsidRPr="00371EA9">
        <w:rPr>
          <w:highlight w:val="cyan"/>
          <w:u w:val="single"/>
        </w:rPr>
        <w:t xml:space="preserve"> </w:t>
      </w:r>
      <w:r w:rsidRPr="00371EA9">
        <w:rPr>
          <w:rStyle w:val="Emphasis"/>
          <w:szCs w:val="26"/>
          <w:highlight w:val="cyan"/>
        </w:rPr>
        <w:t>sustainable development</w:t>
      </w:r>
      <w:r w:rsidRPr="00594ADE">
        <w:rPr>
          <w:sz w:val="16"/>
        </w:rPr>
        <w:t xml:space="preserve">. In collaboration with the NCD Alliance, UICC engaged in a six-year advocacy campaign to position NCDs in the SDGs. This yielded a number of important wins within SDG 3: Target 3.4 reduce by one third premature mortality from NCDs through prevention and treatment, and promote mental health and wellbeing Target 3.8 achieve universal health coverage (UHC), including financial risk protection, access to quality essential health care services, and access to safe, effective, quality, and affordable essential medicines and vaccines for all 3.A Strengthen the implementation of the World Health Organization Framework Convention on Tobacco Control in all countries, as appropriate 3.B Support the research and development of vaccines and medicines for the communicable and non-communicable diseases that primarily affect developing countries, provide access to affordable essential medicines and vaccines... 3.C Substantially increase health financing and the recruitment, development, training and retention of the health workforce in developing countries, especially in least developed countries and small island developing States </w:t>
      </w:r>
      <w:r w:rsidRPr="00371EA9">
        <w:rPr>
          <w:highlight w:val="cyan"/>
          <w:u w:val="single"/>
        </w:rPr>
        <w:t xml:space="preserve">Implementing </w:t>
      </w:r>
      <w:r w:rsidRPr="00371EA9">
        <w:rPr>
          <w:rStyle w:val="Emphasis"/>
          <w:highlight w:val="cyan"/>
        </w:rPr>
        <w:t>cost-effective</w:t>
      </w:r>
      <w:r w:rsidRPr="00594ADE">
        <w:rPr>
          <w:u w:val="single"/>
        </w:rPr>
        <w:t xml:space="preserve"> </w:t>
      </w:r>
      <w:r w:rsidRPr="00371EA9">
        <w:rPr>
          <w:rStyle w:val="Emphasis"/>
          <w:highlight w:val="cyan"/>
        </w:rPr>
        <w:t>cancer interventions</w:t>
      </w:r>
      <w:r w:rsidRPr="00594ADE">
        <w:rPr>
          <w:u w:val="single"/>
        </w:rPr>
        <w:t xml:space="preserve"> across the care continuum </w:t>
      </w:r>
      <w:r w:rsidRPr="00371EA9">
        <w:rPr>
          <w:highlight w:val="cyan"/>
          <w:u w:val="single"/>
        </w:rPr>
        <w:t xml:space="preserve">can </w:t>
      </w:r>
      <w:r w:rsidRPr="00371EA9">
        <w:rPr>
          <w:rStyle w:val="Emphasis"/>
          <w:highlight w:val="cyan"/>
        </w:rPr>
        <w:t>strengthen</w:t>
      </w:r>
      <w:r w:rsidRPr="00371EA9">
        <w:rPr>
          <w:highlight w:val="cyan"/>
          <w:u w:val="single"/>
        </w:rPr>
        <w:t xml:space="preserve"> the </w:t>
      </w:r>
      <w:r w:rsidRPr="00371EA9">
        <w:rPr>
          <w:rStyle w:val="Emphasis"/>
          <w:highlight w:val="cyan"/>
        </w:rPr>
        <w:t>health system</w:t>
      </w:r>
      <w:r w:rsidRPr="00371EA9">
        <w:rPr>
          <w:highlight w:val="cyan"/>
          <w:u w:val="single"/>
        </w:rPr>
        <w:t xml:space="preserve"> and increase a country’s capacity</w:t>
      </w:r>
      <w:r w:rsidRPr="00594ADE">
        <w:rPr>
          <w:u w:val="single"/>
        </w:rPr>
        <w:t xml:space="preserve"> </w:t>
      </w:r>
      <w:r w:rsidRPr="00371EA9">
        <w:rPr>
          <w:highlight w:val="cyan"/>
          <w:u w:val="single"/>
        </w:rPr>
        <w:t xml:space="preserve">to </w:t>
      </w:r>
      <w:r w:rsidRPr="00371EA9">
        <w:rPr>
          <w:rStyle w:val="Emphasis"/>
          <w:highlight w:val="cyan"/>
        </w:rPr>
        <w:t>respond to a range</w:t>
      </w:r>
      <w:r w:rsidRPr="00371EA9">
        <w:rPr>
          <w:highlight w:val="cyan"/>
          <w:u w:val="single"/>
        </w:rPr>
        <w:t xml:space="preserve"> of </w:t>
      </w:r>
      <w:r w:rsidRPr="00371EA9">
        <w:rPr>
          <w:rStyle w:val="Emphasis"/>
          <w:highlight w:val="cyan"/>
        </w:rPr>
        <w:t>health conditions</w:t>
      </w:r>
      <w:r w:rsidRPr="00594ADE">
        <w:rPr>
          <w:u w:val="single"/>
        </w:rPr>
        <w:t xml:space="preserve"> </w:t>
      </w:r>
      <w:r w:rsidRPr="00371EA9">
        <w:rPr>
          <w:highlight w:val="cyan"/>
          <w:u w:val="single"/>
        </w:rPr>
        <w:t xml:space="preserve">across </w:t>
      </w:r>
      <w:r w:rsidRPr="00371EA9">
        <w:rPr>
          <w:rStyle w:val="Emphasis"/>
          <w:highlight w:val="cyan"/>
        </w:rPr>
        <w:t>population groups</w:t>
      </w:r>
      <w:r w:rsidRPr="00594ADE">
        <w:rPr>
          <w:sz w:val="16"/>
        </w:rPr>
        <w:t xml:space="preserve">. </w:t>
      </w:r>
      <w:r w:rsidRPr="00371EA9">
        <w:rPr>
          <w:highlight w:val="cyan"/>
          <w:u w:val="single"/>
        </w:rPr>
        <w:t xml:space="preserve">It is </w:t>
      </w:r>
      <w:r w:rsidRPr="00371EA9">
        <w:rPr>
          <w:rStyle w:val="Emphasis"/>
          <w:highlight w:val="cyan"/>
        </w:rPr>
        <w:t>thus critical</w:t>
      </w:r>
      <w:r w:rsidRPr="00371EA9">
        <w:rPr>
          <w:highlight w:val="cyan"/>
          <w:u w:val="single"/>
        </w:rPr>
        <w:t xml:space="preserve"> to achieving</w:t>
      </w:r>
      <w:r w:rsidRPr="00594ADE">
        <w:rPr>
          <w:u w:val="single"/>
        </w:rPr>
        <w:t xml:space="preserve"> not only </w:t>
      </w:r>
      <w:r w:rsidRPr="00594ADE">
        <w:rPr>
          <w:rStyle w:val="Emphasis"/>
        </w:rPr>
        <w:t>SDG health targets</w:t>
      </w:r>
      <w:r w:rsidRPr="00594ADE">
        <w:rPr>
          <w:sz w:val="16"/>
        </w:rPr>
        <w:t xml:space="preserve">, </w:t>
      </w:r>
      <w:r w:rsidRPr="00594ADE">
        <w:rPr>
          <w:u w:val="single"/>
        </w:rPr>
        <w:t xml:space="preserve">but also the </w:t>
      </w:r>
      <w:r w:rsidRPr="00371EA9">
        <w:rPr>
          <w:rStyle w:val="Emphasis"/>
          <w:highlight w:val="cyan"/>
        </w:rPr>
        <w:t>SDGs</w:t>
      </w:r>
      <w:r w:rsidRPr="00371EA9">
        <w:rPr>
          <w:highlight w:val="cyan"/>
          <w:u w:val="single"/>
        </w:rPr>
        <w:t xml:space="preserve"> </w:t>
      </w:r>
      <w:r w:rsidRPr="00371EA9">
        <w:rPr>
          <w:rStyle w:val="Emphasis"/>
          <w:highlight w:val="cyan"/>
        </w:rPr>
        <w:t>more broadly</w:t>
      </w:r>
      <w:r w:rsidRPr="00594ADE">
        <w:rPr>
          <w:u w:val="single"/>
        </w:rPr>
        <w:t xml:space="preserve">. We know that a </w:t>
      </w:r>
      <w:r w:rsidRPr="00594ADE">
        <w:rPr>
          <w:rStyle w:val="Emphasis"/>
        </w:rPr>
        <w:t>healthy population</w:t>
      </w:r>
      <w:r w:rsidRPr="00594ADE">
        <w:rPr>
          <w:u w:val="single"/>
        </w:rPr>
        <w:t xml:space="preserve"> </w:t>
      </w:r>
      <w:r w:rsidRPr="00594ADE">
        <w:rPr>
          <w:rStyle w:val="Emphasis"/>
        </w:rPr>
        <w:t>relies</w:t>
      </w:r>
      <w:r w:rsidRPr="00594ADE">
        <w:rPr>
          <w:u w:val="single"/>
        </w:rPr>
        <w:t xml:space="preserve"> on sustainable development but, </w:t>
      </w:r>
      <w:r w:rsidRPr="00594ADE">
        <w:rPr>
          <w:rStyle w:val="Emphasis"/>
        </w:rPr>
        <w:t>equally</w:t>
      </w:r>
      <w:r w:rsidRPr="00594ADE">
        <w:rPr>
          <w:u w:val="single"/>
        </w:rPr>
        <w:t xml:space="preserve">, </w:t>
      </w:r>
      <w:r w:rsidRPr="00371EA9">
        <w:rPr>
          <w:rStyle w:val="Emphasis"/>
          <w:highlight w:val="cyan"/>
        </w:rPr>
        <w:t>sustainable</w:t>
      </w:r>
      <w:r w:rsidRPr="00371EA9">
        <w:rPr>
          <w:highlight w:val="cyan"/>
          <w:u w:val="single"/>
        </w:rPr>
        <w:t xml:space="preserve"> development relies on a </w:t>
      </w:r>
      <w:r w:rsidRPr="00371EA9">
        <w:rPr>
          <w:rStyle w:val="Emphasis"/>
          <w:highlight w:val="cyan"/>
        </w:rPr>
        <w:t>healthy population</w:t>
      </w:r>
      <w:r w:rsidRPr="00371EA9">
        <w:rPr>
          <w:highlight w:val="cyan"/>
          <w:u w:val="single"/>
        </w:rPr>
        <w:t>.</w:t>
      </w:r>
    </w:p>
    <w:p w14:paraId="0055CFFB" w14:textId="77777777" w:rsidR="003B1B13" w:rsidRPr="00594ADE" w:rsidRDefault="003B1B13" w:rsidP="003B1B13"/>
    <w:p w14:paraId="7FFBD909" w14:textId="77777777" w:rsidR="003B1B13" w:rsidRPr="00594ADE" w:rsidRDefault="003B1B13" w:rsidP="003B1B13">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including pandemics and environmental collapse, the </w:t>
      </w:r>
      <w:r w:rsidRPr="00594ADE">
        <w:rPr>
          <w:u w:val="single"/>
        </w:rPr>
        <w:t>combination</w:t>
      </w:r>
      <w:r w:rsidRPr="00594ADE">
        <w:t xml:space="preserve"> of which risks </w:t>
      </w:r>
      <w:r w:rsidRPr="00594ADE">
        <w:rPr>
          <w:u w:val="single"/>
        </w:rPr>
        <w:t>extinction</w:t>
      </w:r>
      <w:r w:rsidRPr="00594ADE">
        <w:t xml:space="preserve"> AND </w:t>
      </w:r>
      <w:r w:rsidRPr="00594ADE">
        <w:rPr>
          <w:u w:val="single"/>
        </w:rPr>
        <w:t>amplifies</w:t>
      </w:r>
      <w:r w:rsidRPr="00594ADE">
        <w:t xml:space="preserve"> every other threat.</w:t>
      </w:r>
    </w:p>
    <w:p w14:paraId="7BC21871" w14:textId="77777777" w:rsidR="003B1B13" w:rsidRPr="00594ADE" w:rsidRDefault="003B1B13" w:rsidP="003B1B13">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p>
    <w:p w14:paraId="60308FB9" w14:textId="77777777" w:rsidR="003B1B13" w:rsidRPr="00594ADE" w:rsidRDefault="003B1B13" w:rsidP="003B1B13">
      <w:pPr>
        <w:rPr>
          <w:sz w:val="16"/>
        </w:rPr>
      </w:pPr>
      <w:r w:rsidRPr="00594ADE">
        <w:rPr>
          <w:sz w:val="16"/>
        </w:rPr>
        <w:t>4.1. Cascading failures</w:t>
      </w:r>
    </w:p>
    <w:p w14:paraId="4206A2F8" w14:textId="77777777" w:rsidR="003B1B13" w:rsidRPr="00594ADE" w:rsidRDefault="003B1B13" w:rsidP="003B1B13">
      <w:pPr>
        <w:rPr>
          <w:sz w:val="16"/>
        </w:rPr>
      </w:pPr>
      <w:r w:rsidRPr="00594ADE">
        <w:rPr>
          <w:sz w:val="16"/>
        </w:rPr>
        <w:t xml:space="preserve">Fig. 3 demonstrates that </w:t>
      </w:r>
      <w:r w:rsidRPr="00371EA9">
        <w:rPr>
          <w:rStyle w:val="StyleUnderline"/>
          <w:highlight w:val="cyan"/>
        </w:rPr>
        <w:t>cascade failures</w:t>
      </w:r>
      <w:r w:rsidRPr="00594ADE">
        <w:rPr>
          <w:rStyle w:val="StyleUnderline"/>
        </w:rPr>
        <w:t xml:space="preserve"> can be </w:t>
      </w:r>
      <w:r w:rsidRPr="00371EA9">
        <w:rPr>
          <w:rStyle w:val="StyleUnderline"/>
          <w:highlight w:val="cyan"/>
        </w:rPr>
        <w:t>transmit</w:t>
      </w:r>
      <w:r w:rsidRPr="00594ADE">
        <w:rPr>
          <w:rStyle w:val="StyleUnderline"/>
        </w:rPr>
        <w:t xml:space="preserve">ted </w:t>
      </w:r>
      <w:r w:rsidRPr="00371EA9">
        <w:rPr>
          <w:rStyle w:val="StyleUnderline"/>
          <w:highlight w:val="cyan"/>
        </w:rPr>
        <w:t>through</w:t>
      </w:r>
      <w:r w:rsidRPr="00594ADE">
        <w:rPr>
          <w:sz w:val="16"/>
        </w:rPr>
        <w:t xml:space="preserve"> the </w:t>
      </w:r>
      <w:r w:rsidRPr="00371EA9">
        <w:rPr>
          <w:rStyle w:val="Emphasis"/>
          <w:highlight w:val="cyan"/>
        </w:rPr>
        <w:t>complex</w:t>
      </w:r>
      <w:r w:rsidRPr="00594ADE">
        <w:rPr>
          <w:rStyle w:val="Emphasis"/>
        </w:rPr>
        <w:t xml:space="preserve"> inter-</w:t>
      </w:r>
      <w:r w:rsidRPr="00371EA9">
        <w:rPr>
          <w:rStyle w:val="Emphasis"/>
          <w:highlight w:val="cyan"/>
        </w:rPr>
        <w:t>relations</w:t>
      </w:r>
      <w:r w:rsidRPr="00594ADE">
        <w:rPr>
          <w:rStyle w:val="Emphasis"/>
        </w:rPr>
        <w:t>hips</w:t>
      </w:r>
      <w:r w:rsidRPr="00594ADE">
        <w:rPr>
          <w:rStyle w:val="StyleUnderline"/>
        </w:rPr>
        <w:t xml:space="preserve"> </w:t>
      </w:r>
      <w:r w:rsidRPr="00371EA9">
        <w:rPr>
          <w:rStyle w:val="StyleUnderline"/>
          <w:highlight w:val="cyan"/>
        </w:rPr>
        <w:t>that link</w:t>
      </w:r>
      <w:r w:rsidRPr="00594ADE">
        <w:rPr>
          <w:rStyle w:val="StyleUnderline"/>
        </w:rPr>
        <w:t xml:space="preserve"> the </w:t>
      </w:r>
      <w:r w:rsidRPr="00371EA9">
        <w:rPr>
          <w:rStyle w:val="StyleUnderline"/>
          <w:highlight w:val="cyan"/>
        </w:rPr>
        <w:t>S</w:t>
      </w:r>
      <w:r w:rsidRPr="00726084">
        <w:rPr>
          <w:rStyle w:val="StyleUnderline"/>
        </w:rPr>
        <w:t xml:space="preserve">ustainable </w:t>
      </w:r>
      <w:r w:rsidRPr="00726084">
        <w:rPr>
          <w:rStyle w:val="StyleUnderline"/>
          <w:highlight w:val="cyan"/>
        </w:rPr>
        <w:t>D</w:t>
      </w:r>
      <w:r w:rsidRPr="00726084">
        <w:rPr>
          <w:rStyle w:val="StyleUnderline"/>
        </w:rPr>
        <w:t>evelopment</w:t>
      </w:r>
      <w:r w:rsidRPr="00594ADE">
        <w:rPr>
          <w:rStyle w:val="StyleUnderline"/>
        </w:rPr>
        <w:t xml:space="preserve"> </w:t>
      </w:r>
      <w:r w:rsidRPr="00726084">
        <w:rPr>
          <w:rStyle w:val="StyleUnderline"/>
          <w:highlight w:val="cyan"/>
        </w:rPr>
        <w:t>G</w:t>
      </w:r>
      <w:r w:rsidRPr="00594ADE">
        <w:rPr>
          <w:rStyle w:val="StyleUnderline"/>
        </w:rPr>
        <w:t>oal</w:t>
      </w:r>
      <w:r w:rsidRPr="00726084">
        <w:rPr>
          <w:rStyle w:val="StyleUnderline"/>
          <w:highlight w:val="cyan"/>
        </w:rPr>
        <w:t>s</w:t>
      </w:r>
      <w:r w:rsidRPr="00726084">
        <w:rPr>
          <w:sz w:val="16"/>
          <w:highlight w:val="cyan"/>
        </w:rPr>
        <w:t>.</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where meeting some SDGs impact negatively on others, </w:t>
      </w:r>
      <w:r w:rsidRPr="00371EA9">
        <w:rPr>
          <w:rStyle w:val="StyleUnderline"/>
          <w:highlight w:val="cyan"/>
        </w:rPr>
        <w:t>this may lead to “</w:t>
      </w:r>
      <w:r w:rsidRPr="00371EA9">
        <w:rPr>
          <w:rStyle w:val="Emphasis"/>
          <w:highlight w:val="cyan"/>
        </w:rPr>
        <w:t>crisis and conflict accelerators</w:t>
      </w:r>
      <w:r w:rsidRPr="00594ADE">
        <w:rPr>
          <w:rStyle w:val="StyleUnderline"/>
        </w:rPr>
        <w:t xml:space="preserve">” </w:t>
      </w:r>
      <w:r w:rsidRPr="00371EA9">
        <w:rPr>
          <w:rStyle w:val="StyleUnderline"/>
          <w:highlight w:val="cyan"/>
        </w:rPr>
        <w:t>and</w:t>
      </w:r>
      <w:r w:rsidRPr="00594ADE">
        <w:rPr>
          <w:rStyle w:val="StyleUnderline"/>
        </w:rPr>
        <w:t xml:space="preserve"> “</w:t>
      </w:r>
      <w:r w:rsidRPr="00371EA9">
        <w:rPr>
          <w:rStyle w:val="StyleUnderline"/>
          <w:highlight w:val="cyan"/>
        </w:rPr>
        <w:t>threat multipliers”</w:t>
      </w:r>
      <w:r w:rsidRPr="00594ADE">
        <w:rPr>
          <w:rStyle w:val="StyleUnderline"/>
        </w:rPr>
        <w:t xml:space="preserve"> </w:t>
      </w:r>
      <w:r w:rsidRPr="00371EA9">
        <w:rPr>
          <w:rStyle w:val="StyleUnderline"/>
          <w:highlight w:val="cyan"/>
        </w:rPr>
        <w:t>resulting in conflicts, instability and migrations</w:t>
      </w:r>
      <w:r w:rsidRPr="00594ADE">
        <w:rPr>
          <w:sz w:val="16"/>
        </w:rPr>
        <w:t xml:space="preserve">. </w:t>
      </w:r>
      <w:r w:rsidRPr="00594ADE">
        <w:rPr>
          <w:rStyle w:val="StyleUnderline"/>
        </w:rPr>
        <w:t xml:space="preserve">Ecosystem stresses are likely to disproportionately </w:t>
      </w:r>
      <w:r w:rsidRPr="00371EA9">
        <w:rPr>
          <w:rStyle w:val="StyleUnderline"/>
          <w:highlight w:val="cyan"/>
        </w:rPr>
        <w:t>affect</w:t>
      </w:r>
      <w:r w:rsidRPr="00594ADE">
        <w:rPr>
          <w:sz w:val="16"/>
        </w:rPr>
        <w:t xml:space="preserve"> the </w:t>
      </w:r>
      <w:r w:rsidRPr="00371EA9">
        <w:rPr>
          <w:rStyle w:val="Emphasis"/>
          <w:highlight w:val="cyan"/>
        </w:rPr>
        <w:t>security and social cohesion</w:t>
      </w:r>
      <w:r w:rsidRPr="00371EA9">
        <w:rPr>
          <w:rStyle w:val="StyleUnderline"/>
          <w:highlight w:val="cyan"/>
        </w:rPr>
        <w:t xml:space="preserve"> of</w:t>
      </w:r>
      <w:r w:rsidRPr="00594ADE">
        <w:rPr>
          <w:rStyle w:val="StyleUnderline"/>
        </w:rPr>
        <w:t xml:space="preserve"> fragile and </w:t>
      </w:r>
      <w:r w:rsidRPr="00371EA9">
        <w:rPr>
          <w:rStyle w:val="StyleUnderline"/>
          <w:highlight w:val="cyan"/>
        </w:rPr>
        <w:t xml:space="preserve">poor communities, </w:t>
      </w:r>
      <w:r w:rsidRPr="00371EA9">
        <w:rPr>
          <w:rStyle w:val="Emphasis"/>
          <w:highlight w:val="cyan"/>
        </w:rPr>
        <w:t>amplifying latent 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371EA9">
        <w:rPr>
          <w:rStyle w:val="StyleUnderline"/>
          <w:highlight w:val="cyan"/>
        </w:rPr>
        <w:t>possibilities</w:t>
      </w:r>
      <w:r w:rsidRPr="00594ADE">
        <w:rPr>
          <w:rStyle w:val="StyleUnderline"/>
        </w:rPr>
        <w:t xml:space="preserve"> are likely to </w:t>
      </w:r>
      <w:r w:rsidRPr="00371EA9">
        <w:rPr>
          <w:rStyle w:val="StyleUnderline"/>
          <w:highlight w:val="cyan"/>
        </w:rPr>
        <w:t>go beyond incremental</w:t>
      </w:r>
      <w:r w:rsidRPr="00594ADE">
        <w:rPr>
          <w:rStyle w:val="StyleUnderline"/>
        </w:rPr>
        <w:t xml:space="preserve"> damage </w:t>
      </w:r>
      <w:r w:rsidRPr="00371EA9">
        <w:rPr>
          <w:rStyle w:val="StyleUnderline"/>
          <w:highlight w:val="cyan"/>
        </w:rPr>
        <w:t xml:space="preserve">and lead to </w:t>
      </w:r>
      <w:r w:rsidRPr="00371EA9">
        <w:rPr>
          <w:rStyle w:val="Emphasis"/>
          <w:highlight w:val="cyan"/>
        </w:rPr>
        <w:t>runaway collapse</w:t>
      </w:r>
      <w:r w:rsidRPr="00594ADE">
        <w:rPr>
          <w:sz w:val="16"/>
        </w:rPr>
        <w:t>.</w:t>
      </w:r>
    </w:p>
    <w:p w14:paraId="13A6DA1D" w14:textId="77777777" w:rsidR="003B1B13" w:rsidRPr="00594ADE" w:rsidRDefault="003B1B13" w:rsidP="003B1B13">
      <w:pPr>
        <w:rPr>
          <w:sz w:val="16"/>
        </w:rPr>
      </w:pP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371EA9">
        <w:rPr>
          <w:rStyle w:val="StyleUnderline"/>
          <w:highlight w:val="cyan"/>
        </w:rPr>
        <w:t>complex risks</w:t>
      </w:r>
      <w:r w:rsidRPr="00594ADE">
        <w:rPr>
          <w:rStyle w:val="StyleUnderline"/>
        </w:rPr>
        <w:t xml:space="preserve"> in systems </w:t>
      </w:r>
      <w:proofErr w:type="spellStart"/>
      <w:r w:rsidRPr="00371EA9">
        <w:rPr>
          <w:rStyle w:val="StyleUnderline"/>
          <w:highlight w:val="cyan"/>
        </w:rPr>
        <w:t>characterised</w:t>
      </w:r>
      <w:proofErr w:type="spellEnd"/>
      <w:r w:rsidRPr="00371EA9">
        <w:rPr>
          <w:rStyle w:val="StyleUnderline"/>
          <w:highlight w:val="cyan"/>
        </w:rPr>
        <w:t xml:space="preserve"> by </w:t>
      </w:r>
      <w:r w:rsidRPr="00371EA9">
        <w:rPr>
          <w:rStyle w:val="Emphasis"/>
          <w:highlight w:val="cyan"/>
        </w:rPr>
        <w:t>feedback loops, tipping points and opaque</w:t>
      </w:r>
      <w:r w:rsidRPr="00594ADE">
        <w:rPr>
          <w:rStyle w:val="Emphasis"/>
        </w:rPr>
        <w:t xml:space="preserve"> cause-and-effect </w:t>
      </w:r>
      <w:r w:rsidRPr="00371EA9">
        <w:rPr>
          <w:rStyle w:val="Emphasis"/>
          <w:highlight w:val="cya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371EA9">
        <w:rPr>
          <w:rStyle w:val="StyleUnderline"/>
          <w:highlight w:val="cyan"/>
        </w:rPr>
        <w:t xml:space="preserve">include </w:t>
      </w:r>
      <w:r w:rsidRPr="00371EA9">
        <w:rPr>
          <w:rStyle w:val="Emphasis"/>
          <w:highlight w:val="cyan"/>
        </w:rPr>
        <w:t>extreme</w:t>
      </w:r>
      <w:r w:rsidRPr="00594ADE">
        <w:rPr>
          <w:sz w:val="16"/>
        </w:rPr>
        <w:t xml:space="preserve"> weather events </w:t>
      </w:r>
      <w:r w:rsidRPr="00371EA9">
        <w:rPr>
          <w:rStyle w:val="Emphasis"/>
          <w:highlight w:val="cyan"/>
        </w:rPr>
        <w:t>natural disasters</w:t>
      </w:r>
      <w:r w:rsidRPr="00371EA9">
        <w:rPr>
          <w:rStyle w:val="StyleUnderline"/>
          <w:highlight w:val="cyan"/>
        </w:rPr>
        <w:t xml:space="preserve">, </w:t>
      </w:r>
      <w:proofErr w:type="spellStart"/>
      <w:r w:rsidRPr="00371EA9">
        <w:rPr>
          <w:rStyle w:val="StyleUnderline"/>
          <w:highlight w:val="cyan"/>
        </w:rPr>
        <w:t>cyber attacks</w:t>
      </w:r>
      <w:proofErr w:type="spellEnd"/>
      <w:r w:rsidRPr="00371EA9">
        <w:rPr>
          <w:rStyle w:val="StyleUnderline"/>
          <w:highlight w:val="cyan"/>
        </w:rPr>
        <w:t xml:space="preserve">, data fraud or theft, failure of </w:t>
      </w:r>
      <w:r w:rsidRPr="00371EA9">
        <w:rPr>
          <w:rStyle w:val="Emphasis"/>
          <w:highlight w:val="cyan"/>
        </w:rPr>
        <w:t>climate change</w:t>
      </w:r>
      <w:r w:rsidRPr="00594ADE">
        <w:rPr>
          <w:rStyle w:val="StyleUnderline"/>
        </w:rPr>
        <w:t xml:space="preserve"> </w:t>
      </w:r>
      <w:r w:rsidRPr="00371EA9">
        <w:rPr>
          <w:rStyle w:val="StyleUnderline"/>
          <w:highlight w:val="cyan"/>
        </w:rPr>
        <w:t>mitigation</w:t>
      </w:r>
      <w:r w:rsidRPr="00594ADE">
        <w:rPr>
          <w:rStyle w:val="StyleUnderline"/>
        </w:rPr>
        <w:t xml:space="preserve"> </w:t>
      </w:r>
      <w:r w:rsidRPr="00371EA9">
        <w:rPr>
          <w:rStyle w:val="StyleUnderline"/>
          <w:highlight w:val="cyan"/>
        </w:rPr>
        <w:t xml:space="preserve">and </w:t>
      </w:r>
      <w:r w:rsidRPr="00371EA9">
        <w:rPr>
          <w:rStyle w:val="Emphasis"/>
          <w:highlight w:val="cyan"/>
        </w:rPr>
        <w:t>water crises</w:t>
      </w:r>
      <w:r w:rsidRPr="00594ADE">
        <w:rPr>
          <w:sz w:val="16"/>
        </w:rPr>
        <w:t>.</w:t>
      </w:r>
    </w:p>
    <w:p w14:paraId="030A5219" w14:textId="77777777" w:rsidR="003B1B13" w:rsidRPr="00594ADE" w:rsidRDefault="003B1B13" w:rsidP="003B1B13">
      <w:pPr>
        <w:rPr>
          <w:sz w:val="16"/>
        </w:rPr>
      </w:pP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71EA9">
        <w:rPr>
          <w:rStyle w:val="StyleUnderline"/>
          <w:highlight w:val="cyan"/>
        </w:rPr>
        <w:t>enhancing</w:t>
      </w:r>
      <w:r w:rsidRPr="00594ADE">
        <w:rPr>
          <w:rStyle w:val="StyleUnderline"/>
        </w:rPr>
        <w:t xml:space="preserve"> the spread of </w:t>
      </w:r>
      <w:r w:rsidRPr="00594ADE">
        <w:rPr>
          <w:rStyle w:val="Emphasis"/>
        </w:rPr>
        <w:t xml:space="preserve">disease and </w:t>
      </w:r>
      <w:r w:rsidRPr="00371EA9">
        <w:rPr>
          <w:rStyle w:val="Emphasis"/>
          <w:highlight w:val="cyan"/>
        </w:rPr>
        <w:t>global pandemic risk</w:t>
      </w:r>
      <w:r w:rsidRPr="00594ADE">
        <w:rPr>
          <w:sz w:val="16"/>
        </w:rPr>
        <w:t>, thus impacting directly on Human Health and Well Being (SDG 3)</w:t>
      </w:r>
    </w:p>
    <w:p w14:paraId="3DFC281A" w14:textId="77777777" w:rsidR="003B1B13" w:rsidRPr="00594ADE" w:rsidRDefault="003B1B13" w:rsidP="003B1B13">
      <w:pPr>
        <w:rPr>
          <w:sz w:val="16"/>
        </w:rPr>
      </w:pPr>
      <w:r w:rsidRPr="00594ADE">
        <w:rPr>
          <w:sz w:val="16"/>
        </w:rPr>
        <w:t>4.2. Existential and catastrophic risk</w:t>
      </w:r>
    </w:p>
    <w:p w14:paraId="0D9B4EEF" w14:textId="77777777" w:rsidR="003B1B13" w:rsidRPr="00594ADE" w:rsidRDefault="003B1B13" w:rsidP="003B1B13">
      <w:pPr>
        <w:rPr>
          <w:sz w:val="16"/>
        </w:rPr>
      </w:pP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p>
    <w:p w14:paraId="1A2FD701" w14:textId="77777777" w:rsidR="003B1B13" w:rsidRPr="00594ADE" w:rsidRDefault="003B1B13" w:rsidP="003B1B13">
      <w:pPr>
        <w:rPr>
          <w:sz w:val="16"/>
        </w:rPr>
      </w:pPr>
      <w:r w:rsidRPr="00726084">
        <w:rPr>
          <w:rStyle w:val="StyleUnderline"/>
        </w:rPr>
        <w:t>Achieving</w:t>
      </w:r>
      <w:r w:rsidRPr="00726084">
        <w:rPr>
          <w:sz w:val="16"/>
        </w:rPr>
        <w:t xml:space="preserve"> the </w:t>
      </w:r>
      <w:r w:rsidRPr="00726084">
        <w:rPr>
          <w:rStyle w:val="StyleUnderline"/>
        </w:rPr>
        <w:t xml:space="preserve">Sustainable Development Goals </w:t>
      </w:r>
      <w:r w:rsidRPr="00371EA9">
        <w:rPr>
          <w:rStyle w:val="StyleUnderline"/>
          <w:highlight w:val="cyan"/>
        </w:rPr>
        <w:t>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371EA9">
        <w:rPr>
          <w:rStyle w:val="StyleUnderline"/>
          <w:highlight w:val="cyan"/>
        </w:rPr>
        <w:t>reduc</w:t>
      </w:r>
      <w:r w:rsidRPr="00594ADE">
        <w:rPr>
          <w:rStyle w:val="StyleUnderline"/>
        </w:rPr>
        <w:t xml:space="preserve">ing the </w:t>
      </w:r>
      <w:r w:rsidRPr="00371EA9">
        <w:rPr>
          <w:rStyle w:val="Emphasis"/>
          <w:highlight w:val="cyan"/>
        </w:rPr>
        <w:t>long-term global catastrophic and existential risks</w:t>
      </w:r>
      <w:r w:rsidRPr="00371EA9">
        <w:rPr>
          <w:rStyle w:val="StyleUnderline"/>
          <w:highlight w:val="cyan"/>
        </w:rPr>
        <w:t xml:space="preserve"> for humanity</w:t>
      </w:r>
      <w:r w:rsidRPr="00594ADE">
        <w:rPr>
          <w:sz w:val="16"/>
        </w:rPr>
        <w:t xml:space="preserve">. </w:t>
      </w:r>
      <w:r w:rsidRPr="00371EA9">
        <w:rPr>
          <w:rStyle w:val="StyleUnderline"/>
          <w:highlight w:val="cyan"/>
        </w:rPr>
        <w:t>Conversely if the targets represented across the SDGs remain unachieved there is the potential for these forms of risk to</w:t>
      </w:r>
      <w:r w:rsidRPr="00371EA9">
        <w:rPr>
          <w:sz w:val="16"/>
          <w:highlight w:val="cyan"/>
        </w:rPr>
        <w:t xml:space="preserve"> </w:t>
      </w:r>
      <w:r w:rsidRPr="00371EA9">
        <w:rPr>
          <w:rStyle w:val="Emphasis"/>
          <w:highlight w:val="cya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371EA9">
        <w:rPr>
          <w:rStyle w:val="StyleUnderline"/>
          <w:highlight w:val="cyan"/>
        </w:rPr>
        <w:t>Goals</w:t>
      </w:r>
      <w:r w:rsidRPr="00594ADE">
        <w:rPr>
          <w:rStyle w:val="StyleUnderline"/>
        </w:rPr>
        <w:t xml:space="preserve"> that</w:t>
      </w:r>
      <w:r w:rsidRPr="00594ADE">
        <w:rPr>
          <w:sz w:val="16"/>
        </w:rPr>
        <w:t xml:space="preserve"> could both </w:t>
      </w:r>
      <w:r w:rsidRPr="00371EA9">
        <w:rPr>
          <w:rStyle w:val="StyleUnderline"/>
          <w:highlight w:val="cyan"/>
        </w:rPr>
        <w:t>lead to global catastrophic risk and existential risk,</w:t>
      </w:r>
      <w:r w:rsidRPr="00594ADE">
        <w:rPr>
          <w:rStyle w:val="StyleUnderline"/>
        </w:rPr>
        <w:t xml:space="preserve"> and</w:t>
      </w:r>
      <w:r w:rsidRPr="00594ADE">
        <w:rPr>
          <w:sz w:val="16"/>
        </w:rPr>
        <w:t xml:space="preserve"> conversely that could </w:t>
      </w:r>
      <w:r w:rsidRPr="00371EA9">
        <w:rPr>
          <w:rStyle w:val="StyleUnderline"/>
          <w:highlight w:val="cyan"/>
        </w:rPr>
        <w:t xml:space="preserve">act as </w:t>
      </w:r>
      <w:r w:rsidRPr="00371EA9">
        <w:rPr>
          <w:rStyle w:val="Emphasis"/>
          <w:highlight w:val="cyan"/>
        </w:rPr>
        <w:t>prevention, or leverage</w:t>
      </w:r>
      <w:r w:rsidRPr="00594ADE">
        <w:rPr>
          <w:rStyle w:val="Emphasis"/>
        </w:rPr>
        <w:t xml:space="preserve"> points</w:t>
      </w:r>
      <w:r w:rsidRPr="00594ADE">
        <w:rPr>
          <w:sz w:val="16"/>
        </w:rPr>
        <w:t xml:space="preserve"> in order </w:t>
      </w:r>
      <w:r w:rsidRPr="00371EA9">
        <w:rPr>
          <w:rStyle w:val="StyleUnderline"/>
          <w:highlight w:val="cyan"/>
        </w:rPr>
        <w:t>to avoid such outcomes</w:t>
      </w:r>
      <w:r w:rsidRPr="00594ADE">
        <w:rPr>
          <w:sz w:val="16"/>
        </w:rPr>
        <w:t>. This identification in turn enables sensible policy responses to be constructed (Sutherland &amp; Woodroof, 2009).</w:t>
      </w:r>
    </w:p>
    <w:p w14:paraId="38581356" w14:textId="77777777" w:rsidR="003B1B13" w:rsidRPr="00594ADE" w:rsidRDefault="003B1B13" w:rsidP="003B1B13">
      <w:pPr>
        <w:rPr>
          <w:sz w:val="16"/>
        </w:rPr>
      </w:pPr>
      <w:r w:rsidRPr="00594ADE">
        <w:rPr>
          <w:sz w:val="16"/>
        </w:rPr>
        <w:t xml:space="preserve">Whilst existential threats are unlikely, there is extensive peril in </w:t>
      </w:r>
      <w:r w:rsidRPr="00594ADE">
        <w:rPr>
          <w:rStyle w:val="StyleUnderline"/>
        </w:rPr>
        <w:t xml:space="preserve">global catastrophic </w:t>
      </w:r>
      <w:r w:rsidRPr="00371EA9">
        <w:rPr>
          <w:rStyle w:val="StyleUnderline"/>
          <w:highlight w:val="cyan"/>
        </w:rPr>
        <w:t>risks</w:t>
      </w:r>
      <w:r w:rsidRPr="00594ADE">
        <w:rPr>
          <w:sz w:val="16"/>
        </w:rPr>
        <w:t xml:space="preserve">. Despite being lesser in severity than existential risks, they </w:t>
      </w:r>
      <w:r w:rsidRPr="00371EA9">
        <w:rPr>
          <w:rStyle w:val="StyleUnderline"/>
          <w:highlight w:val="cyan"/>
        </w:rPr>
        <w:t>increase</w:t>
      </w:r>
      <w:r w:rsidRPr="00594ADE">
        <w:rPr>
          <w:rStyle w:val="StyleUnderline"/>
        </w:rPr>
        <w:t xml:space="preserve"> the likelihood of human </w:t>
      </w:r>
      <w:r w:rsidRPr="00371EA9">
        <w:rPr>
          <w:rStyle w:val="StyleUnderline"/>
          <w:highlight w:val="cya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371EA9">
        <w:rPr>
          <w:rStyle w:val="StyleUnderline"/>
          <w:highlight w:val="cyan"/>
        </w:rPr>
        <w:t xml:space="preserve">through </w:t>
      </w:r>
      <w:r w:rsidRPr="00371EA9">
        <w:rPr>
          <w:rStyle w:val="Emphasis"/>
          <w:highlight w:val="cya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594ADE">
        <w:rPr>
          <w:rStyle w:val="StyleUnderline"/>
        </w:rPr>
        <w:t>a</w:t>
      </w:r>
      <w:r w:rsidRPr="00371EA9">
        <w:rPr>
          <w:rStyle w:val="StyleUnderline"/>
          <w:highlight w:val="cyan"/>
        </w:rPr>
        <w:t>nd</w:t>
      </w:r>
      <w:r w:rsidRPr="00594ADE">
        <w:rPr>
          <w:rStyle w:val="StyleUnderline"/>
        </w:rPr>
        <w:t xml:space="preserve"> </w:t>
      </w:r>
      <w:r w:rsidRPr="00371EA9">
        <w:rPr>
          <w:rStyle w:val="Emphasis"/>
          <w:highlight w:val="cyan"/>
        </w:rPr>
        <w:t>inhibiting</w:t>
      </w:r>
      <w:r w:rsidRPr="00594ADE">
        <w:rPr>
          <w:rStyle w:val="Emphasis"/>
        </w:rPr>
        <w:t xml:space="preserve"> humanity’s </w:t>
      </w:r>
      <w:r w:rsidRPr="00371EA9">
        <w:rPr>
          <w:rStyle w:val="Emphasis"/>
          <w:highlight w:val="cyan"/>
        </w:rPr>
        <w:t>response</w:t>
      </w:r>
      <w:r w:rsidRPr="00371EA9">
        <w:rPr>
          <w:rStyle w:val="StyleUnderline"/>
          <w:highlight w:val="cya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p>
    <w:p w14:paraId="25EA9925" w14:textId="77777777" w:rsidR="003B1B13" w:rsidRPr="00594ADE" w:rsidRDefault="003B1B13" w:rsidP="003B1B13">
      <w:pPr>
        <w:rPr>
          <w:sz w:val="16"/>
        </w:rPr>
      </w:pP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71EA9">
        <w:rPr>
          <w:rStyle w:val="Emphasis"/>
          <w:highlight w:val="cyan"/>
        </w:rPr>
        <w:t>positive feedback</w:t>
      </w:r>
      <w:r w:rsidRPr="00594ADE">
        <w:rPr>
          <w:rStyle w:val="Emphasis"/>
        </w:rPr>
        <w:t xml:space="preserve"> loops</w:t>
      </w:r>
      <w:r w:rsidRPr="00594ADE">
        <w:rPr>
          <w:rStyle w:val="StyleUnderline"/>
        </w:rPr>
        <w:t xml:space="preserve">… </w:t>
      </w:r>
      <w:r w:rsidRPr="00371EA9">
        <w:rPr>
          <w:rStyle w:val="StyleUnderline"/>
          <w:highlight w:val="cyan"/>
        </w:rPr>
        <w:t>represent the gravest</w:t>
      </w:r>
      <w:r w:rsidRPr="00594ADE">
        <w:rPr>
          <w:rStyle w:val="StyleUnderline"/>
        </w:rPr>
        <w:t xml:space="preserve"> existential </w:t>
      </w:r>
      <w:r w:rsidRPr="00371EA9">
        <w:rPr>
          <w:rStyle w:val="StyleUnderline"/>
          <w:highlight w:val="cyan"/>
        </w:rPr>
        <w:t>risk</w:t>
      </w:r>
      <w:r w:rsidRPr="00594ADE">
        <w:rPr>
          <w:rStyle w:val="StyleUnderline"/>
        </w:rPr>
        <w:t>s</w:t>
      </w:r>
      <w:r w:rsidRPr="00594ADE">
        <w:rPr>
          <w:sz w:val="16"/>
        </w:rPr>
        <w:t>” (</w:t>
      </w:r>
      <w:proofErr w:type="spellStart"/>
      <w:r w:rsidRPr="00594ADE">
        <w:rPr>
          <w:sz w:val="16"/>
        </w:rPr>
        <w:t>Kareiva</w:t>
      </w:r>
      <w:proofErr w:type="spellEnd"/>
      <w:r w:rsidRPr="00594ADE">
        <w:rPr>
          <w:sz w:val="16"/>
        </w:rPr>
        <w:t xml:space="preserve"> &amp; Carranza, 2018), with pollution also having the potential to pose an existential risk.</w:t>
      </w:r>
    </w:p>
    <w:p w14:paraId="3401DE2F" w14:textId="77777777" w:rsidR="003B1B13" w:rsidRPr="00594ADE" w:rsidRDefault="003B1B13" w:rsidP="003B1B13">
      <w:pPr>
        <w:rPr>
          <w:sz w:val="16"/>
        </w:rPr>
      </w:pP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p>
    <w:p w14:paraId="46B57E53" w14:textId="77777777" w:rsidR="003B1B13" w:rsidRPr="00594ADE" w:rsidRDefault="003B1B13" w:rsidP="003B1B13">
      <w:pPr>
        <w:rPr>
          <w:sz w:val="16"/>
        </w:rPr>
      </w:pPr>
      <w:r w:rsidRPr="00594ADE">
        <w:rPr>
          <w:sz w:val="16"/>
        </w:rPr>
        <w:t>Table 1 identifies possible global catastrophic risks and existential risks as reported in the literature and from Fig. 3 these are aligned to the Sustainable Development Goals they impact on the most.</w:t>
      </w:r>
    </w:p>
    <w:p w14:paraId="3BBC1A68" w14:textId="77777777" w:rsidR="003B1B13" w:rsidRPr="00594ADE" w:rsidRDefault="003B1B13" w:rsidP="003B1B13">
      <w:pPr>
        <w:rPr>
          <w:sz w:val="16"/>
        </w:rPr>
      </w:pPr>
      <w:r w:rsidRPr="00594ADE">
        <w:rPr>
          <w:sz w:val="16"/>
        </w:rPr>
        <w:t>4.3. Linking risks with progress in the SDGs</w:t>
      </w:r>
    </w:p>
    <w:p w14:paraId="3A4DE2F8" w14:textId="77777777" w:rsidR="003B1B13" w:rsidRPr="00594ADE" w:rsidRDefault="003B1B13" w:rsidP="003B1B13">
      <w:pPr>
        <w:rPr>
          <w:sz w:val="16"/>
        </w:rPr>
      </w:pP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371EA9">
        <w:rPr>
          <w:rStyle w:val="Emphasis"/>
          <w:highlight w:val="cyan"/>
        </w:rPr>
        <w:t>refugees</w:t>
      </w:r>
      <w:r w:rsidRPr="00594ADE">
        <w:rPr>
          <w:rStyle w:val="StyleUnderline"/>
        </w:rPr>
        <w:t xml:space="preserve"> </w:t>
      </w:r>
      <w:r w:rsidRPr="00371EA9">
        <w:rPr>
          <w:rStyle w:val="StyleUnderline"/>
          <w:highlight w:val="cyan"/>
        </w:rPr>
        <w:t>increases pandemic</w:t>
      </w:r>
      <w:r w:rsidRPr="00594ADE">
        <w:rPr>
          <w:rStyle w:val="StyleUnderline"/>
        </w:rPr>
        <w:t xml:space="preserve"> risk, </w:t>
      </w:r>
      <w:r w:rsidRPr="00371EA9">
        <w:rPr>
          <w:rStyle w:val="StyleUnderline"/>
          <w:highlight w:val="cyan"/>
        </w:rPr>
        <w:t>poverty</w:t>
      </w:r>
      <w:r w:rsidRPr="00594ADE">
        <w:rPr>
          <w:rStyle w:val="StyleUnderline"/>
        </w:rPr>
        <w:t xml:space="preserve"> levels</w:t>
      </w:r>
      <w:r w:rsidRPr="00594ADE">
        <w:rPr>
          <w:sz w:val="16"/>
        </w:rPr>
        <w:t xml:space="preserve"> in low and middle income countries increase </w:t>
      </w:r>
      <w:r w:rsidRPr="00371EA9">
        <w:rPr>
          <w:rStyle w:val="StyleUnderline"/>
          <w:highlight w:val="cyan"/>
        </w:rPr>
        <w:t>reducing</w:t>
      </w:r>
      <w:r w:rsidRPr="00594ADE">
        <w:rPr>
          <w:rStyle w:val="StyleUnderline"/>
        </w:rPr>
        <w:t xml:space="preserve"> the </w:t>
      </w:r>
      <w:r w:rsidRPr="00371EA9">
        <w:rPr>
          <w:rStyle w:val="StyleUnderline"/>
          <w:highlight w:val="cya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p>
    <w:p w14:paraId="5909201B" w14:textId="77777777" w:rsidR="003B1B13" w:rsidRPr="00594ADE" w:rsidRDefault="003B1B13" w:rsidP="003B1B13">
      <w:pPr>
        <w:rPr>
          <w:sz w:val="16"/>
        </w:rPr>
      </w:pPr>
      <w:r w:rsidRPr="00594ADE">
        <w:rPr>
          <w:rStyle w:val="Emphasis"/>
        </w:rPr>
        <w:t xml:space="preserve">Global </w:t>
      </w:r>
      <w:r w:rsidRPr="00371EA9">
        <w:rPr>
          <w:rStyle w:val="Emphasis"/>
          <w:highlight w:val="cyan"/>
        </w:rPr>
        <w:t>warming</w:t>
      </w:r>
      <w:r w:rsidRPr="00594ADE">
        <w:rPr>
          <w:sz w:val="16"/>
        </w:rPr>
        <w:t xml:space="preserve"> itself </w:t>
      </w:r>
      <w:r w:rsidRPr="00594ADE">
        <w:rPr>
          <w:rStyle w:val="StyleUnderline"/>
        </w:rPr>
        <w:t xml:space="preserve">will drive </w:t>
      </w:r>
      <w:r w:rsidRPr="00371EA9">
        <w:rPr>
          <w:rStyle w:val="StyleUnderline"/>
          <w:highlight w:val="cyan"/>
        </w:rPr>
        <w:t>disruptive</w:t>
      </w:r>
      <w:r w:rsidRPr="00594ADE">
        <w:rPr>
          <w:rStyle w:val="StyleUnderline"/>
        </w:rPr>
        <w:t xml:space="preserve"> </w:t>
      </w:r>
      <w:r w:rsidRPr="00371EA9">
        <w:rPr>
          <w:rStyle w:val="StyleUnderline"/>
          <w:highlight w:val="cya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371EA9">
        <w:rPr>
          <w:rStyle w:val="StyleUnderline"/>
          <w:highlight w:val="cya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p>
    <w:p w14:paraId="4E2187BF" w14:textId="77777777" w:rsidR="003B1B13" w:rsidRPr="00594ADE" w:rsidRDefault="003B1B13" w:rsidP="003B1B13">
      <w:pPr>
        <w:rPr>
          <w:sz w:val="16"/>
        </w:rPr>
      </w:pPr>
      <w:r w:rsidRPr="00594ADE">
        <w:rPr>
          <w:rStyle w:val="StyleUnderline"/>
        </w:rPr>
        <w:t xml:space="preserve">Depletion of resources and </w:t>
      </w:r>
      <w:r w:rsidRPr="00371EA9">
        <w:rPr>
          <w:rStyle w:val="Emphasis"/>
          <w:highlight w:val="cya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p>
    <w:p w14:paraId="77617F5A" w14:textId="77777777" w:rsidR="003B1B13" w:rsidRPr="00594ADE" w:rsidRDefault="003B1B13" w:rsidP="003B1B13">
      <w:pPr>
        <w:rPr>
          <w:sz w:val="16"/>
        </w:rPr>
      </w:pPr>
      <w:r w:rsidRPr="00594ADE">
        <w:rPr>
          <w:sz w:val="16"/>
        </w:rPr>
        <w:t xml:space="preserve">The final driver of Global Catastrophic Risk is an </w:t>
      </w:r>
      <w:r w:rsidRPr="00371EA9">
        <w:rPr>
          <w:rStyle w:val="Emphasis"/>
          <w:highlight w:val="cyan"/>
        </w:rPr>
        <w:t>ag</w:t>
      </w:r>
      <w:r w:rsidRPr="00594ADE">
        <w:rPr>
          <w:rStyle w:val="Emphasis"/>
        </w:rPr>
        <w:t xml:space="preserve">ricultural </w:t>
      </w:r>
      <w:r w:rsidRPr="00371EA9">
        <w:rPr>
          <w:rStyle w:val="Emphasis"/>
          <w:highlight w:val="cya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371EA9">
        <w:rPr>
          <w:rStyle w:val="Emphasis"/>
          <w:highlight w:val="cya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p>
    <w:p w14:paraId="725F9F25" w14:textId="77777777" w:rsidR="003B1B13" w:rsidRPr="00594ADE" w:rsidRDefault="003B1B13" w:rsidP="003B1B13">
      <w:pPr>
        <w:rPr>
          <w:sz w:val="16"/>
        </w:rPr>
      </w:pP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71EA9">
        <w:rPr>
          <w:rStyle w:val="Emphasis"/>
          <w:highlight w:val="cya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371EA9">
        <w:rPr>
          <w:rStyle w:val="Emphasis"/>
          <w:highlight w:val="cya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p>
    <w:p w14:paraId="59694D98" w14:textId="77777777" w:rsidR="003B1B13" w:rsidRPr="00594ADE" w:rsidRDefault="003B1B13" w:rsidP="003B1B13">
      <w:pPr>
        <w:rPr>
          <w:sz w:val="16"/>
        </w:rPr>
      </w:pPr>
      <w:r w:rsidRPr="00594ADE">
        <w:rPr>
          <w:sz w:val="16"/>
        </w:rPr>
        <w:t>Whilst it is possible that general catastrophic risk or existential risk scenarios may eventuate from the non-</w:t>
      </w:r>
      <w:r w:rsidRPr="00371EA9">
        <w:rPr>
          <w:rStyle w:val="StyleUnderline"/>
          <w:highlight w:val="cyan"/>
        </w:rPr>
        <w:t>achievement of</w:t>
      </w:r>
      <w:r w:rsidRPr="00594ADE">
        <w:rPr>
          <w:sz w:val="16"/>
        </w:rPr>
        <w:t xml:space="preserve"> the </w:t>
      </w:r>
      <w:r w:rsidRPr="00371EA9">
        <w:rPr>
          <w:rStyle w:val="Emphasis"/>
          <w:highlight w:val="cyan"/>
        </w:rPr>
        <w:t>Sustainable Development Goals</w:t>
      </w:r>
      <w:r w:rsidRPr="00594ADE">
        <w:rPr>
          <w:sz w:val="16"/>
        </w:rPr>
        <w:t xml:space="preserve">, there are certain aspects within the causal loop diagram which if </w:t>
      </w:r>
      <w:proofErr w:type="spellStart"/>
      <w:r w:rsidRPr="00594ADE">
        <w:rPr>
          <w:sz w:val="16"/>
        </w:rPr>
        <w:t>prioritised</w:t>
      </w:r>
      <w:proofErr w:type="spellEnd"/>
      <w:r w:rsidRPr="00594ADE">
        <w:rPr>
          <w:sz w:val="16"/>
        </w:rPr>
        <w:t xml:space="preserve"> will reduce this risk. For example, to reduce the risk of pandemic, ensuring that the number of Refugees is </w:t>
      </w:r>
      <w:proofErr w:type="spellStart"/>
      <w:r w:rsidRPr="00594ADE">
        <w:rPr>
          <w:sz w:val="16"/>
        </w:rPr>
        <w:t>minimised</w:t>
      </w:r>
      <w:proofErr w:type="spellEnd"/>
      <w:r w:rsidRPr="00594ADE">
        <w:rPr>
          <w:sz w:val="16"/>
        </w:rPr>
        <w:t xml:space="preserve">, and is a leverage point. Similarly, </w:t>
      </w:r>
      <w:proofErr w:type="spellStart"/>
      <w:r w:rsidRPr="00594ADE">
        <w:rPr>
          <w:sz w:val="16"/>
        </w:rPr>
        <w:t>prioritising</w:t>
      </w:r>
      <w:proofErr w:type="spellEnd"/>
      <w:r w:rsidRPr="00594ADE">
        <w:rPr>
          <w:sz w:val="16"/>
        </w:rPr>
        <w:t xml:space="preserve"> SDG 3 (Good Health and Well-being) </w:t>
      </w:r>
      <w:r w:rsidRPr="00371EA9">
        <w:rPr>
          <w:rStyle w:val="StyleUnderline"/>
          <w:highlight w:val="cyan"/>
        </w:rPr>
        <w:t>is essential</w:t>
      </w:r>
      <w:r w:rsidRPr="00594ADE">
        <w:rPr>
          <w:sz w:val="16"/>
        </w:rPr>
        <w:t xml:space="preserve"> and is enabled by many of the other goals. However, a feature missing from the SDGs is a recognition of the precautionary principle, with an implicit assumption that technological innovation alone may create improvements in many of the goals.</w:t>
      </w:r>
    </w:p>
    <w:p w14:paraId="37D2A380" w14:textId="3FFDED6A" w:rsidR="003B1B13" w:rsidRPr="00594ADE" w:rsidRDefault="003B1B13" w:rsidP="003B1B13">
      <w:pPr>
        <w:pStyle w:val="Heading4"/>
      </w:pPr>
      <w:r w:rsidRPr="00594ADE">
        <w:t>Weak states are existential. Err AFF to account for non-linearity and unpredictable cascades.</w:t>
      </w:r>
    </w:p>
    <w:p w14:paraId="26D732D4" w14:textId="77777777" w:rsidR="003B1B13" w:rsidRPr="00594ADE" w:rsidRDefault="003B1B13" w:rsidP="003B1B13">
      <w:pPr>
        <w:pStyle w:val="CiteSpacing"/>
        <w:spacing w:after="0"/>
      </w:pPr>
      <w:r w:rsidRPr="00594ADE">
        <w:t xml:space="preserve">Hanna Samir </w:t>
      </w:r>
      <w:proofErr w:type="spellStart"/>
      <w:r w:rsidRPr="00594ADE">
        <w:rPr>
          <w:b/>
          <w:bCs/>
          <w:sz w:val="26"/>
          <w:szCs w:val="26"/>
        </w:rPr>
        <w:t>Kassab</w:t>
      </w:r>
      <w:proofErr w:type="spellEnd"/>
      <w:r w:rsidRPr="00594ADE">
        <w:rPr>
          <w:b/>
          <w:bCs/>
          <w:sz w:val="26"/>
          <w:szCs w:val="26"/>
        </w:rPr>
        <w:t xml:space="preserve"> 17</w:t>
      </w:r>
      <w:r w:rsidRPr="00594ADE">
        <w:t xml:space="preserve">. Visiting Assistant Professor of Political Science at Northern Michigan University, Prioritization Theory and Defensive Foreign Policy. Springer International Publishing, 2017. </w:t>
      </w:r>
      <w:proofErr w:type="spellStart"/>
      <w:r w:rsidRPr="00594ADE">
        <w:t>CrossRef</w:t>
      </w:r>
      <w:proofErr w:type="spellEnd"/>
      <w:r w:rsidRPr="00594ADE">
        <w:t>, doi:10.1007/978-3-319-48018-3.</w:t>
      </w:r>
    </w:p>
    <w:p w14:paraId="28C5B3E0" w14:textId="77777777" w:rsidR="003B1B13" w:rsidRPr="00594ADE" w:rsidRDefault="003B1B13" w:rsidP="003B1B13">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594ADE">
        <w:rPr>
          <w:sz w:val="16"/>
        </w:rPr>
        <w:t>Kassab</w:t>
      </w:r>
      <w:proofErr w:type="spellEnd"/>
      <w:r w:rsidRPr="00594ADE">
        <w:rPr>
          <w:sz w:val="16"/>
        </w:rPr>
        <w:t xml:space="preserve"> and Wu 2014) must take these matters seriously.</w:t>
      </w:r>
    </w:p>
    <w:p w14:paraId="507C98DD" w14:textId="1C71A223" w:rsidR="00E42E4C" w:rsidRDefault="00B44872" w:rsidP="00B44872">
      <w:pPr>
        <w:pStyle w:val="Heading2"/>
      </w:pPr>
      <w:proofErr w:type="spellStart"/>
      <w:r>
        <w:t>Fwk</w:t>
      </w:r>
      <w:proofErr w:type="spellEnd"/>
    </w:p>
    <w:p w14:paraId="4E65EA76" w14:textId="683F001C" w:rsidR="00EC2852" w:rsidRPr="00EC2852" w:rsidRDefault="00EC2852" w:rsidP="00EC2852">
      <w:pPr>
        <w:pStyle w:val="Heading4"/>
      </w:pPr>
      <w:r>
        <w:t xml:space="preserve">The standard is maximizing expected wellbeing. </w:t>
      </w:r>
    </w:p>
    <w:p w14:paraId="50AACC95" w14:textId="12A2559B" w:rsidR="00B44872" w:rsidRPr="00423F73" w:rsidRDefault="00B44872" w:rsidP="00B44872">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 xml:space="preserve">1). </w:t>
      </w:r>
      <w:r w:rsidRPr="00423F73">
        <w:rPr>
          <w:rFonts w:asciiTheme="minorHAnsi" w:hAnsiTheme="minorHAnsi" w:cstheme="minorHAnsi"/>
          <w:b/>
          <w:iCs/>
          <w:color w:val="000000"/>
        </w:rPr>
        <w:t xml:space="preserve"> Actor specificity: </w:t>
      </w:r>
    </w:p>
    <w:p w14:paraId="4377628B"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benefits some and harms others, which also means side constraints freeze action. </w:t>
      </w:r>
    </w:p>
    <w:p w14:paraId="281C6C38" w14:textId="2502161C" w:rsidR="00F555A7" w:rsidRDefault="00F555A7" w:rsidP="00F555A7">
      <w:pPr>
        <w:pStyle w:val="Heading2"/>
      </w:pPr>
      <w:r>
        <w:t>UV</w:t>
      </w:r>
    </w:p>
    <w:p w14:paraId="09126BB0" w14:textId="77777777" w:rsidR="00F555A7" w:rsidRDefault="00F555A7" w:rsidP="00F555A7">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5C16EE36" w14:textId="18845D97" w:rsidR="00F555A7" w:rsidRDefault="006B5512" w:rsidP="00F555A7">
      <w:pPr>
        <w:pStyle w:val="Heading4"/>
      </w:pPr>
      <w:r>
        <w:t xml:space="preserve">2). </w:t>
      </w:r>
      <w:r w:rsidR="00F555A7">
        <w:t xml:space="preserve">1AC Theory is DTD—its key to making sure they’re held </w:t>
      </w:r>
      <w:proofErr w:type="spellStart"/>
      <w:r w:rsidR="00F555A7">
        <w:t>accountableCompeting</w:t>
      </w:r>
      <w:proofErr w:type="spellEnd"/>
      <w:r w:rsidR="00F555A7">
        <w:t xml:space="preserve"> </w:t>
      </w:r>
      <w:proofErr w:type="spellStart"/>
      <w:r w:rsidR="00F555A7">
        <w:t>interps</w:t>
      </w:r>
      <w:proofErr w:type="spellEnd"/>
      <w:r w:rsidR="00F555A7">
        <w:t xml:space="preserve"> on 1AC Theory- A] 7 minutes is more than enough time to robustly justify their counter </w:t>
      </w:r>
      <w:proofErr w:type="spellStart"/>
      <w:r w:rsidR="00F555A7">
        <w:t>interp</w:t>
      </w:r>
      <w:proofErr w:type="spellEnd"/>
      <w:r w:rsidR="00F555A7">
        <w:t xml:space="preserve"> B] Gives us the opportunity to flesh out our model of debate since it’s introduced earlier in the </w:t>
      </w:r>
      <w:proofErr w:type="spellStart"/>
      <w:r w:rsidR="00F555A7">
        <w:t>aff</w:t>
      </w:r>
      <w:proofErr w:type="spellEnd"/>
      <w:r w:rsidR="00F555A7">
        <w:t xml:space="preserve">. </w:t>
      </w:r>
    </w:p>
    <w:p w14:paraId="29073589" w14:textId="1C79BAD1" w:rsidR="00F63C36" w:rsidRPr="00F63C36" w:rsidRDefault="00F63C36" w:rsidP="00F63C36">
      <w:pPr>
        <w:pStyle w:val="Heading4"/>
      </w:pPr>
      <w:r>
        <w:t xml:space="preserve">3). Education and fairness are voters-education because it’s the reason schools fund debate and fairness because debate is a competitive activity and competitive equity is necessary to participate. </w:t>
      </w:r>
    </w:p>
    <w:p w14:paraId="2A31D916" w14:textId="7E40E3B6" w:rsidR="004C10CF" w:rsidRDefault="004C10CF" w:rsidP="004C10CF">
      <w:pPr>
        <w:pStyle w:val="Heading4"/>
      </w:pPr>
      <w:r>
        <w:t>C/a paradigm</w:t>
      </w:r>
    </w:p>
    <w:p w14:paraId="77824B51" w14:textId="1CA3573B" w:rsidR="00F555A7" w:rsidRDefault="006B5512" w:rsidP="006B5512">
      <w:pPr>
        <w:pStyle w:val="Heading4"/>
      </w:pPr>
      <w:r>
        <w:t xml:space="preserve">4). </w:t>
      </w:r>
      <w:proofErr w:type="spellStart"/>
      <w:r>
        <w:t>Intepretation</w:t>
      </w:r>
      <w:proofErr w:type="spellEnd"/>
      <w:r>
        <w:t>: The negative debater must not contest the affirmative contention</w:t>
      </w:r>
    </w:p>
    <w:p w14:paraId="41562130" w14:textId="65AFAC1B" w:rsidR="006B5512" w:rsidRDefault="006B5512" w:rsidP="006B5512">
      <w:pPr>
        <w:pStyle w:val="Heading4"/>
      </w:pPr>
      <w:r>
        <w:t>Violation: its preemptive</w:t>
      </w:r>
    </w:p>
    <w:p w14:paraId="1F6A6A57" w14:textId="0EC5928B" w:rsidR="006B5512" w:rsidRDefault="006B5512" w:rsidP="006B5512">
      <w:pPr>
        <w:pStyle w:val="Heading4"/>
      </w:pPr>
      <w:r>
        <w:t xml:space="preserve">Standards: </w:t>
      </w:r>
    </w:p>
    <w:p w14:paraId="4C93A168" w14:textId="212349F6" w:rsidR="006B5512" w:rsidRDefault="006B5512" w:rsidP="006B5512">
      <w:pPr>
        <w:pStyle w:val="Heading4"/>
      </w:pPr>
      <w:r>
        <w:t xml:space="preserve">1). </w:t>
      </w:r>
      <w:r w:rsidR="004C10CF">
        <w:t xml:space="preserve">Phil education: not contesting the </w:t>
      </w:r>
      <w:proofErr w:type="spellStart"/>
      <w:r w:rsidR="004C10CF">
        <w:t>aff</w:t>
      </w:r>
      <w:proofErr w:type="spellEnd"/>
      <w:r w:rsidR="004C10CF">
        <w:t xml:space="preserve"> contention allows for better </w:t>
      </w:r>
      <w:proofErr w:type="spellStart"/>
      <w:r w:rsidR="004C10CF">
        <w:t>phil</w:t>
      </w:r>
      <w:proofErr w:type="spellEnd"/>
      <w:r w:rsidR="004C10CF">
        <w:t xml:space="preserve"> debates</w:t>
      </w:r>
    </w:p>
    <w:p w14:paraId="61D935E9" w14:textId="1A6CB4EE" w:rsidR="004C10CF" w:rsidRDefault="004C10CF" w:rsidP="004C10CF">
      <w:pPr>
        <w:pStyle w:val="Heading4"/>
      </w:pPr>
      <w:r>
        <w:t xml:space="preserve">2). Vote for brown people: key to empowering minority population who are marginalized </w:t>
      </w:r>
      <w:proofErr w:type="spellStart"/>
      <w:r>
        <w:t>america</w:t>
      </w:r>
      <w:proofErr w:type="spellEnd"/>
    </w:p>
    <w:p w14:paraId="5765D305" w14:textId="78A54133" w:rsidR="004C10CF" w:rsidRDefault="004C10CF" w:rsidP="004C10CF">
      <w:pPr>
        <w:pStyle w:val="Heading4"/>
      </w:pPr>
      <w:r>
        <w:t xml:space="preserve">3). Key to getting more sleep </w:t>
      </w:r>
      <w:proofErr w:type="spellStart"/>
      <w:r>
        <w:t>cuz</w:t>
      </w:r>
      <w:proofErr w:type="spellEnd"/>
      <w:r>
        <w:t xml:space="preserve"> without contestation the round can end quicker. </w:t>
      </w:r>
    </w:p>
    <w:p w14:paraId="76C327E0" w14:textId="16542577" w:rsidR="004C10CF" w:rsidRDefault="004C10CF" w:rsidP="004C10CF">
      <w:pPr>
        <w:pStyle w:val="Heading4"/>
      </w:pPr>
      <w:r>
        <w:t>C/a Paradigm issues</w:t>
      </w:r>
    </w:p>
    <w:p w14:paraId="352E14AE" w14:textId="35C316A8" w:rsidR="004C10CF" w:rsidRDefault="004C10CF" w:rsidP="004C10CF">
      <w:pPr>
        <w:pStyle w:val="Heading4"/>
      </w:pPr>
      <w:r>
        <w:t>5).</w:t>
      </w:r>
      <w:r w:rsidR="001F5DD2">
        <w:t xml:space="preserve">Interpretation: </w:t>
      </w:r>
      <w:r>
        <w:t xml:space="preserve"> If the negative reads an alternative advocacy </w:t>
      </w:r>
      <w:proofErr w:type="spellStart"/>
      <w:r>
        <w:t>ie</w:t>
      </w:r>
      <w:proofErr w:type="spellEnd"/>
      <w:r>
        <w:t xml:space="preserve"> anything besides the </w:t>
      </w:r>
      <w:proofErr w:type="spellStart"/>
      <w:r>
        <w:t>squo</w:t>
      </w:r>
      <w:proofErr w:type="spellEnd"/>
      <w:r>
        <w:t xml:space="preserve"> they </w:t>
      </w:r>
      <w:r w:rsidR="001F5DD2">
        <w:t xml:space="preserve">must provide a </w:t>
      </w:r>
      <w:proofErr w:type="spellStart"/>
      <w:r w:rsidR="001F5DD2">
        <w:t>countersolvency</w:t>
      </w:r>
      <w:proofErr w:type="spellEnd"/>
      <w:r w:rsidR="001F5DD2">
        <w:t xml:space="preserve"> advocate for their specific advocacy </w:t>
      </w:r>
      <w:proofErr w:type="spellStart"/>
      <w:r w:rsidR="001F5DD2">
        <w:t>ie</w:t>
      </w:r>
      <w:proofErr w:type="spellEnd"/>
      <w:r w:rsidR="001F5DD2">
        <w:t xml:space="preserve"> an author that states we should not do your counterplan insofar as the counterplan doesn’t defend the </w:t>
      </w:r>
      <w:proofErr w:type="spellStart"/>
      <w:r w:rsidR="001F5DD2">
        <w:t>squo</w:t>
      </w:r>
      <w:proofErr w:type="spellEnd"/>
    </w:p>
    <w:p w14:paraId="5A2F0B45" w14:textId="0023E690" w:rsidR="001F5DD2" w:rsidRPr="001F5DD2" w:rsidRDefault="001F5DD2" w:rsidP="001F5DD2">
      <w:pPr>
        <w:pStyle w:val="Heading4"/>
      </w:pPr>
      <w:r>
        <w:t>Violation: Its preemptive</w:t>
      </w:r>
    </w:p>
    <w:p w14:paraId="0E581D23" w14:textId="77777777" w:rsidR="004C10CF" w:rsidRDefault="004C10CF" w:rsidP="004C10CF">
      <w:pPr>
        <w:pStyle w:val="Heading4"/>
      </w:pPr>
      <w:r>
        <w:t>C. Standards:</w:t>
      </w:r>
    </w:p>
    <w:p w14:paraId="656270B3" w14:textId="632C39A6" w:rsidR="004C10CF" w:rsidRDefault="004C10CF" w:rsidP="004C10CF">
      <w:pPr>
        <w:pStyle w:val="Heading4"/>
      </w:pPr>
      <w:r>
        <w:t xml:space="preserve">1. </w:t>
      </w:r>
      <w:r w:rsidRPr="00653DEB">
        <w:rPr>
          <w:u w:val="single"/>
        </w:rPr>
        <w:t>Fairness</w:t>
      </w:r>
      <w:r w:rsidRPr="00653DEB">
        <w:t xml:space="preserve"> – This is a litmus test to determining whether your </w:t>
      </w:r>
      <w:r>
        <w:t>Counterplan or advocacy</w:t>
      </w:r>
      <w:r w:rsidRPr="00653DEB">
        <w:t xml:space="preserve"> is fair – </w:t>
      </w:r>
    </w:p>
    <w:p w14:paraId="0C8A6A95" w14:textId="01112B15" w:rsidR="004C10CF" w:rsidRDefault="004C10CF" w:rsidP="004C10CF">
      <w:pPr>
        <w:pStyle w:val="Heading4"/>
      </w:pPr>
      <w:r w:rsidRPr="00653DEB">
        <w:t xml:space="preserve">a) </w:t>
      </w:r>
      <w:r>
        <w:t>Limits</w:t>
      </w:r>
      <w:r w:rsidRPr="00653DEB">
        <w:t xml:space="preserve"> – there are infinite things you could defend outside the </w:t>
      </w:r>
      <w:proofErr w:type="spellStart"/>
      <w:r>
        <w:t>squo</w:t>
      </w:r>
      <w:proofErr w:type="spellEnd"/>
      <w:r>
        <w:t xml:space="preserve"> </w:t>
      </w:r>
      <w:r w:rsidRPr="00653DEB">
        <w:t xml:space="preserve">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counter-arguments. Nobody knows your </w:t>
      </w:r>
      <w:r>
        <w:t>advocacy</w:t>
      </w:r>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35278AA8" w14:textId="65100B2F" w:rsidR="004C10CF" w:rsidRPr="00174DF6" w:rsidRDefault="004C10CF" w:rsidP="004C10CF">
      <w:pPr>
        <w:pStyle w:val="Heading4"/>
      </w:pPr>
      <w:r>
        <w:t xml:space="preserve">b) Shiftiness-Having a counter-solvency advocate helps us conceptualize what their advocacy is and how it’s implemented. Intentionally ambiguous </w:t>
      </w:r>
      <w:r>
        <w:t>counterplans</w:t>
      </w:r>
      <w:r>
        <w:t xml:space="preserve"> we don’t know much about can’t spike out of </w:t>
      </w:r>
      <w:proofErr w:type="spellStart"/>
      <w:r>
        <w:t>aff</w:t>
      </w:r>
      <w:proofErr w:type="spellEnd"/>
      <w:r>
        <w:t xml:space="preserve"> permutations and responses </w:t>
      </w:r>
      <w:r>
        <w:t xml:space="preserve">if they have an advocate that delineates these things. </w:t>
      </w:r>
    </w:p>
    <w:p w14:paraId="48FF0F2B" w14:textId="77777777" w:rsidR="004C10CF" w:rsidRDefault="004C10CF" w:rsidP="004C10CF">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7E92D08B" w14:textId="77777777" w:rsidR="004C10CF" w:rsidRPr="004C10CF" w:rsidRDefault="004C10CF" w:rsidP="004C10CF"/>
    <w:p w14:paraId="3071210C" w14:textId="77777777" w:rsidR="00B44872" w:rsidRPr="00B44872" w:rsidRDefault="00B44872" w:rsidP="00B44872"/>
    <w:sectPr w:rsidR="00B44872" w:rsidRPr="00B448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44A9B"/>
    <w:multiLevelType w:val="hybridMultilevel"/>
    <w:tmpl w:val="EADEE1A0"/>
    <w:lvl w:ilvl="0" w:tplc="C3482042">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B5E2A"/>
    <w:multiLevelType w:val="hybridMultilevel"/>
    <w:tmpl w:val="DFA8D740"/>
    <w:lvl w:ilvl="0" w:tplc="01AA0FB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80673"/>
    <w:multiLevelType w:val="hybridMultilevel"/>
    <w:tmpl w:val="891C7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036E20"/>
    <w:multiLevelType w:val="multilevel"/>
    <w:tmpl w:val="239C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0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DD2"/>
    <w:rsid w:val="002005A8"/>
    <w:rsid w:val="00203DD8"/>
    <w:rsid w:val="00204E1D"/>
    <w:rsid w:val="002059BD"/>
    <w:rsid w:val="0020693C"/>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5CF"/>
    <w:rsid w:val="00330E13"/>
    <w:rsid w:val="00335A23"/>
    <w:rsid w:val="00335BF9"/>
    <w:rsid w:val="00340707"/>
    <w:rsid w:val="0034148A"/>
    <w:rsid w:val="00341C61"/>
    <w:rsid w:val="00351841"/>
    <w:rsid w:val="003560D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B13"/>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4C5D"/>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84948"/>
    <w:rsid w:val="00496BB2"/>
    <w:rsid w:val="004B37B4"/>
    <w:rsid w:val="004B72B4"/>
    <w:rsid w:val="004C0314"/>
    <w:rsid w:val="004C0D3D"/>
    <w:rsid w:val="004C10CF"/>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BC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512"/>
    <w:rsid w:val="006C3A56"/>
    <w:rsid w:val="006D13F4"/>
    <w:rsid w:val="006D6AED"/>
    <w:rsid w:val="006E6D0B"/>
    <w:rsid w:val="006F126E"/>
    <w:rsid w:val="006F32C9"/>
    <w:rsid w:val="006F3834"/>
    <w:rsid w:val="006F5693"/>
    <w:rsid w:val="006F5D4C"/>
    <w:rsid w:val="00717B01"/>
    <w:rsid w:val="007227D9"/>
    <w:rsid w:val="0072491F"/>
    <w:rsid w:val="00725598"/>
    <w:rsid w:val="0072608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CE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5D6"/>
    <w:rsid w:val="00990634"/>
    <w:rsid w:val="00991733"/>
    <w:rsid w:val="00992078"/>
    <w:rsid w:val="00992BE3"/>
    <w:rsid w:val="009A1467"/>
    <w:rsid w:val="009A1AFB"/>
    <w:rsid w:val="009A6464"/>
    <w:rsid w:val="009B3D7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40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DC4"/>
    <w:rsid w:val="00AF2516"/>
    <w:rsid w:val="00AF4760"/>
    <w:rsid w:val="00AF55D4"/>
    <w:rsid w:val="00B0505F"/>
    <w:rsid w:val="00B05C2D"/>
    <w:rsid w:val="00B12933"/>
    <w:rsid w:val="00B12B88"/>
    <w:rsid w:val="00B137E0"/>
    <w:rsid w:val="00B13BC8"/>
    <w:rsid w:val="00B24662"/>
    <w:rsid w:val="00B3569C"/>
    <w:rsid w:val="00B43676"/>
    <w:rsid w:val="00B4487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08E"/>
    <w:rsid w:val="00E8322E"/>
    <w:rsid w:val="00E873D3"/>
    <w:rsid w:val="00E903E0"/>
    <w:rsid w:val="00EA1115"/>
    <w:rsid w:val="00EA39EB"/>
    <w:rsid w:val="00EA58CE"/>
    <w:rsid w:val="00EB33FF"/>
    <w:rsid w:val="00EB3D1A"/>
    <w:rsid w:val="00EC2759"/>
    <w:rsid w:val="00EC285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5A7"/>
    <w:rsid w:val="00F57FFB"/>
    <w:rsid w:val="00F601E6"/>
    <w:rsid w:val="00F63C36"/>
    <w:rsid w:val="00F73954"/>
    <w:rsid w:val="00F94060"/>
    <w:rsid w:val="00FA56F6"/>
    <w:rsid w:val="00FB329D"/>
    <w:rsid w:val="00FB78A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517BC"/>
  <w14:defaultImageDpi w14:val="300"/>
  <w15:docId w15:val="{84DCAF3D-7EDE-E642-8805-7F9BF8D4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5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555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5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55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F555A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555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5A7"/>
  </w:style>
  <w:style w:type="character" w:customStyle="1" w:styleId="Heading1Char">
    <w:name w:val="Heading 1 Char"/>
    <w:aliases w:val="Pocket Char"/>
    <w:basedOn w:val="DefaultParagraphFont"/>
    <w:link w:val="Heading1"/>
    <w:uiPriority w:val="9"/>
    <w:rsid w:val="00F555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5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55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F555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55A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F555A7"/>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555A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555A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F555A7"/>
    <w:rPr>
      <w:color w:val="auto"/>
      <w:u w:val="none"/>
    </w:rPr>
  </w:style>
  <w:style w:type="paragraph" w:styleId="DocumentMap">
    <w:name w:val="Document Map"/>
    <w:basedOn w:val="Normal"/>
    <w:link w:val="DocumentMapChar"/>
    <w:uiPriority w:val="99"/>
    <w:semiHidden/>
    <w:unhideWhenUsed/>
    <w:rsid w:val="00F555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5A7"/>
    <w:rPr>
      <w:rFonts w:ascii="Lucida Grande" w:hAnsi="Lucida Grande" w:cs="Lucida Grande"/>
    </w:rPr>
  </w:style>
  <w:style w:type="character" w:styleId="UnresolvedMention">
    <w:name w:val="Unresolved Mention"/>
    <w:basedOn w:val="DefaultParagraphFont"/>
    <w:uiPriority w:val="99"/>
    <w:semiHidden/>
    <w:unhideWhenUsed/>
    <w:rsid w:val="003B1B13"/>
    <w:rPr>
      <w:color w:val="605E5C"/>
      <w:shd w:val="clear" w:color="auto" w:fill="E1DFDD"/>
    </w:rPr>
  </w:style>
  <w:style w:type="paragraph" w:customStyle="1" w:styleId="textbold">
    <w:name w:val="text bold"/>
    <w:basedOn w:val="Normal"/>
    <w:link w:val="Emphasis"/>
    <w:autoRedefine/>
    <w:uiPriority w:val="20"/>
    <w:qFormat/>
    <w:rsid w:val="003B1B1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3B1B13"/>
    <w:pPr>
      <w:autoSpaceDE w:val="0"/>
      <w:autoSpaceDN w:val="0"/>
      <w:adjustRightInd w:val="0"/>
      <w:spacing w:before="480" w:after="0" w:line="254" w:lineRule="auto"/>
      <w:ind w:left="432" w:right="432"/>
      <w:jc w:val="both"/>
    </w:pPr>
    <w:rPr>
      <w:rFonts w:asciiTheme="minorHAnsi" w:hAnsiTheme="minorHAnsi" w:cstheme="minorBidi"/>
      <w:b/>
      <w:u w:val="single"/>
    </w:rPr>
  </w:style>
  <w:style w:type="paragraph" w:customStyle="1" w:styleId="CiteSpacing">
    <w:name w:val="Cite Spacing"/>
    <w:uiPriority w:val="4"/>
    <w:qFormat/>
    <w:rsid w:val="003B1B13"/>
    <w:pPr>
      <w:spacing w:after="160" w:line="259" w:lineRule="auto"/>
    </w:pPr>
    <w:rPr>
      <w:rFonts w:eastAsiaTheme="minorHAnsi"/>
      <w:sz w:val="22"/>
      <w:szCs w:val="22"/>
    </w:rPr>
  </w:style>
  <w:style w:type="paragraph" w:styleId="NormalWeb">
    <w:name w:val="Normal (Web)"/>
    <w:basedOn w:val="Normal"/>
    <w:uiPriority w:val="99"/>
    <w:semiHidden/>
    <w:unhideWhenUsed/>
    <w:rsid w:val="003B1B13"/>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3B1B13"/>
  </w:style>
  <w:style w:type="character" w:customStyle="1" w:styleId="contribdegrees">
    <w:name w:val="contribdegrees"/>
    <w:basedOn w:val="DefaultParagraphFont"/>
    <w:rsid w:val="003B1B13"/>
  </w:style>
  <w:style w:type="paragraph" w:customStyle="1" w:styleId="cardtext">
    <w:name w:val="card text"/>
    <w:basedOn w:val="Normal"/>
    <w:link w:val="cardtextChar"/>
    <w:qFormat/>
    <w:rsid w:val="003B1B13"/>
    <w:pPr>
      <w:ind w:left="288" w:right="288"/>
    </w:pPr>
  </w:style>
  <w:style w:type="character" w:customStyle="1" w:styleId="cardtextChar">
    <w:name w:val="card text Char"/>
    <w:link w:val="cardtext"/>
    <w:rsid w:val="003B1B13"/>
    <w:rPr>
      <w:rFonts w:ascii="Calibri" w:hAnsi="Calibri" w:cs="Calibri"/>
      <w:sz w:val="26"/>
    </w:rPr>
  </w:style>
  <w:style w:type="paragraph" w:customStyle="1" w:styleId="Emphasis1">
    <w:name w:val="Emphasis1"/>
    <w:basedOn w:val="Normal"/>
    <w:uiPriority w:val="7"/>
    <w:qFormat/>
    <w:rsid w:val="003B1B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BalloonText">
    <w:name w:val="Balloon Text"/>
    <w:basedOn w:val="Normal"/>
    <w:link w:val="BalloonTextChar"/>
    <w:uiPriority w:val="99"/>
    <w:semiHidden/>
    <w:unhideWhenUsed/>
    <w:rsid w:val="003B1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B13"/>
    <w:rPr>
      <w:rFonts w:ascii="Segoe UI" w:hAnsi="Segoe UI" w:cs="Segoe UI"/>
      <w:sz w:val="18"/>
      <w:szCs w:val="18"/>
    </w:rPr>
  </w:style>
  <w:style w:type="paragraph" w:customStyle="1" w:styleId="Analytics">
    <w:name w:val="Analytics"/>
    <w:basedOn w:val="Heading4"/>
    <w:link w:val="AnalyticsChar"/>
    <w:uiPriority w:val="4"/>
    <w:qFormat/>
    <w:rsid w:val="003B1B13"/>
    <w:pPr>
      <w:spacing w:before="120"/>
    </w:pPr>
    <w:rPr>
      <w:color w:val="C00000"/>
      <w:szCs w:val="28"/>
    </w:rPr>
  </w:style>
  <w:style w:type="character" w:customStyle="1" w:styleId="AnalyticsChar">
    <w:name w:val="Analytics Char"/>
    <w:basedOn w:val="DefaultParagraphFont"/>
    <w:link w:val="Analytics"/>
    <w:uiPriority w:val="4"/>
    <w:rsid w:val="003B1B13"/>
    <w:rPr>
      <w:rFonts w:ascii="Calibri" w:eastAsiaTheme="majorEastAsia" w:hAnsi="Calibri" w:cstheme="majorBidi"/>
      <w:b/>
      <w:bCs/>
      <w:color w:val="C0000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patents-pricing-and-access-essential-medicines-developing-countries/2009-07" TargetMode="External"/><Relationship Id="rId18" Type="http://schemas.openxmlformats.org/officeDocument/2006/relationships/hyperlink" Target="https://ascopubs.org/doi/full/10.1200/jgo.2016.005363" TargetMode="External"/><Relationship Id="rId26" Type="http://schemas.openxmlformats.org/officeDocument/2006/relationships/hyperlink" Target="https://ascopubs.org/doi/full/10.1200/jgo.2016.005363" TargetMode="External"/><Relationship Id="rId39" Type="http://schemas.openxmlformats.org/officeDocument/2006/relationships/hyperlink" Target="https://ascopubs.org/doi/full/10.1200/jgo.2016.005363" TargetMode="External"/><Relationship Id="rId21" Type="http://schemas.openxmlformats.org/officeDocument/2006/relationships/hyperlink" Target="https://ascopubs.org/doi/full/10.1200/jgo.2016.005363" TargetMode="External"/><Relationship Id="rId34" Type="http://schemas.openxmlformats.org/officeDocument/2006/relationships/hyperlink" Target="https://ascopubs.org/doi/full/10.1200/jgo.2016.005363" TargetMode="External"/><Relationship Id="rId42" Type="http://schemas.openxmlformats.org/officeDocument/2006/relationships/hyperlink" Target="https://ascopubs.org/doi/full/10.1200/jgo.2016.00536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copubs.org/doi/full/10.1200/jgo.2016.005363" TargetMode="External"/><Relationship Id="rId29" Type="http://schemas.openxmlformats.org/officeDocument/2006/relationships/hyperlink" Target="https://ascopubs.org/doi/full/10.1200/jgo.2016.0053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sl.leeds.ac.uk/research-centre-law-social-justice" TargetMode="External"/><Relationship Id="rId24" Type="http://schemas.openxmlformats.org/officeDocument/2006/relationships/hyperlink" Target="https://ascopubs.org/doi/full/10.1200/jgo.2016.005363" TargetMode="External"/><Relationship Id="rId32" Type="http://schemas.openxmlformats.org/officeDocument/2006/relationships/hyperlink" Target="https://ascopubs.org/doi/full/10.1200/jgo.2016.005363" TargetMode="External"/><Relationship Id="rId37" Type="http://schemas.openxmlformats.org/officeDocument/2006/relationships/hyperlink" Target="https://ascopubs.org/doi/full/10.1200/jgo.2016.005363" TargetMode="External"/><Relationship Id="rId40" Type="http://schemas.openxmlformats.org/officeDocument/2006/relationships/hyperlink" Target="https://ascopubs.org/doi/full/10.1200/jgo.2016.005363"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scopubs.org/doi/full/10.1200/jgo.2016.005363" TargetMode="External"/><Relationship Id="rId23" Type="http://schemas.openxmlformats.org/officeDocument/2006/relationships/hyperlink" Target="https://ascopubs.org/doi/full/10.1200/jgo.2016.005363" TargetMode="External"/><Relationship Id="rId28" Type="http://schemas.openxmlformats.org/officeDocument/2006/relationships/hyperlink" Target="https://ascopubs.org/doi/full/10.1200/jgo.2016.005363" TargetMode="External"/><Relationship Id="rId36" Type="http://schemas.openxmlformats.org/officeDocument/2006/relationships/hyperlink" Target="https://ascopubs.org/doi/full/10.1200/jgo.2016.005363" TargetMode="External"/><Relationship Id="rId10" Type="http://schemas.openxmlformats.org/officeDocument/2006/relationships/hyperlink" Target="https://essl.leeds.ac.uk/research-centre-business-law-practice" TargetMode="External"/><Relationship Id="rId19" Type="http://schemas.openxmlformats.org/officeDocument/2006/relationships/hyperlink" Target="https://ascopubs.org/doi/full/10.1200/jgo.2016.005363" TargetMode="External"/><Relationship Id="rId31" Type="http://schemas.openxmlformats.org/officeDocument/2006/relationships/hyperlink" Target="https://ascopubs.org/doi/full/10.1200/jgo.2016.005363"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med.ncbi.nlm.nih.gov/?term=Vanni+A&amp;cauthor_id=32048580" TargetMode="External"/><Relationship Id="rId14" Type="http://schemas.openxmlformats.org/officeDocument/2006/relationships/hyperlink" Target="https://journalofethics.ama-assn.org/article/intellectual-property-and-access-medicine-poor/2006-12" TargetMode="External"/><Relationship Id="rId22" Type="http://schemas.openxmlformats.org/officeDocument/2006/relationships/hyperlink" Target="https://ascopubs.org/doi/full/10.1200/jgo.2016.005363" TargetMode="External"/><Relationship Id="rId27" Type="http://schemas.openxmlformats.org/officeDocument/2006/relationships/hyperlink" Target="https://ascopubs.org/doi/full/10.1200/jgo.2016.005363" TargetMode="External"/><Relationship Id="rId30" Type="http://schemas.openxmlformats.org/officeDocument/2006/relationships/hyperlink" Target="https://ascopubs.org/doi/full/10.1200/jgo.2016.005363" TargetMode="External"/><Relationship Id="rId35" Type="http://schemas.openxmlformats.org/officeDocument/2006/relationships/hyperlink" Target="https://ascopubs.org/doi/full/10.1200/jgo.2016.005363" TargetMode="External"/><Relationship Id="rId43" Type="http://schemas.openxmlformats.org/officeDocument/2006/relationships/hyperlink" Target="https://ascopubs.org/doi/full/10.1200/jgo.2016.00536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journalofethics.ama-assn.org/article/overcoming-inequalities-affordable-care-act-and-cancer-treatment/2013-08" TargetMode="External"/><Relationship Id="rId17" Type="http://schemas.openxmlformats.org/officeDocument/2006/relationships/hyperlink" Target="https://ascopubs.org/doi/full/10.1200/jgo.2016.005363" TargetMode="External"/><Relationship Id="rId25" Type="http://schemas.openxmlformats.org/officeDocument/2006/relationships/hyperlink" Target="https://ascopubs.org/doi/full/10.1200/jgo.2016.005363" TargetMode="External"/><Relationship Id="rId33" Type="http://schemas.openxmlformats.org/officeDocument/2006/relationships/hyperlink" Target="https://ascopubs.org/doi/full/10.1200/jgo.2016.005363" TargetMode="External"/><Relationship Id="rId38" Type="http://schemas.openxmlformats.org/officeDocument/2006/relationships/hyperlink" Target="https://ascopubs.org/doi/full/10.1200/jgo.2016.005363" TargetMode="External"/><Relationship Id="rId20" Type="http://schemas.openxmlformats.org/officeDocument/2006/relationships/hyperlink" Target="https://ascopubs.org/doi/full/10.1200/jgo.2016.005363" TargetMode="External"/><Relationship Id="rId41" Type="http://schemas.openxmlformats.org/officeDocument/2006/relationships/hyperlink" Target="https://ascopubs.org/doi/full/10.1200/jgo.2016.0053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5871</Words>
  <Characters>33468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2</cp:revision>
  <dcterms:created xsi:type="dcterms:W3CDTF">2021-09-05T19:00:00Z</dcterms:created>
  <dcterms:modified xsi:type="dcterms:W3CDTF">2021-09-05T19:00:00Z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