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8913D" w14:textId="67E323E9" w:rsidR="008B419B" w:rsidRDefault="008B419B" w:rsidP="008B419B">
      <w:pPr>
        <w:pStyle w:val="Heading4"/>
      </w:pPr>
      <w:r>
        <w:t xml:space="preserve">Plan </w:t>
      </w:r>
      <w:r>
        <w:t>Text:</w:t>
      </w:r>
      <w:r>
        <w:t xml:space="preserve"> States ought to expand the Public Trust Doctrine to reduce private actor appropriation of Outer Space.</w:t>
      </w:r>
    </w:p>
    <w:p w14:paraId="6F58B410" w14:textId="77777777" w:rsidR="008B419B" w:rsidRPr="00072948" w:rsidRDefault="008B419B" w:rsidP="008B419B">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3900C106" w14:textId="77777777" w:rsidR="008B419B" w:rsidRDefault="008B419B" w:rsidP="008B419B">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6CF9DCB7" w14:textId="77777777" w:rsidR="008B419B" w:rsidRDefault="008B419B" w:rsidP="008B419B">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 xml:space="preserve">This Article’s structure is straight forward. Part I acquaints the reader with the problem. It explains why the need to develop a management regime for space is becoming increasingly </w:t>
      </w:r>
      <w:r w:rsidRPr="00D9212A">
        <w:rPr>
          <w:sz w:val="16"/>
          <w:szCs w:val="16"/>
        </w:rPr>
        <w:lastRenderedPageBreak/>
        <w:t>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48955B01" w14:textId="77777777" w:rsidR="008B419B" w:rsidRPr="00F2365A" w:rsidRDefault="008B419B" w:rsidP="008B419B">
      <w:pPr>
        <w:pStyle w:val="Heading4"/>
      </w:pPr>
      <w:r>
        <w:t xml:space="preserve">Exemptions </w:t>
      </w:r>
      <w:r>
        <w:rPr>
          <w:u w:val="single"/>
        </w:rPr>
        <w:t>devastate</w:t>
      </w:r>
      <w:r>
        <w:t xml:space="preserve"> Regulation Credibility – OST </w:t>
      </w:r>
      <w:r>
        <w:rPr>
          <w:u w:val="single"/>
        </w:rPr>
        <w:t>proves</w:t>
      </w:r>
      <w:r>
        <w:t>.</w:t>
      </w:r>
    </w:p>
    <w:p w14:paraId="24D11F64" w14:textId="77777777" w:rsidR="008B419B" w:rsidRPr="00893DBD" w:rsidRDefault="008B419B" w:rsidP="008B419B">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05ADF3A2" w14:textId="77777777" w:rsidR="008B419B" w:rsidRPr="00893DBD" w:rsidRDefault="008B419B" w:rsidP="008B419B">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090F75">
        <w:rPr>
          <w:rStyle w:val="StyleUnderline"/>
          <w:highlight w:val="green"/>
        </w:rPr>
        <w:t>the</w:t>
      </w:r>
      <w:proofErr w:type="gramEnd"/>
      <w:r w:rsidRPr="00090F75">
        <w:rPr>
          <w:rStyle w:val="StyleUnderline"/>
          <w:highlight w:val="green"/>
        </w:rPr>
        <w:t xml:space="preserv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7D683915" w14:textId="77777777" w:rsidR="008B419B" w:rsidRPr="00F103DB" w:rsidRDefault="008B419B" w:rsidP="008B419B"/>
    <w:p w14:paraId="2262D36A" w14:textId="77777777" w:rsidR="008B419B" w:rsidRPr="00F103DB" w:rsidRDefault="008B419B" w:rsidP="008B419B">
      <w:pPr>
        <w:pStyle w:val="Heading3"/>
      </w:pPr>
      <w:r>
        <w:lastRenderedPageBreak/>
        <w:t>1AC: Sustainable Space Advantage</w:t>
      </w:r>
    </w:p>
    <w:p w14:paraId="44555BDB" w14:textId="77777777" w:rsidR="008B419B" w:rsidRDefault="008B419B" w:rsidP="008B419B">
      <w:pPr>
        <w:pStyle w:val="Heading4"/>
      </w:pPr>
      <w:r>
        <w:t xml:space="preserve">The Advantage is </w:t>
      </w:r>
      <w:r>
        <w:rPr>
          <w:u w:val="single"/>
        </w:rPr>
        <w:t>Sustainable Space Development</w:t>
      </w:r>
      <w:r>
        <w:t>:</w:t>
      </w:r>
    </w:p>
    <w:p w14:paraId="19B1ABF0" w14:textId="77777777" w:rsidR="008B419B" w:rsidRPr="00CF6D80" w:rsidRDefault="008B419B" w:rsidP="008B419B">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501DE5B0" w14:textId="77777777" w:rsidR="008B419B" w:rsidRDefault="008B419B" w:rsidP="008B419B">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26016010" w14:textId="77777777" w:rsidR="008B419B" w:rsidRPr="00A86525" w:rsidRDefault="008B419B" w:rsidP="008B419B">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 xml:space="preserve">principle of space </w:t>
      </w:r>
      <w:r w:rsidRPr="00D7274A">
        <w:rPr>
          <w:u w:val="single"/>
        </w:rPr>
        <w:lastRenderedPageBreak/>
        <w:t>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t>
      </w:r>
      <w:proofErr w:type="gramStart"/>
      <w:r w:rsidRPr="00B57841">
        <w:rPr>
          <w:sz w:val="14"/>
        </w:rPr>
        <w:t xml:space="preserve">with regard </w:t>
      </w:r>
      <w:r w:rsidRPr="00732FB1">
        <w:rPr>
          <w:u w:val="single"/>
        </w:rPr>
        <w:t>to</w:t>
      </w:r>
      <w:proofErr w:type="gramEnd"/>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1DCF1876" w14:textId="77777777" w:rsidR="008B419B" w:rsidRDefault="008B419B" w:rsidP="008B419B">
      <w:pPr>
        <w:pStyle w:val="Heading4"/>
      </w:pPr>
      <w:r>
        <w:t>Sustainable development embedded in law solves security, debris, traffic and SSA.</w:t>
      </w:r>
    </w:p>
    <w:p w14:paraId="2CEA27C2" w14:textId="77777777" w:rsidR="008B419B" w:rsidRDefault="008B419B" w:rsidP="008B419B">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bCs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w:t>
      </w:r>
      <w:r w:rsidRPr="00EE53B2">
        <w:rPr>
          <w:sz w:val="18"/>
          <w:szCs w:val="18"/>
        </w:rPr>
        <w:lastRenderedPageBreak/>
        <w:t xml:space="preserve">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2E03FC7E" w14:textId="77777777" w:rsidR="008B419B" w:rsidRDefault="008B419B" w:rsidP="008B419B">
      <w:pPr>
        <w:rPr>
          <w:sz w:val="18"/>
          <w:szCs w:val="18"/>
        </w:rPr>
      </w:pPr>
      <w:r>
        <w:rPr>
          <w:sz w:val="18"/>
          <w:szCs w:val="18"/>
        </w:rPr>
        <w:t>---Critique of status quo polices for space sustainability</w:t>
      </w:r>
    </w:p>
    <w:p w14:paraId="69FA3E65" w14:textId="77777777" w:rsidR="008B419B" w:rsidRDefault="008B419B" w:rsidP="008B419B">
      <w:pPr>
        <w:rPr>
          <w:sz w:val="18"/>
          <w:szCs w:val="18"/>
        </w:rPr>
      </w:pPr>
      <w:r>
        <w:rPr>
          <w:sz w:val="18"/>
          <w:szCs w:val="18"/>
        </w:rPr>
        <w:t>---New regimes key</w:t>
      </w:r>
    </w:p>
    <w:p w14:paraId="4038939D" w14:textId="77777777" w:rsidR="008B419B" w:rsidRDefault="008B419B" w:rsidP="008B419B">
      <w:pPr>
        <w:rPr>
          <w:sz w:val="18"/>
          <w:szCs w:val="18"/>
        </w:rPr>
      </w:pPr>
      <w:r>
        <w:rPr>
          <w:sz w:val="18"/>
          <w:szCs w:val="18"/>
        </w:rPr>
        <w:t>---Sustainability needs to be in law</w:t>
      </w:r>
    </w:p>
    <w:p w14:paraId="5583CF97" w14:textId="77777777" w:rsidR="008B419B" w:rsidRPr="00EE53B2" w:rsidRDefault="008B419B" w:rsidP="008B419B">
      <w:pPr>
        <w:rPr>
          <w:sz w:val="18"/>
          <w:szCs w:val="18"/>
        </w:rPr>
      </w:pPr>
      <w:r>
        <w:rPr>
          <w:sz w:val="18"/>
          <w:szCs w:val="18"/>
        </w:rPr>
        <w:t>---Perm VS Global South Ks</w:t>
      </w:r>
    </w:p>
    <w:p w14:paraId="3CBFC0BA" w14:textId="77777777" w:rsidR="008B419B" w:rsidRPr="00B57841" w:rsidRDefault="008B419B" w:rsidP="008B419B">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 xml:space="preserve">the difficulty in reaching agreement on how to bring it about is one reason why some states are more focused on producing a dialogue </w:t>
      </w:r>
      <w:r w:rsidRPr="00AB7CB0">
        <w:rPr>
          <w:rStyle w:val="StyleUnderline"/>
          <w:sz w:val="16"/>
          <w:u w:val="none"/>
        </w:rPr>
        <w:lastRenderedPageBreak/>
        <w:t>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2351767D" w14:textId="77777777" w:rsidR="008B419B" w:rsidRPr="009C412A" w:rsidRDefault="008B419B" w:rsidP="008B419B">
      <w:pPr>
        <w:pStyle w:val="Heading4"/>
      </w:pPr>
      <w:r>
        <w:t xml:space="preserve">Congestion creates </w:t>
      </w:r>
      <w:r>
        <w:rPr>
          <w:u w:val="single"/>
        </w:rPr>
        <w:t>rivalrous</w:t>
      </w:r>
      <w:r>
        <w:t xml:space="preserve"> orbits. </w:t>
      </w:r>
    </w:p>
    <w:p w14:paraId="073B67DD" w14:textId="77777777" w:rsidR="008B419B" w:rsidRPr="006A7B40" w:rsidRDefault="008B419B" w:rsidP="008B419B">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0D0C4395" w14:textId="77777777" w:rsidR="008B419B" w:rsidRPr="00561197" w:rsidRDefault="008B419B" w:rsidP="008B419B">
      <w:pPr>
        <w:rPr>
          <w:sz w:val="16"/>
        </w:rPr>
      </w:pPr>
      <w:r w:rsidRPr="00561197">
        <w:rPr>
          <w:sz w:val="16"/>
        </w:rPr>
        <w:lastRenderedPageBreak/>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2A896ABF" w14:textId="77777777" w:rsidR="008B419B" w:rsidRPr="009C412A" w:rsidRDefault="008B419B" w:rsidP="008B419B">
      <w:pPr>
        <w:pStyle w:val="Heading4"/>
      </w:pPr>
      <w:r>
        <w:lastRenderedPageBreak/>
        <w:t xml:space="preserve">That triggers </w:t>
      </w:r>
      <w:r>
        <w:rPr>
          <w:u w:val="single"/>
        </w:rPr>
        <w:t>missile radars</w:t>
      </w:r>
      <w:r>
        <w:t xml:space="preserve">. </w:t>
      </w:r>
    </w:p>
    <w:p w14:paraId="74D0DD07" w14:textId="77777777" w:rsidR="008B419B" w:rsidRPr="001A09D0" w:rsidRDefault="008B419B" w:rsidP="008B419B">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0BBC45DD" w14:textId="77777777" w:rsidR="008B419B" w:rsidRDefault="008B419B" w:rsidP="008B419B">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w:t>
      </w:r>
      <w:r w:rsidRPr="00561197">
        <w:rPr>
          <w:rStyle w:val="StyleUnderline"/>
        </w:rPr>
        <w:lastRenderedPageBreak/>
        <w:t xml:space="preserve">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50D0ED8D" w14:textId="77777777" w:rsidR="008B419B" w:rsidRPr="00561197" w:rsidRDefault="008B419B" w:rsidP="008B419B">
      <w:pPr>
        <w:rPr>
          <w:sz w:val="16"/>
        </w:rPr>
      </w:pPr>
    </w:p>
    <w:p w14:paraId="7A3611E3" w14:textId="77777777" w:rsidR="008B419B" w:rsidRDefault="008B419B" w:rsidP="008B419B">
      <w:pPr>
        <w:pStyle w:val="Heading4"/>
      </w:pPr>
      <w:r w:rsidRPr="00AD0655">
        <w:rPr>
          <w:u w:val="single"/>
        </w:rPr>
        <w:t>Nuclear war</w:t>
      </w:r>
      <w:r>
        <w:t xml:space="preserve">. </w:t>
      </w:r>
    </w:p>
    <w:p w14:paraId="07591F3D" w14:textId="77777777" w:rsidR="008B419B" w:rsidRDefault="008B419B" w:rsidP="008B419B">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8" w:history="1">
        <w:r w:rsidRPr="00D92BE6">
          <w:rPr>
            <w:rStyle w:val="Hyperlink"/>
          </w:rPr>
          <w:t>https://foxtrotalpha.jalopnik.com/these-are-the-doomsday-satellites-that-detected-the-exp-1737434876</w:t>
        </w:r>
      </w:hyperlink>
      <w:r>
        <w:t>)</w:t>
      </w:r>
    </w:p>
    <w:p w14:paraId="01101EB0" w14:textId="77777777" w:rsidR="008B419B" w:rsidRPr="001F1EF8" w:rsidRDefault="008B419B" w:rsidP="008B419B">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6275E9E7" w14:textId="77777777" w:rsidR="008B419B" w:rsidRPr="001F4FB0" w:rsidRDefault="008B419B" w:rsidP="008B419B">
      <w:pPr>
        <w:pStyle w:val="Heading4"/>
        <w:rPr>
          <w:rFonts w:cs="Calibri"/>
        </w:rPr>
      </w:pPr>
      <w:r>
        <w:rPr>
          <w:rFonts w:cs="Calibri"/>
        </w:rPr>
        <w:lastRenderedPageBreak/>
        <w:t xml:space="preserve">Independently, debris hits on satellites causes Russia War. </w:t>
      </w:r>
    </w:p>
    <w:p w14:paraId="609B23F3" w14:textId="77777777" w:rsidR="008B419B" w:rsidRPr="001F4FB0" w:rsidRDefault="008B419B" w:rsidP="008B419B">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3ABF0F33" w14:textId="77777777" w:rsidR="008B419B" w:rsidRDefault="008B419B" w:rsidP="008B419B">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sidRPr="001F4FB0">
        <w:rPr>
          <w:sz w:val="16"/>
        </w:rPr>
        <w:t>similar to</w:t>
      </w:r>
      <w:proofErr w:type="gramEnd"/>
      <w:r w:rsidRPr="001F4FB0">
        <w:rPr>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 xml:space="preserve">Could the Russian military distinguish between an accident in space </w:t>
      </w:r>
      <w:r w:rsidRPr="001F4FB0">
        <w:rPr>
          <w:rStyle w:val="StyleUnderline"/>
        </w:rPr>
        <w:lastRenderedPageBreak/>
        <w:t>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w:t>
      </w:r>
      <w:proofErr w:type="gramStart"/>
      <w:r w:rsidRPr="001F4FB0">
        <w:rPr>
          <w:rStyle w:val="StyleUnderline"/>
        </w:rPr>
        <w:t>has the ability to</w:t>
      </w:r>
      <w:proofErr w:type="gramEnd"/>
      <w:r w:rsidRPr="001F4FB0">
        <w:rPr>
          <w:rStyle w:val="StyleUnderline"/>
        </w:rPr>
        <w:t xml:space="preserve">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 xml:space="preserve">a debris </w:t>
      </w:r>
      <w:proofErr w:type="gramStart"/>
      <w:r w:rsidRPr="00090F75">
        <w:rPr>
          <w:rStyle w:val="StyleUnderline"/>
          <w:highlight w:val="green"/>
        </w:rPr>
        <w:t>strike</w:t>
      </w:r>
      <w:proofErr w:type="gramEnd"/>
      <w:r w:rsidRPr="00090F75">
        <w:rPr>
          <w:rStyle w:val="StyleUnderline"/>
          <w:highlight w:val="green"/>
        </w:rPr>
        <w:t xml:space="preserv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w:t>
      </w:r>
      <w:proofErr w:type="gramStart"/>
      <w:r w:rsidRPr="001F4FB0">
        <w:rPr>
          <w:sz w:val="16"/>
        </w:rPr>
        <w:t>all of</w:t>
      </w:r>
      <w:proofErr w:type="gramEnd"/>
      <w:r w:rsidRPr="001F4FB0">
        <w:rPr>
          <w:sz w:val="16"/>
        </w:rPr>
        <w:t xml:space="preserve">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lastRenderedPageBreak/>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w:t>
      </w:r>
      <w:proofErr w:type="gramStart"/>
      <w:r w:rsidRPr="001F4FB0">
        <w:rPr>
          <w:sz w:val="16"/>
        </w:rPr>
        <w:t>all the more</w:t>
      </w:r>
      <w:proofErr w:type="gramEnd"/>
      <w:r w:rsidRPr="001F4FB0">
        <w:rPr>
          <w:sz w:val="16"/>
        </w:rPr>
        <w:t xml:space="preserve"> dangerous, because such weapons target the elements of the command system that keep leaders aware, informed and in control. As a result, the mere presence of such weapons is corrosive to the conﬁdence that allows national nuclear forces to operate safely. </w:t>
      </w:r>
    </w:p>
    <w:p w14:paraId="4EB6DCE9" w14:textId="77777777" w:rsidR="008B419B" w:rsidRPr="00146222" w:rsidRDefault="008B419B" w:rsidP="008B419B">
      <w:pPr>
        <w:pStyle w:val="Heading4"/>
      </w:pPr>
      <w:r>
        <w:t xml:space="preserve">Unchecked Commercial Appropriation </w:t>
      </w:r>
      <w:r>
        <w:rPr>
          <w:u w:val="single"/>
        </w:rPr>
        <w:t>causes</w:t>
      </w:r>
      <w:r>
        <w:t xml:space="preserve"> Space Conflicts.</w:t>
      </w:r>
    </w:p>
    <w:p w14:paraId="5845B820" w14:textId="77777777" w:rsidR="008B419B" w:rsidRPr="00BC2859" w:rsidRDefault="008B419B" w:rsidP="008B419B">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05B58988" w14:textId="77777777" w:rsidR="008B419B" w:rsidRPr="00BC2E57" w:rsidRDefault="008B419B" w:rsidP="008B419B">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BC2E57">
        <w:rPr>
          <w:rStyle w:val="StyleUnderline"/>
        </w:rPr>
        <w:t>.</w:t>
      </w:r>
      <w:r w:rsidRPr="00BC2E57">
        <w:rPr>
          <w:sz w:val="12"/>
        </w:rPr>
        <w:t xml:space="preserve"> By encouraging the international community to engage in outer space’s activities for the benefit of humankind as a whole, “some delegations” have expressed </w:t>
      </w:r>
      <w:proofErr w:type="gramStart"/>
      <w:r w:rsidRPr="00BC2E57">
        <w:rPr>
          <w:sz w:val="12"/>
        </w:rPr>
        <w:t>that states</w:t>
      </w:r>
      <w:proofErr w:type="gramEnd"/>
      <w:r w:rsidRPr="00BC2E57">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BC2E57">
        <w:rPr>
          <w:sz w:val="12"/>
        </w:rPr>
        <w:t>global commons</w:t>
      </w:r>
      <w:proofErr w:type="gramEnd"/>
      <w:r w:rsidRPr="00BC2E57">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E57">
        <w:rPr>
          <w:rStyle w:val="StyleUnderline"/>
        </w:rPr>
        <w:t xml:space="preserve">Inevitably, </w:t>
      </w:r>
      <w:r w:rsidRPr="00BC2E57">
        <w:rPr>
          <w:rStyle w:val="Emphasis"/>
          <w:highlight w:val="green"/>
        </w:rPr>
        <w:t>there are significant drawbacks</w:t>
      </w:r>
      <w:r w:rsidRPr="00BC2E57">
        <w:rPr>
          <w:rStyle w:val="StyleUnderline"/>
        </w:rPr>
        <w:t xml:space="preserve"> </w:t>
      </w:r>
      <w:r w:rsidRPr="00BC2E57">
        <w:rPr>
          <w:rStyle w:val="Emphasis"/>
          <w:highlight w:val="green"/>
        </w:rPr>
        <w:t>to</w:t>
      </w:r>
      <w:r w:rsidRPr="00BC2E57">
        <w:rPr>
          <w:rStyle w:val="StyleUnderline"/>
        </w:rPr>
        <w:t xml:space="preserve"> the </w:t>
      </w:r>
      <w:r w:rsidRPr="00BC2E57">
        <w:rPr>
          <w:rStyle w:val="Emphasis"/>
          <w:highlight w:val="green"/>
          <w:bdr w:val="single" w:sz="18" w:space="0" w:color="auto"/>
        </w:rPr>
        <w:t>commercialization of space exploration</w:t>
      </w:r>
      <w:r w:rsidRPr="00BC2E57">
        <w:rPr>
          <w:rStyle w:val="StyleUnderline"/>
        </w:rPr>
        <w:t>. These can vary, for instance, from the commercial dominance of space’s natural resources only by those</w:t>
      </w:r>
      <w:r w:rsidRPr="00BC2E57">
        <w:rPr>
          <w:sz w:val="12"/>
        </w:rPr>
        <w:t xml:space="preserve"> </w:t>
      </w:r>
      <w:r w:rsidRPr="00BC2E57">
        <w:rPr>
          <w:rStyle w:val="StyleUnderline"/>
          <w:highlight w:val="green"/>
        </w:rPr>
        <w:t>states</w:t>
      </w:r>
      <w:r w:rsidRPr="00BC2E57">
        <w:rPr>
          <w:rStyle w:val="StyleUnderline"/>
        </w:rPr>
        <w:t xml:space="preserve"> </w:t>
      </w:r>
      <w:r w:rsidRPr="00BC2E57">
        <w:rPr>
          <w:rStyle w:val="StyleUnderline"/>
          <w:highlight w:val="green"/>
        </w:rPr>
        <w:t>with</w:t>
      </w:r>
      <w:r w:rsidRPr="00BC2E57">
        <w:rPr>
          <w:rStyle w:val="StyleUnderline"/>
        </w:rPr>
        <w:t xml:space="preserve"> the </w:t>
      </w:r>
      <w:r w:rsidRPr="00BC2E57">
        <w:rPr>
          <w:rStyle w:val="Emphasis"/>
          <w:highlight w:val="green"/>
        </w:rPr>
        <w:t>technical and financial capital</w:t>
      </w:r>
      <w:r w:rsidRPr="00BC2E57">
        <w:rPr>
          <w:rStyle w:val="StyleUnderline"/>
        </w:rPr>
        <w:t xml:space="preserve"> to support space missions, to </w:t>
      </w:r>
      <w:r w:rsidRPr="00BC2E57">
        <w:rPr>
          <w:rStyle w:val="StyleUnderline"/>
          <w:highlight w:val="green"/>
        </w:rPr>
        <w:t>geopolitical competition over extraterrestrial resources</w:t>
      </w:r>
      <w:r w:rsidRPr="00BC2E57">
        <w:rPr>
          <w:rStyle w:val="StyleUnderline"/>
        </w:rPr>
        <w:t xml:space="preserve"> that </w:t>
      </w:r>
      <w:r w:rsidRPr="00BC2E57">
        <w:rPr>
          <w:rStyle w:val="Emphasis"/>
          <w:highlight w:val="green"/>
          <w:bdr w:val="single" w:sz="18" w:space="0" w:color="auto"/>
        </w:rPr>
        <w:t>threatens world peace and security</w:t>
      </w:r>
      <w:r w:rsidRPr="00BC2E57">
        <w:rPr>
          <w:rStyle w:val="StyleUnderline"/>
        </w:rPr>
        <w:t xml:space="preserve">, to the potential for the monopolization of extraterrestrial resources by states and private companies. </w:t>
      </w:r>
      <w:r w:rsidRPr="00BC2E57">
        <w:rPr>
          <w:sz w:val="12"/>
        </w:rPr>
        <w:t>As was the case during the Cold War, the Soviet Union and the United States began a Space Race in which they struggled to achieve supremacy in space exploration and domination of science</w:t>
      </w:r>
      <w:r w:rsidRPr="00BC2E57">
        <w:rPr>
          <w:rStyle w:val="StyleUnderline"/>
        </w:rPr>
        <w:t>. Today, the number of space powers has increased thanks to continual advancements in flight, combustion, and fueling technologies</w:t>
      </w:r>
      <w:r w:rsidRPr="00BC2E57">
        <w:rPr>
          <w:sz w:val="12"/>
        </w:rPr>
        <w:t xml:space="preserve">. In the three decades since the end of the Cold War, technologically advanced countries like </w:t>
      </w:r>
      <w:r w:rsidRPr="00BC2E57">
        <w:rPr>
          <w:rStyle w:val="StyleUnderline"/>
        </w:rPr>
        <w:t>China, Japan, and France</w:t>
      </w:r>
      <w:r w:rsidRPr="00BC2E57">
        <w:rPr>
          <w:sz w:val="12"/>
        </w:rPr>
        <w:t xml:space="preserve"> which previously had no space program have successfully navigated to the top tier of space-faring agencies and programs. </w:t>
      </w:r>
      <w:r w:rsidRPr="00BC2E57">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BC2E57">
        <w:rPr>
          <w:rStyle w:val="Emphasis"/>
        </w:rPr>
        <w:t>powers are monopolizing</w:t>
      </w:r>
      <w:r w:rsidRPr="00BC2E57">
        <w:rPr>
          <w:rStyle w:val="StyleUnderline"/>
        </w:rPr>
        <w:t xml:space="preserve"> space and reinforcing the inequality gap between states that do not have sufficient economic and technological capacity to invest</w:t>
      </w:r>
      <w:r w:rsidRPr="00BC2E57">
        <w:rPr>
          <w:sz w:val="12"/>
        </w:rPr>
        <w:t xml:space="preserve">. </w:t>
      </w:r>
      <w:r w:rsidRPr="00BC2E57">
        <w:rPr>
          <w:rStyle w:val="StyleUnderline"/>
        </w:rPr>
        <w:t xml:space="preserve">With </w:t>
      </w:r>
      <w:r w:rsidRPr="00BC2E57">
        <w:rPr>
          <w:rStyle w:val="StyleUnderline"/>
          <w:highlight w:val="green"/>
        </w:rPr>
        <w:t>new actors</w:t>
      </w:r>
      <w:r w:rsidRPr="00BC2E57">
        <w:rPr>
          <w:rStyle w:val="StyleUnderline"/>
        </w:rPr>
        <w:t xml:space="preserve"> on the game stage, </w:t>
      </w:r>
      <w:r w:rsidRPr="00BC2E57">
        <w:rPr>
          <w:rStyle w:val="Emphasis"/>
          <w:highlight w:val="green"/>
        </w:rPr>
        <w:t>conflicts of interest may arise</w:t>
      </w:r>
      <w:r w:rsidRPr="00BC2E57">
        <w:rPr>
          <w:rStyle w:val="StyleUnderline"/>
        </w:rPr>
        <w:t xml:space="preserve">. </w:t>
      </w:r>
      <w:r w:rsidRPr="00BC2E57">
        <w:rPr>
          <w:rStyle w:val="Emphasis"/>
        </w:rPr>
        <w:t xml:space="preserve">There is a risk that each actor adopts a kind of short-term Realist approach to </w:t>
      </w:r>
      <w:r w:rsidRPr="00BC2E57">
        <w:rPr>
          <w:rStyle w:val="Emphasis"/>
        </w:rPr>
        <w:lastRenderedPageBreak/>
        <w:t>space policy — one which is driven by self-interest in reaping the greatest benefits of extraterrestrial exploration and commercialization while controlling access to others</w:t>
      </w:r>
      <w:r w:rsidRPr="00BC2E57">
        <w:rPr>
          <w:sz w:val="12"/>
        </w:rPr>
        <w:t xml:space="preserve">. If unmitigated, states may choose to militarize outer space to gain a strategic edge over competitors and adversaries. This process has already begun. </w:t>
      </w:r>
      <w:r w:rsidRPr="00BC2E57">
        <w:rPr>
          <w:rStyle w:val="StyleUnderline"/>
        </w:rPr>
        <w:t>Under the Trump administration, the Pentagon established the U.S. Space Force as a new branch of the Armed Forces to protect the country and allied interests in space.</w:t>
      </w:r>
      <w:r w:rsidRPr="00BC2E57">
        <w:rPr>
          <w:sz w:val="12"/>
        </w:rPr>
        <w:t xml:space="preserve"> </w:t>
      </w:r>
      <w:r w:rsidRPr="00BC2E57">
        <w:rPr>
          <w:rStyle w:val="StyleUnderline"/>
        </w:rPr>
        <w:t>Already, Delta 4 — one of the U.S. Space Force’s missions — conducts strategic and theater missile warnings, manages weapon systems, and provides information to missile defense forces</w:t>
      </w:r>
      <w:r w:rsidRPr="00BC2E57">
        <w:rPr>
          <w:sz w:val="12"/>
        </w:rPr>
        <w:t xml:space="preserve">. The measure shows that for the U.S., outer space is not only a domain of scientific exploration but has the potential to become increasingly securitized. With </w:t>
      </w:r>
      <w:r w:rsidRPr="00BC2E57">
        <w:rPr>
          <w:rStyle w:val="StyleUnderline"/>
        </w:rPr>
        <w:t xml:space="preserve">the impending expiration of the Strategic Arms Reduction Treaty (START) between the U.S. and Russia on February 5, 2021, </w:t>
      </w:r>
      <w:proofErr w:type="gramStart"/>
      <w:r w:rsidRPr="00BC2E57">
        <w:rPr>
          <w:rStyle w:val="StyleUnderline"/>
        </w:rPr>
        <w:t>a number of</w:t>
      </w:r>
      <w:proofErr w:type="gramEnd"/>
      <w:r w:rsidRPr="00BC2E57">
        <w:rPr>
          <w:rStyle w:val="StyleUnderline"/>
        </w:rPr>
        <w:t xml:space="preserve"> security dilemmas could arise</w:t>
      </w:r>
      <w:r w:rsidRPr="00BC2E57">
        <w:rPr>
          <w:sz w:val="12"/>
        </w:rPr>
        <w:t xml:space="preserve">. </w:t>
      </w:r>
      <w:r w:rsidRPr="00BC2E57">
        <w:rPr>
          <w:rStyle w:val="StyleUnderline"/>
        </w:rPr>
        <w:t xml:space="preserve">If the world’s two largest nuclear powers do not edge toward extending the treaty, </w:t>
      </w:r>
      <w:r w:rsidRPr="00BC2E57">
        <w:rPr>
          <w:rStyle w:val="StyleUnderline"/>
          <w:highlight w:val="green"/>
        </w:rPr>
        <w:t>Washington and Moscow</w:t>
      </w:r>
      <w:r w:rsidRPr="00BC2E57">
        <w:rPr>
          <w:rStyle w:val="StyleUnderline"/>
        </w:rPr>
        <w:t xml:space="preserve"> risk </w:t>
      </w:r>
      <w:r w:rsidRPr="00BC2E57">
        <w:rPr>
          <w:rStyle w:val="StyleUnderline"/>
          <w:highlight w:val="green"/>
        </w:rPr>
        <w:t>return</w:t>
      </w:r>
      <w:r w:rsidRPr="00BC2E57">
        <w:rPr>
          <w:rStyle w:val="StyleUnderline"/>
        </w:rPr>
        <w:t xml:space="preserve">ing </w:t>
      </w:r>
      <w:r w:rsidRPr="00BC2E57">
        <w:rPr>
          <w:rStyle w:val="StyleUnderline"/>
          <w:highlight w:val="green"/>
        </w:rPr>
        <w:t>to</w:t>
      </w:r>
      <w:r w:rsidRPr="00BC2E57">
        <w:rPr>
          <w:rStyle w:val="StyleUnderline"/>
        </w:rPr>
        <w:t xml:space="preserve"> the era of unrestricted </w:t>
      </w:r>
      <w:r w:rsidRPr="00BC2E57">
        <w:rPr>
          <w:rStyle w:val="StyleUnderline"/>
          <w:highlight w:val="green"/>
        </w:rPr>
        <w:t>expansion</w:t>
      </w:r>
      <w:r w:rsidRPr="00BC2E57">
        <w:rPr>
          <w:rStyle w:val="StyleUnderline"/>
        </w:rPr>
        <w:t xml:space="preserve"> </w:t>
      </w:r>
      <w:r w:rsidRPr="00BC2E57">
        <w:rPr>
          <w:rStyle w:val="StyleUnderline"/>
          <w:highlight w:val="green"/>
        </w:rPr>
        <w:t>of</w:t>
      </w:r>
      <w:r w:rsidRPr="00BC2E57">
        <w:rPr>
          <w:rStyle w:val="StyleUnderline"/>
        </w:rPr>
        <w:t xml:space="preserve"> launch platforms and </w:t>
      </w:r>
      <w:r w:rsidRPr="00BC2E57">
        <w:rPr>
          <w:rStyle w:val="StyleUnderline"/>
          <w:highlight w:val="green"/>
        </w:rPr>
        <w:t>strategically-deployed nuclear warheads</w:t>
      </w:r>
      <w:r w:rsidRPr="00BC2E57">
        <w:rPr>
          <w:rStyle w:val="StyleUnderline"/>
        </w:rPr>
        <w:t xml:space="preserve"> — potentially </w:t>
      </w:r>
      <w:r w:rsidRPr="00BC2E57">
        <w:rPr>
          <w:rStyle w:val="StyleUnderline"/>
          <w:highlight w:val="green"/>
        </w:rPr>
        <w:t>with</w:t>
      </w:r>
      <w:r w:rsidRPr="00BC2E57">
        <w:rPr>
          <w:rStyle w:val="StyleUnderline"/>
        </w:rPr>
        <w:t xml:space="preserve"> the aid of </w:t>
      </w:r>
      <w:r w:rsidRPr="00BC2E57">
        <w:rPr>
          <w:rStyle w:val="StyleUnderline"/>
          <w:highlight w:val="green"/>
        </w:rPr>
        <w:t>military infrastructure</w:t>
      </w:r>
      <w:r w:rsidRPr="00BC2E57">
        <w:rPr>
          <w:rStyle w:val="StyleUnderline"/>
        </w:rPr>
        <w:t xml:space="preserve"> </w:t>
      </w:r>
      <w:r w:rsidRPr="00BC2E57">
        <w:rPr>
          <w:rStyle w:val="StyleUnderline"/>
          <w:highlight w:val="green"/>
        </w:rPr>
        <w:t>in</w:t>
      </w:r>
      <w:r w:rsidRPr="00BC2E57">
        <w:rPr>
          <w:rStyle w:val="StyleUnderline"/>
        </w:rPr>
        <w:t xml:space="preserve"> </w:t>
      </w:r>
      <w:r w:rsidRPr="00BC2E57">
        <w:rPr>
          <w:rStyle w:val="Emphasis"/>
          <w:highlight w:val="green"/>
        </w:rPr>
        <w:t>space</w:t>
      </w:r>
      <w:r w:rsidRPr="00BC2E57">
        <w:rPr>
          <w:rStyle w:val="StyleUnderline"/>
        </w:rPr>
        <w:t>.</w:t>
      </w:r>
      <w:r w:rsidRPr="00BC2E57">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BC2E57">
        <w:rPr>
          <w:rStyle w:val="StyleUnderline"/>
        </w:rPr>
        <w:t xml:space="preserve">More than the risk of the securitization of space, state, and private actors could begin to claim exclusive legal rights over the resources they discover. </w:t>
      </w:r>
      <w:r w:rsidRPr="00BC2E57">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BC2E57">
        <w:rPr>
          <w:rStyle w:val="StyleUnderline"/>
        </w:rPr>
        <w:t xml:space="preserve">private investment in space activities, or the emergence of non-state private enterprises operating in space. As a result, </w:t>
      </w:r>
      <w:r w:rsidRPr="00BC2E57">
        <w:rPr>
          <w:rStyle w:val="StyleUnderline"/>
          <w:highlight w:val="green"/>
        </w:rPr>
        <w:t>private enterprises</w:t>
      </w:r>
      <w:r w:rsidRPr="00BC2E57">
        <w:rPr>
          <w:rStyle w:val="StyleUnderline"/>
        </w:rPr>
        <w:t xml:space="preserve"> operating in the vacuum of space also </w:t>
      </w:r>
      <w:r w:rsidRPr="00BC2E57">
        <w:rPr>
          <w:rStyle w:val="Emphasis"/>
          <w:highlight w:val="green"/>
        </w:rPr>
        <w:t>float in an unstable legal vacuum</w:t>
      </w:r>
      <w:r w:rsidRPr="00BC2E57">
        <w:rPr>
          <w:rStyle w:val="StyleUnderline"/>
        </w:rPr>
        <w:t xml:space="preserve"> which </w:t>
      </w:r>
      <w:r w:rsidRPr="00BC2E57">
        <w:rPr>
          <w:rStyle w:val="Emphasis"/>
          <w:highlight w:val="green"/>
          <w:bdr w:val="single" w:sz="18" w:space="0" w:color="auto"/>
        </w:rPr>
        <w:t>threatens to implode in geopolitical competition</w:t>
      </w:r>
      <w:r w:rsidRPr="00BC2E57">
        <w:rPr>
          <w:rStyle w:val="StyleUnderline"/>
        </w:rPr>
        <w:t xml:space="preserve">. Beyond Stars and States In an </w:t>
      </w:r>
      <w:r w:rsidRPr="00BC2E57">
        <w:rPr>
          <w:rStyle w:val="Emphasis"/>
          <w:highlight w:val="green"/>
        </w:rPr>
        <w:t>increasingly commercial outer space</w:t>
      </w:r>
      <w:r w:rsidRPr="00BC2E57">
        <w:rPr>
          <w:rStyle w:val="StyleUnderline"/>
        </w:rPr>
        <w:t xml:space="preserve"> in which there are </w:t>
      </w:r>
      <w:r w:rsidRPr="00BC2E57">
        <w:rPr>
          <w:rStyle w:val="Emphasis"/>
          <w:highlight w:val="green"/>
        </w:rPr>
        <w:t>no set limits to the exploitation of resources or claim to property</w:t>
      </w:r>
      <w:r w:rsidRPr="00BC2E57">
        <w:rPr>
          <w:rStyle w:val="StyleUnderline"/>
        </w:rPr>
        <w:t xml:space="preserve">, states and private companies will inevitably pursue the development of new extraterrestrial industries to suit their </w:t>
      </w:r>
      <w:proofErr w:type="spellStart"/>
      <w:r w:rsidRPr="00BC2E57">
        <w:rPr>
          <w:rStyle w:val="StyleUnderline"/>
        </w:rPr>
        <w:t>geoeconomic</w:t>
      </w:r>
      <w:proofErr w:type="spellEnd"/>
      <w:r w:rsidRPr="00BC2E57">
        <w:rPr>
          <w:rStyle w:val="StyleUnderline"/>
        </w:rPr>
        <w:t xml:space="preserve"> interests. If unchecked, the legal protection of outer space as a domain of exploration for the benefit of all humanity </w:t>
      </w:r>
      <w:r w:rsidRPr="00BC2E57">
        <w:rPr>
          <w:rStyle w:val="Emphasis"/>
          <w:highlight w:val="green"/>
        </w:rPr>
        <w:t>would functionally fail</w:t>
      </w:r>
      <w:r w:rsidRPr="00BC2E57">
        <w:rPr>
          <w:sz w:val="12"/>
        </w:rPr>
        <w:t xml:space="preserve">. To </w:t>
      </w:r>
      <w:r w:rsidRPr="00BC2E57">
        <w:rPr>
          <w:rStyle w:val="StyleUnderline"/>
        </w:rPr>
        <w:t xml:space="preserve">protect investments and profit from national space industries, </w:t>
      </w:r>
      <w:r w:rsidRPr="00BC2E57">
        <w:rPr>
          <w:rStyle w:val="StyleUnderline"/>
          <w:highlight w:val="green"/>
        </w:rPr>
        <w:t>states</w:t>
      </w:r>
      <w:r w:rsidRPr="00BC2E57">
        <w:rPr>
          <w:rStyle w:val="StyleUnderline"/>
        </w:rPr>
        <w:t xml:space="preserve"> would likely </w:t>
      </w:r>
      <w:r w:rsidRPr="00BC2E57">
        <w:rPr>
          <w:rStyle w:val="StyleUnderline"/>
          <w:b/>
          <w:bCs/>
          <w:highlight w:val="green"/>
          <w:bdr w:val="single" w:sz="18" w:space="0" w:color="auto"/>
        </w:rPr>
        <w:t>resort to military force</w:t>
      </w:r>
      <w:r w:rsidRPr="00BC2E57">
        <w:rPr>
          <w:rStyle w:val="StyleUnderline"/>
          <w:highlight w:val="green"/>
        </w:rPr>
        <w:t xml:space="preserve"> to protect</w:t>
      </w:r>
      <w:r w:rsidRPr="00BC2E57">
        <w:rPr>
          <w:rStyle w:val="StyleUnderline"/>
        </w:rPr>
        <w:t xml:space="preserve"> and secure private </w:t>
      </w:r>
      <w:r w:rsidRPr="00BC2E57">
        <w:rPr>
          <w:rStyle w:val="StyleUnderline"/>
          <w:highlight w:val="green"/>
        </w:rPr>
        <w:t>assets</w:t>
      </w:r>
      <w:r w:rsidRPr="00BC2E57">
        <w:rPr>
          <w:sz w:val="12"/>
        </w:rPr>
        <w:t xml:space="preserve">. Over time, space would ultimately become a fourth border domain over which states claim, exercise, and defend sovereignty — including </w:t>
      </w:r>
      <w:proofErr w:type="gramStart"/>
      <w:r w:rsidRPr="00BC2E57">
        <w:rPr>
          <w:sz w:val="12"/>
        </w:rPr>
        <w:t>through the use of</w:t>
      </w:r>
      <w:proofErr w:type="gramEnd"/>
      <w:r w:rsidRPr="00BC2E57">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BC2E57">
        <w:rPr>
          <w:rStyle w:val="StyleUnderline"/>
        </w:rPr>
        <w:t xml:space="preserve">The </w:t>
      </w:r>
      <w:r w:rsidRPr="00BC2E57">
        <w:rPr>
          <w:rStyle w:val="StyleUnderline"/>
          <w:highlight w:val="green"/>
        </w:rPr>
        <w:t xml:space="preserve">potential rewards </w:t>
      </w:r>
      <w:r w:rsidRPr="00BC2E57">
        <w:rPr>
          <w:rStyle w:val="StyleUnderline"/>
        </w:rPr>
        <w:t xml:space="preserve">— both technological and environmental — that could come from investment in the harvesting of resources in space </w:t>
      </w:r>
      <w:r w:rsidRPr="00BC2E57">
        <w:rPr>
          <w:rStyle w:val="StyleUnderline"/>
          <w:highlight w:val="green"/>
        </w:rPr>
        <w:t>are immense</w:t>
      </w:r>
      <w:r w:rsidRPr="00BC2E57">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BC2E57">
        <w:rPr>
          <w:rStyle w:val="Emphasis"/>
          <w:highlight w:val="green"/>
        </w:rPr>
        <w:t>only remedy</w:t>
      </w:r>
      <w:r w:rsidRPr="00BC2E57">
        <w:rPr>
          <w:rStyle w:val="Emphasis"/>
        </w:rPr>
        <w:t xml:space="preserve"> for the lack of legal governance over commercial activity in space is the creation of new international laws </w:t>
      </w:r>
      <w:r w:rsidRPr="00BC2E57">
        <w:rPr>
          <w:sz w:val="12"/>
        </w:rPr>
        <w:t>through a comprehensive international treaty on commercial operations in space. The new treaty must</w:t>
      </w:r>
      <w:r w:rsidRPr="00BC2E57">
        <w:rPr>
          <w:rStyle w:val="StyleUnderline"/>
        </w:rPr>
        <w:t xml:space="preserve"> </w:t>
      </w:r>
      <w:r w:rsidRPr="00BC2E57">
        <w:rPr>
          <w:rStyle w:val="StyleUnderline"/>
          <w:highlight w:val="green"/>
        </w:rPr>
        <w:t>expressly regulate commercial activities</w:t>
      </w:r>
      <w:r w:rsidRPr="00BC2E57">
        <w:rPr>
          <w:rStyle w:val="StyleUnderline"/>
        </w:rPr>
        <w:t xml:space="preserve"> by states and private companies, enshrine an international liability </w:t>
      </w:r>
      <w:r w:rsidRPr="00BC2E57">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2069DB15" w14:textId="77777777" w:rsidR="008B419B" w:rsidRPr="00BC2E57" w:rsidRDefault="008B419B" w:rsidP="008B419B">
      <w:pPr>
        <w:pStyle w:val="Heading4"/>
      </w:pPr>
      <w:r w:rsidRPr="00BC2E57">
        <w:lastRenderedPageBreak/>
        <w:t xml:space="preserve">Space War cause </w:t>
      </w:r>
      <w:r w:rsidRPr="00BC2E57">
        <w:rPr>
          <w:u w:val="single"/>
        </w:rPr>
        <w:t>Nuclear War</w:t>
      </w:r>
      <w:r w:rsidRPr="00BC2E57">
        <w:t>.</w:t>
      </w:r>
    </w:p>
    <w:p w14:paraId="180682B5" w14:textId="77777777" w:rsidR="008B419B" w:rsidRPr="00BC2E57" w:rsidRDefault="008B419B" w:rsidP="008B419B">
      <w:r w:rsidRPr="00BC2E57">
        <w:rPr>
          <w:rStyle w:val="Style13ptBold"/>
        </w:rPr>
        <w:t>Gallagher 15</w:t>
      </w:r>
      <w:r w:rsidRPr="00BC2E57">
        <w:t xml:space="preserve"> “Antisatellite warfare without nuclear risk: A mirage” </w:t>
      </w:r>
      <w:hyperlink r:id="rId10" w:history="1">
        <w:r w:rsidRPr="00BC2E57">
          <w:rPr>
            <w:rStyle w:val="Hyperlink"/>
          </w:rPr>
          <w:t>http://thebulletin.org/space-weapons-and-risk-nuclear-exchanges8346</w:t>
        </w:r>
      </w:hyperlink>
      <w:r w:rsidRPr="00BC2E57">
        <w:rPr>
          <w:rStyle w:val="Hyperlink"/>
        </w:rPr>
        <w:t xml:space="preserve"> (</w:t>
      </w:r>
      <w:r w:rsidRPr="00BC2E57">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4CD11792" w14:textId="77777777" w:rsidR="008B419B" w:rsidRPr="00BC2E57" w:rsidRDefault="008B419B" w:rsidP="008B419B">
      <w:pPr>
        <w:rPr>
          <w:sz w:val="16"/>
        </w:rPr>
      </w:pPr>
      <w:r w:rsidRPr="00BC2E57">
        <w:rPr>
          <w:rStyle w:val="StyleUnderline"/>
        </w:rPr>
        <w:t xml:space="preserve">In recent decades, however, </w:t>
      </w:r>
      <w:r w:rsidRPr="00BC2E57">
        <w:rPr>
          <w:rStyle w:val="Emphasis"/>
          <w:highlight w:val="green"/>
        </w:rPr>
        <w:t>as space-based</w:t>
      </w:r>
      <w:r w:rsidRPr="00BC2E57">
        <w:rPr>
          <w:rStyle w:val="StyleUnderline"/>
        </w:rPr>
        <w:t xml:space="preserve"> reconnaissance, communication, and targeting </w:t>
      </w:r>
      <w:r w:rsidRPr="00BC2E57">
        <w:rPr>
          <w:rStyle w:val="Emphasis"/>
          <w:highlight w:val="green"/>
        </w:rPr>
        <w:t>capabilities</w:t>
      </w:r>
      <w:r w:rsidRPr="00BC2E57">
        <w:rPr>
          <w:rStyle w:val="StyleUnderline"/>
        </w:rPr>
        <w:t xml:space="preserve"> </w:t>
      </w:r>
      <w:r w:rsidRPr="00BC2E57">
        <w:rPr>
          <w:rStyle w:val="Emphasis"/>
          <w:highlight w:val="green"/>
          <w:bdr w:val="single" w:sz="18" w:space="0" w:color="auto"/>
        </w:rPr>
        <w:t>have become integral</w:t>
      </w:r>
      <w:r w:rsidRPr="00BC2E57">
        <w:rPr>
          <w:rStyle w:val="StyleUnderline"/>
        </w:rPr>
        <w:t xml:space="preserve"> </w:t>
      </w:r>
      <w:r w:rsidRPr="00BC2E57">
        <w:rPr>
          <w:rStyle w:val="Emphasis"/>
          <w:highlight w:val="green"/>
        </w:rPr>
        <w:t>elements of modern military operations</w:t>
      </w:r>
      <w:r w:rsidRPr="00BC2E57">
        <w:rPr>
          <w:rStyle w:val="StyleUnderline"/>
        </w:rPr>
        <w:t xml:space="preserve">, strategists and policy makers have </w:t>
      </w:r>
      <w:r w:rsidRPr="00BC2E57">
        <w:rPr>
          <w:rStyle w:val="Emphasis"/>
          <w:highlight w:val="green"/>
        </w:rPr>
        <w:t>explored whether</w:t>
      </w:r>
      <w:r w:rsidRPr="00BC2E57">
        <w:rPr>
          <w:rStyle w:val="StyleUnderline"/>
        </w:rPr>
        <w:t xml:space="preserve"> carrying out </w:t>
      </w:r>
      <w:r w:rsidRPr="00BC2E57">
        <w:rPr>
          <w:rStyle w:val="Emphasis"/>
          <w:highlight w:val="green"/>
        </w:rPr>
        <w:t>antisatellite attacks</w:t>
      </w:r>
      <w:r w:rsidRPr="00BC2E57">
        <w:rPr>
          <w:rStyle w:val="StyleUnderline"/>
        </w:rPr>
        <w:t xml:space="preserve"> </w:t>
      </w:r>
      <w:r w:rsidRPr="00BC2E57">
        <w:rPr>
          <w:rStyle w:val="Emphasis"/>
          <w:highlight w:val="green"/>
        </w:rPr>
        <w:t>could confer</w:t>
      </w:r>
      <w:r w:rsidRPr="00BC2E57">
        <w:rPr>
          <w:rStyle w:val="StyleUnderline"/>
        </w:rPr>
        <w:t xml:space="preserve"> major </w:t>
      </w:r>
      <w:r w:rsidRPr="00BC2E57">
        <w:rPr>
          <w:rStyle w:val="Emphasis"/>
          <w:highlight w:val="green"/>
        </w:rPr>
        <w:t xml:space="preserve">military advantages without </w:t>
      </w:r>
      <w:r w:rsidRPr="00BC2E57">
        <w:rPr>
          <w:rStyle w:val="Emphasis"/>
          <w:highlight w:val="green"/>
          <w:bdr w:val="single" w:sz="18" w:space="0" w:color="auto"/>
        </w:rPr>
        <w:t>increasing the risk of nuclear war</w:t>
      </w:r>
      <w:r w:rsidRPr="00BC2E57">
        <w:rPr>
          <w:sz w:val="16"/>
          <w:bdr w:val="single" w:sz="18" w:space="0" w:color="auto"/>
        </w:rPr>
        <w:t>.</w:t>
      </w:r>
      <w:r w:rsidRPr="00BC2E57">
        <w:rPr>
          <w:sz w:val="16"/>
        </w:rPr>
        <w:t xml:space="preserve"> In theory, the answer might be yes. </w:t>
      </w:r>
      <w:r w:rsidRPr="00BC2E57">
        <w:rPr>
          <w:rStyle w:val="StyleUnderline"/>
        </w:rPr>
        <w:t xml:space="preserve">In practice, </w:t>
      </w:r>
      <w:r w:rsidRPr="00BC2E57">
        <w:rPr>
          <w:rStyle w:val="Emphasis"/>
          <w:highlight w:val="green"/>
          <w:bdr w:val="single" w:sz="18" w:space="0" w:color="auto"/>
        </w:rPr>
        <w:t>it is almost certainly no</w:t>
      </w:r>
      <w:r w:rsidRPr="00BC2E57">
        <w:rPr>
          <w:rStyle w:val="StyleUnderline"/>
        </w:rPr>
        <w:t>.</w:t>
      </w:r>
      <w:r w:rsidRPr="00BC2E57">
        <w:rPr>
          <w:sz w:val="16"/>
        </w:rPr>
        <w:t xml:space="preserve"> Hyping threats. No country has ever deliberately and destructively attacked a satellite belonging to another country (though nations have sometimes interfered with satellites' radio transmissions). </w:t>
      </w:r>
      <w:r w:rsidRPr="00BC2E57">
        <w:rPr>
          <w:rStyle w:val="StyleUnderline"/>
        </w:rPr>
        <w:t xml:space="preserve">But </w:t>
      </w:r>
      <w:r w:rsidRPr="00BC2E57">
        <w:rPr>
          <w:rStyle w:val="Emphasis"/>
          <w:highlight w:val="green"/>
        </w:rPr>
        <w:t>the U</w:t>
      </w:r>
      <w:r w:rsidRPr="00BC2E57">
        <w:rPr>
          <w:rStyle w:val="StyleUnderline"/>
        </w:rPr>
        <w:t xml:space="preserve">nited </w:t>
      </w:r>
      <w:r w:rsidRPr="00BC2E57">
        <w:rPr>
          <w:rStyle w:val="Emphasis"/>
          <w:highlight w:val="green"/>
        </w:rPr>
        <w:t>S</w:t>
      </w:r>
      <w:r w:rsidRPr="00BC2E57">
        <w:rPr>
          <w:rStyle w:val="StyleUnderline"/>
        </w:rPr>
        <w:t xml:space="preserve">tates, </w:t>
      </w:r>
      <w:r w:rsidRPr="00BC2E57">
        <w:rPr>
          <w:rStyle w:val="Emphasis"/>
          <w:highlight w:val="green"/>
        </w:rPr>
        <w:t>Russia</w:t>
      </w:r>
      <w:r w:rsidRPr="00BC2E57">
        <w:rPr>
          <w:rStyle w:val="StyleUnderline"/>
        </w:rPr>
        <w:t xml:space="preserve">, and </w:t>
      </w:r>
      <w:r w:rsidRPr="00BC2E57">
        <w:rPr>
          <w:rStyle w:val="Emphasis"/>
          <w:highlight w:val="green"/>
        </w:rPr>
        <w:t>China</w:t>
      </w:r>
      <w:r w:rsidRPr="00BC2E57">
        <w:rPr>
          <w:rStyle w:val="StyleUnderline"/>
        </w:rPr>
        <w:t xml:space="preserve"> </w:t>
      </w:r>
      <w:r w:rsidRPr="00BC2E57">
        <w:rPr>
          <w:rStyle w:val="Emphasis"/>
          <w:highlight w:val="green"/>
        </w:rPr>
        <w:t>have</w:t>
      </w:r>
      <w:r w:rsidRPr="00BC2E57">
        <w:rPr>
          <w:rStyle w:val="StyleUnderline"/>
        </w:rPr>
        <w:t xml:space="preserve"> all tested advanced </w:t>
      </w:r>
      <w:r w:rsidRPr="00BC2E57">
        <w:rPr>
          <w:rStyle w:val="Emphasis"/>
          <w:highlight w:val="green"/>
        </w:rPr>
        <w:t>kinetic antisatellite weapons,</w:t>
      </w:r>
      <w:r w:rsidRPr="00BC2E57">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BC2E57">
        <w:rPr>
          <w:rStyle w:val="Emphasis"/>
          <w:highlight w:val="green"/>
        </w:rPr>
        <w:t>Because the U</w:t>
      </w:r>
      <w:r w:rsidRPr="00BC2E57">
        <w:rPr>
          <w:rStyle w:val="StyleUnderline"/>
        </w:rPr>
        <w:t xml:space="preserve">nited </w:t>
      </w:r>
      <w:r w:rsidRPr="00BC2E57">
        <w:rPr>
          <w:rStyle w:val="Emphasis"/>
          <w:highlight w:val="green"/>
        </w:rPr>
        <w:t>S</w:t>
      </w:r>
      <w:r w:rsidRPr="00BC2E57">
        <w:rPr>
          <w:rStyle w:val="StyleUnderline"/>
        </w:rPr>
        <w:t xml:space="preserve">tates </w:t>
      </w:r>
      <w:r w:rsidRPr="00BC2E57">
        <w:rPr>
          <w:rStyle w:val="Emphasis"/>
          <w:highlight w:val="green"/>
        </w:rPr>
        <w:t>depends heavily on space</w:t>
      </w:r>
      <w:r w:rsidRPr="00BC2E57">
        <w:rPr>
          <w:rStyle w:val="StyleUnderline"/>
        </w:rPr>
        <w:t xml:space="preserve"> </w:t>
      </w:r>
      <w:r w:rsidRPr="00BC2E57">
        <w:rPr>
          <w:rStyle w:val="Emphasis"/>
          <w:highlight w:val="green"/>
        </w:rPr>
        <w:t>for</w:t>
      </w:r>
      <w:r w:rsidRPr="00BC2E57">
        <w:rPr>
          <w:rStyle w:val="StyleUnderline"/>
        </w:rPr>
        <w:t xml:space="preserve"> its terrestrial </w:t>
      </w:r>
      <w:r w:rsidRPr="00BC2E57">
        <w:rPr>
          <w:rStyle w:val="Emphasis"/>
          <w:highlight w:val="green"/>
        </w:rPr>
        <w:t>military superiority</w:t>
      </w:r>
      <w:r w:rsidRPr="00BC2E57">
        <w:rPr>
          <w:rStyle w:val="StyleUnderline"/>
        </w:rPr>
        <w:t xml:space="preserve">, some US strategists have predicted that potential </w:t>
      </w:r>
      <w:r w:rsidRPr="00BC2E57">
        <w:rPr>
          <w:rStyle w:val="Emphasis"/>
          <w:highlight w:val="green"/>
        </w:rPr>
        <w:t>adversaries</w:t>
      </w:r>
      <w:r w:rsidRPr="00BC2E57">
        <w:rPr>
          <w:rStyle w:val="StyleUnderline"/>
        </w:rPr>
        <w:t xml:space="preserve"> </w:t>
      </w:r>
      <w:r w:rsidRPr="00BC2E57">
        <w:rPr>
          <w:rStyle w:val="Emphasis"/>
          <w:highlight w:val="green"/>
        </w:rPr>
        <w:t xml:space="preserve">will try to neutralize US advantages </w:t>
      </w:r>
      <w:r w:rsidRPr="00BC2E57">
        <w:rPr>
          <w:rStyle w:val="Emphasis"/>
          <w:highlight w:val="green"/>
          <w:bdr w:val="single" w:sz="18" w:space="0" w:color="auto"/>
        </w:rPr>
        <w:t>by attacking satellites</w:t>
      </w:r>
      <w:r w:rsidRPr="00BC2E57">
        <w:rPr>
          <w:rStyle w:val="StyleUnderline"/>
        </w:rPr>
        <w:t>.</w:t>
      </w:r>
      <w:r w:rsidRPr="00BC2E57">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BC2E57">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BC2E57">
        <w:rPr>
          <w:rStyle w:val="Emphasis"/>
          <w:highlight w:val="green"/>
        </w:rPr>
        <w:t>. If any nation</w:t>
      </w:r>
      <w:r w:rsidRPr="00BC2E57">
        <w:rPr>
          <w:rStyle w:val="StyleUnderline"/>
        </w:rPr>
        <w:t xml:space="preserve">, for whatever reason, </w:t>
      </w:r>
      <w:r w:rsidRPr="00BC2E57">
        <w:rPr>
          <w:rStyle w:val="Emphasis"/>
          <w:highlight w:val="green"/>
        </w:rPr>
        <w:t>launched an attack on</w:t>
      </w:r>
      <w:r w:rsidRPr="00BC2E57">
        <w:rPr>
          <w:rStyle w:val="StyleUnderline"/>
        </w:rPr>
        <w:t xml:space="preserve"> a second nation's </w:t>
      </w:r>
      <w:r w:rsidRPr="00BC2E57">
        <w:rPr>
          <w:rStyle w:val="Emphasis"/>
          <w:highlight w:val="green"/>
        </w:rPr>
        <w:t>satellites</w:t>
      </w:r>
      <w:r w:rsidRPr="00BC2E57">
        <w:rPr>
          <w:rStyle w:val="StyleUnderline"/>
        </w:rPr>
        <w:t xml:space="preserve">, </w:t>
      </w:r>
      <w:r w:rsidRPr="00BC2E57">
        <w:rPr>
          <w:rStyle w:val="Emphasis"/>
          <w:highlight w:val="green"/>
        </w:rPr>
        <w:t>nuclear retaliation</w:t>
      </w:r>
      <w:r w:rsidRPr="00BC2E57">
        <w:rPr>
          <w:rStyle w:val="StyleUnderline"/>
        </w:rPr>
        <w:t xml:space="preserve"> against terrestrial targets </w:t>
      </w:r>
      <w:r w:rsidRPr="00BC2E57">
        <w:rPr>
          <w:rStyle w:val="Emphasis"/>
          <w:highlight w:val="green"/>
        </w:rPr>
        <w:t>would be</w:t>
      </w:r>
      <w:r w:rsidRPr="00BC2E57">
        <w:rPr>
          <w:rStyle w:val="StyleUnderline"/>
        </w:rPr>
        <w:t xml:space="preserve"> an </w:t>
      </w:r>
      <w:r w:rsidRPr="00BC2E57">
        <w:rPr>
          <w:rStyle w:val="Emphasis"/>
          <w:highlight w:val="green"/>
        </w:rPr>
        <w:t>irrational</w:t>
      </w:r>
      <w:r w:rsidRPr="00BC2E57">
        <w:rPr>
          <w:rStyle w:val="StyleUnderline"/>
        </w:rPr>
        <w:t xml:space="preserve"> response.</w:t>
      </w:r>
      <w:r w:rsidRPr="00BC2E57">
        <w:rPr>
          <w:sz w:val="16"/>
        </w:rPr>
        <w:t xml:space="preserve"> </w:t>
      </w:r>
      <w:r w:rsidRPr="00BC2E57">
        <w:rPr>
          <w:rStyle w:val="Emphasis"/>
          <w:highlight w:val="green"/>
        </w:rPr>
        <w:t>But powerful countries</w:t>
      </w:r>
      <w:r w:rsidRPr="00BC2E57">
        <w:rPr>
          <w:rStyle w:val="StyleUnderline"/>
        </w:rPr>
        <w:t xml:space="preserve"> do sometimes </w:t>
      </w:r>
      <w:r w:rsidRPr="00BC2E57">
        <w:rPr>
          <w:rStyle w:val="Emphasis"/>
          <w:highlight w:val="green"/>
        </w:rPr>
        <w:t>respond irrationally when attacked</w:t>
      </w:r>
      <w:r w:rsidRPr="00BC2E57">
        <w:rPr>
          <w:rStyle w:val="StyleUnderline"/>
        </w:rPr>
        <w:t xml:space="preserve">. Moreover, disproportionate retaliation following a deliberate antisatellite attack is not the only way in which </w:t>
      </w:r>
      <w:r w:rsidRPr="00BC2E57">
        <w:rPr>
          <w:rStyle w:val="Emphasis"/>
          <w:highlight w:val="green"/>
        </w:rPr>
        <w:t xml:space="preserve">antisatellite weapons </w:t>
      </w:r>
      <w:r w:rsidRPr="00BC2E57">
        <w:rPr>
          <w:rStyle w:val="Emphasis"/>
          <w:highlight w:val="green"/>
          <w:bdr w:val="single" w:sz="18" w:space="0" w:color="auto"/>
        </w:rPr>
        <w:t>could contribute to nuclear war</w:t>
      </w:r>
      <w:r w:rsidRPr="00BC2E57">
        <w:rPr>
          <w:rStyle w:val="Emphasis"/>
          <w:highlight w:val="green"/>
        </w:rPr>
        <w:t>.</w:t>
      </w:r>
      <w:r w:rsidRPr="00BC2E57">
        <w:rPr>
          <w:rStyle w:val="StyleUnderline"/>
        </w:rPr>
        <w:t xml:space="preserve"> It is not even the likeliest way. As was clearly understood by the countries that negotiated the Outer Space Treaty, crisis management would become more difficult, and the risk of inadvertent </w:t>
      </w:r>
      <w:r w:rsidRPr="00BC2E57">
        <w:rPr>
          <w:rStyle w:val="Emphasis"/>
          <w:highlight w:val="green"/>
        </w:rPr>
        <w:t>deterrence failure would increase</w:t>
      </w:r>
      <w:r w:rsidRPr="00BC2E57">
        <w:rPr>
          <w:rStyle w:val="StyleUnderline"/>
        </w:rPr>
        <w:t>, if satellites used for reconnaissance and communication were disabled or destroyed</w:t>
      </w:r>
      <w:r w:rsidRPr="00BC2E57">
        <w:rPr>
          <w:sz w:val="16"/>
        </w:rPr>
        <w:t xml:space="preserve">. But even if the norm against attacking another country’s satellites is never broken, </w:t>
      </w:r>
      <w:proofErr w:type="gramStart"/>
      <w:r w:rsidRPr="00BC2E57">
        <w:rPr>
          <w:sz w:val="16"/>
        </w:rPr>
        <w:t>developing</w:t>
      </w:r>
      <w:proofErr w:type="gramEnd"/>
      <w:r w:rsidRPr="00BC2E57">
        <w:rPr>
          <w:sz w:val="16"/>
        </w:rPr>
        <w:t xml:space="preserve"> and testing antisatellite weapons still increase the risk of nuclear war. </w:t>
      </w:r>
      <w:r w:rsidRPr="00BC2E57">
        <w:rPr>
          <w:rStyle w:val="Emphasis"/>
          <w:highlight w:val="green"/>
        </w:rPr>
        <w:t>If</w:t>
      </w:r>
      <w:r w:rsidRPr="00BC2E57">
        <w:rPr>
          <w:rStyle w:val="StyleUnderline"/>
        </w:rPr>
        <w:t xml:space="preserve">, for instance, </w:t>
      </w:r>
      <w:r w:rsidRPr="00BC2E57">
        <w:rPr>
          <w:rStyle w:val="Emphasis"/>
          <w:highlight w:val="green"/>
        </w:rPr>
        <w:t>US</w:t>
      </w:r>
      <w:r w:rsidRPr="00BC2E57">
        <w:rPr>
          <w:rStyle w:val="StyleUnderline"/>
        </w:rPr>
        <w:t xml:space="preserve"> military </w:t>
      </w:r>
      <w:r w:rsidRPr="00BC2E57">
        <w:rPr>
          <w:rStyle w:val="Emphasis"/>
          <w:highlight w:val="green"/>
        </w:rPr>
        <w:t>leaders</w:t>
      </w:r>
      <w:r w:rsidRPr="00BC2E57">
        <w:rPr>
          <w:rStyle w:val="StyleUnderline"/>
        </w:rPr>
        <w:t xml:space="preserve"> </w:t>
      </w:r>
      <w:r w:rsidRPr="00BC2E57">
        <w:rPr>
          <w:rStyle w:val="Emphasis"/>
          <w:highlight w:val="green"/>
        </w:rPr>
        <w:t>became</w:t>
      </w:r>
      <w:r w:rsidRPr="00BC2E57">
        <w:rPr>
          <w:rStyle w:val="StyleUnderline"/>
        </w:rPr>
        <w:t xml:space="preserve"> seriously </w:t>
      </w:r>
      <w:r w:rsidRPr="00BC2E57">
        <w:rPr>
          <w:rStyle w:val="Emphasis"/>
          <w:highlight w:val="green"/>
        </w:rPr>
        <w:t>concerned that China or Russia were preparing an antisatellite attack, pressure could build for a pre-emptive attack</w:t>
      </w:r>
      <w:r w:rsidRPr="00BC2E57">
        <w:rPr>
          <w:rStyle w:val="StyleUnderline"/>
        </w:rPr>
        <w:t xml:space="preserve"> against Chinese or Russian strategic forces. Should a satellite be struck by a piece of space debris during a crisis or a low-level terrestrial conflict, leaders </w:t>
      </w:r>
      <w:r w:rsidRPr="00BC2E57">
        <w:rPr>
          <w:rStyle w:val="StyleUnderline"/>
          <w:b/>
          <w:bCs/>
        </w:rPr>
        <w:t xml:space="preserve">might mistakenly assume that a space war had begun and retaliate before they knew what had </w:t>
      </w:r>
      <w:proofErr w:type="gramStart"/>
      <w:r w:rsidRPr="00BC2E57">
        <w:rPr>
          <w:rStyle w:val="StyleUnderline"/>
          <w:b/>
          <w:bCs/>
        </w:rPr>
        <w:t>actually happened</w:t>
      </w:r>
      <w:proofErr w:type="gramEnd"/>
      <w:r w:rsidRPr="00BC2E57">
        <w:rPr>
          <w:rStyle w:val="StyleUnderline"/>
          <w:b/>
          <w:bCs/>
        </w:rPr>
        <w:t>.</w:t>
      </w:r>
      <w:r w:rsidRPr="00BC2E57">
        <w:rPr>
          <w:rStyle w:val="StyleUnderline"/>
        </w:rPr>
        <w:t xml:space="preserve"> Such scenarios may seem improbable, but they are no more implausible than the scenarios that are used to justify the development and use of antisatellite weapons</w:t>
      </w:r>
      <w:r w:rsidRPr="00BC2E57">
        <w:rPr>
          <w:sz w:val="16"/>
        </w:rPr>
        <w:t>.</w:t>
      </w:r>
    </w:p>
    <w:p w14:paraId="0C821043" w14:textId="77777777" w:rsidR="008B419B" w:rsidRPr="00BC2E57" w:rsidRDefault="008B419B" w:rsidP="008B419B">
      <w:pPr>
        <w:pStyle w:val="Heading4"/>
      </w:pPr>
      <w:r w:rsidRPr="00BC2E57">
        <w:t xml:space="preserve">Nuke war causes extinction AND outweighs </w:t>
      </w:r>
      <w:r w:rsidRPr="00BC2E57">
        <w:rPr>
          <w:u w:val="single"/>
        </w:rPr>
        <w:t>other</w:t>
      </w:r>
      <w:r w:rsidRPr="00BC2E57">
        <w:t xml:space="preserve"> existential risks</w:t>
      </w:r>
    </w:p>
    <w:p w14:paraId="74B6941B" w14:textId="77777777" w:rsidR="008B419B" w:rsidRPr="00BC2E57" w:rsidRDefault="008B419B" w:rsidP="008B419B">
      <w:pPr>
        <w:pStyle w:val="ListParagraph"/>
        <w:numPr>
          <w:ilvl w:val="0"/>
          <w:numId w:val="11"/>
        </w:numPr>
      </w:pPr>
      <w:r w:rsidRPr="00BC2E57">
        <w:t>Checked</w:t>
      </w:r>
    </w:p>
    <w:p w14:paraId="1B5CD1BD" w14:textId="77777777" w:rsidR="008B419B" w:rsidRPr="00BC2E57" w:rsidRDefault="008B419B" w:rsidP="008B419B">
      <w:r w:rsidRPr="00BC2E57">
        <w:rPr>
          <w:rStyle w:val="Style13ptBold"/>
        </w:rPr>
        <w:t>PND 16</w:t>
      </w:r>
      <w:r w:rsidRPr="00BC2E57">
        <w:t xml:space="preserve">. internally citing Zbigniew Brzezinski, Council of Foreign Relations and former national security adviser to President Carter, Toon and </w:t>
      </w:r>
      <w:proofErr w:type="spellStart"/>
      <w:r w:rsidRPr="00BC2E57">
        <w:t>Robock’s</w:t>
      </w:r>
      <w:proofErr w:type="spellEnd"/>
      <w:r w:rsidRPr="00BC2E57">
        <w:t xml:space="preserve"> 2012 study on nuclear winter in the Bulletin of Atomic Scientists, Gareth Evans’ International Commission on Nuclear Non-proliferation and Disarmament Report, Congressional EMP studies, studies on nuclear winter by Seth Baum of the Global Catastrophic </w:t>
      </w:r>
      <w:r w:rsidRPr="00BC2E57">
        <w:lastRenderedPageBreak/>
        <w:t xml:space="preserve">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BC2E57">
          <w:rPr>
            <w:rStyle w:val="Hyperlink"/>
          </w:rPr>
          <w:t>http://www.reachingcriticalwill.org/images/documents/Disarmament-fora/OEWG/2016/Documents/NGO13.pdf</w:t>
        </w:r>
      </w:hyperlink>
      <w:r w:rsidRPr="00BC2E57">
        <w:t xml:space="preserve"> //Re-cut by Elmer</w:t>
      </w:r>
    </w:p>
    <w:p w14:paraId="52E6F1F0" w14:textId="77777777" w:rsidR="008B419B" w:rsidRPr="00BC2E57" w:rsidRDefault="008B419B" w:rsidP="008B419B">
      <w:pPr>
        <w:rPr>
          <w:sz w:val="16"/>
        </w:rPr>
      </w:pPr>
      <w:r w:rsidRPr="00BC2E57">
        <w:rPr>
          <w:sz w:val="16"/>
        </w:rPr>
        <w:t xml:space="preserve">Consequences human survival 12. </w:t>
      </w:r>
      <w:r w:rsidRPr="00BC2E57">
        <w:rPr>
          <w:rStyle w:val="StyleUnderline"/>
          <w:sz w:val="24"/>
          <w:highlight w:val="green"/>
        </w:rPr>
        <w:t>Even if the 'other'</w:t>
      </w:r>
      <w:r w:rsidRPr="00BC2E57">
        <w:rPr>
          <w:rStyle w:val="StyleUnderline"/>
          <w:sz w:val="24"/>
        </w:rPr>
        <w:t xml:space="preserve"> side </w:t>
      </w:r>
      <w:r w:rsidRPr="00BC2E57">
        <w:rPr>
          <w:rStyle w:val="StyleUnderline"/>
          <w:sz w:val="24"/>
          <w:highlight w:val="green"/>
        </w:rPr>
        <w:t>does NOT launch</w:t>
      </w:r>
      <w:r w:rsidRPr="00BC2E57">
        <w:rPr>
          <w:rStyle w:val="StyleUnderline"/>
          <w:sz w:val="24"/>
        </w:rPr>
        <w:t xml:space="preserve"> in response the smoke</w:t>
      </w:r>
      <w:r w:rsidRPr="00BC2E57">
        <w:rPr>
          <w:sz w:val="16"/>
        </w:rPr>
        <w:t xml:space="preserve"> from 'their' burning cities (incinerated by 'us') </w:t>
      </w:r>
      <w:r w:rsidRPr="00BC2E57">
        <w:rPr>
          <w:rStyle w:val="StyleUnderline"/>
          <w:sz w:val="24"/>
          <w:highlight w:val="green"/>
        </w:rPr>
        <w:t>will still make</w:t>
      </w:r>
      <w:r w:rsidRPr="00BC2E57">
        <w:rPr>
          <w:sz w:val="16"/>
        </w:rPr>
        <w:t xml:space="preserve"> 'our' country (and </w:t>
      </w:r>
      <w:r w:rsidRPr="00BC2E57">
        <w:rPr>
          <w:rStyle w:val="StyleUnderline"/>
          <w:sz w:val="24"/>
        </w:rPr>
        <w:t xml:space="preserve">the rest of </w:t>
      </w:r>
      <w:r w:rsidRPr="00BC2E57">
        <w:rPr>
          <w:rStyle w:val="StyleUnderline"/>
          <w:sz w:val="24"/>
          <w:highlight w:val="green"/>
        </w:rPr>
        <w:t>the world</w:t>
      </w:r>
      <w:r w:rsidRPr="00BC2E57">
        <w:rPr>
          <w:sz w:val="16"/>
        </w:rPr>
        <w:t xml:space="preserve">) </w:t>
      </w:r>
      <w:r w:rsidRPr="00BC2E57">
        <w:rPr>
          <w:rStyle w:val="Emphasis"/>
          <w:sz w:val="24"/>
          <w:highlight w:val="green"/>
        </w:rPr>
        <w:t>uninhabitable</w:t>
      </w:r>
      <w:r w:rsidRPr="00BC2E57">
        <w:rPr>
          <w:sz w:val="16"/>
        </w:rPr>
        <w:t xml:space="preserve">, potentially </w:t>
      </w:r>
      <w:r w:rsidRPr="00BC2E57">
        <w:rPr>
          <w:rStyle w:val="StyleUnderline"/>
          <w:sz w:val="24"/>
          <w:highlight w:val="green"/>
        </w:rPr>
        <w:t>inducing global famine lasting</w:t>
      </w:r>
      <w:r w:rsidRPr="00BC2E57">
        <w:rPr>
          <w:sz w:val="16"/>
        </w:rPr>
        <w:t xml:space="preserve"> up to </w:t>
      </w:r>
      <w:r w:rsidRPr="00BC2E57">
        <w:rPr>
          <w:rStyle w:val="Emphasis"/>
          <w:sz w:val="24"/>
          <w:highlight w:val="green"/>
        </w:rPr>
        <w:t>decades</w:t>
      </w:r>
      <w:r w:rsidRPr="00BC2E57">
        <w:rPr>
          <w:sz w:val="16"/>
        </w:rPr>
        <w:t xml:space="preserve">. </w:t>
      </w:r>
      <w:r w:rsidRPr="00BC2E57">
        <w:rPr>
          <w:rStyle w:val="Emphasis"/>
          <w:sz w:val="24"/>
        </w:rPr>
        <w:t xml:space="preserve">Toon and </w:t>
      </w:r>
      <w:proofErr w:type="spellStart"/>
      <w:r w:rsidRPr="00BC2E57">
        <w:rPr>
          <w:rStyle w:val="Emphasis"/>
          <w:sz w:val="24"/>
        </w:rPr>
        <w:t>Robock</w:t>
      </w:r>
      <w:proofErr w:type="spellEnd"/>
      <w:r w:rsidRPr="00BC2E57">
        <w:rPr>
          <w:rStyle w:val="StyleUnderline"/>
          <w:sz w:val="24"/>
        </w:rPr>
        <w:t xml:space="preserve"> note</w:t>
      </w:r>
      <w:r w:rsidRPr="00BC2E57">
        <w:rPr>
          <w:sz w:val="16"/>
        </w:rPr>
        <w:t xml:space="preserve"> in ‘Self Assured Destruction’, in the Bulletin of Atomic Scientists 68/5, 2012, that: 13. “</w:t>
      </w:r>
      <w:r w:rsidRPr="00BC2E57">
        <w:rPr>
          <w:highlight w:val="green"/>
          <w:u w:val="single"/>
        </w:rPr>
        <w:t xml:space="preserve">A nuclear war </w:t>
      </w:r>
      <w:r w:rsidRPr="00BC2E57">
        <w:rPr>
          <w:u w:val="single"/>
        </w:rPr>
        <w:t xml:space="preserve">between Russia and the United States, even after the arsenal reductions planned under New START, </w:t>
      </w:r>
      <w:r w:rsidRPr="00BC2E57">
        <w:rPr>
          <w:highlight w:val="green"/>
          <w:u w:val="single"/>
        </w:rPr>
        <w:t>could produce a nuclear winter</w:t>
      </w:r>
      <w:r w:rsidRPr="00BC2E57">
        <w:rPr>
          <w:sz w:val="16"/>
        </w:rPr>
        <w:t xml:space="preserve">. Hence, an attack by either side could be suicidal, </w:t>
      </w:r>
      <w:r w:rsidRPr="00BC2E57">
        <w:rPr>
          <w:rStyle w:val="StyleUnderline"/>
          <w:sz w:val="24"/>
          <w:highlight w:val="green"/>
        </w:rPr>
        <w:t xml:space="preserve">resulting in </w:t>
      </w:r>
      <w:proofErr w:type="spellStart"/>
      <w:r w:rsidRPr="00BC2E57">
        <w:rPr>
          <w:rStyle w:val="Emphasis"/>
          <w:sz w:val="24"/>
          <w:highlight w:val="green"/>
        </w:rPr>
        <w:t>self assured</w:t>
      </w:r>
      <w:proofErr w:type="spellEnd"/>
      <w:r w:rsidRPr="00BC2E57">
        <w:rPr>
          <w:rStyle w:val="Emphasis"/>
          <w:sz w:val="24"/>
          <w:highlight w:val="green"/>
        </w:rPr>
        <w:t xml:space="preserve"> destruction</w:t>
      </w:r>
      <w:r w:rsidRPr="00BC2E57">
        <w:rPr>
          <w:rStyle w:val="StyleUnderline"/>
          <w:sz w:val="24"/>
          <w:highlight w:val="green"/>
        </w:rPr>
        <w:t xml:space="preserve">. </w:t>
      </w:r>
      <w:r w:rsidRPr="00BC2E57">
        <w:rPr>
          <w:rStyle w:val="StyleUnderline"/>
          <w:sz w:val="24"/>
        </w:rPr>
        <w:t xml:space="preserve">Even </w:t>
      </w:r>
      <w:r w:rsidRPr="00BC2E57">
        <w:rPr>
          <w:rStyle w:val="StyleUnderline"/>
          <w:sz w:val="24"/>
          <w:highlight w:val="green"/>
        </w:rPr>
        <w:t xml:space="preserve">a 'small' nuclear war </w:t>
      </w:r>
      <w:r w:rsidRPr="00BC2E57">
        <w:rPr>
          <w:sz w:val="16"/>
        </w:rPr>
        <w:t xml:space="preserve">between India and Pakistan, with each country detonating 50 Hiroshima-size atom bombs--only about 0.03 percent of the global nuclear arsenal's explosive power--as air bursts in urban areas, </w:t>
      </w:r>
      <w:r w:rsidRPr="00BC2E57">
        <w:rPr>
          <w:rStyle w:val="StyleUnderline"/>
          <w:sz w:val="24"/>
        </w:rPr>
        <w:t xml:space="preserve">could </w:t>
      </w:r>
      <w:r w:rsidRPr="00BC2E57">
        <w:rPr>
          <w:rStyle w:val="StyleUnderline"/>
          <w:sz w:val="24"/>
          <w:highlight w:val="green"/>
        </w:rPr>
        <w:t>produce</w:t>
      </w:r>
      <w:r w:rsidRPr="00BC2E57">
        <w:rPr>
          <w:rStyle w:val="StyleUnderline"/>
          <w:sz w:val="24"/>
        </w:rPr>
        <w:t xml:space="preserve"> so much </w:t>
      </w:r>
      <w:r w:rsidRPr="00BC2E57">
        <w:rPr>
          <w:rStyle w:val="StyleUnderline"/>
          <w:sz w:val="24"/>
          <w:highlight w:val="green"/>
        </w:rPr>
        <w:t>smoke</w:t>
      </w:r>
      <w:r w:rsidRPr="00BC2E57">
        <w:rPr>
          <w:rStyle w:val="StyleUnderline"/>
          <w:sz w:val="24"/>
        </w:rPr>
        <w:t xml:space="preserve"> that temperatures would fall below those </w:t>
      </w:r>
      <w:r w:rsidRPr="00BC2E57">
        <w:rPr>
          <w:rStyle w:val="StyleUnderline"/>
          <w:sz w:val="24"/>
          <w:highlight w:val="green"/>
        </w:rPr>
        <w:t xml:space="preserve">of the </w:t>
      </w:r>
      <w:r w:rsidRPr="00BC2E57">
        <w:rPr>
          <w:rStyle w:val="StyleUnderline"/>
          <w:sz w:val="24"/>
        </w:rPr>
        <w:t xml:space="preserve">Little </w:t>
      </w:r>
      <w:r w:rsidRPr="00BC2E57">
        <w:rPr>
          <w:rStyle w:val="StyleUnderline"/>
          <w:sz w:val="24"/>
          <w:highlight w:val="green"/>
        </w:rPr>
        <w:t>Ice Age</w:t>
      </w:r>
      <w:r w:rsidRPr="00BC2E57">
        <w:rPr>
          <w:sz w:val="16"/>
        </w:rPr>
        <w:t xml:space="preserve"> of the fourteenth to nineteenth centuries, </w:t>
      </w:r>
      <w:r w:rsidRPr="00BC2E57">
        <w:rPr>
          <w:rStyle w:val="StyleUnderline"/>
          <w:sz w:val="24"/>
        </w:rPr>
        <w:t>shortening the growing season around the world and threatening the global food supply</w:t>
      </w:r>
      <w:r w:rsidRPr="00BC2E57">
        <w:rPr>
          <w:sz w:val="16"/>
        </w:rPr>
        <w:t xml:space="preserve">. Furthermore, there would be </w:t>
      </w:r>
      <w:r w:rsidRPr="00BC2E57">
        <w:rPr>
          <w:rStyle w:val="StyleUnderline"/>
          <w:sz w:val="24"/>
        </w:rPr>
        <w:t xml:space="preserve">massive ozone depletion, </w:t>
      </w:r>
      <w:r w:rsidRPr="00BC2E57">
        <w:rPr>
          <w:rStyle w:val="StyleUnderline"/>
          <w:sz w:val="24"/>
          <w:highlight w:val="green"/>
        </w:rPr>
        <w:t xml:space="preserve">allowing </w:t>
      </w:r>
      <w:r w:rsidRPr="00BC2E57">
        <w:rPr>
          <w:rStyle w:val="StyleUnderline"/>
          <w:sz w:val="24"/>
        </w:rPr>
        <w:t xml:space="preserve">more </w:t>
      </w:r>
      <w:r w:rsidRPr="00BC2E57">
        <w:rPr>
          <w:rStyle w:val="Emphasis"/>
          <w:sz w:val="24"/>
          <w:highlight w:val="green"/>
        </w:rPr>
        <w:t>ultraviolet</w:t>
      </w:r>
      <w:r w:rsidRPr="00BC2E57">
        <w:rPr>
          <w:rStyle w:val="StyleUnderline"/>
          <w:sz w:val="24"/>
        </w:rPr>
        <w:t xml:space="preserve"> </w:t>
      </w:r>
      <w:r w:rsidRPr="00BC2E57">
        <w:rPr>
          <w:rStyle w:val="StyleUnderline"/>
          <w:sz w:val="24"/>
          <w:highlight w:val="green"/>
        </w:rPr>
        <w:t>radiation</w:t>
      </w:r>
      <w:r w:rsidRPr="00BC2E57">
        <w:rPr>
          <w:sz w:val="16"/>
        </w:rPr>
        <w:t xml:space="preserve"> to reach Earth's surface. </w:t>
      </w:r>
      <w:r w:rsidRPr="00BC2E57">
        <w:rPr>
          <w:rStyle w:val="Emphasis"/>
          <w:sz w:val="24"/>
        </w:rPr>
        <w:t xml:space="preserve">Recent </w:t>
      </w:r>
      <w:r w:rsidRPr="00BC2E57">
        <w:rPr>
          <w:rStyle w:val="Emphasis"/>
          <w:sz w:val="24"/>
          <w:highlight w:val="green"/>
        </w:rPr>
        <w:t>studies</w:t>
      </w:r>
      <w:r w:rsidRPr="00BC2E57">
        <w:rPr>
          <w:rStyle w:val="StyleUnderline"/>
          <w:sz w:val="24"/>
          <w:highlight w:val="green"/>
        </w:rPr>
        <w:t xml:space="preserve"> predict </w:t>
      </w:r>
      <w:r w:rsidRPr="00BC2E57">
        <w:rPr>
          <w:rStyle w:val="StyleUnderline"/>
          <w:sz w:val="24"/>
        </w:rPr>
        <w:t xml:space="preserve">that </w:t>
      </w:r>
      <w:r w:rsidRPr="00BC2E57">
        <w:rPr>
          <w:rStyle w:val="StyleUnderline"/>
          <w:sz w:val="24"/>
          <w:highlight w:val="green"/>
        </w:rPr>
        <w:t>agricultural production</w:t>
      </w:r>
      <w:r w:rsidRPr="00BC2E57">
        <w:rPr>
          <w:rStyle w:val="StyleUnderline"/>
          <w:sz w:val="24"/>
        </w:rPr>
        <w:t xml:space="preserve"> in parts of the </w:t>
      </w:r>
      <w:r w:rsidRPr="00BC2E57">
        <w:rPr>
          <w:rStyle w:val="Emphasis"/>
          <w:sz w:val="24"/>
        </w:rPr>
        <w:t>U</w:t>
      </w:r>
      <w:r w:rsidRPr="00BC2E57">
        <w:rPr>
          <w:sz w:val="16"/>
        </w:rPr>
        <w:t xml:space="preserve">nited </w:t>
      </w:r>
      <w:r w:rsidRPr="00BC2E57">
        <w:rPr>
          <w:rStyle w:val="Emphasis"/>
          <w:sz w:val="24"/>
        </w:rPr>
        <w:t>S</w:t>
      </w:r>
      <w:r w:rsidRPr="00BC2E57">
        <w:rPr>
          <w:sz w:val="16"/>
        </w:rPr>
        <w:t xml:space="preserve">tates </w:t>
      </w:r>
      <w:r w:rsidRPr="00BC2E57">
        <w:rPr>
          <w:rStyle w:val="StyleUnderline"/>
          <w:sz w:val="24"/>
        </w:rPr>
        <w:t xml:space="preserve">and </w:t>
      </w:r>
      <w:r w:rsidRPr="00BC2E57">
        <w:rPr>
          <w:rStyle w:val="Emphasis"/>
          <w:sz w:val="24"/>
        </w:rPr>
        <w:t>China</w:t>
      </w:r>
      <w:r w:rsidRPr="00BC2E57">
        <w:rPr>
          <w:rStyle w:val="StyleUnderline"/>
          <w:sz w:val="24"/>
        </w:rPr>
        <w:t xml:space="preserve"> </w:t>
      </w:r>
      <w:r w:rsidRPr="00BC2E57">
        <w:rPr>
          <w:rStyle w:val="StyleUnderline"/>
          <w:sz w:val="24"/>
          <w:highlight w:val="green"/>
        </w:rPr>
        <w:t>would decline</w:t>
      </w:r>
      <w:r w:rsidRPr="00BC2E57">
        <w:rPr>
          <w:u w:val="single"/>
        </w:rPr>
        <w:t xml:space="preserve"> </w:t>
      </w:r>
      <w:r w:rsidRPr="00BC2E57">
        <w:rPr>
          <w:highlight w:val="green"/>
          <w:u w:val="single"/>
        </w:rPr>
        <w:t xml:space="preserve">by </w:t>
      </w:r>
      <w:r w:rsidRPr="00BC2E57">
        <w:rPr>
          <w:u w:val="single"/>
        </w:rPr>
        <w:t xml:space="preserve">about </w:t>
      </w:r>
      <w:r w:rsidRPr="00BC2E57">
        <w:rPr>
          <w:b/>
          <w:bCs/>
          <w:highlight w:val="green"/>
          <w:u w:val="single"/>
        </w:rPr>
        <w:t>20 percent</w:t>
      </w:r>
      <w:r w:rsidRPr="00BC2E57">
        <w:rPr>
          <w:sz w:val="16"/>
        </w:rPr>
        <w:t xml:space="preserve"> for four years, and by 10 percent for a decade.” 14. A conflagration involving USA/NATO forces and those of Russian federation would </w:t>
      </w:r>
      <w:r w:rsidRPr="00BC2E57">
        <w:rPr>
          <w:rStyle w:val="StyleUnderline"/>
          <w:sz w:val="24"/>
        </w:rPr>
        <w:t xml:space="preserve">most likely </w:t>
      </w:r>
      <w:r w:rsidRPr="00BC2E57">
        <w:rPr>
          <w:rStyle w:val="StyleUnderline"/>
          <w:sz w:val="24"/>
          <w:highlight w:val="green"/>
        </w:rPr>
        <w:t>cause the deaths of</w:t>
      </w:r>
      <w:r w:rsidRPr="00BC2E57">
        <w:rPr>
          <w:rStyle w:val="StyleUnderline"/>
          <w:sz w:val="24"/>
        </w:rPr>
        <w:t xml:space="preserve"> most/nearly all/</w:t>
      </w:r>
      <w:r w:rsidRPr="00BC2E57">
        <w:rPr>
          <w:rStyle w:val="Emphasis"/>
          <w:sz w:val="24"/>
          <w:highlight w:val="green"/>
        </w:rPr>
        <w:t>all humans</w:t>
      </w:r>
      <w:r w:rsidRPr="00BC2E57">
        <w:rPr>
          <w:rStyle w:val="StyleUnderline"/>
          <w:sz w:val="24"/>
        </w:rPr>
        <w:t xml:space="preserve"> (</w:t>
      </w:r>
      <w:r w:rsidRPr="00BC2E57">
        <w:rPr>
          <w:rStyle w:val="StyleUnderline"/>
          <w:sz w:val="24"/>
          <w:highlight w:val="green"/>
        </w:rPr>
        <w:t>and</w:t>
      </w:r>
      <w:r w:rsidRPr="00BC2E57">
        <w:rPr>
          <w:rStyle w:val="StyleUnderline"/>
          <w:sz w:val="24"/>
        </w:rPr>
        <w:t xml:space="preserve"> severely impact/extinguish </w:t>
      </w:r>
      <w:r w:rsidRPr="00BC2E57">
        <w:rPr>
          <w:rStyle w:val="Emphasis"/>
          <w:sz w:val="24"/>
          <w:highlight w:val="green"/>
        </w:rPr>
        <w:t>other species</w:t>
      </w:r>
      <w:r w:rsidRPr="00BC2E57">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BC2E57">
        <w:rPr>
          <w:rStyle w:val="StyleUnderline"/>
          <w:sz w:val="24"/>
        </w:rPr>
        <w:t>as a result of</w:t>
      </w:r>
      <w:proofErr w:type="gramEnd"/>
      <w:r w:rsidRPr="00BC2E57">
        <w:rPr>
          <w:rStyle w:val="StyleUnderline"/>
          <w:sz w:val="24"/>
        </w:rPr>
        <w:t xml:space="preserve"> the lofting of up to 180 million </w:t>
      </w:r>
      <w:proofErr w:type="spellStart"/>
      <w:r w:rsidRPr="00BC2E57">
        <w:rPr>
          <w:rStyle w:val="StyleUnderline"/>
          <w:sz w:val="24"/>
        </w:rPr>
        <w:t>tonnes</w:t>
      </w:r>
      <w:proofErr w:type="spellEnd"/>
      <w:r w:rsidRPr="00BC2E57">
        <w:rPr>
          <w:rStyle w:val="StyleUnderline"/>
          <w:sz w:val="24"/>
        </w:rPr>
        <w:t xml:space="preserve"> of very black soot into the stratosphere where it would remain for decades</w:t>
      </w:r>
      <w:r w:rsidRPr="00BC2E57">
        <w:rPr>
          <w:sz w:val="16"/>
        </w:rPr>
        <w:t xml:space="preserve">. 15. </w:t>
      </w:r>
      <w:r w:rsidRPr="00BC2E57">
        <w:rPr>
          <w:rStyle w:val="StyleUnderline"/>
          <w:sz w:val="24"/>
        </w:rPr>
        <w:t>Though human ingenuity and resilience shouldn't be underestimated, human survival itself is arguably problematic</w:t>
      </w:r>
      <w:r w:rsidRPr="00BC2E57">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BC2E57">
        <w:rPr>
          <w:rStyle w:val="Emphasis"/>
          <w:sz w:val="24"/>
        </w:rPr>
        <w:t>Gareth Evans</w:t>
      </w:r>
      <w:r w:rsidRPr="00BC2E57">
        <w:rPr>
          <w:rStyle w:val="StyleUnderline"/>
          <w:sz w:val="24"/>
        </w:rPr>
        <w:t xml:space="preserve">’ ICNND (International Commission on Nuclear Non-proliferation and Disarmament) Report made it clear that it saw the threat posed by </w:t>
      </w:r>
      <w:r w:rsidRPr="00BC2E57">
        <w:rPr>
          <w:rStyle w:val="StyleUnderline"/>
          <w:sz w:val="24"/>
          <w:highlight w:val="green"/>
        </w:rPr>
        <w:t>nuclear weapons use</w:t>
      </w:r>
      <w:r w:rsidRPr="00BC2E57">
        <w:rPr>
          <w:rStyle w:val="StyleUnderline"/>
          <w:sz w:val="24"/>
        </w:rPr>
        <w:t xml:space="preserve"> as one that</w:t>
      </w:r>
      <w:r w:rsidRPr="00BC2E57">
        <w:rPr>
          <w:sz w:val="16"/>
        </w:rPr>
        <w:t xml:space="preserve"> at least threatens what we now call 'civilization' and that potentially </w:t>
      </w:r>
      <w:r w:rsidRPr="00BC2E57">
        <w:rPr>
          <w:rStyle w:val="Emphasis"/>
          <w:sz w:val="24"/>
          <w:highlight w:val="green"/>
        </w:rPr>
        <w:t>threatens human survival with an immediacy that even climate change does not</w:t>
      </w:r>
      <w:r w:rsidRPr="00BC2E57">
        <w:rPr>
          <w:sz w:val="16"/>
        </w:rPr>
        <w:t xml:space="preserve">, though we can see the results of climate change here and now and of course the immediate post-nuclear results for Hiroshima and Nagasaki as well. </w:t>
      </w:r>
    </w:p>
    <w:p w14:paraId="07863D39" w14:textId="77777777" w:rsidR="00A95652" w:rsidRPr="00BC2E57" w:rsidRDefault="00A95652" w:rsidP="00B55AD5"/>
    <w:sectPr w:rsidR="00A95652" w:rsidRPr="00BC2E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B419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19B"/>
    <w:rsid w:val="008B4E85"/>
    <w:rsid w:val="008C1B2E"/>
    <w:rsid w:val="0091627E"/>
    <w:rsid w:val="0097032B"/>
    <w:rsid w:val="009D2EAD"/>
    <w:rsid w:val="009D54B2"/>
    <w:rsid w:val="009E1922"/>
    <w:rsid w:val="009F7ED2"/>
    <w:rsid w:val="00A23FBB"/>
    <w:rsid w:val="00A93661"/>
    <w:rsid w:val="00A95652"/>
    <w:rsid w:val="00AC0AB8"/>
    <w:rsid w:val="00B33C6D"/>
    <w:rsid w:val="00B4508F"/>
    <w:rsid w:val="00B55AD5"/>
    <w:rsid w:val="00B8057C"/>
    <w:rsid w:val="00BC2E57"/>
    <w:rsid w:val="00BD6238"/>
    <w:rsid w:val="00BF593B"/>
    <w:rsid w:val="00BF773A"/>
    <w:rsid w:val="00BF7E81"/>
    <w:rsid w:val="00C13773"/>
    <w:rsid w:val="00C17CC8"/>
    <w:rsid w:val="00C83417"/>
    <w:rsid w:val="00C9604F"/>
    <w:rsid w:val="00CA19AA"/>
    <w:rsid w:val="00CC5298"/>
    <w:rsid w:val="00CD1BBC"/>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510CD"/>
  <w15:chartTrackingRefBased/>
  <w15:docId w15:val="{FDDD2FD2-6525-415A-8E28-EDE7D2C68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2E57"/>
    <w:rPr>
      <w:rFonts w:ascii="Calibri" w:hAnsi="Calibri"/>
    </w:rPr>
  </w:style>
  <w:style w:type="paragraph" w:styleId="Heading1">
    <w:name w:val="heading 1"/>
    <w:aliases w:val="Pocket"/>
    <w:basedOn w:val="Normal"/>
    <w:next w:val="Normal"/>
    <w:link w:val="Heading1Char"/>
    <w:qFormat/>
    <w:rsid w:val="00BC2E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2E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C2E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3"/>
    <w:unhideWhenUsed/>
    <w:qFormat/>
    <w:rsid w:val="00BC2E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C2E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2E57"/>
  </w:style>
  <w:style w:type="character" w:customStyle="1" w:styleId="Heading1Char">
    <w:name w:val="Heading 1 Char"/>
    <w:aliases w:val="Pocket Char"/>
    <w:basedOn w:val="DefaultParagraphFont"/>
    <w:link w:val="Heading1"/>
    <w:rsid w:val="00BC2E5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2E5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C2E5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BC2E5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BC2E5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BC2E5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BC2E5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BC2E57"/>
    <w:rPr>
      <w:color w:val="auto"/>
      <w:u w:val="none"/>
    </w:rPr>
  </w:style>
  <w:style w:type="character" w:styleId="FollowedHyperlink">
    <w:name w:val="FollowedHyperlink"/>
    <w:basedOn w:val="DefaultParagraphFont"/>
    <w:uiPriority w:val="99"/>
    <w:semiHidden/>
    <w:unhideWhenUsed/>
    <w:rsid w:val="00BC2E57"/>
    <w:rPr>
      <w:color w:val="auto"/>
      <w:u w:val="none"/>
    </w:rPr>
  </w:style>
  <w:style w:type="paragraph" w:customStyle="1" w:styleId="textbold">
    <w:name w:val="text bold"/>
    <w:basedOn w:val="Normal"/>
    <w:link w:val="Emphasis"/>
    <w:autoRedefine/>
    <w:uiPriority w:val="7"/>
    <w:qFormat/>
    <w:rsid w:val="008B419B"/>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8B41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8B419B"/>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8B419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8B419B"/>
    <w:pPr>
      <w:ind w:left="720"/>
      <w:contextualSpacing/>
    </w:pPr>
  </w:style>
  <w:style w:type="character" w:styleId="UnresolvedMention">
    <w:name w:val="Unresolved Mention"/>
    <w:basedOn w:val="DefaultParagraphFont"/>
    <w:uiPriority w:val="99"/>
    <w:semiHidden/>
    <w:unhideWhenUsed/>
    <w:rsid w:val="008B419B"/>
    <w:rPr>
      <w:color w:val="605E5C"/>
      <w:shd w:val="clear" w:color="auto" w:fill="E1DFDD"/>
    </w:rPr>
  </w:style>
  <w:style w:type="paragraph" w:styleId="Footer">
    <w:name w:val="footer"/>
    <w:basedOn w:val="Normal"/>
    <w:link w:val="FooterChar"/>
    <w:uiPriority w:val="99"/>
    <w:unhideWhenUsed/>
    <w:rsid w:val="008B41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19B"/>
    <w:rPr>
      <w:rFonts w:ascii="Calibri" w:hAnsi="Calibri"/>
    </w:rPr>
  </w:style>
  <w:style w:type="paragraph" w:styleId="Header">
    <w:name w:val="header"/>
    <w:basedOn w:val="Normal"/>
    <w:link w:val="HeaderChar"/>
    <w:uiPriority w:val="99"/>
    <w:unhideWhenUsed/>
    <w:rsid w:val="008B41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19B"/>
    <w:rPr>
      <w:rFonts w:ascii="Calibri" w:hAnsi="Calibri"/>
    </w:rPr>
  </w:style>
  <w:style w:type="paragraph" w:customStyle="1" w:styleId="Emphasize">
    <w:name w:val="Emphasize"/>
    <w:basedOn w:val="Normal"/>
    <w:uiPriority w:val="7"/>
    <w:qFormat/>
    <w:rsid w:val="008B419B"/>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8B419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erospace.org/sites/default/files/2019-04/Crosslink%20Fall%202015%20V16N1%20.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5" Type="http://schemas.openxmlformats.org/officeDocument/2006/relationships/webSettings" Target="webSettings.xml"/><Relationship Id="rId10" Type="http://schemas.openxmlformats.org/officeDocument/2006/relationships/hyperlink" Target="http://thebulletin.org/space-weapons-and-risk-nuclear-exchanges8346"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15</Pages>
  <Words>12270</Words>
  <Characters>69942</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Zachary's PC</dc:creator>
  <cp:keywords>5.1.1</cp:keywords>
  <dc:description/>
  <cp:lastModifiedBy>Zachary Abraham</cp:lastModifiedBy>
  <cp:revision>3</cp:revision>
  <dcterms:created xsi:type="dcterms:W3CDTF">2021-12-17T23:50:00Z</dcterms:created>
  <dcterms:modified xsi:type="dcterms:W3CDTF">2021-12-18T01:44:00Z</dcterms:modified>
</cp:coreProperties>
</file>